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E0937" w14:textId="4D338606" w:rsidR="00752F50" w:rsidRDefault="00752F50" w:rsidP="00752F50">
      <w:pPr>
        <w:pStyle w:val="Heading1"/>
      </w:pPr>
      <w:r>
        <w:t>1AC</w:t>
      </w:r>
    </w:p>
    <w:p w14:paraId="09E046B6" w14:textId="77777777" w:rsidR="003C396A" w:rsidRPr="003C396A" w:rsidRDefault="003C396A" w:rsidP="003C396A"/>
    <w:p w14:paraId="495CA5FA" w14:textId="534C0C2E" w:rsidR="00CC01A5" w:rsidRPr="00726204" w:rsidRDefault="00CC01A5" w:rsidP="00CC01A5">
      <w:pPr>
        <w:pStyle w:val="Heading3"/>
        <w:rPr>
          <w:rFonts w:asciiTheme="majorHAnsi" w:hAnsiTheme="majorHAnsi" w:cstheme="majorHAnsi"/>
        </w:rPr>
      </w:pPr>
      <w:r w:rsidRPr="00726204">
        <w:rPr>
          <w:rFonts w:asciiTheme="majorHAnsi" w:hAnsiTheme="majorHAnsi" w:cstheme="majorHAnsi"/>
        </w:rPr>
        <w:t xml:space="preserve">Advantage </w:t>
      </w:r>
    </w:p>
    <w:p w14:paraId="02584975"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1006B49F" w14:textId="77777777" w:rsidR="00CC01A5" w:rsidRPr="00726204" w:rsidRDefault="00CC01A5" w:rsidP="00CC01A5">
      <w:pPr>
        <w:rPr>
          <w:rFonts w:asciiTheme="majorHAnsi" w:hAnsiTheme="majorHAnsi" w:cstheme="majorHAnsi"/>
        </w:rPr>
      </w:pPr>
      <w:r w:rsidRPr="00726204">
        <w:rPr>
          <w:rStyle w:val="Heading4Char"/>
          <w:rFonts w:asciiTheme="majorHAnsi"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6C4BE43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367E37F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2336DF6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0B25E50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xcessive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47D069F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as a consequence of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data exclusivity limits competition. Beyond implications for competition, there are financial 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217D8DC2" w14:textId="77777777" w:rsidR="00CC01A5" w:rsidRPr="00726204" w:rsidRDefault="00CC01A5" w:rsidP="00CC01A5">
      <w:pPr>
        <w:rPr>
          <w:rFonts w:asciiTheme="majorHAnsi" w:hAnsiTheme="majorHAnsi" w:cstheme="majorHAnsi"/>
        </w:rPr>
      </w:pPr>
    </w:p>
    <w:p w14:paraId="68B41654"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is the key internal link to blocking generic competition, economic growth, and affordable healthcare – case study proves.</w:t>
      </w:r>
    </w:p>
    <w:p w14:paraId="5FC97FF6"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Malpani 09 </w:t>
      </w:r>
      <w:r w:rsidRPr="00726204">
        <w:rPr>
          <w:rFonts w:asciiTheme="majorHAnsi" w:hAnsiTheme="majorHAnsi" w:cstheme="maj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503EEC5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18FD95A2"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 exclusivity, to prevent generic competition</w:t>
      </w:r>
      <w:r w:rsidRPr="00726204">
        <w:rPr>
          <w:rStyle w:val="StyleUnderline"/>
          <w:rFonts w:asciiTheme="majorHAnsi" w:hAnsiTheme="majorHAnsi" w:cstheme="majorHAnsi"/>
        </w:rPr>
        <w:t xml:space="preserve"> for many medicines. </w:t>
      </w:r>
    </w:p>
    <w:p w14:paraId="53621B0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75B3B7B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0A9B5E4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pharmaceutical companies concluded that data exclusivity effectively prevents 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057C238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in order </w:t>
      </w:r>
      <w:r w:rsidRPr="00726204">
        <w:rPr>
          <w:rStyle w:val="StyleUnderline"/>
          <w:rFonts w:asciiTheme="majorHAnsi" w:hAnsiTheme="majorHAnsi" w:cstheme="majorHAnsi"/>
          <w:highlight w:val="green"/>
        </w:rPr>
        <w:t>to approve the marketing of a generic medicine</w:t>
      </w:r>
      <w:r w:rsidRPr="00726204">
        <w:rPr>
          <w:rStyle w:val="StyleUnderline"/>
          <w:rFonts w:asciiTheme="majorHAnsi" w:hAnsiTheme="majorHAnsi" w:cstheme="majorHAnsi"/>
        </w:rPr>
        <w:t xml:space="preserve"> that has already been shown to be equivalent to the original one. This delays or prevents generic competition</w:t>
      </w:r>
      <w:r w:rsidRPr="00726204">
        <w:rPr>
          <w:rFonts w:asciiTheme="majorHAnsi" w:hAnsiTheme="majorHAnsi" w:cstheme="majorHAnsi"/>
        </w:rPr>
        <w:t xml:space="preserve">. The TRIPS Agreement protects only ‘undisclosed data ’to prevent ‘ unfair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066AECA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period of time.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4F065009"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4039430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26204">
        <w:rPr>
          <w:rFonts w:asciiTheme="majorHAnsi" w:hAnsiTheme="majorHAnsi" w:cstheme="maj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6FCD7AF8"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According to Oxfam ’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38F37FF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70811AF1"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23F38531"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5049632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2A6E559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5D5798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49A553A4"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66869B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550C922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Article 4 of the US – Jordan FTA requires Jordan ’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Representative ’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5E4EC963" w14:textId="77777777" w:rsidR="00CC01A5" w:rsidRPr="00726204" w:rsidRDefault="00CC01A5" w:rsidP="00CC01A5">
      <w:pPr>
        <w:rPr>
          <w:rFonts w:asciiTheme="majorHAnsi" w:hAnsiTheme="majorHAnsi" w:cstheme="majorHAnsi"/>
        </w:rPr>
      </w:pPr>
    </w:p>
    <w:p w14:paraId="0F90CD2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411B4A7A"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4F050715"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 xml:space="preserve">to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0EED85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492837C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Data exclusivity’s effect on the prices is very obvious</w:t>
      </w:r>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26F19050"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1C3A02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78811C4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0C2806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768583C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7B1CFC52" w14:textId="77777777" w:rsidR="00CC01A5" w:rsidRPr="00726204" w:rsidRDefault="00CC01A5" w:rsidP="00CC01A5">
      <w:pPr>
        <w:rPr>
          <w:rFonts w:asciiTheme="majorHAnsi" w:hAnsiTheme="majorHAnsi" w:cstheme="majorHAnsi"/>
        </w:rPr>
      </w:pPr>
    </w:p>
    <w:p w14:paraId="2208DB6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48D539B5"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3713BF4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0B9ED20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66ED17D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30B841C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3. Promotion of Pharmaceutical Local Industry</w:t>
      </w:r>
    </w:p>
    <w:p w14:paraId="27C09C1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23307FD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high </w:t>
      </w:r>
      <w:r w:rsidRPr="00726204">
        <w:rPr>
          <w:rStyle w:val="StyleUnderline"/>
          <w:rFonts w:asciiTheme="majorHAnsi" w:hAnsiTheme="majorHAnsi" w:cstheme="majorHAnsi"/>
          <w:highlight w:val="green"/>
        </w:rPr>
        <w:t xml:space="preserve">quality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16A5F78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781609B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industry is</w:t>
      </w:r>
      <w:r w:rsidRPr="00726204">
        <w:rPr>
          <w:rStyle w:val="StyleUnderline"/>
          <w:rFonts w:asciiTheme="majorHAnsi" w:hAnsiTheme="majorHAnsi" w:cstheme="majorHAnsi"/>
        </w:rPr>
        <w:t xml:space="preserve"> considered to be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07FFEF0"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4963F310"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1A70774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679D4C50" w14:textId="77777777" w:rsidR="00CC01A5" w:rsidRPr="00726204" w:rsidRDefault="00CC01A5" w:rsidP="00CC01A5">
      <w:pPr>
        <w:rPr>
          <w:rFonts w:asciiTheme="majorHAnsi" w:hAnsiTheme="majorHAnsi" w:cstheme="majorHAnsi"/>
        </w:rPr>
      </w:pPr>
    </w:p>
    <w:p w14:paraId="188591A0"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57306491"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768EE66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632A653F"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country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6C7AFBB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neighbouring Syria.</w:t>
      </w:r>
    </w:p>
    <w:p w14:paraId="4517E03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Organisation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4002841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3B9135F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4CD07B55"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Refugees are buying in small quantities, and only the essentials,’ said Mohammad Shahin, CEO of the Jordan Sweden Medical and Sterilisation Company (JOSWE), and Chairman of JAPM.</w:t>
      </w:r>
    </w:p>
    <w:p w14:paraId="7518389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3D406C2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6B81BF8D"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More than 70% of Jordanian pharma production is for export, to more than 65 countries, primarily in the Middle East, Africa and Asia.</w:t>
      </w:r>
    </w:p>
    <w:p w14:paraId="6B9E649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3685726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3881F3B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6C708734"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on 2014.</w:t>
      </w:r>
      <w:r w:rsidRPr="00726204">
        <w:rPr>
          <w:rFonts w:asciiTheme="majorHAnsi" w:hAnsiTheme="majorHAnsi" w:cstheme="majorHAnsi"/>
        </w:rPr>
        <w:t xml:space="preserve"> It is not only neighbouring countries that have affected us, the whole region is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33FFC52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763B85B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6484C24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541EC62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3BA3EF1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Heightened competition</w:t>
      </w:r>
    </w:p>
    <w:p w14:paraId="1B188FB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bolster business, JOSWE has started producing generics not in the market, but few others have followed the same route.</w:t>
      </w:r>
    </w:p>
    <w:p w14:paraId="184F109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2C3C3CE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1DF97822"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068280C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57921BC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1B401C20" w14:textId="77777777" w:rsidR="00CC01A5" w:rsidRPr="00726204" w:rsidRDefault="00CC01A5" w:rsidP="00CC01A5">
      <w:pPr>
        <w:rPr>
          <w:rFonts w:asciiTheme="majorHAnsi" w:hAnsiTheme="majorHAnsi" w:cstheme="majorHAnsi"/>
        </w:rPr>
      </w:pPr>
    </w:p>
    <w:p w14:paraId="0583BD0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Scenario 1</w:t>
      </w:r>
    </w:p>
    <w:p w14:paraId="29F6D736" w14:textId="77777777" w:rsidR="00CC01A5" w:rsidRPr="00726204" w:rsidRDefault="00CC01A5" w:rsidP="00CC01A5">
      <w:pPr>
        <w:rPr>
          <w:rFonts w:asciiTheme="majorHAnsi" w:hAnsiTheme="majorHAnsi" w:cstheme="majorHAnsi"/>
        </w:rPr>
      </w:pPr>
    </w:p>
    <w:p w14:paraId="7DAAF227"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2218C392"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2B138631"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270FCA96"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23DBAC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D78FD5D"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659CB0D3"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473878E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5C82FF1F"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This plot supposedly came from within the royal court, giving a tabloid quality to a security threat, especially after the prince made his house arrest all the more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288233DC"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260C5278"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41C48D60"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2C70762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7171FE6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3D388FE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3DF56177"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09A8F6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31F94EC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444F083F"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26FC3354" w14:textId="77777777" w:rsidR="00CC01A5" w:rsidRPr="00726204" w:rsidRDefault="00CC01A5" w:rsidP="00CC01A5">
      <w:pPr>
        <w:rPr>
          <w:rFonts w:asciiTheme="majorHAnsi" w:hAnsiTheme="majorHAnsi" w:cstheme="majorHAnsi"/>
        </w:rPr>
      </w:pPr>
    </w:p>
    <w:p w14:paraId="3449DA35"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1045020B"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426C0AD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45E9498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21B59A7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4EF31DA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in order to decrease its $700m budget deficit. </w:t>
      </w:r>
    </w:p>
    <w:p w14:paraId="5FC5240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2904C9C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after Jordan’s Gulf Cooperation Council (GCC) allies – Saudi Arabia, UAE, and Kuwait – did not renew a five-year financial assistance programme with Amman worth $3.6bn that ended in 2017.</w:t>
      </w:r>
    </w:p>
    <w:p w14:paraId="37BDED4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United States is now the only donor that has committed itself to support Jordan. On Wednesday, US Secretary of State Rex Tillerson signed a five-year $6.375bn ($1.275bn a year) aid deal with Foreign Minister Ayman al-Safadi.</w:t>
      </w:r>
    </w:p>
    <w:p w14:paraId="0C456F2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5EC6E0C5"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0EA9D41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“As part of this bilateral understanding, Jordan has committed to prioritise economic and security sector reforms that aim to support Jordanian self-reliance,” it said.</w:t>
      </w:r>
    </w:p>
    <w:p w14:paraId="243A26C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65EDC75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However, even with the increased flow of US aid that has funded budgets and projects since the 1950s, it remains to be seen if Jordan’s economy will stabilise</w:t>
      </w:r>
      <w:r w:rsidRPr="00726204">
        <w:rPr>
          <w:rFonts w:asciiTheme="majorHAnsi" w:hAnsiTheme="majorHAnsi" w:cstheme="majorHAnsi"/>
        </w:rPr>
        <w:t>, according to analysts.</w:t>
      </w:r>
    </w:p>
    <w:p w14:paraId="6E05B0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Hussam Abdallat, a political activist and former government official, told Al Jazeera the American assistance won’t benefit ordinary Jordanians.</w:t>
      </w:r>
    </w:p>
    <w:p w14:paraId="6B549C7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“American aid to Jordan is useless to the average Jordanian; most of it goes to support the Jordanian military – which serves American interests, not Jordan’s – and the rest goes back to the US through US companies working in Jordan,” Abdallat said.</w:t>
      </w:r>
    </w:p>
    <w:p w14:paraId="2802AA8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095543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Regional stability</w:t>
      </w:r>
    </w:p>
    <w:p w14:paraId="271DB17A"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Journalist Salameh Aldarawi, editor of Maqar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392E5F2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Aldarawi, who writes on the Jordanian economy, said devastating wars in neighbouring Syria and Iraq – the country’s biggest trading partners – have curtailed economic growth.</w:t>
      </w:r>
    </w:p>
    <w:p w14:paraId="4304253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1115947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“Prices and tax hikes are only hurting the poor and the middle class, especially in the absence of wage increases or social safety nets,” Aldarawi said. “These measures will only provide temporary quick fixes, not a long-term, strategic solution.”</w:t>
      </w:r>
    </w:p>
    <w:p w14:paraId="03ED640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4522853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especially towards those who pay more taxes but get fewer services and privileges,” said Aldarawi.</w:t>
      </w:r>
    </w:p>
    <w:p w14:paraId="585D0B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‘Economic disaster’</w:t>
      </w:r>
    </w:p>
    <w:p w14:paraId="04A19233"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Abdallat, who leads several activist groups demanding political and economic reform, said Jordan’s political elite must be held accountable for their actions that have driven the country to the edge of financial ruin.</w:t>
      </w:r>
    </w:p>
    <w:p w14:paraId="4572653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50A22C79"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789105F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6E9E665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said Abdallat.</w:t>
      </w:r>
    </w:p>
    <w:p w14:paraId="4DC8E57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Hussein Mahadeen, a professor of social development at Mutah University in Kerak, south of Amman, said Jordan has a foreign aid dependency problem because of its political and social structure.</w:t>
      </w:r>
    </w:p>
    <w:p w14:paraId="2F1788D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Mahadeen said Jordan is still transitioning from its tribal society roots into a semi-modern state.</w:t>
      </w:r>
    </w:p>
    <w:p w14:paraId="34E9FAB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0F454C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708BFFE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‘Violent revolt’?</w:t>
      </w:r>
    </w:p>
    <w:p w14:paraId="45E639E2"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2C4766A6"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according to Mahadeen.</w:t>
      </w:r>
    </w:p>
    <w:p w14:paraId="4A39B61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main problem is it hasn’t progressed and developed beyond its “functional state” roots,that is a state created to perform certain functions on behalf of others, after its creation by the British, after defeating the Ottoman Empire in World War I, he said</w:t>
      </w:r>
    </w:p>
    <w:p w14:paraId="230B4448"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Abdallat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024753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05528B76" w14:textId="77777777" w:rsidR="00CC01A5" w:rsidRPr="00726204" w:rsidRDefault="00CC01A5" w:rsidP="00CC01A5">
      <w:pPr>
        <w:rPr>
          <w:rStyle w:val="StyleUnderline"/>
          <w:rFonts w:asciiTheme="majorHAnsi" w:hAnsiTheme="majorHAnsi" w:cstheme="majorHAnsi"/>
          <w:b/>
          <w:sz w:val="16"/>
          <w:u w:val="none"/>
        </w:rPr>
      </w:pPr>
    </w:p>
    <w:p w14:paraId="4ABCD7FB"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49B685CD"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Al-Shami et al 4/13 </w:t>
      </w:r>
      <w:r w:rsidRPr="00726204">
        <w:rPr>
          <w:rFonts w:asciiTheme="majorHAnsi" w:hAnsiTheme="majorHAnsi" w:cstheme="maj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7A37DAE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neighbourhood.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4BD6543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uneasy geopolitical position</w:t>
      </w:r>
    </w:p>
    <w:p w14:paraId="7869C31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0C6DD53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Farah Al-Shami, Research Fellow, Arab Reform Initiative (ARI)</w:t>
      </w:r>
    </w:p>
    <w:p w14:paraId="6C98AD9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384940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6D43AC6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Katarzyna Sidło, Director of the Middle East and North Africa Department, Center for Social and Economic Research (CASE)</w:t>
      </w:r>
    </w:p>
    <w:p w14:paraId="583AC18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611FB35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18309D4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Tuqa Nusairat, Deputy Director, Rafik Hariri Center for the Middle East - Atlantic Council</w:t>
      </w:r>
    </w:p>
    <w:p w14:paraId="1C0F546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13252366"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12CBB3D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Paolo Maggiolini, Associate Researcher, Italian Institute for International Political Studies (ISPI) and Lecturer in History of Islamic Asia, Catholic University of Milan</w:t>
      </w:r>
    </w:p>
    <w:p w14:paraId="2BBEB9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4EE1923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behaviour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3EB33E11" w14:textId="77777777" w:rsidR="00CC01A5" w:rsidRPr="00726204" w:rsidRDefault="00CC01A5" w:rsidP="00CC01A5">
      <w:pPr>
        <w:rPr>
          <w:rFonts w:asciiTheme="majorHAnsi" w:hAnsiTheme="majorHAnsi" w:cstheme="majorHAnsi"/>
        </w:rPr>
      </w:pPr>
    </w:p>
    <w:p w14:paraId="7D60F634"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0BD2158A"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1591114C"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795152F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3FE9D7E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090D9078"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U.S.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686BF84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111F92F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35677F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2744C48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14333BD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0C8A88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Middle East expert Hillel Frisch, a professor at Bar-Ilan University in Ramat Gan, told JNS, “I don’t think this is the beginning of the fall of King Abdullah. All the key actors are behind him.”</w:t>
      </w:r>
    </w:p>
    <w:p w14:paraId="399742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7AF02FE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6B69AF2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5070E13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57C5BB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5ED81E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24284072"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providing a base from which U.S. forces can potentially act in Syria, Iraq and Iran.</w:t>
      </w:r>
    </w:p>
    <w:p w14:paraId="373D2C0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defense pact’s timing—coming soon before the government crackdown—shows how dependent Jordan is on outside support.</w:t>
      </w:r>
    </w:p>
    <w:p w14:paraId="40CF07D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Weak national identity leads to instability</w:t>
      </w:r>
    </w:p>
    <w:p w14:paraId="616CDA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280B772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5AE6DCE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journal article by Linda L. Layne titled “The Dialogics of Tribal Self-Representation in Jordan,” published in 1989 in the American Ethnologist, explains how the state sought to cultivate a national identity around disparate tribes.</w:t>
      </w:r>
    </w:p>
    <w:p w14:paraId="65B5333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737A2E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3168110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Jordanian regime keeps its grip on power thanks to military and economic aid, mainly by the United States and the Gulf states.</w:t>
      </w:r>
    </w:p>
    <w:p w14:paraId="0062BB1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66AF86D7"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76D4D61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5E2760B1" w14:textId="77777777" w:rsidR="00CC01A5" w:rsidRPr="00726204" w:rsidRDefault="00CC01A5" w:rsidP="00CC01A5">
      <w:pPr>
        <w:rPr>
          <w:rFonts w:asciiTheme="majorHAnsi" w:hAnsiTheme="majorHAnsi" w:cstheme="majorHAnsi"/>
        </w:rPr>
      </w:pPr>
    </w:p>
    <w:p w14:paraId="27B542D7"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6FD1F217"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Lazaroff 20 </w:t>
      </w:r>
      <w:r w:rsidRPr="00726204">
        <w:rPr>
          <w:rFonts w:asciiTheme="majorHAnsi" w:hAnsiTheme="majorHAnsi" w:cstheme="majorHAnsi"/>
        </w:rPr>
        <w:t xml:space="preserve">“Will annexation destroy Israeli-Jordanian peace, set kingdom aflame?” Tovah Lazaroff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6441613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3B3AE3A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5D3D513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146298DC"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So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258EE1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756EB4F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33210E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163D87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5184F6B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74FAD9C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568159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3B4D6B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242966A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6352F5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00A4B08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is home to a large number of Palestinians, and there are also many young people who are radicalized, Shamni said. </w:t>
      </w:r>
    </w:p>
    <w:p w14:paraId="4914B22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3A03B28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Throughout the years, Israeli actions in the West Bank, Jerusalem and Gaza have had a destabilizing influence, Ayalon said. </w:t>
      </w:r>
    </w:p>
    <w:p w14:paraId="3AE5A07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164AD06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Shamni, who was also Israel’s former military secretary to the US and a military adviser to former prime minister Ariel Sharon, said the plan creates unnecessary turmoil and security problems.</w:t>
      </w:r>
    </w:p>
    <w:p w14:paraId="4F28BB1B"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689ED88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Shamni said.</w:t>
      </w:r>
    </w:p>
    <w:p w14:paraId="30E62F4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09AF938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Shamni said. </w:t>
      </w:r>
    </w:p>
    <w:p w14:paraId="2FBB5D63" w14:textId="77777777" w:rsidR="00CC01A5" w:rsidRPr="00726204" w:rsidRDefault="00CC01A5" w:rsidP="00CC01A5">
      <w:pPr>
        <w:rPr>
          <w:rFonts w:asciiTheme="majorHAnsi" w:hAnsiTheme="majorHAnsi" w:cstheme="majorHAnsi"/>
        </w:rPr>
      </w:pPr>
    </w:p>
    <w:p w14:paraId="3B5BE8F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Scenario 2</w:t>
      </w:r>
    </w:p>
    <w:p w14:paraId="50049615" w14:textId="77777777" w:rsidR="00CC01A5" w:rsidRPr="00726204" w:rsidRDefault="00CC01A5" w:rsidP="00CC01A5">
      <w:pPr>
        <w:rPr>
          <w:rFonts w:asciiTheme="majorHAnsi" w:hAnsiTheme="majorHAnsi" w:cstheme="majorHAnsi"/>
        </w:rPr>
      </w:pPr>
    </w:p>
    <w:p w14:paraId="5AFE7B5E"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Healthcare infrastructure key to COVID management.</w:t>
      </w:r>
    </w:p>
    <w:p w14:paraId="6FCFB9E2"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OECD 20 </w:t>
      </w:r>
      <w:r w:rsidRPr="00726204">
        <w:rPr>
          <w:rFonts w:asciiTheme="majorHAnsi" w:hAnsiTheme="majorHAnsi" w:cstheme="majorHAnsi"/>
        </w:rPr>
        <w:t xml:space="preserve">OECD [Organisation for Economic Co-operation and Development] “COVID-19 crisis response in MENA countries”, 06 November 2020 </w:t>
      </w:r>
      <w:hyperlink r:id="rId19" w:history="1">
        <w:r w:rsidRPr="00726204">
          <w:rPr>
            <w:rStyle w:val="Hyperlink"/>
            <w:rFonts w:asciiTheme="majorHAnsi" w:hAnsiTheme="majorHAnsi" w:cstheme="majorHAnsi"/>
          </w:rPr>
          <w:t>https://read.oecd-ilibrary.org/view/?ref=129_129919-4li7bq8asv&amp;title=COVID-19-Crisis-Response-in-MENA-Countries&amp;_ga=2.237304256.1316433697.1631849561-29263471.1631849561</w:t>
        </w:r>
      </w:hyperlink>
      <w:r w:rsidRPr="00726204">
        <w:rPr>
          <w:rFonts w:asciiTheme="majorHAnsi" w:hAnsiTheme="majorHAnsi" w:cstheme="majorHAnsi"/>
        </w:rPr>
        <w:t xml:space="preserve"> SM</w:t>
      </w:r>
    </w:p>
    <w:p w14:paraId="0F1B1328"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The revival in </w:t>
      </w:r>
      <w:r w:rsidRPr="00726204">
        <w:rPr>
          <w:rStyle w:val="StyleUnderline"/>
          <w:rFonts w:asciiTheme="majorHAnsi" w:hAnsiTheme="majorHAnsi" w:cstheme="majorHAnsi"/>
          <w:highlight w:val="green"/>
        </w:rPr>
        <w:t>COVID-19</w:t>
      </w:r>
      <w:r w:rsidRPr="00726204">
        <w:rPr>
          <w:rStyle w:val="StyleUnderline"/>
          <w:rFonts w:asciiTheme="majorHAnsi" w:hAnsiTheme="majorHAnsi" w:cstheme="majorHAnsi"/>
        </w:rPr>
        <w:t xml:space="preserve"> cases that followed the gradual easing of restrictions and reopening of the economy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several </w:t>
      </w:r>
      <w:r w:rsidRPr="00726204">
        <w:rPr>
          <w:rStyle w:val="StyleUnderline"/>
          <w:rFonts w:asciiTheme="majorHAnsi" w:hAnsiTheme="majorHAnsi" w:cstheme="majorHAnsi"/>
          <w:highlight w:val="green"/>
        </w:rPr>
        <w:t>MENA</w:t>
      </w:r>
      <w:r w:rsidRPr="00726204">
        <w:rPr>
          <w:rStyle w:val="StyleUnderline"/>
          <w:rFonts w:asciiTheme="majorHAnsi" w:hAnsiTheme="majorHAnsi" w:cstheme="majorHAnsi"/>
        </w:rPr>
        <w:t xml:space="preserve"> countries, similarly to elsewhere in the world, is putting to the </w:t>
      </w:r>
      <w:r w:rsidRPr="00726204">
        <w:rPr>
          <w:rStyle w:val="StyleUnderline"/>
          <w:rFonts w:asciiTheme="majorHAnsi" w:hAnsiTheme="majorHAnsi" w:cstheme="majorHAnsi"/>
          <w:highlight w:val="green"/>
        </w:rPr>
        <w:t xml:space="preserve">test </w:t>
      </w:r>
      <w:r w:rsidRPr="00726204">
        <w:rPr>
          <w:rStyle w:val="StyleUnderline"/>
          <w:rFonts w:asciiTheme="majorHAnsi" w:hAnsiTheme="majorHAnsi" w:cstheme="majorHAnsi"/>
        </w:rPr>
        <w:t>the capacity of</w:t>
      </w:r>
      <w:r w:rsidRPr="00726204">
        <w:rPr>
          <w:rStyle w:val="StyleUnderline"/>
          <w:rFonts w:asciiTheme="majorHAnsi" w:hAnsiTheme="majorHAnsi" w:cstheme="majorHAnsi"/>
          <w:highlight w:val="green"/>
        </w:rPr>
        <w:t xml:space="preserve"> healthcare system</w:t>
      </w:r>
      <w:r w:rsidRPr="00726204">
        <w:rPr>
          <w:rStyle w:val="StyleUnderline"/>
          <w:rFonts w:asciiTheme="majorHAnsi" w:hAnsiTheme="majorHAnsi" w:cstheme="majorHAnsi"/>
        </w:rPr>
        <w:t>s throughout the region to deal with a second wave of the pandemic.</w:t>
      </w:r>
      <w:r w:rsidRPr="00726204">
        <w:rPr>
          <w:rFonts w:asciiTheme="majorHAnsi" w:hAnsiTheme="majorHAnsi" w:cstheme="majorHAnsi"/>
        </w:rPr>
        <w:t xml:space="preserve"> Two main trends are emerging, with on the one hand, a number of countries where </w:t>
      </w:r>
      <w:r w:rsidRPr="00726204">
        <w:rPr>
          <w:rStyle w:val="StyleUnderline"/>
          <w:rFonts w:asciiTheme="majorHAnsi" w:hAnsiTheme="majorHAnsi" w:cstheme="majorHAnsi"/>
        </w:rPr>
        <w:t xml:space="preserve">precautionary measures and enforcement seem to have succeeded in flattening the curve, and, on the other hand, </w:t>
      </w:r>
      <w:r w:rsidRPr="00726204">
        <w:rPr>
          <w:rFonts w:asciiTheme="majorHAnsi" w:hAnsiTheme="majorHAnsi" w:cstheme="majorHAnsi"/>
        </w:rPr>
        <w:t>countries where limited capacity to enforce physical distancing and</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overstrained healthcare systems are making it</w:t>
      </w:r>
      <w:r w:rsidRPr="00726204">
        <w:rPr>
          <w:rStyle w:val="StyleUnderline"/>
          <w:rFonts w:asciiTheme="majorHAnsi" w:hAnsiTheme="majorHAnsi" w:cstheme="majorHAnsi"/>
        </w:rPr>
        <w:t xml:space="preserve"> increasingly </w:t>
      </w:r>
      <w:r w:rsidRPr="00726204">
        <w:rPr>
          <w:rStyle w:val="StyleUnderline"/>
          <w:rFonts w:asciiTheme="majorHAnsi" w:hAnsiTheme="majorHAnsi" w:cstheme="majorHAnsi"/>
          <w:highlight w:val="green"/>
        </w:rPr>
        <w:t>challenging</w:t>
      </w:r>
      <w:r w:rsidRPr="00726204">
        <w:rPr>
          <w:rStyle w:val="StyleUnderline"/>
          <w:rFonts w:asciiTheme="majorHAnsi" w:hAnsiTheme="majorHAnsi" w:cstheme="majorHAnsi"/>
        </w:rPr>
        <w:t xml:space="preserve"> for governments </w:t>
      </w:r>
      <w:r w:rsidRPr="00726204">
        <w:rPr>
          <w:rStyle w:val="StyleUnderline"/>
          <w:rFonts w:asciiTheme="majorHAnsi" w:hAnsiTheme="majorHAnsi" w:cstheme="majorHAnsi"/>
          <w:highlight w:val="green"/>
        </w:rPr>
        <w:t>to control</w:t>
      </w:r>
      <w:r w:rsidRPr="00726204">
        <w:rPr>
          <w:rStyle w:val="StyleUnderline"/>
          <w:rFonts w:asciiTheme="majorHAnsi" w:hAnsiTheme="majorHAnsi" w:cstheme="majorHAnsi"/>
        </w:rPr>
        <w:t xml:space="preserve"> the situation.</w:t>
      </w:r>
    </w:p>
    <w:p w14:paraId="1CBAA9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Challenges to health systems and health sector resilience</w:t>
      </w:r>
    </w:p>
    <w:p w14:paraId="3FFF5735"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MENA countries’ containment efforts have proved particularly important in light of the region’s varying levels of health system preparedness. The COVID-19 pandemic has highlighted the extent of the healthcare sector’s resilience across MENA economies.</w:t>
      </w:r>
    </w:p>
    <w:p w14:paraId="41C155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Gulf Co-operation Council (GCC) countries and Jordan</w:t>
      </w:r>
    </w:p>
    <w:p w14:paraId="30FE14D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1E726DC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 which has an overall weaker health system and lower level of COVID-19 preparedness, managed to adopt a strategy similar to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26EA0D7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Developing MENA economies (Maghreb, Egypt)</w:t>
      </w:r>
    </w:p>
    <w:p w14:paraId="7C133B1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726204">
        <w:rPr>
          <w:rFonts w:asciiTheme="majorHAnsi" w:hAnsiTheme="majorHAnsi" w:cstheme="majorHAnsi"/>
        </w:rPr>
        <w:t xml:space="preserve"> Furthermore, the number of physicians per 1,000 inhabitants in the region is much below the WHO recommended threshold of 4.45 doctors, nurses, and midwives per 1,000 population, and as low as 0.72 and 0.79 in Morocco and Egypt respectively.7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limited capacity of health systems to handle a large-scale outbreak</w:t>
      </w:r>
      <w:r w:rsidRPr="00726204">
        <w:rPr>
          <w:rStyle w:val="StyleUnderline"/>
          <w:rFonts w:asciiTheme="majorHAnsi" w:hAnsiTheme="majorHAnsi" w:cstheme="majorHAnsi"/>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726204">
        <w:rPr>
          <w:rStyle w:val="StyleUnderline"/>
          <w:rFonts w:asciiTheme="majorHAnsi" w:hAnsiTheme="majorHAnsi" w:cstheme="majorHAnsi"/>
          <w:highlight w:val="green"/>
        </w:rPr>
        <w:t xml:space="preserve">rapid rise in cases, further straining </w:t>
      </w:r>
      <w:r w:rsidRPr="00726204">
        <w:rPr>
          <w:rStyle w:val="StyleUnderline"/>
          <w:rFonts w:asciiTheme="majorHAnsi" w:hAnsiTheme="majorHAnsi" w:cstheme="majorHAnsi"/>
        </w:rPr>
        <w:t>countries’</w:t>
      </w:r>
      <w:r w:rsidRPr="00726204">
        <w:rPr>
          <w:rStyle w:val="StyleUnderline"/>
          <w:rFonts w:asciiTheme="majorHAnsi" w:hAnsiTheme="majorHAnsi" w:cstheme="majorHAnsi"/>
          <w:highlight w:val="green"/>
        </w:rPr>
        <w:t xml:space="preserve"> health systems.</w:t>
      </w:r>
      <w:r w:rsidRPr="00726204">
        <w:rPr>
          <w:rFonts w:asciiTheme="majorHAnsi" w:hAnsiTheme="majorHAnsi" w:cstheme="majorHAnsi"/>
        </w:rPr>
        <w:t xml:space="preserve"> In most countries, this is largely due to large religious gatherings, wedding celebrations and other social events where control measures were not sufficiently applied.8</w:t>
      </w:r>
    </w:p>
    <w:p w14:paraId="08CF99C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Loosening compliance with preventive measures and difficulty to enforce physical distancing in large, densely populated cities (e.g. Cairo) have raised concerns over the evolution of the situation. As of October, international and social media, as well as NGOs reported that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xml:space="preserve"> were struggling to manage the growing influx of COVID-19 patients, with some reaching full capacity, while healthcare professionals have pointed out to the </w:t>
      </w:r>
      <w:r w:rsidRPr="00726204">
        <w:rPr>
          <w:rStyle w:val="StyleUnderline"/>
          <w:rFonts w:asciiTheme="majorHAnsi" w:hAnsiTheme="majorHAnsi" w:cstheme="majorHAnsi"/>
          <w:highlight w:val="green"/>
        </w:rPr>
        <w:t>lack of necessary medical equipment</w:t>
      </w:r>
      <w:r w:rsidRPr="00726204">
        <w:rPr>
          <w:rStyle w:val="StyleUnderline"/>
          <w:rFonts w:asciiTheme="majorHAnsi" w:hAnsiTheme="majorHAnsi" w:cstheme="majorHAnsi"/>
        </w:rPr>
        <w:t>, doctors, medical personnel and ICU beds to deal with a second wave of such magnitude</w:t>
      </w:r>
      <w:r w:rsidRPr="00726204">
        <w:rPr>
          <w:rFonts w:asciiTheme="majorHAnsi" w:hAnsiTheme="majorHAnsi" w:cstheme="majorHAnsi"/>
        </w:rPr>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1F4C5EC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Fragile and conflict-affected countries</w:t>
      </w:r>
    </w:p>
    <w:p w14:paraId="4FDC1A0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Lebanon had initially managed to contain the first COVID-19 wave by adopting strong containment measures early on with high levels of compliance from the population. However, following the explosion in the port of Beirut on 4 August, which destroyed half of the city’s medical centres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49DF91C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other fragile and conflict-affected countries, </w:t>
      </w:r>
      <w:r w:rsidRPr="00726204">
        <w:rPr>
          <w:rStyle w:val="StyleUnderline"/>
          <w:rFonts w:asciiTheme="majorHAnsi" w:hAnsiTheme="majorHAnsi" w:cstheme="majorHAnsi"/>
        </w:rPr>
        <w:t xml:space="preserve">the COVID-19 outbreak poses a major challenge given damages to health systems.9 In emergency settings, where availability of water, sanitation and hygiene (WASH) services is scarce, applying preventive measures to limit the spread of the disease has proved difficult. Countries where </w:t>
      </w:r>
      <w:r w:rsidRPr="00726204">
        <w:rPr>
          <w:rStyle w:val="StyleUnderline"/>
          <w:rFonts w:asciiTheme="majorHAnsi" w:hAnsiTheme="majorHAnsi" w:cstheme="majorHAnsi"/>
          <w:highlight w:val="green"/>
        </w:rPr>
        <w:t>healthcare facilities</w:t>
      </w:r>
      <w:r w:rsidRPr="00726204">
        <w:rPr>
          <w:rStyle w:val="StyleUnderline"/>
          <w:rFonts w:asciiTheme="majorHAnsi" w:hAnsiTheme="majorHAnsi" w:cstheme="majorHAnsi"/>
        </w:rPr>
        <w:t xml:space="preserve"> have been partially destroyed during the war and governance remains extremely fragile and uncoordinated in certain areas, and </w:t>
      </w:r>
      <w:r w:rsidRPr="00726204">
        <w:rPr>
          <w:rStyle w:val="StyleUnderline"/>
          <w:rFonts w:asciiTheme="majorHAnsi" w:hAnsiTheme="majorHAnsi" w:cstheme="majorHAnsi"/>
          <w:highlight w:val="green"/>
        </w:rPr>
        <w:t>lack the necessary capacity to respond</w:t>
      </w:r>
      <w:r w:rsidRPr="00726204">
        <w:rPr>
          <w:rStyle w:val="StyleUnderline"/>
          <w:rFonts w:asciiTheme="majorHAnsi" w:hAnsiTheme="majorHAnsi" w:cstheme="majorHAnsi"/>
        </w:rPr>
        <w:t xml:space="preserve"> to the crisis in terms of medical facilities, equipment and personnel</w:t>
      </w:r>
      <w:r w:rsidRPr="00726204">
        <w:rPr>
          <w:rFonts w:asciiTheme="majorHAnsi" w:hAnsiTheme="majorHAnsi" w:cstheme="majorHAnsi"/>
        </w:rPr>
        <w:t xml:space="preserve">. In Syria, the WHO10 estimates that 70% of health care workers have left the country as migrants or refugees, while only 64% of hospitals and 52% of primary health care centres remain fully operational. One possible explanation for the low number of COVID-19 cases reported in these countries at the beginning of the pandemic is the fact that, </w:t>
      </w:r>
      <w:r w:rsidRPr="00726204">
        <w:rPr>
          <w:rStyle w:val="StyleUnderline"/>
          <w:rFonts w:asciiTheme="majorHAnsi" w:hAnsiTheme="majorHAnsi" w:cstheme="majorHAnsi"/>
        </w:rPr>
        <w:t>due to lack of bed capacity or difficulty to reach hospitals, people often die at home</w:t>
      </w:r>
      <w:r w:rsidRPr="00726204">
        <w:rPr>
          <w:rFonts w:asciiTheme="majorHAnsi" w:hAnsiTheme="majorHAnsi" w:cstheme="majorHAnsi"/>
        </w:rPr>
        <w:t>.11 In addition, the lack of testing capacity has resulted in months of under-reporting, in particular in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20E8563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Developments in the MENA health systems and health policies</w:t>
      </w:r>
    </w:p>
    <w:p w14:paraId="0C40241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research, and have engaged into advanced trial phases. Phase III trials started in the UAE in July12 and in Saudi Arabia in August for vaccines developed by two Chinese companies, respectively Sinopharm and CanSino Biologics. Egypt has also engaged in a partnership with China for the development and distribution of two COVID-19 vaccines developed by Sinopharm. This could lead to a reinforced China-MENA collaboration in this field13.</w:t>
      </w:r>
    </w:p>
    <w:p w14:paraId="13B480D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With more investment (both public and private) in healthcare provision, </w:t>
      </w:r>
      <w:r w:rsidRPr="00726204">
        <w:rPr>
          <w:rStyle w:val="StyleUnderline"/>
          <w:rFonts w:asciiTheme="majorHAnsi" w:hAnsiTheme="majorHAnsi" w:cstheme="majorHAnsi"/>
          <w:highlight w:val="green"/>
        </w:rPr>
        <w:t>opportunities for the private sector to support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development of health systems will increase14</w:t>
      </w:r>
      <w:r w:rsidRPr="00726204">
        <w:rPr>
          <w:rStyle w:val="StyleUnderline"/>
          <w:rFonts w:asciiTheme="majorHAnsi" w:hAnsiTheme="majorHAnsi" w:cstheme="majorHAnsi"/>
        </w:rPr>
        <w:t xml:space="preserve">. In the Gulf, the </w:t>
      </w:r>
      <w:r w:rsidRPr="00726204">
        <w:rPr>
          <w:rStyle w:val="StyleUnderline"/>
          <w:rFonts w:asciiTheme="majorHAnsi" w:hAnsiTheme="majorHAnsi" w:cstheme="majorHAnsi"/>
          <w:highlight w:val="green"/>
        </w:rPr>
        <w:t>surge in demand</w:t>
      </w:r>
      <w:r w:rsidRPr="00726204">
        <w:rPr>
          <w:rStyle w:val="StyleUnderline"/>
          <w:rFonts w:asciiTheme="majorHAnsi" w:hAnsiTheme="majorHAnsi" w:cstheme="majorHAnsi"/>
        </w:rPr>
        <w:t xml:space="preserve"> – driven by ageing populations, mandatory health insurance and high levels of lifestyle-related diseases such as diabetes – along with new government strategies and regulatory reforms </w:t>
      </w:r>
      <w:r w:rsidRPr="00726204">
        <w:rPr>
          <w:rStyle w:val="StyleUnderline"/>
          <w:rFonts w:asciiTheme="majorHAnsi" w:hAnsiTheme="majorHAnsi" w:cstheme="majorHAnsi"/>
          <w:highlight w:val="green"/>
        </w:rPr>
        <w:t xml:space="preserve">are propelling </w:t>
      </w:r>
      <w:r w:rsidRPr="00726204">
        <w:rPr>
          <w:rStyle w:val="StyleUnderline"/>
          <w:rFonts w:asciiTheme="majorHAnsi" w:hAnsiTheme="majorHAnsi" w:cstheme="majorHAnsi"/>
        </w:rPr>
        <w:t xml:space="preserve">private investment in </w:t>
      </w:r>
      <w:r w:rsidRPr="00726204">
        <w:rPr>
          <w:rStyle w:val="StyleUnderline"/>
          <w:rFonts w:asciiTheme="majorHAnsi" w:hAnsiTheme="majorHAnsi" w:cstheme="majorHAnsi"/>
          <w:highlight w:val="green"/>
        </w:rPr>
        <w:t>the healthcare industry</w:t>
      </w:r>
      <w:r w:rsidRPr="00726204">
        <w:rPr>
          <w:rStyle w:val="StyleUnderline"/>
          <w:rFonts w:asciiTheme="majorHAnsi" w:hAnsiTheme="majorHAnsi" w:cstheme="majorHAnsi"/>
        </w:rPr>
        <w:t>.</w:t>
      </w:r>
      <w:r w:rsidRPr="00726204">
        <w:rPr>
          <w:rFonts w:asciiTheme="majorHAnsi" w:hAnsiTheme="majorHAnsi" w:cstheme="majorHAnsi"/>
        </w:rPr>
        <w:t xml:space="preserve"> In particular, a recent report produced by Mashreq and Frost &amp; Sullivan found that the COVID-19 crisis had considerably boosted investments in digitisation and telehealth. The research estimates annual investment in digital infrastructure in the GCC to grow by 10% to 20% over the next two years, while teleconsultations are expected to be multiplied by four by Q4 2020.15 In Morocco, a HealthTech startup of the research and development centre MAScIR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0EBF515C" w14:textId="77777777" w:rsidR="00CC01A5" w:rsidRPr="00726204" w:rsidRDefault="00CC01A5" w:rsidP="00CC01A5">
      <w:pPr>
        <w:rPr>
          <w:rFonts w:asciiTheme="majorHAnsi" w:hAnsiTheme="majorHAnsi" w:cstheme="majorHAnsi"/>
        </w:rPr>
      </w:pPr>
    </w:p>
    <w:p w14:paraId="5CA0F210"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Failure to contain the pandemic causes Middle East escalation – multiple hotspots.</w:t>
      </w:r>
    </w:p>
    <w:p w14:paraId="25734022"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Alaaldin 20 </w:t>
      </w:r>
      <w:r w:rsidRPr="00726204">
        <w:rPr>
          <w:rFonts w:asciiTheme="majorHAnsi" w:hAnsiTheme="majorHAnsi" w:cstheme="majorHAnsi"/>
        </w:rPr>
        <w:t xml:space="preserve">“COVID-19 will prolong conflict in the Middle East” Ranj Alaaldin [visiting fellow at the Brookings Doha Center and nonresident fellow in the Foreign Policy program. He's also the director of a Carnegie Corporation project on proxy warfare in the Middle East.], April 24, 2020 </w:t>
      </w:r>
      <w:hyperlink r:id="rId20" w:history="1">
        <w:r w:rsidRPr="00726204">
          <w:rPr>
            <w:rStyle w:val="Hyperlink"/>
            <w:rFonts w:asciiTheme="majorHAnsi" w:hAnsiTheme="majorHAnsi" w:cstheme="majorHAnsi"/>
          </w:rPr>
          <w:t>https://www.brookings.edu/blog/order-from-chaos/2020/04/24/covid-19-will-prolong-conflict-in-the-middle-east/</w:t>
        </w:r>
      </w:hyperlink>
      <w:r w:rsidRPr="00726204">
        <w:rPr>
          <w:rFonts w:asciiTheme="majorHAnsi" w:hAnsiTheme="majorHAnsi" w:cstheme="majorHAnsi"/>
        </w:rPr>
        <w:t xml:space="preserve"> SM</w:t>
      </w:r>
    </w:p>
    <w:p w14:paraId="5170168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CONFLICTS AROUND THE REGION</w:t>
      </w:r>
    </w:p>
    <w:p w14:paraId="541DA33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Libya, as Frederic Wehrey and others have pointed out,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pandemic</w:t>
      </w:r>
      <w:r w:rsidRPr="00726204">
        <w:rPr>
          <w:rStyle w:val="StyleUnderline"/>
          <w:rFonts w:asciiTheme="majorHAnsi" w:hAnsiTheme="majorHAnsi" w:cstheme="majorHAnsi"/>
        </w:rPr>
        <w:t xml:space="preserve"> has provided a</w:t>
      </w:r>
      <w:r w:rsidRPr="00726204">
        <w:rPr>
          <w:rStyle w:val="StyleUnderline"/>
          <w:rFonts w:asciiTheme="majorHAnsi" w:hAnsiTheme="majorHAnsi" w:cstheme="majorHAnsi"/>
          <w:highlight w:val="green"/>
        </w:rPr>
        <w:t xml:space="preserve"> boost </w:t>
      </w:r>
      <w:r w:rsidRPr="00726204">
        <w:rPr>
          <w:rStyle w:val="StyleUnderline"/>
          <w:rFonts w:asciiTheme="majorHAnsi" w:hAnsiTheme="majorHAnsi" w:cstheme="majorHAnsi"/>
        </w:rPr>
        <w:t xml:space="preserve">to </w:t>
      </w:r>
      <w:r w:rsidRPr="00726204">
        <w:rPr>
          <w:rStyle w:val="StyleUnderline"/>
          <w:rFonts w:asciiTheme="majorHAnsi" w:hAnsiTheme="majorHAnsi" w:cstheme="majorHAnsi"/>
          <w:highlight w:val="green"/>
        </w:rPr>
        <w:t>militias,</w:t>
      </w:r>
      <w:r w:rsidRPr="00726204">
        <w:rPr>
          <w:rStyle w:val="StyleUnderline"/>
          <w:rFonts w:asciiTheme="majorHAnsi" w:hAnsiTheme="majorHAnsi" w:cstheme="majorHAnsi"/>
        </w:rPr>
        <w:t xml:space="preserve"> providing an opportunity for them </w:t>
      </w:r>
      <w:r w:rsidRPr="00726204">
        <w:rPr>
          <w:rStyle w:val="StyleUnderline"/>
          <w:rFonts w:asciiTheme="majorHAnsi" w:hAnsiTheme="majorHAnsi" w:cstheme="majorHAnsi"/>
          <w:highlight w:val="green"/>
        </w:rPr>
        <w:t>to channel medical aid to</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fighters and instrumentalize the crisis to</w:t>
      </w:r>
      <w:r w:rsidRPr="00726204">
        <w:rPr>
          <w:rStyle w:val="StyleUnderline"/>
          <w:rFonts w:asciiTheme="majorHAnsi" w:hAnsiTheme="majorHAnsi" w:cstheme="majorHAnsi"/>
        </w:rPr>
        <w:t xml:space="preserve"> reward and </w:t>
      </w:r>
      <w:r w:rsidRPr="00726204">
        <w:rPr>
          <w:rStyle w:val="StyleUnderline"/>
          <w:rFonts w:asciiTheme="majorHAnsi" w:hAnsiTheme="majorHAnsi" w:cstheme="majorHAnsi"/>
          <w:highlight w:val="green"/>
        </w:rPr>
        <w:t>reinforce</w:t>
      </w:r>
      <w:r w:rsidRPr="00726204">
        <w:rPr>
          <w:rStyle w:val="StyleUnderline"/>
          <w:rFonts w:asciiTheme="majorHAnsi" w:hAnsiTheme="majorHAnsi" w:cstheme="majorHAnsi"/>
        </w:rPr>
        <w:t xml:space="preserve"> patronage </w:t>
      </w:r>
      <w:r w:rsidRPr="00726204">
        <w:rPr>
          <w:rStyle w:val="StyleUnderline"/>
          <w:rFonts w:asciiTheme="majorHAnsi" w:hAnsiTheme="majorHAnsi" w:cstheme="majorHAnsi"/>
          <w:highlight w:val="green"/>
        </w:rPr>
        <w:t>networks</w:t>
      </w:r>
      <w:r w:rsidRPr="00726204">
        <w:rPr>
          <w:rStyle w:val="StyleUnderline"/>
          <w:rFonts w:asciiTheme="majorHAnsi" w:hAnsiTheme="majorHAnsi" w:cstheme="majorHAnsi"/>
        </w:rPr>
        <w:t xml:space="preserve"> and favored communities.</w:t>
      </w:r>
      <w:r w:rsidRPr="00726204">
        <w:rPr>
          <w:rFonts w:asciiTheme="majorHAnsi" w:hAnsiTheme="majorHAnsi" w:cstheme="majorHAnsi"/>
        </w:rPr>
        <w:t xml:space="preserve"> Troublingly, Libya’s </w:t>
      </w:r>
      <w:r w:rsidRPr="00726204">
        <w:rPr>
          <w:rStyle w:val="StyleUnderline"/>
          <w:rFonts w:asciiTheme="majorHAnsi" w:hAnsiTheme="majorHAnsi" w:cstheme="majorHAnsi"/>
        </w:rPr>
        <w:t xml:space="preserve">hospitals are routinely targeted by rocket attacks, </w:t>
      </w:r>
      <w:r w:rsidRPr="00726204">
        <w:rPr>
          <w:rStyle w:val="StyleUnderline"/>
          <w:rFonts w:asciiTheme="majorHAnsi" w:hAnsiTheme="majorHAnsi" w:cstheme="majorHAnsi"/>
          <w:highlight w:val="green"/>
        </w:rPr>
        <w:t>exacerbating the situation</w:t>
      </w:r>
      <w:r w:rsidRPr="00726204">
        <w:rPr>
          <w:rFonts w:asciiTheme="majorHAnsi" w:hAnsiTheme="majorHAnsi" w:cstheme="majorHAnsi"/>
          <w:highlight w:val="green"/>
        </w:rPr>
        <w:t>.</w:t>
      </w:r>
    </w:p>
    <w:p w14:paraId="100A80B2"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 Yemen, </w:t>
      </w:r>
      <w:r w:rsidRPr="00726204">
        <w:rPr>
          <w:rStyle w:val="StyleUnderline"/>
          <w:rFonts w:asciiTheme="majorHAnsi" w:hAnsiTheme="majorHAnsi" w:cstheme="majorHAnsi"/>
        </w:rPr>
        <w:t xml:space="preserve">militias loyal to the </w:t>
      </w:r>
      <w:r w:rsidRPr="00726204">
        <w:rPr>
          <w:rStyle w:val="StyleUnderline"/>
          <w:rFonts w:asciiTheme="majorHAnsi" w:hAnsiTheme="majorHAnsi" w:cstheme="majorHAnsi"/>
          <w:highlight w:val="green"/>
        </w:rPr>
        <w:t>UAE</w:t>
      </w:r>
      <w:r w:rsidRPr="00726204">
        <w:rPr>
          <w:rStyle w:val="StyleUnderline"/>
          <w:rFonts w:asciiTheme="majorHAnsi" w:hAnsiTheme="majorHAnsi" w:cstheme="majorHAnsi"/>
        </w:rPr>
        <w:t xml:space="preserve">-backed Southern Transitional Council (STC) stormed into the southern port of Aden and </w:t>
      </w:r>
      <w:r w:rsidRPr="00726204">
        <w:rPr>
          <w:rStyle w:val="StyleUnderline"/>
          <w:rFonts w:asciiTheme="majorHAnsi" w:hAnsiTheme="majorHAnsi" w:cstheme="majorHAnsi"/>
          <w:highlight w:val="green"/>
        </w:rPr>
        <w:t>stole medical aid</w:t>
      </w:r>
      <w:r w:rsidRPr="00726204">
        <w:rPr>
          <w:rStyle w:val="StyleUnderline"/>
          <w:rFonts w:asciiTheme="majorHAnsi" w:hAnsiTheme="majorHAnsi" w:cstheme="majorHAnsi"/>
        </w:rPr>
        <w:t xml:space="preserve"> donated by the World Health Organization (WHO), including nine ambulances destined for the health ministry. The conflict in Yemen has involved indiscriminate attacks that have devastated medical facilities and water supplies</w:t>
      </w:r>
      <w:r w:rsidRPr="00726204">
        <w:rPr>
          <w:rFonts w:asciiTheme="majorHAnsi" w:hAnsiTheme="majorHAnsi" w:cstheme="majorHAnsi"/>
        </w:rPr>
        <w:t>, contributing to what the international community has described as the world’s greatest man-made humanitarian crisis, including the worst cholera outbreak in modern history</w:t>
      </w:r>
      <w:r w:rsidRPr="00726204">
        <w:rPr>
          <w:rStyle w:val="StyleUnderline"/>
          <w:rFonts w:asciiTheme="majorHAnsi" w:hAnsiTheme="majorHAnsi" w:cstheme="majorHAnsi"/>
        </w:rPr>
        <w:t xml:space="preserve">. In Lebanon, </w:t>
      </w:r>
      <w:r w:rsidRPr="00726204">
        <w:rPr>
          <w:rStyle w:val="StyleUnderline"/>
          <w:rFonts w:asciiTheme="majorHAnsi" w:hAnsiTheme="majorHAnsi" w:cstheme="majorHAnsi"/>
          <w:highlight w:val="green"/>
        </w:rPr>
        <w:t>Hezbollah</w:t>
      </w:r>
      <w:r w:rsidRPr="00726204">
        <w:rPr>
          <w:rStyle w:val="StyleUnderline"/>
          <w:rFonts w:asciiTheme="majorHAnsi" w:hAnsiTheme="majorHAnsi" w:cstheme="majorHAnsi"/>
        </w:rPr>
        <w:t xml:space="preserve"> has </w:t>
      </w:r>
      <w:r w:rsidRPr="00726204">
        <w:rPr>
          <w:rStyle w:val="StyleUnderline"/>
          <w:rFonts w:asciiTheme="majorHAnsi" w:hAnsiTheme="majorHAnsi" w:cstheme="majorHAnsi"/>
          <w:highlight w:val="green"/>
        </w:rPr>
        <w:t>reinforced its status as an alternative to</w:t>
      </w:r>
      <w:r w:rsidRPr="00726204">
        <w:rPr>
          <w:rStyle w:val="StyleUnderline"/>
          <w:rFonts w:asciiTheme="majorHAnsi" w:hAnsiTheme="majorHAnsi" w:cstheme="majorHAnsi"/>
        </w:rPr>
        <w:t xml:space="preserve"> the Lebanese state by committing close to 5,000 doctors, medics, and nurses to </w:t>
      </w:r>
      <w:r w:rsidRPr="00726204">
        <w:rPr>
          <w:rStyle w:val="StyleUnderline"/>
          <w:rFonts w:asciiTheme="majorHAnsi" w:hAnsiTheme="majorHAnsi" w:cstheme="majorHAnsi"/>
          <w:highlight w:val="green"/>
        </w:rPr>
        <w:t>fight the pandemic.</w:t>
      </w:r>
    </w:p>
    <w:p w14:paraId="7DF7E3B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Iraq, ISIS has ramped up its attacks in northern Iraqi villages and is moving to exploit Baghdad’s growing list of crises — ranging from the escalation between the U.S. and Iran, the decline in oil prices, and country-wide protests. </w:t>
      </w:r>
      <w:r w:rsidRPr="00726204">
        <w:rPr>
          <w:rStyle w:val="StyleUnderline"/>
          <w:rFonts w:asciiTheme="majorHAnsi" w:hAnsiTheme="majorHAnsi" w:cstheme="majorHAnsi"/>
          <w:highlight w:val="green"/>
        </w:rPr>
        <w:t xml:space="preserve">During a public health crisis, ISIS can revive </w:t>
      </w:r>
      <w:r w:rsidRPr="00726204">
        <w:rPr>
          <w:rStyle w:val="StyleUnderline"/>
          <w:rFonts w:asciiTheme="majorHAnsi" w:hAnsiTheme="majorHAnsi" w:cstheme="majorHAnsi"/>
        </w:rPr>
        <w:t xml:space="preserve">itself </w:t>
      </w:r>
      <w:r w:rsidRPr="00726204">
        <w:rPr>
          <w:rStyle w:val="StyleUnderline"/>
          <w:rFonts w:asciiTheme="majorHAnsi" w:hAnsiTheme="majorHAnsi" w:cstheme="majorHAnsi"/>
          <w:highlight w:val="green"/>
        </w:rPr>
        <w:t xml:space="preserve">and expand </w:t>
      </w:r>
      <w:r w:rsidRPr="00726204">
        <w:rPr>
          <w:rStyle w:val="StyleUnderline"/>
          <w:rFonts w:asciiTheme="majorHAnsi" w:hAnsiTheme="majorHAnsi" w:cstheme="majorHAnsi"/>
        </w:rPr>
        <w:t xml:space="preserve">its influence by catering to the needs of local communities in ways other authorities — like the Baghdad government — have not. </w:t>
      </w:r>
      <w:r w:rsidRPr="00726204">
        <w:rPr>
          <w:rFonts w:asciiTheme="majorHAnsi" w:hAnsiTheme="majorHAnsi" w:cstheme="majorHAnsi"/>
        </w:rPr>
        <w:t>At a minimum, Baghdad’s failures allow ISIS to position itself as a viable alternative.</w:t>
      </w:r>
      <w:r w:rsidRPr="00726204">
        <w:rPr>
          <w:rStyle w:val="StyleUnderline"/>
          <w:rFonts w:asciiTheme="majorHAnsi" w:hAnsiTheme="majorHAnsi" w:cstheme="majorHAnsi"/>
        </w:rPr>
        <w:t xml:space="preserve"> Combined with its current campaign of fear and intimidation, targeted assassinations, and extortion, this provides it with a patchwork, under-ground infrastructure of influence that establishes a launching pad from which to seize towns and cities</w:t>
      </w:r>
      <w:r w:rsidRPr="00726204">
        <w:rPr>
          <w:rFonts w:asciiTheme="majorHAnsi" w:hAnsiTheme="majorHAnsi" w:cstheme="majorHAnsi"/>
        </w:rPr>
        <w:t xml:space="preserve"> in the manner it did in June 2014.</w:t>
      </w:r>
    </w:p>
    <w:p w14:paraId="29E8908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In </w:t>
      </w:r>
      <w:r w:rsidRPr="00726204">
        <w:rPr>
          <w:rStyle w:val="StyleUnderline"/>
          <w:rFonts w:asciiTheme="majorHAnsi" w:hAnsiTheme="majorHAnsi" w:cstheme="majorHAnsi"/>
          <w:highlight w:val="green"/>
        </w:rPr>
        <w:t>Syria</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civil war</w:t>
      </w:r>
      <w:r w:rsidRPr="00726204">
        <w:rPr>
          <w:rStyle w:val="StyleUnderline"/>
          <w:rFonts w:asciiTheme="majorHAnsi" w:hAnsiTheme="majorHAnsi" w:cstheme="majorHAnsi"/>
        </w:rPr>
        <w:t xml:space="preserve"> has </w:t>
      </w:r>
      <w:r w:rsidRPr="00726204">
        <w:rPr>
          <w:rStyle w:val="StyleUnderline"/>
          <w:rFonts w:asciiTheme="majorHAnsi" w:hAnsiTheme="majorHAnsi" w:cstheme="majorHAnsi"/>
          <w:highlight w:val="green"/>
        </w:rPr>
        <w:t>shattered formal governing structures</w:t>
      </w:r>
      <w:r w:rsidRPr="00726204">
        <w:rPr>
          <w:rStyle w:val="StyleUnderline"/>
          <w:rFonts w:asciiTheme="majorHAnsi" w:hAnsiTheme="majorHAnsi" w:cstheme="majorHAnsi"/>
        </w:rPr>
        <w:t>, and the Assad regime and Russia have moved to obliterate hospitals from the outset of the nine-year conflict</w:t>
      </w:r>
      <w:r w:rsidRPr="00726204">
        <w:rPr>
          <w:rFonts w:asciiTheme="majorHAnsi" w:hAnsiTheme="majorHAnsi" w:cstheme="majorHAnsi"/>
        </w:rPr>
        <w:t>. Syria is effectively three countries: regime-controlled territories, the Kurdish northeast, and Idlib in the northwest, which has 1.4 doctors per 10,000 people and only 100 ventilators</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COVID-19 increases the prospects of</w:t>
      </w:r>
      <w:r w:rsidRPr="00726204">
        <w:rPr>
          <w:rStyle w:val="StyleUnderline"/>
          <w:rFonts w:asciiTheme="majorHAnsi" w:hAnsiTheme="majorHAnsi" w:cstheme="majorHAnsi"/>
        </w:rPr>
        <w:t xml:space="preserve"> another </w:t>
      </w:r>
      <w:r w:rsidRPr="00726204">
        <w:rPr>
          <w:rStyle w:val="StyleUnderline"/>
          <w:rFonts w:asciiTheme="majorHAnsi" w:hAnsiTheme="majorHAnsi" w:cstheme="majorHAnsi"/>
          <w:highlight w:val="green"/>
        </w:rPr>
        <w:t xml:space="preserve">refugee wave that stretches </w:t>
      </w:r>
      <w:r w:rsidRPr="00726204">
        <w:rPr>
          <w:rStyle w:val="StyleUnderline"/>
          <w:rFonts w:asciiTheme="majorHAnsi" w:hAnsiTheme="majorHAnsi" w:cstheme="majorHAnsi"/>
        </w:rPr>
        <w:t xml:space="preserve">the capacity of neighboring countries like </w:t>
      </w:r>
      <w:r w:rsidRPr="00726204">
        <w:rPr>
          <w:rStyle w:val="StyleUnderline"/>
          <w:rFonts w:asciiTheme="majorHAnsi" w:hAnsiTheme="majorHAnsi" w:cstheme="majorHAnsi"/>
          <w:highlight w:val="green"/>
        </w:rPr>
        <w:t>Turkey and Lebanon</w:t>
      </w:r>
      <w:r w:rsidRPr="00726204">
        <w:rPr>
          <w:rStyle w:val="StyleUnderline"/>
          <w:rFonts w:asciiTheme="majorHAnsi" w:hAnsiTheme="majorHAnsi" w:cstheme="majorHAnsi"/>
        </w:rPr>
        <w:t xml:space="preserve"> to meet the humanitarian needs of these refugees. </w:t>
      </w:r>
      <w:r w:rsidRPr="00726204">
        <w:rPr>
          <w:rStyle w:val="StyleUnderline"/>
          <w:rFonts w:asciiTheme="majorHAnsi" w:hAnsiTheme="majorHAnsi" w:cstheme="majorHAnsi"/>
          <w:highlight w:val="green"/>
        </w:rPr>
        <w:t>It also puts</w:t>
      </w:r>
      <w:r w:rsidRPr="00726204">
        <w:rPr>
          <w:rStyle w:val="StyleUnderline"/>
          <w:rFonts w:asciiTheme="majorHAnsi" w:hAnsiTheme="majorHAnsi" w:cstheme="majorHAnsi"/>
        </w:rPr>
        <w:t xml:space="preserve"> increased </w:t>
      </w:r>
      <w:r w:rsidRPr="00726204">
        <w:rPr>
          <w:rStyle w:val="StyleUnderline"/>
          <w:rFonts w:asciiTheme="majorHAnsi" w:hAnsiTheme="majorHAnsi" w:cstheme="majorHAnsi"/>
          <w:highlight w:val="green"/>
        </w:rPr>
        <w:t>pressure on</w:t>
      </w:r>
      <w:r w:rsidRPr="00726204">
        <w:rPr>
          <w:rStyle w:val="StyleUnderline"/>
          <w:rFonts w:asciiTheme="majorHAnsi" w:hAnsiTheme="majorHAnsi" w:cstheme="majorHAnsi"/>
        </w:rPr>
        <w:t xml:space="preserve"> Western-aligned groups like the Kurdish-dominated Syrian Democratic Forces (</w:t>
      </w:r>
      <w:r w:rsidRPr="00726204">
        <w:rPr>
          <w:rStyle w:val="StyleUnderline"/>
          <w:rFonts w:asciiTheme="majorHAnsi" w:hAnsiTheme="majorHAnsi" w:cstheme="majorHAnsi"/>
          <w:highlight w:val="green"/>
        </w:rPr>
        <w:t>SDF)</w:t>
      </w:r>
      <w:r w:rsidRPr="00726204">
        <w:rPr>
          <w:rStyle w:val="StyleUnderline"/>
          <w:rFonts w:asciiTheme="majorHAnsi" w:hAnsiTheme="majorHAnsi" w:cstheme="majorHAnsi"/>
        </w:rPr>
        <w:t xml:space="preserve">, </w:t>
      </w:r>
      <w:r w:rsidRPr="00726204">
        <w:rPr>
          <w:rFonts w:asciiTheme="majorHAnsi" w:hAnsiTheme="majorHAnsi" w:cstheme="majorHAnsi"/>
        </w:rPr>
        <w:t>on which the West depends to maintain combat operations against ISIS and manage prison cells for detained ISIS combatants.  The SDF also hosts refugee camps like Al-Hol, which houses 70,000 refugees, including ISIS combatants and their families.</w:t>
      </w:r>
    </w:p>
    <w:p w14:paraId="59FDF80A" w14:textId="77777777" w:rsidR="00CC01A5" w:rsidRPr="00726204" w:rsidRDefault="00CC01A5" w:rsidP="00CC01A5">
      <w:pPr>
        <w:rPr>
          <w:rFonts w:asciiTheme="majorHAnsi" w:hAnsiTheme="majorHAnsi" w:cstheme="majorHAnsi"/>
        </w:rPr>
      </w:pPr>
    </w:p>
    <w:p w14:paraId="7F2185C6"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Middle East turmoil goes nuclear.</w:t>
      </w:r>
    </w:p>
    <w:p w14:paraId="4415FD95"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21"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1AAE1253"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2301C1C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if Iran wanted to attack Dimona, it has the capacity.</w:t>
      </w:r>
      <w:r w:rsidRPr="00726204">
        <w:rPr>
          <w:rStyle w:val="StyleUnderline"/>
          <w:rFonts w:asciiTheme="majorHAnsi" w:hAnsiTheme="majorHAnsi" w:cstheme="majorHAnsi"/>
        </w:rPr>
        <w:t xml:space="preserve"> And despite Israel’s best efforts, an Iranian missile could hit its target.</w:t>
      </w:r>
    </w:p>
    <w:p w14:paraId="1574086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including a Chernobyl-type radioactive leak that could endanger not only all of Israel, but also many of its neighbours.</w:t>
      </w:r>
    </w:p>
    <w:p w14:paraId="1F7201E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73BEAE4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Campaign of terror</w:t>
      </w:r>
    </w:p>
    <w:p w14:paraId="7531246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794E3CE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4982B6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36A3AEE0"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4078900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Eliminating Israeli leverage</w:t>
      </w:r>
    </w:p>
    <w:p w14:paraId="6C3B4A4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399D031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578C9B3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Israel is mounting a full-court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482C661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6A55BF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There is next to no chance that any of this will enter into the considerations of negotiators in Vienna. Unlike Israel, they are interested in doing a nuclear deal, not engaging in wishful thinking.</w:t>
      </w:r>
    </w:p>
    <w:p w14:paraId="769A933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Combustible Middle East mix</w:t>
      </w:r>
    </w:p>
    <w:p w14:paraId="230FB087"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honour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2BF40063"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bayonets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4ABFAB88" w14:textId="77777777" w:rsidR="00CC01A5" w:rsidRPr="00726204" w:rsidRDefault="00CC01A5" w:rsidP="00CC01A5">
      <w:pPr>
        <w:rPr>
          <w:rFonts w:asciiTheme="majorHAnsi" w:hAnsiTheme="majorHAnsi" w:cstheme="majorHAnsi"/>
        </w:rPr>
      </w:pPr>
    </w:p>
    <w:p w14:paraId="36246AE1"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2E2517DA"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2"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6010BF1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Hezbollah, </w:t>
      </w:r>
      <w:r w:rsidRPr="00726204">
        <w:rPr>
          <w:rStyle w:val="StyleUnderline"/>
          <w:rFonts w:asciiTheme="majorHAnsi" w:hAnsiTheme="majorHAnsi" w:cstheme="majorHAnsi"/>
        </w:rPr>
        <w:t xml:space="preserve">and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r w:rsidRPr="00726204">
        <w:rPr>
          <w:rStyle w:val="StyleUnderline"/>
          <w:rFonts w:asciiTheme="majorHAnsi" w:hAnsiTheme="majorHAnsi" w:cstheme="majorHAnsi"/>
          <w:highlight w:val="green"/>
        </w:rPr>
        <w:t xml:space="preserve">as a result of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or Syria might prompt: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7D7EC3D7" w14:textId="77777777" w:rsidR="00CC01A5" w:rsidRPr="00726204" w:rsidRDefault="00CC01A5" w:rsidP="00CC01A5">
      <w:pPr>
        <w:rPr>
          <w:rFonts w:asciiTheme="majorHAnsi" w:hAnsiTheme="majorHAnsi" w:cstheme="majorHAnsi"/>
        </w:rPr>
      </w:pPr>
    </w:p>
    <w:p w14:paraId="032C190D"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4DC9CAA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16F8A8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3F237B66"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Robock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r w:rsidRPr="00726204">
        <w:rPr>
          <w:rStyle w:val="StyleUnderline"/>
          <w:rFonts w:asciiTheme="majorHAnsi" w:hAnsiTheme="majorHAnsi" w:cstheme="majorHAnsi"/>
          <w:highlight w:val="green"/>
        </w:rPr>
        <w:t xml:space="preserve">famine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effect would be similar to</w:t>
      </w:r>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4F41BDAA" w14:textId="77777777" w:rsidR="00CC01A5" w:rsidRPr="00726204" w:rsidRDefault="00CC01A5" w:rsidP="00CC01A5">
      <w:pPr>
        <w:rPr>
          <w:rFonts w:asciiTheme="majorHAnsi" w:hAnsiTheme="majorHAnsi" w:cstheme="majorHAnsi"/>
        </w:rPr>
      </w:pPr>
    </w:p>
    <w:p w14:paraId="2815F2C8"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6D0FBC31" w14:textId="77777777" w:rsidR="00CC01A5" w:rsidRPr="00726204" w:rsidRDefault="00CC01A5" w:rsidP="00CC01A5">
      <w:pPr>
        <w:rPr>
          <w:rFonts w:asciiTheme="majorHAnsi" w:hAnsiTheme="majorHAnsi" w:cstheme="majorHAnsi"/>
        </w:rPr>
      </w:pPr>
      <w:r w:rsidRPr="00726204">
        <w:rPr>
          <w:rStyle w:val="Style13ptBold"/>
          <w:rFonts w:asciiTheme="majorHAnsi" w:eastAsiaTheme="majorEastAsia" w:hAnsiTheme="majorHAnsi" w:cstheme="majorHAnsi"/>
          <w:iCs/>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3"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0FB3A65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7A00A82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0640A10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786DC1D5"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25B20F1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3AFA22B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2912071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33A6E3EF"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48314DA"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53C3BE8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1771C20D"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022E214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3EBE546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26B8466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06712E7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3F0F5CCC"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4B67DD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6AA34DA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15E649CC"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The most relevant to this recommendation states that ‘protection does not apply to: 1. Test data that are already in the public domain or have not involved considerable effort from the patent applicant to produce’.39</w:t>
      </w:r>
    </w:p>
    <w:p w14:paraId="3EA9D9F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151AF3A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4602263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B819A1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160183C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532A3DB1"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168D90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4FEF8EF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344BC15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inequality, misrepresentation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59440D6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9. ‘Waive data exclusivity protection in cases of compulsory licensing: in case of the issuance of a compulsory license, the generic company is still required to submit clinical trials. Therefore, data exclusivity should be waived in such cases’. 51</w:t>
      </w:r>
    </w:p>
    <w:p w14:paraId="22C20A9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091E3B1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67CCFC0D"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3DEE68BF"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7E35420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5C33BE51"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4819224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074523D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027C9001"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7FAD1FDF"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2FAC9F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0C82353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protection of this Paragraph shall not apply when:</w:t>
      </w:r>
    </w:p>
    <w:p w14:paraId="7A40D22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p>
    <w:p w14:paraId="23CA109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For reasons of public health, national security, non-commercial public use, national emergency or other circumstances of extreme urgency declared by the competent authority, ending the protection referred to in Article 89 shall be justified.</w:t>
      </w:r>
    </w:p>
    <w:p w14:paraId="19EB00D1" w14:textId="77777777" w:rsidR="00CC01A5" w:rsidRPr="00726204" w:rsidRDefault="00CC01A5" w:rsidP="00CC01A5">
      <w:pPr>
        <w:rPr>
          <w:rFonts w:asciiTheme="majorHAnsi" w:hAnsiTheme="majorHAnsi" w:cstheme="majorHAnsi"/>
        </w:rPr>
      </w:pPr>
    </w:p>
    <w:p w14:paraId="678B1FD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5F51C470"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Alawi and Alabbadi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4"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5EE9D92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Jordan</w:t>
      </w:r>
      <w:r w:rsidRPr="00726204">
        <w:rPr>
          <w:rFonts w:asciiTheme="majorHAnsi" w:hAnsiTheme="majorHAnsi" w:cstheme="majorHAnsi"/>
        </w:rPr>
        <w:t>(14).</w:t>
      </w:r>
    </w:p>
    <w:p w14:paraId="4C3C66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prices</w:t>
      </w:r>
      <w:r w:rsidRPr="00726204">
        <w:rPr>
          <w:rFonts w:asciiTheme="majorHAnsi" w:hAnsiTheme="majorHAnsi" w:cstheme="majorHAnsi"/>
        </w:rPr>
        <w:t>(16).</w:t>
      </w:r>
    </w:p>
    <w:p w14:paraId="4429220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790BDB55"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56EA35D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721FD9D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Conclusion</w:t>
      </w:r>
    </w:p>
    <w:p w14:paraId="4AF5B09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4E83E7B8" w14:textId="77777777" w:rsidR="00CC01A5" w:rsidRPr="00726204" w:rsidRDefault="00CC01A5" w:rsidP="00CC01A5">
      <w:pPr>
        <w:rPr>
          <w:rFonts w:asciiTheme="majorHAnsi" w:hAnsiTheme="majorHAnsi" w:cstheme="majorHAnsi"/>
        </w:rPr>
      </w:pPr>
    </w:p>
    <w:p w14:paraId="070B1291" w14:textId="77777777" w:rsidR="00677FC6" w:rsidRDefault="00677FC6" w:rsidP="00677FC6">
      <w:pPr>
        <w:pStyle w:val="Heading3"/>
        <w:rPr>
          <w:rFonts w:asciiTheme="majorHAnsi" w:hAnsiTheme="majorHAnsi" w:cstheme="majorHAnsi"/>
        </w:rPr>
      </w:pPr>
      <w:r>
        <w:rPr>
          <w:rFonts w:asciiTheme="majorHAnsi" w:hAnsiTheme="majorHAnsi" w:cstheme="majorHAnsi"/>
        </w:rPr>
        <w:t>Framing</w:t>
      </w:r>
    </w:p>
    <w:p w14:paraId="4ED4021E" w14:textId="3FE68EC2" w:rsidR="00677FC6" w:rsidRPr="00B25BDA" w:rsidRDefault="00CD5FE4" w:rsidP="00677FC6">
      <w:pPr>
        <w:pStyle w:val="Heading4"/>
        <w:rPr>
          <w:rFonts w:asciiTheme="majorHAnsi" w:hAnsiTheme="majorHAnsi" w:cstheme="majorHAnsi"/>
          <w:bCs w:val="0"/>
        </w:rPr>
      </w:pPr>
      <w:r>
        <w:rPr>
          <w:rFonts w:asciiTheme="majorHAnsi" w:hAnsiTheme="majorHAnsi" w:cstheme="majorHAnsi"/>
          <w:bCs w:val="0"/>
        </w:rPr>
        <w:t>The</w:t>
      </w:r>
      <w:r w:rsidR="00677FC6" w:rsidRPr="00B25BDA">
        <w:rPr>
          <w:rFonts w:asciiTheme="majorHAnsi" w:hAnsiTheme="majorHAnsi" w:cstheme="majorHAnsi"/>
          <w:bCs w:val="0"/>
        </w:rPr>
        <w:t xml:space="preserve"> standard is consistency with hedonic act utilitarianism. </w:t>
      </w:r>
    </w:p>
    <w:p w14:paraId="366210A4" w14:textId="77777777" w:rsidR="00677FC6" w:rsidRPr="008F1E76" w:rsidRDefault="00677FC6" w:rsidP="00677FC6">
      <w:pPr>
        <w:pStyle w:val="Heading4"/>
        <w:spacing w:line="276" w:lineRule="auto"/>
        <w:rPr>
          <w:rFonts w:asciiTheme="majorHAnsi" w:hAnsiTheme="majorHAnsi" w:cstheme="majorHAnsi"/>
          <w:bCs w:val="0"/>
        </w:rPr>
      </w:pPr>
      <w:bookmarkStart w:id="0" w:name="_Hlk51986527"/>
      <w:r w:rsidRPr="008F1E76">
        <w:rPr>
          <w:rFonts w:asciiTheme="majorHAnsi" w:hAnsiTheme="majorHAnsi" w:cstheme="majorHAnsi"/>
          <w:bCs w:val="0"/>
        </w:rPr>
        <w:t>Pleasure and pain are intrinsically valuable.</w:t>
      </w:r>
    </w:p>
    <w:p w14:paraId="6B2531F3" w14:textId="77777777" w:rsidR="00677FC6" w:rsidRPr="006E4827" w:rsidRDefault="00677FC6" w:rsidP="00677FC6">
      <w:pPr>
        <w:spacing w:line="276" w:lineRule="auto"/>
        <w:rPr>
          <w:rFonts w:asciiTheme="majorHAnsi" w:hAnsiTheme="majorHAnsi" w:cstheme="majorHAnsi"/>
        </w:rPr>
      </w:pPr>
      <w:r w:rsidRPr="006E4827">
        <w:rPr>
          <w:rStyle w:val="Style13ptBold"/>
          <w:rFonts w:asciiTheme="majorHAnsi" w:hAnsiTheme="majorHAnsi" w:cstheme="majorHAnsi"/>
        </w:rPr>
        <w:t>Moen 16</w:t>
      </w:r>
      <w:r w:rsidRPr="006E4827">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0CFA3755" w14:textId="77777777" w:rsidR="00677FC6" w:rsidRPr="006E4827" w:rsidRDefault="00677FC6" w:rsidP="00677FC6">
      <w:pPr>
        <w:spacing w:line="276" w:lineRule="auto"/>
        <w:rPr>
          <w:rFonts w:asciiTheme="majorHAnsi" w:hAnsiTheme="majorHAnsi" w:cstheme="majorHAnsi"/>
          <w:szCs w:val="26"/>
        </w:rPr>
      </w:pPr>
      <w:r w:rsidRPr="006E4827">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6E4827">
        <w:rPr>
          <w:rFonts w:asciiTheme="majorHAnsi" w:hAnsiTheme="majorHAnsi" w:cstheme="majorHAnsi"/>
          <w:b/>
          <w:sz w:val="26"/>
          <w:szCs w:val="26"/>
          <w:highlight w:val="green"/>
          <w:u w:val="single"/>
        </w:rPr>
        <w:t>there is something undeniably good about</w:t>
      </w:r>
      <w:r w:rsidRPr="006E4827">
        <w:rPr>
          <w:rFonts w:asciiTheme="majorHAnsi" w:hAnsiTheme="majorHAnsi" w:cstheme="majorHAnsi"/>
          <w:szCs w:val="26"/>
        </w:rPr>
        <w:t xml:space="preserve"> the way </w:t>
      </w:r>
      <w:r w:rsidRPr="006E4827">
        <w:rPr>
          <w:rFonts w:asciiTheme="majorHAnsi" w:hAnsiTheme="majorHAnsi" w:cstheme="majorHAnsi"/>
          <w:b/>
          <w:sz w:val="26"/>
          <w:szCs w:val="26"/>
          <w:highlight w:val="green"/>
          <w:u w:val="single"/>
        </w:rPr>
        <w:t>pleasure</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feels </w:t>
      </w:r>
      <w:r w:rsidRPr="006E4827">
        <w:rPr>
          <w:rFonts w:asciiTheme="majorHAnsi" w:hAnsiTheme="majorHAnsi" w:cstheme="majorHAnsi"/>
          <w:b/>
          <w:sz w:val="26"/>
          <w:szCs w:val="26"/>
          <w:highlight w:val="green"/>
          <w:u w:val="single"/>
        </w:rPr>
        <w:t>and</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something</w:t>
      </w:r>
      <w:r w:rsidRPr="006E4827">
        <w:rPr>
          <w:rFonts w:asciiTheme="majorHAnsi" w:hAnsiTheme="majorHAnsi" w:cstheme="majorHAnsi"/>
          <w:b/>
          <w:sz w:val="26"/>
          <w:szCs w:val="26"/>
          <w:u w:val="single"/>
        </w:rPr>
        <w:t xml:space="preserve"> </w:t>
      </w:r>
      <w:r w:rsidRPr="006E4827">
        <w:rPr>
          <w:rFonts w:asciiTheme="majorHAnsi" w:hAnsiTheme="majorHAnsi" w:cstheme="majorHAnsi"/>
          <w:b/>
          <w:sz w:val="26"/>
          <w:szCs w:val="26"/>
          <w:highlight w:val="green"/>
          <w:u w:val="single"/>
        </w:rPr>
        <w:t>undeniably bad about</w:t>
      </w:r>
      <w:r w:rsidRPr="006E4827">
        <w:rPr>
          <w:rFonts w:asciiTheme="majorHAnsi" w:hAnsiTheme="majorHAnsi" w:cstheme="majorHAnsi"/>
          <w:szCs w:val="26"/>
        </w:rPr>
        <w:t xml:space="preserve"> the way </w:t>
      </w:r>
      <w:r w:rsidRPr="006E4827">
        <w:rPr>
          <w:rFonts w:asciiTheme="majorHAnsi" w:hAnsiTheme="majorHAnsi" w:cstheme="majorHAnsi"/>
          <w:b/>
          <w:sz w:val="26"/>
          <w:szCs w:val="26"/>
          <w:highlight w:val="green"/>
          <w:u w:val="single"/>
        </w:rPr>
        <w:t>pain</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6E4827">
        <w:rPr>
          <w:rFonts w:asciiTheme="majorHAnsi" w:hAnsiTheme="majorHAnsi" w:cstheme="majorHAnsi"/>
          <w:b/>
          <w:sz w:val="26"/>
          <w:szCs w:val="26"/>
          <w:u w:val="single"/>
        </w:rPr>
        <w:t xml:space="preserve">I might ask: “What for?” </w:t>
      </w:r>
      <w:r w:rsidRPr="006E4827">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6E4827">
        <w:rPr>
          <w:rFonts w:asciiTheme="majorHAnsi" w:hAnsiTheme="majorHAnsi" w:cstheme="majorHAnsi"/>
          <w:b/>
          <w:sz w:val="26"/>
          <w:szCs w:val="26"/>
          <w:u w:val="single"/>
        </w:rPr>
        <w:t xml:space="preserve">But </w:t>
      </w:r>
      <w:r w:rsidRPr="006E4827">
        <w:rPr>
          <w:rFonts w:asciiTheme="majorHAnsi" w:hAnsiTheme="majorHAnsi" w:cstheme="majorHAnsi"/>
          <w:szCs w:val="26"/>
        </w:rPr>
        <w:t xml:space="preserve">what is the pleasure of drinking the soda good for?” the discussion is likely to reach an awkward end. The reason is that the </w:t>
      </w:r>
      <w:r w:rsidRPr="006E4827">
        <w:rPr>
          <w:rFonts w:asciiTheme="majorHAnsi" w:hAnsiTheme="majorHAnsi" w:cstheme="majorHAnsi"/>
          <w:b/>
          <w:sz w:val="26"/>
          <w:szCs w:val="26"/>
          <w:u w:val="single"/>
        </w:rPr>
        <w:t xml:space="preserve">pleasure is not good for anything further; </w:t>
      </w:r>
      <w:r w:rsidRPr="006E4827">
        <w:rPr>
          <w:rFonts w:asciiTheme="majorHAnsi" w:hAnsiTheme="majorHAnsi" w:cstheme="majorHAnsi"/>
          <w:szCs w:val="26"/>
        </w:rPr>
        <w:t xml:space="preserve">it is simply that for which going to the convenience store and buying the soda is good.3 As Aristotle observes: </w:t>
      </w:r>
      <w:r w:rsidRPr="006E4827">
        <w:rPr>
          <w:rFonts w:asciiTheme="majorHAnsi" w:hAnsiTheme="majorHAnsi" w:cstheme="majorHAnsi"/>
          <w:b/>
          <w:sz w:val="26"/>
          <w:szCs w:val="26"/>
          <w:u w:val="single"/>
        </w:rPr>
        <w:t>“</w:t>
      </w:r>
      <w:r w:rsidRPr="006E4827">
        <w:rPr>
          <w:rFonts w:asciiTheme="majorHAnsi" w:hAnsiTheme="majorHAnsi" w:cstheme="majorHAnsi"/>
          <w:b/>
          <w:sz w:val="26"/>
          <w:szCs w:val="26"/>
          <w:highlight w:val="green"/>
          <w:u w:val="single"/>
        </w:rPr>
        <w:t>We never ask</w:t>
      </w:r>
      <w:r w:rsidRPr="006E4827">
        <w:rPr>
          <w:rFonts w:asciiTheme="majorHAnsi" w:hAnsiTheme="majorHAnsi" w:cstheme="majorHAnsi"/>
          <w:szCs w:val="26"/>
        </w:rPr>
        <w:t xml:space="preserve"> [a man] </w:t>
      </w:r>
      <w:r w:rsidRPr="006E4827">
        <w:rPr>
          <w:rFonts w:asciiTheme="majorHAnsi" w:hAnsiTheme="majorHAnsi" w:cstheme="majorHAnsi"/>
          <w:b/>
          <w:sz w:val="26"/>
          <w:szCs w:val="26"/>
          <w:highlight w:val="green"/>
          <w:u w:val="single"/>
        </w:rPr>
        <w:t>what</w:t>
      </w:r>
      <w:r w:rsidRPr="006E4827">
        <w:rPr>
          <w:rFonts w:asciiTheme="majorHAnsi" w:hAnsiTheme="majorHAnsi" w:cstheme="majorHAnsi"/>
          <w:b/>
          <w:sz w:val="26"/>
          <w:szCs w:val="26"/>
          <w:u w:val="single"/>
        </w:rPr>
        <w:t xml:space="preserve"> his </w:t>
      </w:r>
      <w:r w:rsidRPr="006E4827">
        <w:rPr>
          <w:rFonts w:asciiTheme="majorHAnsi" w:hAnsiTheme="majorHAnsi" w:cstheme="majorHAnsi"/>
          <w:b/>
          <w:sz w:val="26"/>
          <w:szCs w:val="26"/>
          <w:highlight w:val="green"/>
          <w:u w:val="single"/>
        </w:rPr>
        <w:t>end is in being pleased, because</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we assume that </w:t>
      </w:r>
      <w:r w:rsidRPr="006E4827">
        <w:rPr>
          <w:rFonts w:asciiTheme="majorHAnsi" w:hAnsiTheme="majorHAnsi" w:cstheme="majorHAnsi"/>
          <w:b/>
          <w:sz w:val="26"/>
          <w:szCs w:val="26"/>
          <w:highlight w:val="green"/>
          <w:u w:val="single"/>
        </w:rPr>
        <w:t>pleasure is</w:t>
      </w:r>
      <w:r w:rsidRPr="006E4827">
        <w:rPr>
          <w:rFonts w:asciiTheme="majorHAnsi" w:hAnsiTheme="majorHAnsi" w:cstheme="majorHAnsi"/>
          <w:b/>
          <w:sz w:val="26"/>
          <w:szCs w:val="26"/>
          <w:u w:val="single"/>
        </w:rPr>
        <w:t xml:space="preserve"> </w:t>
      </w:r>
      <w:r w:rsidRPr="006E4827">
        <w:rPr>
          <w:rFonts w:asciiTheme="majorHAnsi" w:hAnsiTheme="majorHAnsi" w:cstheme="majorHAnsi"/>
          <w:szCs w:val="26"/>
        </w:rPr>
        <w:t xml:space="preserve">choice </w:t>
      </w:r>
      <w:r w:rsidRPr="006E4827">
        <w:rPr>
          <w:rFonts w:asciiTheme="majorHAnsi" w:hAnsiTheme="majorHAnsi" w:cstheme="majorHAnsi"/>
          <w:b/>
          <w:sz w:val="26"/>
          <w:szCs w:val="26"/>
          <w:highlight w:val="green"/>
          <w:u w:val="single"/>
        </w:rPr>
        <w:t>worthy in itself</w:t>
      </w:r>
      <w:r w:rsidRPr="006E4827">
        <w:rPr>
          <w:rFonts w:asciiTheme="majorHAnsi" w:hAnsiTheme="majorHAnsi" w:cstheme="majorHAnsi"/>
          <w:b/>
          <w:sz w:val="26"/>
          <w:szCs w:val="26"/>
          <w:u w:val="single"/>
        </w:rPr>
        <w:t>.”</w:t>
      </w:r>
      <w:r w:rsidRPr="006E4827">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E4827">
        <w:rPr>
          <w:rFonts w:asciiTheme="majorHAnsi" w:hAnsiTheme="majorHAnsi" w:cstheme="majorHAnsi"/>
          <w:b/>
          <w:sz w:val="26"/>
          <w:szCs w:val="26"/>
          <w:highlight w:val="green"/>
          <w:u w:val="single"/>
        </w:rPr>
        <w:t>pleasure and pain are both places where we reach the end of the line in matters of value.</w:t>
      </w:r>
      <w:r w:rsidRPr="006E4827">
        <w:rPr>
          <w:rFonts w:asciiTheme="majorHAnsi" w:hAnsiTheme="majorHAnsi" w:cstheme="majorHAnsi"/>
          <w:szCs w:val="26"/>
        </w:rPr>
        <w:t xml:space="preserve"> </w:t>
      </w:r>
    </w:p>
    <w:bookmarkEnd w:id="0"/>
    <w:p w14:paraId="76297BB0" w14:textId="77777777" w:rsidR="00677FC6" w:rsidRPr="00B25BDA" w:rsidRDefault="00677FC6" w:rsidP="00677FC6">
      <w:pPr>
        <w:pStyle w:val="Heading4"/>
        <w:rPr>
          <w:rFonts w:asciiTheme="majorHAnsi" w:hAnsiTheme="majorHAnsi" w:cstheme="majorHAnsi"/>
          <w:bCs w:val="0"/>
        </w:rPr>
      </w:pPr>
      <w:r w:rsidRPr="00B25BDA">
        <w:rPr>
          <w:rFonts w:asciiTheme="majorHAnsi" w:hAnsiTheme="majorHAnsi" w:cstheme="majorHAnsi"/>
          <w:bCs w:val="0"/>
        </w:rPr>
        <w:t xml:space="preserve">Actor specificity – </w:t>
      </w:r>
    </w:p>
    <w:p w14:paraId="307AF78A" w14:textId="77777777" w:rsidR="00677FC6" w:rsidRPr="00B25BDA" w:rsidRDefault="00677FC6" w:rsidP="00677FC6">
      <w:pPr>
        <w:pStyle w:val="Heading4"/>
        <w:rPr>
          <w:rFonts w:asciiTheme="majorHAnsi" w:hAnsiTheme="majorHAnsi" w:cstheme="majorHAnsi"/>
          <w:bCs w:val="0"/>
        </w:rPr>
      </w:pPr>
      <w:r w:rsidRPr="00B25BDA">
        <w:rPr>
          <w:rFonts w:asciiTheme="majorHAnsi" w:hAnsiTheme="majorHAnsi" w:cstheme="majorHAnsi"/>
          <w:bCs w:val="0"/>
        </w:rPr>
        <w:t>A] Aggregation – every policy benefits some and harms others, which also means side constraints freeze action.</w:t>
      </w:r>
    </w:p>
    <w:p w14:paraId="7877327C" w14:textId="4F484A58" w:rsidR="00677FC6" w:rsidRDefault="00677FC6" w:rsidP="00677FC6">
      <w:pPr>
        <w:pStyle w:val="Heading4"/>
        <w:rPr>
          <w:rFonts w:asciiTheme="majorHAnsi" w:eastAsia="Calibri" w:hAnsiTheme="majorHAnsi" w:cstheme="majorHAnsi"/>
          <w:bCs w:val="0"/>
        </w:rPr>
      </w:pPr>
      <w:r w:rsidRPr="00B25BDA">
        <w:rPr>
          <w:rFonts w:asciiTheme="majorHAnsi" w:hAnsiTheme="majorHAnsi" w:cstheme="majorHAnsi"/>
          <w:bCs w:val="0"/>
        </w:rPr>
        <w:t>B] No intent-foresight distinction –</w:t>
      </w:r>
      <w:r w:rsidRPr="00B25BDA">
        <w:rPr>
          <w:rFonts w:asciiTheme="majorHAnsi" w:eastAsia="Calibri" w:hAnsiTheme="majorHAnsi" w:cstheme="majorHAnsi"/>
          <w:bCs w:val="0"/>
        </w:rPr>
        <w:t xml:space="preserve"> If</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foresee</w:t>
      </w:r>
      <w:r w:rsidRPr="00B25BDA">
        <w:rPr>
          <w:rFonts w:asciiTheme="majorHAnsi" w:hAnsiTheme="majorHAnsi" w:cstheme="majorHAnsi"/>
          <w:bCs w:val="0"/>
        </w:rPr>
        <w:t xml:space="preserve"> </w:t>
      </w:r>
      <w:r w:rsidRPr="00B25BDA">
        <w:rPr>
          <w:rFonts w:asciiTheme="majorHAnsi" w:eastAsia="Calibri" w:hAnsiTheme="majorHAnsi" w:cstheme="majorHAnsi"/>
          <w:bCs w:val="0"/>
        </w:rPr>
        <w:t>a</w:t>
      </w:r>
      <w:r w:rsidRPr="00B25BDA">
        <w:rPr>
          <w:rFonts w:asciiTheme="majorHAnsi" w:hAnsiTheme="majorHAnsi" w:cstheme="majorHAnsi"/>
          <w:bCs w:val="0"/>
        </w:rPr>
        <w:t xml:space="preserve"> </w:t>
      </w:r>
      <w:r w:rsidRPr="00B25BDA">
        <w:rPr>
          <w:rFonts w:asciiTheme="majorHAnsi" w:eastAsia="Calibri" w:hAnsiTheme="majorHAnsi" w:cstheme="majorHAnsi"/>
          <w:bCs w:val="0"/>
        </w:rPr>
        <w:t>consequence</w:t>
      </w:r>
      <w:r w:rsidRPr="00B25BDA">
        <w:rPr>
          <w:rFonts w:asciiTheme="majorHAnsi" w:hAnsiTheme="majorHAnsi" w:cstheme="majorHAnsi"/>
          <w:bCs w:val="0"/>
        </w:rPr>
        <w:t xml:space="preserve">, </w:t>
      </w:r>
      <w:r w:rsidRPr="00B25BDA">
        <w:rPr>
          <w:rFonts w:asciiTheme="majorHAnsi" w:eastAsia="Calibri" w:hAnsiTheme="majorHAnsi" w:cstheme="majorHAnsi"/>
          <w:bCs w:val="0"/>
        </w:rPr>
        <w:t>then</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becomes</w:t>
      </w:r>
      <w:r w:rsidRPr="00B25BDA">
        <w:rPr>
          <w:rFonts w:asciiTheme="majorHAnsi" w:hAnsiTheme="majorHAnsi" w:cstheme="majorHAnsi"/>
          <w:bCs w:val="0"/>
        </w:rPr>
        <w:t xml:space="preserve"> </w:t>
      </w:r>
      <w:r w:rsidRPr="00B25BDA">
        <w:rPr>
          <w:rFonts w:asciiTheme="majorHAnsi" w:eastAsia="Calibri" w:hAnsiTheme="majorHAnsi" w:cstheme="majorHAnsi"/>
          <w:bCs w:val="0"/>
        </w:rPr>
        <w:t>part</w:t>
      </w:r>
      <w:r w:rsidRPr="00B25BDA">
        <w:rPr>
          <w:rFonts w:asciiTheme="majorHAnsi" w:hAnsiTheme="majorHAnsi" w:cstheme="majorHAnsi"/>
          <w:bCs w:val="0"/>
        </w:rPr>
        <w:t xml:space="preserve"> </w:t>
      </w:r>
      <w:r w:rsidRPr="00B25BDA">
        <w:rPr>
          <w:rFonts w:asciiTheme="majorHAnsi" w:eastAsia="Calibri" w:hAnsiTheme="majorHAnsi" w:cstheme="majorHAnsi"/>
          <w:bCs w:val="0"/>
        </w:rPr>
        <w:t>of</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deliberation</w:t>
      </w:r>
      <w:r w:rsidRPr="00B25BDA">
        <w:rPr>
          <w:rFonts w:asciiTheme="majorHAnsi" w:hAnsiTheme="majorHAnsi" w:cstheme="majorHAnsi"/>
          <w:bCs w:val="0"/>
        </w:rPr>
        <w:t xml:space="preserve"> </w:t>
      </w:r>
      <w:r w:rsidRPr="00B25BDA">
        <w:rPr>
          <w:rFonts w:asciiTheme="majorHAnsi" w:eastAsia="Calibri" w:hAnsiTheme="majorHAnsi" w:cstheme="majorHAnsi"/>
          <w:bCs w:val="0"/>
        </w:rPr>
        <w:t>which</w:t>
      </w:r>
      <w:r w:rsidRPr="00B25BDA">
        <w:rPr>
          <w:rFonts w:asciiTheme="majorHAnsi" w:hAnsiTheme="majorHAnsi" w:cstheme="majorHAnsi"/>
          <w:bCs w:val="0"/>
        </w:rPr>
        <w:t xml:space="preserve"> </w:t>
      </w:r>
      <w:r w:rsidRPr="00B25BDA">
        <w:rPr>
          <w:rFonts w:asciiTheme="majorHAnsi" w:eastAsia="Calibri" w:hAnsiTheme="majorHAnsi" w:cstheme="majorHAnsi"/>
          <w:bCs w:val="0"/>
        </w:rPr>
        <w:t>makes</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intrinsic</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action</w:t>
      </w:r>
      <w:r w:rsidRPr="00B25BDA">
        <w:rPr>
          <w:rFonts w:asciiTheme="majorHAnsi" w:hAnsiTheme="majorHAnsi" w:cstheme="majorHAnsi"/>
          <w:bCs w:val="0"/>
        </w:rPr>
        <w:t xml:space="preserve"> </w:t>
      </w:r>
      <w:r w:rsidRPr="00B25BDA">
        <w:rPr>
          <w:rFonts w:asciiTheme="majorHAnsi" w:eastAsia="Calibri" w:hAnsiTheme="majorHAnsi" w:cstheme="majorHAnsi"/>
          <w:bCs w:val="0"/>
        </w:rPr>
        <w:t>since</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intend</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happen.</w:t>
      </w:r>
    </w:p>
    <w:p w14:paraId="2359000A" w14:textId="5CB8CA3C" w:rsidR="001C37A4" w:rsidRPr="001C37A4" w:rsidRDefault="001C37A4" w:rsidP="001C37A4">
      <w:pPr>
        <w:pStyle w:val="Heading3"/>
      </w:pPr>
      <w:r>
        <w:t>Method</w:t>
      </w:r>
    </w:p>
    <w:p w14:paraId="45965D5B" w14:textId="776D679A" w:rsidR="001C37A4" w:rsidRPr="00726204" w:rsidRDefault="001C37A4" w:rsidP="001C37A4">
      <w:pPr>
        <w:pStyle w:val="Heading4"/>
        <w:rPr>
          <w:rFonts w:asciiTheme="majorHAnsi" w:hAnsiTheme="majorHAnsi" w:cstheme="majorHAnsi"/>
        </w:rPr>
      </w:pP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34885230" w14:textId="77777777" w:rsidR="001C37A4" w:rsidRPr="00726204" w:rsidRDefault="001C37A4" w:rsidP="001C37A4">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Andlinger Professor in Energy and the Environment and Professor of Psychology and Public Affairs at Princeton University.), November-December 2020 Issue, "Heads in the Sand," Foreign Affairs, </w:t>
      </w:r>
      <w:hyperlink r:id="rId25"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mvp</w:t>
      </w:r>
    </w:p>
    <w:p w14:paraId="6CC5C504"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7A241286"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a long time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54E7AA6C"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5681C1EE" w14:textId="77777777" w:rsidR="001C37A4" w:rsidRPr="00726204" w:rsidRDefault="001C37A4" w:rsidP="001C37A4">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4AF9B95A"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AVOIDING THE UNCOMFORTABLE</w:t>
      </w:r>
    </w:p>
    <w:p w14:paraId="69488F21"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FA7D23C"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04391B32"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1DD50703"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107ABA43"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E40C4B5" w14:textId="77777777" w:rsidR="0092063B" w:rsidRPr="00726204" w:rsidRDefault="0092063B" w:rsidP="0092063B">
      <w:pPr>
        <w:rPr>
          <w:rFonts w:asciiTheme="majorHAnsi" w:hAnsiTheme="majorHAnsi" w:cstheme="majorHAnsi"/>
        </w:rPr>
      </w:pPr>
    </w:p>
    <w:p w14:paraId="35C70821" w14:textId="3B2C7C27" w:rsidR="0092063B" w:rsidRPr="00726204" w:rsidRDefault="0092063B" w:rsidP="0092063B">
      <w:pPr>
        <w:pStyle w:val="Heading4"/>
        <w:rPr>
          <w:rFonts w:asciiTheme="majorHAnsi" w:hAnsiTheme="majorHAnsi" w:cstheme="majorHAnsi"/>
        </w:rPr>
      </w:pPr>
      <w:bookmarkStart w:id="1" w:name="_Hlk64106343"/>
      <w:bookmarkStart w:id="2" w:name="_Hlk61679901"/>
      <w:r w:rsidRPr="00726204">
        <w:rPr>
          <w:rFonts w:asciiTheme="majorHAnsi" w:hAnsiTheme="majorHAnsi" w:cstheme="majorHAnsi"/>
        </w:rPr>
        <w:t>Apocalyptic images challenge dominant power structures – they contest the implausibility of inequitable structures producing catastrophe and generate imagination of futures of social justice outside of current narratives</w:t>
      </w:r>
    </w:p>
    <w:p w14:paraId="2F8FB28E" w14:textId="77777777" w:rsidR="0092063B" w:rsidRPr="00726204" w:rsidRDefault="0092063B" w:rsidP="0092063B">
      <w:pPr>
        <w:rPr>
          <w:rFonts w:asciiTheme="majorHAnsi" w:hAnsiTheme="majorHAnsi" w:cstheme="majorHAnsi"/>
        </w:rPr>
      </w:pPr>
      <w:r w:rsidRPr="00726204">
        <w:rPr>
          <w:rFonts w:asciiTheme="majorHAnsi" w:hAnsiTheme="majorHAnsi" w:cstheme="majorHAnsi"/>
        </w:rPr>
        <w:t xml:space="preserve">Jessica </w:t>
      </w:r>
      <w:r w:rsidRPr="00726204">
        <w:rPr>
          <w:rStyle w:val="Style13ptBold"/>
          <w:rFonts w:asciiTheme="majorHAnsi" w:hAnsiTheme="majorHAnsi" w:cstheme="majorHAnsi"/>
        </w:rPr>
        <w:t>Hurley 17</w:t>
      </w:r>
      <w:r w:rsidRPr="00726204">
        <w:rPr>
          <w:rFonts w:asciiTheme="majorHAnsi" w:hAnsiTheme="majorHAnsi" w:cstheme="majorHAnsi"/>
        </w:rPr>
        <w:t xml:space="preserve">, Assistant Professor in the Humanities at the University of Chicago, “Impossible Futures: Fictions of Risk in the Longue Durée”, Duke University Press, </w:t>
      </w:r>
      <w:hyperlink r:id="rId26" w:history="1">
        <w:r w:rsidRPr="00726204">
          <w:rPr>
            <w:rStyle w:val="Hyperlink"/>
            <w:rFonts w:asciiTheme="majorHAnsi" w:hAnsiTheme="majorHAnsi" w:cstheme="majorHAnsi"/>
            <w:color w:val="000000"/>
            <w:u w:val="single"/>
          </w:rPr>
          <w:t>https://read.dukeupress.edu/american-literature/article/89/4/761/132823/Impossible-Futures-Fictions-of-Risk-in-the-Longue</w:t>
        </w:r>
      </w:hyperlink>
    </w:p>
    <w:p w14:paraId="36C1BFE3" w14:textId="77777777" w:rsidR="0092063B" w:rsidRPr="00726204" w:rsidRDefault="0092063B" w:rsidP="0092063B">
      <w:pPr>
        <w:pStyle w:val="ListParagraph"/>
        <w:numPr>
          <w:ilvl w:val="0"/>
          <w:numId w:val="15"/>
        </w:numPr>
        <w:rPr>
          <w:rFonts w:asciiTheme="majorHAnsi" w:hAnsiTheme="majorHAnsi" w:cstheme="majorHAnsi"/>
        </w:rPr>
      </w:pPr>
      <w:r w:rsidRPr="00726204">
        <w:rPr>
          <w:rFonts w:asciiTheme="majorHAnsi" w:hAnsiTheme="majorHAnsi" w:cstheme="majorHAnsi"/>
        </w:rPr>
        <w:t>Squo power structures (i.e. what the K criticizes) paint themselves as stable/inevitable to project their power and maintain dominance</w:t>
      </w:r>
    </w:p>
    <w:p w14:paraId="41EB3A30" w14:textId="77777777" w:rsidR="0092063B" w:rsidRPr="00726204" w:rsidRDefault="0092063B" w:rsidP="0092063B">
      <w:pPr>
        <w:pStyle w:val="ListParagraph"/>
        <w:numPr>
          <w:ilvl w:val="0"/>
          <w:numId w:val="15"/>
        </w:numPr>
        <w:rPr>
          <w:rFonts w:asciiTheme="majorHAnsi" w:hAnsiTheme="majorHAnsi" w:cstheme="majorHAnsi"/>
        </w:rPr>
      </w:pPr>
      <w:r w:rsidRPr="00726204">
        <w:rPr>
          <w:rFonts w:asciiTheme="majorHAnsi" w:hAnsiTheme="majorHAnsi" w:cstheme="majorHAnsi"/>
        </w:rPr>
        <w:t>Questioning that stability thru extinction narratives questions squo world orders bc it calls into ques the idea of squo world stability which allows us to envision alternative worlds/future i.e. one where it fails and causes extinction</w:t>
      </w:r>
    </w:p>
    <w:p w14:paraId="78240B4A" w14:textId="77777777" w:rsidR="0092063B" w:rsidRPr="00726204" w:rsidRDefault="0092063B" w:rsidP="0092063B">
      <w:pPr>
        <w:pStyle w:val="ListParagraph"/>
        <w:numPr>
          <w:ilvl w:val="0"/>
          <w:numId w:val="15"/>
        </w:numPr>
        <w:rPr>
          <w:rFonts w:asciiTheme="majorHAnsi" w:hAnsiTheme="majorHAnsi" w:cstheme="majorHAnsi"/>
        </w:rPr>
      </w:pPr>
      <w:r w:rsidRPr="00726204">
        <w:rPr>
          <w:rFonts w:asciiTheme="majorHAnsi" w:hAnsiTheme="majorHAnsi" w:cstheme="majorHAnsi"/>
        </w:rPr>
        <w:t>Justifies extinction focus and preventing extinction in the name of changing those squo structures</w:t>
      </w:r>
    </w:p>
    <w:p w14:paraId="300A7B88" w14:textId="77777777" w:rsidR="000C58BA" w:rsidRDefault="0092063B" w:rsidP="0092063B">
      <w:pPr>
        <w:rPr>
          <w:rFonts w:asciiTheme="majorHAnsi" w:hAnsiTheme="majorHAnsi" w:cstheme="majorHAnsi"/>
        </w:rPr>
      </w:pPr>
      <w:r w:rsidRPr="00726204">
        <w:rPr>
          <w:rFonts w:asciiTheme="majorHAnsi" w:hAnsiTheme="majorHAnsi" w:cstheme="majorHAnsi"/>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726204">
        <w:rPr>
          <w:rStyle w:val="StyleUnderline"/>
          <w:rFonts w:asciiTheme="majorHAnsi" w:hAnsiTheme="majorHAnsi" w:cstheme="majorHAnsi"/>
        </w:rPr>
        <w:t xml:space="preserve">Buell offers his suggestion for the appropriate literary mode for life lived within a crisis that is both unceasing and inescapable: new voices, “if wise enough….will abandon apocalypse for a sadder realism that </w:t>
      </w:r>
      <w:r w:rsidRPr="00726204">
        <w:rPr>
          <w:rFonts w:asciiTheme="majorHAnsi" w:hAnsiTheme="majorHAnsi" w:cstheme="majorHAnsi"/>
        </w:rPr>
        <w:t xml:space="preserve">looks closely at social and environmental changes in process and </w:t>
      </w:r>
      <w:r w:rsidRPr="00726204">
        <w:rPr>
          <w:rStyle w:val="StyleUnderline"/>
          <w:rFonts w:asciiTheme="majorHAnsi" w:hAnsiTheme="majorHAnsi" w:cstheme="majorHAnsi"/>
        </w:rPr>
        <w:t>recognizes crisis as a place where people dwell</w:t>
      </w:r>
      <w:r w:rsidRPr="00726204">
        <w:rPr>
          <w:rFonts w:asciiTheme="majorHAnsi" w:hAnsiTheme="majorHAnsi" w:cstheme="majorHAnsi"/>
        </w:rPr>
        <w:t>” (202-3). In a world of threat, Buell demands a realism that might help us see risks more clearly and aid our survival.</w:t>
      </w:r>
      <w:r w:rsidRPr="00726204">
        <w:rPr>
          <w:rFonts w:asciiTheme="majorHAnsi" w:hAnsiTheme="majorHAnsi" w:cstheme="majorHAnsi"/>
          <w:sz w:val="12"/>
        </w:rPr>
        <w:t>¶</w:t>
      </w:r>
      <w:r w:rsidRPr="00726204">
        <w:rPr>
          <w:rFonts w:asciiTheme="majorHAnsi" w:hAnsiTheme="majorHAnsi" w:cstheme="maj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726204">
        <w:rPr>
          <w:rStyle w:val="StyleUnderline"/>
          <w:rFonts w:asciiTheme="majorHAnsi" w:hAnsiTheme="majorHAnsi" w:cstheme="majorHAnsi"/>
        </w:rPr>
        <w:t xml:space="preserve">This essay argues for the </w:t>
      </w:r>
      <w:r w:rsidRPr="00726204">
        <w:rPr>
          <w:rStyle w:val="StyleUnderline"/>
          <w:rFonts w:asciiTheme="majorHAnsi" w:hAnsiTheme="majorHAnsi" w:cstheme="majorHAnsi"/>
          <w:highlight w:val="green"/>
        </w:rPr>
        <w:t xml:space="preserve">continuing importance of apocalyptic narrative </w:t>
      </w:r>
      <w:r w:rsidRPr="00726204">
        <w:rPr>
          <w:rStyle w:val="StyleUnderline"/>
          <w:rFonts w:asciiTheme="majorHAnsi" w:hAnsiTheme="majorHAnsi" w:cstheme="majorHAnsi"/>
        </w:rPr>
        <w:t>forms in representations of</w:t>
      </w:r>
      <w:r w:rsidRPr="00726204">
        <w:rPr>
          <w:rFonts w:asciiTheme="majorHAnsi" w:hAnsiTheme="majorHAnsi" w:cstheme="majorHAnsi"/>
        </w:rPr>
        <w:t xml:space="preserve"> environmental </w:t>
      </w:r>
      <w:r w:rsidRPr="00726204">
        <w:rPr>
          <w:rStyle w:val="StyleUnderline"/>
          <w:rFonts w:asciiTheme="majorHAnsi" w:hAnsiTheme="majorHAnsi" w:cstheme="majorHAnsi"/>
        </w:rPr>
        <w:t xml:space="preserve">risk </w:t>
      </w:r>
      <w:r w:rsidRPr="00726204">
        <w:rPr>
          <w:rStyle w:val="StyleUnderline"/>
          <w:rFonts w:asciiTheme="majorHAnsi" w:hAnsiTheme="majorHAnsi" w:cstheme="majorHAnsi"/>
          <w:highlight w:val="green"/>
        </w:rPr>
        <w:t>to disrupt conservative realisms that maintain the</w:t>
      </w:r>
      <w:r w:rsidRPr="00726204">
        <w:rPr>
          <w:rStyle w:val="StyleUnderline"/>
          <w:rFonts w:asciiTheme="majorHAnsi" w:hAnsiTheme="majorHAnsi" w:cstheme="majorHAnsi"/>
        </w:rPr>
        <w:t xml:space="preserve"> statu</w:t>
      </w:r>
      <w:r w:rsidRPr="00726204">
        <w:rPr>
          <w:rStyle w:val="StyleUnderline"/>
          <w:rFonts w:asciiTheme="majorHAnsi" w:hAnsiTheme="majorHAnsi" w:cstheme="majorHAnsi"/>
          <w:highlight w:val="green"/>
        </w:rPr>
        <w:t>squo</w:t>
      </w:r>
      <w:r w:rsidRPr="00726204">
        <w:rPr>
          <w:rFonts w:asciiTheme="majorHAnsi" w:hAnsiTheme="majorHAnsi" w:cstheme="majorHAnsi"/>
          <w:highlight w:val="green"/>
        </w:rPr>
        <w:t>.</w:t>
      </w:r>
      <w:r w:rsidRPr="00726204">
        <w:rPr>
          <w:rFonts w:asciiTheme="majorHAnsi" w:hAnsiTheme="majorHAnsi" w:cstheme="maj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726204">
        <w:rPr>
          <w:rStyle w:val="StyleUnderline"/>
          <w:rFonts w:asciiTheme="majorHAnsi" w:hAnsiTheme="majorHAnsi" w:cstheme="majorHAnsi"/>
          <w:highlight w:val="green"/>
        </w:rPr>
        <w:t xml:space="preserve">state logics of </w:t>
      </w:r>
      <w:r w:rsidRPr="00726204">
        <w:rPr>
          <w:rStyle w:val="Emphasis"/>
          <w:rFonts w:asciiTheme="majorHAnsi" w:hAnsiTheme="majorHAnsi" w:cstheme="majorHAnsi"/>
          <w:highlight w:val="green"/>
        </w:rPr>
        <w:t>implausibility</w:t>
      </w:r>
      <w:r w:rsidRPr="00726204">
        <w:rPr>
          <w:rStyle w:val="Emphasis"/>
          <w:rFonts w:asciiTheme="majorHAnsi" w:hAnsiTheme="majorHAnsi" w:cstheme="majorHAnsi"/>
        </w:rPr>
        <w:t xml:space="preserve"> </w:t>
      </w:r>
      <w:r w:rsidRPr="00726204">
        <w:rPr>
          <w:rFonts w:asciiTheme="majorHAnsi" w:hAnsiTheme="majorHAnsi" w:cstheme="majorHAnsi"/>
        </w:rPr>
        <w:t xml:space="preserve">that </w:t>
      </w:r>
      <w:r w:rsidRPr="00726204">
        <w:rPr>
          <w:rStyle w:val="StyleUnderline"/>
          <w:rFonts w:asciiTheme="majorHAnsi" w:hAnsiTheme="majorHAnsi" w:cstheme="majorHAnsi"/>
        </w:rPr>
        <w:t xml:space="preserve">have long </w:t>
      </w:r>
      <w:r w:rsidRPr="00726204">
        <w:rPr>
          <w:rStyle w:val="StyleUnderline"/>
          <w:rFonts w:asciiTheme="majorHAnsi" w:hAnsiTheme="majorHAnsi" w:cstheme="majorHAnsi"/>
          <w:highlight w:val="green"/>
        </w:rPr>
        <w:t>undergird</w:t>
      </w:r>
      <w:r w:rsidRPr="00726204">
        <w:rPr>
          <w:rStyle w:val="StyleUnderline"/>
          <w:rFonts w:asciiTheme="majorHAnsi" w:hAnsiTheme="majorHAnsi" w:cstheme="majorHAnsi"/>
        </w:rPr>
        <w:t xml:space="preserve">ed settler colonialism in </w:t>
      </w:r>
      <w:r w:rsidRPr="00726204">
        <w:rPr>
          <w:rStyle w:val="StyleUnderline"/>
          <w:rFonts w:asciiTheme="majorHAnsi" w:hAnsiTheme="majorHAnsi" w:cstheme="majorHAnsi"/>
          <w:highlight w:val="green"/>
        </w:rPr>
        <w:t>the United States</w:t>
      </w:r>
      <w:r w:rsidRPr="00726204">
        <w:rPr>
          <w:rFonts w:asciiTheme="majorHAnsi" w:hAnsiTheme="majorHAnsi" w:cstheme="majorHAnsi"/>
        </w:rPr>
        <w:t xml:space="preserve">. In contrast, Leslie Marmon Silko’s contemporaneous novel Almanac of the Dead (1991) uses its </w:t>
      </w:r>
      <w:r w:rsidRPr="00726204">
        <w:rPr>
          <w:rStyle w:val="StyleUnderline"/>
          <w:rFonts w:asciiTheme="majorHAnsi" w:hAnsiTheme="majorHAnsi" w:cstheme="majorHAnsi"/>
        </w:rPr>
        <w:t xml:space="preserve">apocalyptic form to deconstruct the claims to verisimilitude that undergird state realism, </w:t>
      </w:r>
      <w:r w:rsidRPr="00726204">
        <w:rPr>
          <w:rStyle w:val="StyleUnderline"/>
          <w:rFonts w:asciiTheme="majorHAnsi" w:hAnsiTheme="majorHAnsi" w:cstheme="majorHAnsi"/>
          <w:highlight w:val="green"/>
        </w:rPr>
        <w:t>transform</w:t>
      </w:r>
      <w:r w:rsidRPr="00726204">
        <w:rPr>
          <w:rStyle w:val="StyleUnderline"/>
          <w:rFonts w:asciiTheme="majorHAnsi" w:hAnsiTheme="majorHAnsi" w:cstheme="majorHAnsi"/>
        </w:rPr>
        <w:t xml:space="preserve">ing </w:t>
      </w:r>
      <w:r w:rsidRPr="00726204">
        <w:rPr>
          <w:rStyle w:val="StyleUnderline"/>
          <w:rFonts w:asciiTheme="majorHAnsi" w:hAnsiTheme="majorHAnsi" w:cstheme="majorHAnsi"/>
          <w:highlight w:val="green"/>
        </w:rPr>
        <w:t>nuclear waste into a prophecy of the end of the United States rather than a means for imagining its continuation</w:t>
      </w:r>
      <w:r w:rsidRPr="00726204">
        <w:rPr>
          <w:rStyle w:val="StyleUnderline"/>
          <w:rFonts w:asciiTheme="majorHAnsi" w:hAnsiTheme="majorHAnsi" w:cstheme="majorHAnsi"/>
        </w:rPr>
        <w:t>.</w:t>
      </w:r>
      <w:r w:rsidRPr="00726204">
        <w:rPr>
          <w:rFonts w:asciiTheme="majorHAnsi" w:hAnsiTheme="majorHAnsi" w:cstheme="majorHAnsi"/>
        </w:rPr>
        <w:t xml:space="preserve"> I</w:t>
      </w:r>
    </w:p>
    <w:p w14:paraId="1EE30556" w14:textId="77777777" w:rsidR="000C58BA" w:rsidRDefault="000C58BA" w:rsidP="0092063B">
      <w:pPr>
        <w:rPr>
          <w:rFonts w:asciiTheme="majorHAnsi" w:hAnsiTheme="majorHAnsi" w:cstheme="majorHAnsi"/>
        </w:rPr>
      </w:pPr>
    </w:p>
    <w:p w14:paraId="594B259D" w14:textId="77777777" w:rsidR="000C58BA" w:rsidRDefault="000C58BA" w:rsidP="0092063B">
      <w:pPr>
        <w:rPr>
          <w:rFonts w:asciiTheme="majorHAnsi" w:hAnsiTheme="majorHAnsi" w:cstheme="majorHAnsi"/>
        </w:rPr>
      </w:pPr>
    </w:p>
    <w:p w14:paraId="19D21D81" w14:textId="06508000" w:rsidR="0092063B" w:rsidRPr="00726204" w:rsidRDefault="0092063B" w:rsidP="0092063B">
      <w:pPr>
        <w:rPr>
          <w:rFonts w:asciiTheme="majorHAnsi" w:hAnsiTheme="majorHAnsi" w:cstheme="majorHAnsi"/>
          <w:sz w:val="12"/>
        </w:rPr>
      </w:pPr>
      <w:r w:rsidRPr="00726204">
        <w:rPr>
          <w:rFonts w:asciiTheme="majorHAnsi" w:hAnsiTheme="majorHAnsi" w:cstheme="majorHAnsi"/>
        </w:rPr>
        <w:t xml:space="preserve">n Almanac of the Dead, the presence of nuclear waste introjects </w:t>
      </w:r>
      <w:r w:rsidRPr="00726204">
        <w:rPr>
          <w:rStyle w:val="StyleUnderline"/>
          <w:rFonts w:asciiTheme="majorHAnsi" w:hAnsiTheme="majorHAnsi" w:cstheme="majorHAnsi"/>
        </w:rPr>
        <w:t>a deep-time perspective into contemporary America</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transform</w:t>
      </w:r>
      <w:r w:rsidRPr="00726204">
        <w:rPr>
          <w:rFonts w:asciiTheme="majorHAnsi" w:hAnsiTheme="majorHAnsi" w:cstheme="majorHAnsi"/>
        </w:rPr>
        <w:t xml:space="preserve">ing </w:t>
      </w:r>
      <w:r w:rsidRPr="00726204">
        <w:rPr>
          <w:rStyle w:val="StyleUnderline"/>
          <w:rFonts w:asciiTheme="majorHAnsi" w:hAnsiTheme="majorHAnsi" w:cstheme="majorHAnsi"/>
        </w:rPr>
        <w:t>the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 xml:space="preserve">present into a </w:t>
      </w:r>
      <w:r w:rsidRPr="00726204">
        <w:rPr>
          <w:rStyle w:val="Emphasis"/>
          <w:rFonts w:asciiTheme="majorHAnsi" w:hAnsiTheme="majorHAnsi" w:cstheme="majorHAnsi"/>
          <w:highlight w:val="green"/>
        </w:rPr>
        <w:t>speculative space</w:t>
      </w:r>
      <w:r w:rsidRPr="00726204">
        <w:rPr>
          <w:rStyle w:val="StyleUnderline"/>
          <w:rFonts w:asciiTheme="majorHAnsi" w:hAnsiTheme="majorHAnsi" w:cstheme="majorHAnsi"/>
          <w:highlight w:val="green"/>
        </w:rPr>
        <w:t xml:space="preserve"> where</w:t>
      </w:r>
      <w:r w:rsidRPr="00726204">
        <w:rPr>
          <w:rFonts w:asciiTheme="majorHAnsi" w:hAnsiTheme="majorHAnsi" w:cstheme="majorHAnsi"/>
        </w:rPr>
        <w:t xml:space="preserve"> environmental </w:t>
      </w:r>
      <w:r w:rsidRPr="00726204">
        <w:rPr>
          <w:rStyle w:val="StyleUnderline"/>
          <w:rFonts w:asciiTheme="majorHAnsi" w:hAnsiTheme="majorHAnsi" w:cstheme="majorHAnsi"/>
          <w:highlight w:val="green"/>
        </w:rPr>
        <w:t xml:space="preserve">catastrophe produces not only </w:t>
      </w:r>
      <w:r w:rsidRPr="00726204">
        <w:rPr>
          <w:rStyle w:val="Emphasis"/>
          <w:rFonts w:asciiTheme="majorHAnsi" w:hAnsiTheme="majorHAnsi" w:cstheme="majorHAnsi"/>
          <w:highlight w:val="green"/>
        </w:rPr>
        <w:t>unevenly distributed damage</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but also revolutionary forms of social justice</w:t>
      </w:r>
      <w:r w:rsidRPr="00726204">
        <w:rPr>
          <w:rStyle w:val="StyleUnderline"/>
          <w:rFonts w:asciiTheme="majorHAnsi" w:hAnsiTheme="majorHAnsi" w:cstheme="majorHAnsi"/>
        </w:rPr>
        <w:t xml:space="preserve"> that insist on a truth that probability modeling cannot contain: that </w:t>
      </w:r>
      <w:r w:rsidRPr="00726204">
        <w:rPr>
          <w:rStyle w:val="StyleUnderline"/>
          <w:rFonts w:asciiTheme="majorHAnsi" w:hAnsiTheme="majorHAnsi" w:cstheme="majorHAnsi"/>
          <w:highlight w:val="green"/>
        </w:rPr>
        <w:t>the future will be</w:t>
      </w:r>
      <w:r w:rsidRPr="00726204">
        <w:rPr>
          <w:rFonts w:asciiTheme="majorHAnsi" w:hAnsiTheme="majorHAnsi" w:cstheme="majorHAnsi"/>
          <w:highlight w:val="green"/>
        </w:rPr>
        <w:t xml:space="preserve"> </w:t>
      </w:r>
      <w:r w:rsidRPr="00726204">
        <w:rPr>
          <w:rStyle w:val="Emphasis"/>
          <w:rFonts w:asciiTheme="majorHAnsi" w:hAnsiTheme="majorHAnsi" w:cstheme="majorHAnsi"/>
          <w:highlight w:val="green"/>
        </w:rPr>
        <w:t>unimaginably different</w:t>
      </w:r>
      <w:r w:rsidRPr="00726204">
        <w:rPr>
          <w:rStyle w:val="StyleUnderline"/>
          <w:rFonts w:asciiTheme="majorHAnsi" w:hAnsiTheme="majorHAnsi" w:cstheme="majorHAnsi"/>
          <w:highlight w:val="green"/>
        </w:rPr>
        <w:t xml:space="preserve"> from the present</w:t>
      </w:r>
      <w:r w:rsidRPr="00726204">
        <w:rPr>
          <w:rStyle w:val="StyleUnderline"/>
          <w:rFonts w:asciiTheme="majorHAnsi" w:hAnsiTheme="majorHAnsi" w:cstheme="majorHAnsi"/>
        </w:rPr>
        <w:t>, while the present, too, might yet be utterly different from the real that we think we know</w:t>
      </w:r>
      <w:r w:rsidRPr="00726204">
        <w:rPr>
          <w:rFonts w:asciiTheme="majorHAnsi" w:hAnsiTheme="majorHAnsi" w:cstheme="majorHAnsi"/>
        </w:rPr>
        <w:t>.</w:t>
      </w:r>
      <w:r w:rsidRPr="00726204">
        <w:rPr>
          <w:rFonts w:asciiTheme="majorHAnsi" w:hAnsiTheme="majorHAnsi" w:cstheme="majorHAnsi"/>
          <w:sz w:val="12"/>
        </w:rPr>
        <w:t>¶</w:t>
      </w:r>
      <w:r w:rsidRPr="00726204">
        <w:rPr>
          <w:rFonts w:asciiTheme="majorHAnsi" w:hAnsiTheme="majorHAnsi" w:cstheme="maj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apocalyptic mode</w:t>
      </w:r>
      <w:r w:rsidRPr="00726204">
        <w:rPr>
          <w:rFonts w:asciiTheme="majorHAnsi" w:hAnsiTheme="majorHAnsi" w:cstheme="majorHAnsi"/>
        </w:rPr>
        <w:t xml:space="preserve"> </w:t>
      </w:r>
      <w:r w:rsidRPr="00726204">
        <w:rPr>
          <w:rStyle w:val="StyleUnderline"/>
          <w:rFonts w:asciiTheme="majorHAnsi" w:hAnsiTheme="majorHAnsi" w:cstheme="majorHAnsi"/>
        </w:rPr>
        <w:t>in deep time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allows narratives</w:t>
      </w:r>
      <w:r w:rsidRPr="00726204">
        <w:rPr>
          <w:rStyle w:val="StyleUnderline"/>
          <w:rFonts w:asciiTheme="majorHAnsi" w:hAnsiTheme="majorHAnsi" w:cstheme="majorHAnsi"/>
        </w:rPr>
        <w:t xml:space="preserve"> of</w:t>
      </w:r>
      <w:r w:rsidRPr="00726204">
        <w:rPr>
          <w:rFonts w:asciiTheme="majorHAnsi" w:hAnsiTheme="majorHAnsi" w:cstheme="majorHAnsi"/>
        </w:rPr>
        <w:t xml:space="preserve"> environmental </w:t>
      </w:r>
      <w:r w:rsidRPr="00726204">
        <w:rPr>
          <w:rStyle w:val="StyleUnderline"/>
          <w:rFonts w:asciiTheme="majorHAnsi" w:hAnsiTheme="majorHAnsi" w:cstheme="majorHAnsi"/>
        </w:rPr>
        <w:t xml:space="preserve">harm and danger </w:t>
      </w:r>
      <w:r w:rsidRPr="00726204">
        <w:rPr>
          <w:rStyle w:val="StyleUnderline"/>
          <w:rFonts w:asciiTheme="majorHAnsi" w:hAnsiTheme="majorHAnsi" w:cstheme="majorHAnsi"/>
          <w:highlight w:val="green"/>
        </w:rPr>
        <w:t>to move beyond the paranoid logic of risk</w:t>
      </w:r>
      <w:r w:rsidRPr="00726204">
        <w:rPr>
          <w:rStyle w:val="StyleUnderline"/>
          <w:rFonts w:asciiTheme="majorHAnsi" w:hAnsiTheme="majorHAnsi" w:cstheme="majorHAnsi"/>
        </w:rPr>
        <w:t>. In the world of deep time</w:t>
      </w:r>
      <w:r w:rsidRPr="00726204">
        <w:rPr>
          <w:rFonts w:asciiTheme="majorHAnsi" w:hAnsiTheme="majorHAnsi" w:cstheme="majorHAnsi"/>
        </w:rPr>
        <w:t xml:space="preserve">, all that might come to pass will come to pass, sooner or later. </w:t>
      </w:r>
      <w:r w:rsidRPr="00726204">
        <w:rPr>
          <w:rStyle w:val="StyleUnderline"/>
          <w:rFonts w:asciiTheme="majorHAnsi" w:hAnsiTheme="majorHAnsi" w:cstheme="majorHAnsi"/>
        </w:rPr>
        <w:t>The endless maybes of risk become certainties. The</w:t>
      </w:r>
      <w:r w:rsidRPr="00726204">
        <w:rPr>
          <w:rStyle w:val="StyleUnderline"/>
          <w:rFonts w:asciiTheme="majorHAnsi" w:hAnsiTheme="majorHAnsi" w:cstheme="majorHAnsi"/>
          <w:highlight w:val="green"/>
        </w:rPr>
        <w:t xml:space="preserve"> impossibilities of our own deaths and the deaths of everything else will come.</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But so too will other impossibilities</w:t>
      </w:r>
      <w:r w:rsidRPr="00726204">
        <w:rPr>
          <w:rFonts w:asciiTheme="majorHAnsi" w:hAnsiTheme="majorHAnsi" w:cstheme="majorHAnsi"/>
        </w:rPr>
        <w:t xml:space="preserve">: talking macaws and alien visitors; </w:t>
      </w:r>
      <w:r w:rsidRPr="00726204">
        <w:rPr>
          <w:rStyle w:val="StyleUnderline"/>
          <w:rFonts w:asciiTheme="majorHAnsi" w:hAnsiTheme="majorHAnsi" w:cstheme="majorHAnsi"/>
        </w:rPr>
        <w:t xml:space="preserve">the end of the colonial occupation of North America, perhaps, or </w:t>
      </w:r>
      <w:r w:rsidRPr="00726204">
        <w:rPr>
          <w:rStyle w:val="StyleUnderline"/>
          <w:rFonts w:asciiTheme="majorHAnsi" w:hAnsiTheme="majorHAnsi" w:cstheme="majorHAnsi"/>
          <w:highlight w:val="green"/>
        </w:rPr>
        <w:t>a</w:t>
      </w:r>
      <w:r w:rsidRPr="00726204">
        <w:rPr>
          <w:rStyle w:val="StyleUnderline"/>
          <w:rFonts w:asciiTheme="majorHAnsi" w:hAnsiTheme="majorHAnsi" w:cstheme="majorHAnsi"/>
        </w:rPr>
        <w:t xml:space="preserve"> </w:t>
      </w:r>
      <w:r w:rsidRPr="00726204">
        <w:rPr>
          <w:rStyle w:val="Emphasis"/>
          <w:rFonts w:asciiTheme="majorHAnsi" w:hAnsiTheme="majorHAnsi" w:cstheme="majorHAnsi"/>
        </w:rPr>
        <w:t xml:space="preserve">sudden </w:t>
      </w:r>
      <w:r w:rsidRPr="00726204">
        <w:rPr>
          <w:rStyle w:val="Emphasis"/>
          <w:rFonts w:asciiTheme="majorHAnsi" w:hAnsiTheme="majorHAnsi" w:cstheme="majorHAnsi"/>
          <w:highlight w:val="green"/>
        </w:rPr>
        <w:t>human determination</w:t>
      </w:r>
      <w:r w:rsidRPr="00726204">
        <w:rPr>
          <w:rStyle w:val="StyleUnderline"/>
          <w:rFonts w:asciiTheme="majorHAnsi" w:hAnsiTheme="majorHAnsi" w:cstheme="majorHAnsi"/>
          <w:highlight w:val="green"/>
        </w:rPr>
        <w:t xml:space="preserve"> to let the world live</w:t>
      </w:r>
      <w:r w:rsidRPr="00726204">
        <w:rPr>
          <w:rFonts w:asciiTheme="majorHAnsi" w:hAnsiTheme="majorHAnsi" w:cstheme="majorHAnsi"/>
        </w:rPr>
        <w:t>. The end of capitalism may yet become more thinkable than the end of the world. Just wait long enough. Stranger things will happen.</w:t>
      </w:r>
      <w:r w:rsidRPr="00726204">
        <w:rPr>
          <w:rFonts w:asciiTheme="majorHAnsi" w:hAnsiTheme="majorHAnsi" w:cstheme="majorHAnsi"/>
          <w:sz w:val="12"/>
        </w:rPr>
        <w:t xml:space="preserve">¶ </w:t>
      </w:r>
    </w:p>
    <w:bookmarkEnd w:id="1"/>
    <w:p w14:paraId="0E89E580" w14:textId="32B0D7B9" w:rsidR="0092063B" w:rsidRPr="00726204" w:rsidRDefault="0092063B" w:rsidP="0092063B">
      <w:pPr>
        <w:pStyle w:val="Heading4"/>
        <w:rPr>
          <w:rFonts w:asciiTheme="majorHAnsi" w:hAnsiTheme="majorHAnsi" w:cstheme="majorHAnsi"/>
        </w:rPr>
      </w:pPr>
      <w:r w:rsidRPr="00726204">
        <w:rPr>
          <w:rFonts w:asciiTheme="majorHAnsi" w:hAnsiTheme="majorHAnsi" w:cstheme="majorHAnsi"/>
        </w:rPr>
        <w:t xml:space="preserve">The 1AC isn’t reformism – it doesn’t conflate </w:t>
      </w:r>
      <w:r w:rsidRPr="00726204">
        <w:rPr>
          <w:rFonts w:asciiTheme="majorHAnsi" w:hAnsiTheme="majorHAnsi" w:cstheme="majorHAnsi"/>
          <w:u w:val="single"/>
        </w:rPr>
        <w:t>change</w:t>
      </w:r>
      <w:r w:rsidRPr="00726204">
        <w:rPr>
          <w:rFonts w:asciiTheme="majorHAnsi" w:hAnsiTheme="majorHAnsi" w:cstheme="majorHAnsi"/>
        </w:rPr>
        <w:t xml:space="preserve"> with </w:t>
      </w:r>
      <w:r w:rsidRPr="00726204">
        <w:rPr>
          <w:rFonts w:asciiTheme="majorHAnsi" w:hAnsiTheme="majorHAnsi" w:cstheme="majorHAnsi"/>
          <w:u w:val="single"/>
        </w:rPr>
        <w:t>progress</w:t>
      </w:r>
      <w:r w:rsidRPr="00726204">
        <w:rPr>
          <w:rFonts w:asciiTheme="majorHAnsi" w:hAnsiTheme="majorHAnsi" w:cstheme="majorHAnsi"/>
        </w:rPr>
        <w:t xml:space="preserve"> or validate legal institutions – it’s a </w:t>
      </w:r>
      <w:r w:rsidRPr="00726204">
        <w:rPr>
          <w:rFonts w:asciiTheme="majorHAnsi" w:hAnsiTheme="majorHAnsi" w:cstheme="majorHAnsi"/>
          <w:u w:val="single"/>
        </w:rPr>
        <w:t>tactical intervention</w:t>
      </w:r>
      <w:r w:rsidRPr="00726204">
        <w:rPr>
          <w:rFonts w:asciiTheme="majorHAnsi" w:hAnsiTheme="majorHAnsi" w:cstheme="majorHAnsi"/>
        </w:rPr>
        <w:t xml:space="preserve"> that reduces violence while exposing the contradictions within law which is necessary in conjunction with other methods.</w:t>
      </w:r>
    </w:p>
    <w:p w14:paraId="5B3626E8" w14:textId="77777777" w:rsidR="0092063B" w:rsidRPr="00726204" w:rsidRDefault="0092063B" w:rsidP="0092063B">
      <w:pPr>
        <w:rPr>
          <w:rFonts w:asciiTheme="majorHAnsi" w:hAnsiTheme="majorHAnsi" w:cstheme="majorHAnsi"/>
        </w:rPr>
      </w:pPr>
      <w:r w:rsidRPr="00726204">
        <w:rPr>
          <w:rStyle w:val="Style13ptBold"/>
          <w:rFonts w:asciiTheme="majorHAnsi" w:hAnsiTheme="majorHAnsi" w:cstheme="majorHAnsi"/>
        </w:rPr>
        <w:t>Spade 13</w:t>
      </w:r>
      <w:r w:rsidRPr="00726204">
        <w:rPr>
          <w:rFonts w:asciiTheme="majorHAnsi" w:hAnsiTheme="majorHAnsi" w:cstheme="majorHAnsi"/>
        </w:rPr>
        <w:t xml:space="preserve"> Dean Spade, associate professor of law @ Seattle University, “Intersectional Resistance and Law Reform” </w:t>
      </w:r>
      <w:r w:rsidRPr="00726204">
        <w:rPr>
          <w:rFonts w:asciiTheme="majorHAnsi" w:hAnsiTheme="majorHAnsi" w:cstheme="majorHAnsi"/>
          <w:i/>
        </w:rPr>
        <w:t>Signs</w:t>
      </w:r>
      <w:r w:rsidRPr="00726204">
        <w:rPr>
          <w:rFonts w:asciiTheme="majorHAnsi" w:hAnsiTheme="majorHAnsi" w:cstheme="majorHAnsi"/>
        </w:rPr>
        <w:t xml:space="preserve"> Vol. 38, No. 4, Summer 2013</w:t>
      </w:r>
    </w:p>
    <w:p w14:paraId="477F7017" w14:textId="77777777" w:rsidR="0092063B" w:rsidRPr="00726204" w:rsidRDefault="0092063B" w:rsidP="0092063B">
      <w:pPr>
        <w:rPr>
          <w:rFonts w:asciiTheme="majorHAnsi" w:eastAsiaTheme="majorEastAsia" w:hAnsiTheme="majorHAnsi" w:cstheme="majorHAnsi"/>
          <w:iCs/>
          <w:bdr w:val="single" w:sz="12" w:space="0" w:color="auto" w:frame="1"/>
        </w:rPr>
      </w:pPr>
      <w:r w:rsidRPr="00726204">
        <w:rPr>
          <w:rFonts w:asciiTheme="majorHAnsi" w:hAnsiTheme="majorHAnsi" w:cstheme="majorHAnsi"/>
        </w:rPr>
        <w:t xml:space="preserve">What intersectional politics demands¶ </w:t>
      </w:r>
      <w:r w:rsidRPr="00726204">
        <w:rPr>
          <w:rStyle w:val="StyleUnderline"/>
          <w:rFonts w:asciiTheme="majorHAnsi" w:hAnsiTheme="majorHAnsi" w:cstheme="majorHAnsi"/>
        </w:rPr>
        <w:t xml:space="preserve">Social </w:t>
      </w:r>
      <w:r w:rsidRPr="00726204">
        <w:rPr>
          <w:rStyle w:val="StyleUnderline"/>
          <w:rFonts w:asciiTheme="majorHAnsi" w:hAnsiTheme="majorHAnsi" w:cstheme="majorHAnsi"/>
          <w:highlight w:val="green"/>
        </w:rPr>
        <w:t>movements</w:t>
      </w:r>
      <w:r w:rsidRPr="00726204">
        <w:rPr>
          <w:rStyle w:val="StyleUnderline"/>
          <w:rFonts w:asciiTheme="majorHAnsi" w:hAnsiTheme="majorHAnsi" w:cstheme="majorHAnsi"/>
        </w:rPr>
        <w:t xml:space="preserve"> using critical intersectional tools </w:t>
      </w:r>
      <w:r w:rsidRPr="00726204">
        <w:rPr>
          <w:rStyle w:val="StyleUnderline"/>
          <w:rFonts w:asciiTheme="majorHAnsi" w:hAnsiTheme="majorHAnsi" w:cstheme="majorHAnsi"/>
          <w:highlight w:val="green"/>
        </w:rPr>
        <w:t>are making demands</w:t>
      </w:r>
      <w:r w:rsidRPr="00726204">
        <w:rPr>
          <w:rFonts w:asciiTheme="majorHAnsi" w:hAnsiTheme="majorHAnsi" w:cstheme="majorHAnsi"/>
          <w:b/>
        </w:rPr>
        <w:t xml:space="preserve"> </w:t>
      </w:r>
      <w:r w:rsidRPr="00726204">
        <w:rPr>
          <w:rStyle w:val="StyleUnderline"/>
          <w:rFonts w:asciiTheme="majorHAnsi" w:hAnsiTheme="majorHAnsi" w:cstheme="majorHAnsi"/>
        </w:rPr>
        <w:t>that are often difficult for legal scholars to comprehend because of the ways that they</w:t>
      </w:r>
      <w:r w:rsidRPr="00726204">
        <w:rPr>
          <w:rFonts w:asciiTheme="majorHAnsi" w:hAnsiTheme="majorHAnsi" w:cstheme="majorHAnsi"/>
        </w:rPr>
        <w:t xml:space="preserve"> </w:t>
      </w:r>
      <w:r w:rsidRPr="00726204">
        <w:rPr>
          <w:rStyle w:val="Emphasis"/>
          <w:rFonts w:asciiTheme="majorHAnsi" w:hAnsiTheme="majorHAnsi" w:cstheme="majorHAnsi"/>
          <w:highlight w:val="green"/>
        </w:rPr>
        <w:t>throw US law</w:t>
      </w:r>
      <w:r w:rsidRPr="00726204">
        <w:rPr>
          <w:rFonts w:asciiTheme="majorHAnsi" w:hAnsiTheme="majorHAnsi" w:cstheme="majorHAnsi"/>
        </w:rPr>
        <w:t xml:space="preserve"> and the nation-state form </w:t>
      </w:r>
      <w:r w:rsidRPr="00726204">
        <w:rPr>
          <w:rStyle w:val="Emphasis"/>
          <w:rFonts w:asciiTheme="majorHAnsi" w:hAnsiTheme="majorHAnsi" w:cstheme="majorHAnsi"/>
          <w:highlight w:val="green"/>
        </w:rPr>
        <w:t>into crisis</w:t>
      </w:r>
      <w:r w:rsidRPr="00726204">
        <w:rPr>
          <w:rFonts w:asciiTheme="majorHAnsi" w:hAnsiTheme="majorHAnsi" w:cstheme="majorHAnsi"/>
        </w:rPr>
        <w:t xml:space="preserve">. </w:t>
      </w:r>
      <w:r w:rsidRPr="00726204">
        <w:rPr>
          <w:rStyle w:val="Underline2Char"/>
          <w:rFonts w:asciiTheme="majorHAnsi" w:hAnsiTheme="majorHAnsi" w:cstheme="majorHAnsi"/>
        </w:rPr>
        <w:t xml:space="preserve">Because they </w:t>
      </w:r>
      <w:r w:rsidRPr="00726204">
        <w:rPr>
          <w:rStyle w:val="Emphasis"/>
          <w:rFonts w:asciiTheme="majorHAnsi" w:hAnsiTheme="majorHAnsi" w:cstheme="majorHAnsi"/>
        </w:rPr>
        <w:t>recognize</w:t>
      </w:r>
      <w:r w:rsidRPr="00726204">
        <w:rPr>
          <w:rFonts w:asciiTheme="majorHAnsi" w:hAnsiTheme="majorHAnsi" w:cstheme="majorHAnsi"/>
        </w:rPr>
        <w:t xml:space="preserve"> the fact </w:t>
      </w:r>
      <w:r w:rsidRPr="00726204">
        <w:rPr>
          <w:rStyle w:val="Underline2Char"/>
          <w:rFonts w:asciiTheme="majorHAnsi" w:hAnsiTheme="majorHAnsi" w:cstheme="majorHAnsi"/>
        </w:rPr>
        <w:t>that legal equality</w:t>
      </w:r>
      <w:r w:rsidRPr="00726204">
        <w:rPr>
          <w:rFonts w:asciiTheme="majorHAnsi" w:hAnsiTheme="majorHAnsi" w:cstheme="majorHAnsi"/>
        </w:rPr>
        <w:t xml:space="preserve"> </w:t>
      </w:r>
      <w:r w:rsidRPr="00726204">
        <w:rPr>
          <w:rStyle w:val="Emphasis"/>
          <w:rFonts w:asciiTheme="majorHAnsi" w:hAnsiTheme="majorHAnsi" w:cstheme="majorHAnsi"/>
        </w:rPr>
        <w:t>contains and neutralizes resistance</w:t>
      </w:r>
      <w:r w:rsidRPr="00726204">
        <w:rPr>
          <w:rStyle w:val="Underline2Char"/>
          <w:rFonts w:asciiTheme="majorHAnsi" w:hAnsiTheme="majorHAnsi" w:cstheme="majorHAnsi"/>
        </w:rPr>
        <w:t xml:space="preserve"> and </w:t>
      </w:r>
      <w:r w:rsidRPr="00726204">
        <w:rPr>
          <w:rStyle w:val="Emphasis"/>
          <w:rFonts w:asciiTheme="majorHAnsi" w:hAnsiTheme="majorHAnsi" w:cstheme="majorHAnsi"/>
        </w:rPr>
        <w:t>perpetuates intersectional violence</w:t>
      </w:r>
      <w:r w:rsidRPr="00726204">
        <w:rPr>
          <w:rStyle w:val="Underline2Char"/>
          <w:rFonts w:asciiTheme="majorHAnsi" w:hAnsiTheme="majorHAnsi" w:cstheme="majorHAnsi"/>
        </w:rPr>
        <w:t xml:space="preserve"> and </w:t>
      </w:r>
      <w:r w:rsidRPr="00726204">
        <w:rPr>
          <w:rStyle w:val="Underline2Char"/>
          <w:rFonts w:asciiTheme="majorHAnsi" w:hAnsiTheme="majorHAnsi" w:cstheme="majorHAnsi"/>
          <w:highlight w:val="green"/>
        </w:rPr>
        <w:t xml:space="preserve">because they </w:t>
      </w:r>
      <w:r w:rsidRPr="00726204">
        <w:rPr>
          <w:rStyle w:val="Emphasis"/>
          <w:rFonts w:asciiTheme="majorHAnsi" w:hAnsiTheme="majorHAnsi" w:cstheme="majorHAnsi"/>
          <w:highlight w:val="green"/>
        </w:rPr>
        <w:t>identify</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purportedly neutral</w:t>
      </w:r>
      <w:r w:rsidRPr="00726204">
        <w:rPr>
          <w:rStyle w:val="Underline2Char"/>
          <w:rFonts w:asciiTheme="majorHAnsi" w:hAnsiTheme="majorHAnsi" w:cstheme="majorHAnsi"/>
        </w:rPr>
        <w:t xml:space="preserve"> administrative </w:t>
      </w:r>
      <w:r w:rsidRPr="00726204">
        <w:rPr>
          <w:rStyle w:val="Underline2Char"/>
          <w:rFonts w:asciiTheme="majorHAnsi" w:hAnsiTheme="majorHAnsi" w:cstheme="majorHAnsi"/>
          <w:highlight w:val="green"/>
        </w:rPr>
        <w:t xml:space="preserve">systems as </w:t>
      </w:r>
      <w:r w:rsidRPr="00726204">
        <w:rPr>
          <w:rStyle w:val="Emphasis"/>
          <w:rFonts w:asciiTheme="majorHAnsi" w:hAnsiTheme="majorHAnsi" w:cstheme="majorHAnsi"/>
          <w:highlight w:val="green"/>
        </w:rPr>
        <w:t>key vectors of</w:t>
      </w:r>
      <w:r w:rsidRPr="00726204">
        <w:rPr>
          <w:rStyle w:val="Emphasis"/>
          <w:rFonts w:asciiTheme="majorHAnsi" w:hAnsiTheme="majorHAnsi" w:cstheme="majorHAnsi"/>
        </w:rPr>
        <w:t xml:space="preserve"> that </w:t>
      </w:r>
      <w:r w:rsidRPr="00726204">
        <w:rPr>
          <w:rStyle w:val="Emphasis"/>
          <w:rFonts w:asciiTheme="majorHAnsi" w:hAnsiTheme="majorHAnsi" w:cstheme="majorHAnsi"/>
          <w:highlight w:val="green"/>
        </w:rPr>
        <w:t>violence,</w:t>
      </w:r>
      <w:r w:rsidRPr="00726204">
        <w:rPr>
          <w:rStyle w:val="Underline2Char"/>
          <w:rFonts w:asciiTheme="majorHAnsi" w:hAnsiTheme="majorHAnsi" w:cstheme="majorHAnsi"/>
        </w:rPr>
        <w:t xml:space="preserve"> </w:t>
      </w:r>
      <w:r w:rsidRPr="00726204">
        <w:rPr>
          <w:rFonts w:asciiTheme="majorHAnsi" w:hAnsiTheme="majorHAnsi" w:cstheme="maj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726204">
        <w:rPr>
          <w:rStyle w:val="Emphasis"/>
          <w:rFonts w:asciiTheme="majorHAnsi" w:hAnsiTheme="majorHAnsi" w:cstheme="majorHAnsi"/>
          <w:highlight w:val="green"/>
        </w:rPr>
        <w:t>These</w:t>
      </w:r>
      <w:r w:rsidRPr="00726204">
        <w:rPr>
          <w:rStyle w:val="Emphasis"/>
          <w:rFonts w:asciiTheme="majorHAnsi" w:hAnsiTheme="majorHAnsi" w:cstheme="majorHAnsi"/>
        </w:rPr>
        <w:t xml:space="preserve"> kinds of demands</w:t>
      </w:r>
      <w:r w:rsidRPr="00726204">
        <w:rPr>
          <w:rStyle w:val="Underline2Char"/>
          <w:rFonts w:asciiTheme="majorHAnsi" w:hAnsiTheme="majorHAnsi" w:cstheme="majorHAnsi"/>
        </w:rPr>
        <w:t xml:space="preserve"> and the </w:t>
      </w:r>
      <w:r w:rsidRPr="00726204">
        <w:rPr>
          <w:rStyle w:val="Emphasis"/>
          <w:rFonts w:asciiTheme="majorHAnsi" w:hAnsiTheme="majorHAnsi" w:cstheme="majorHAnsi"/>
          <w:highlight w:val="green"/>
        </w:rPr>
        <w:t>analysis</w:t>
      </w:r>
      <w:r w:rsidRPr="00726204">
        <w:rPr>
          <w:rStyle w:val="Underline2Char"/>
          <w:rFonts w:asciiTheme="majorHAnsi" w:hAnsiTheme="majorHAnsi" w:cstheme="majorHAnsi"/>
        </w:rPr>
        <w:t xml:space="preserve"> they represent</w:t>
      </w:r>
      <w:r w:rsidRPr="00726204">
        <w:rPr>
          <w:rStyle w:val="StyleUnderline"/>
          <w:rFonts w:asciiTheme="majorHAnsi" w:hAnsiTheme="majorHAnsi" w:cstheme="majorHAnsi"/>
        </w:rPr>
        <w:t xml:space="preserve"> </w:t>
      </w:r>
      <w:r w:rsidRPr="00726204">
        <w:rPr>
          <w:rStyle w:val="Emphasis"/>
          <w:rFonts w:asciiTheme="majorHAnsi" w:hAnsiTheme="majorHAnsi" w:cstheme="majorHAnsi"/>
          <w:highlight w:val="green"/>
        </w:rPr>
        <w:t>produce a different relation to law reform strategies</w:t>
      </w:r>
      <w:r w:rsidRPr="00726204">
        <w:rPr>
          <w:rStyle w:val="Underline2Char"/>
          <w:rFonts w:asciiTheme="majorHAnsi" w:hAnsiTheme="majorHAnsi" w:cstheme="majorHAnsi"/>
          <w:highlight w:val="green"/>
        </w:rPr>
        <w:t xml:space="preserve"> than</w:t>
      </w:r>
      <w:r w:rsidRPr="00726204">
        <w:rPr>
          <w:rStyle w:val="Underline2Char"/>
          <w:rFonts w:asciiTheme="majorHAnsi" w:hAnsiTheme="majorHAnsi" w:cstheme="majorHAnsi"/>
        </w:rPr>
        <w:t xml:space="preserve">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national </w:t>
      </w:r>
      <w:r w:rsidRPr="00726204">
        <w:rPr>
          <w:rStyle w:val="StyleUnderline"/>
          <w:rFonts w:asciiTheme="majorHAnsi" w:hAnsiTheme="majorHAnsi" w:cstheme="majorHAnsi"/>
          <w:highlight w:val="green"/>
        </w:rPr>
        <w:t>narrative about law reform</w:t>
      </w:r>
      <w:r w:rsidRPr="00726204">
        <w:rPr>
          <w:rFonts w:asciiTheme="majorHAnsi" w:hAnsiTheme="majorHAnsi" w:cstheme="majorHAnsi"/>
        </w:rPr>
        <w:t xml:space="preserve"> suggests, </w:t>
      </w:r>
      <w:r w:rsidRPr="00726204">
        <w:rPr>
          <w:rStyle w:val="Underline2Char"/>
          <w:rFonts w:asciiTheme="majorHAnsi" w:hAnsiTheme="majorHAnsi" w:cstheme="majorHAnsi"/>
        </w:rPr>
        <w:t>and</w:t>
      </w:r>
      <w:r w:rsidRPr="00726204">
        <w:rPr>
          <w:rFonts w:asciiTheme="majorHAnsi" w:hAnsiTheme="majorHAnsi" w:cstheme="majorHAnsi"/>
        </w:rPr>
        <w:t xml:space="preserve"> different than what is often assumed by legal scholars interested in the field of “</w:t>
      </w:r>
      <w:r w:rsidRPr="00726204">
        <w:rPr>
          <w:rStyle w:val="Underline2Char"/>
          <w:rFonts w:asciiTheme="majorHAnsi" w:hAnsiTheme="majorHAnsi" w:cstheme="majorHAnsi"/>
        </w:rPr>
        <w:t>equality</w:t>
      </w:r>
      <w:r w:rsidRPr="00726204">
        <w:rPr>
          <w:rFonts w:asciiTheme="majorHAnsi" w:hAnsiTheme="majorHAnsi" w:cstheme="majorHAnsi"/>
        </w:rPr>
        <w:t xml:space="preserve"> law.” Because </w:t>
      </w:r>
      <w:r w:rsidRPr="00726204">
        <w:rPr>
          <w:rStyle w:val="StyleUnderline"/>
          <w:rFonts w:asciiTheme="majorHAnsi" w:hAnsiTheme="majorHAnsi" w:cstheme="majorHAnsi"/>
        </w:rPr>
        <w:t>legal equality “victories” are being exposed as primarily symbolic declarations</w:t>
      </w:r>
      <w:r w:rsidRPr="00726204">
        <w:rPr>
          <w:rFonts w:asciiTheme="majorHAnsi" w:hAnsiTheme="majorHAnsi" w:cstheme="majorHAnsi"/>
        </w:rPr>
        <w:t xml:space="preserve"> that stabilize the status quo of </w:t>
      </w:r>
      <w:r w:rsidRPr="00726204">
        <w:rPr>
          <w:rStyle w:val="BoldUnderline2"/>
          <w:rFonts w:asciiTheme="majorHAnsi" w:hAnsiTheme="majorHAnsi" w:cstheme="majorHAnsi"/>
        </w:rPr>
        <w:t>violence</w:t>
      </w:r>
      <w:r w:rsidRPr="00726204">
        <w:rPr>
          <w:rFonts w:asciiTheme="majorHAnsi" w:hAnsiTheme="majorHAnsi" w:cstheme="majorHAnsi"/>
        </w:rPr>
        <w:t xml:space="preserve">, declarations from courts or legislatures become undesirable goals. </w:t>
      </w:r>
      <w:r w:rsidRPr="00726204">
        <w:rPr>
          <w:rStyle w:val="Underline2Char"/>
          <w:rFonts w:asciiTheme="majorHAnsi" w:hAnsiTheme="majorHAnsi" w:cstheme="majorHAnsi"/>
        </w:rPr>
        <w:t xml:space="preserve">Instead, law </w:t>
      </w:r>
      <w:r w:rsidRPr="00726204">
        <w:rPr>
          <w:rStyle w:val="Underline2Char"/>
          <w:rFonts w:asciiTheme="majorHAnsi" w:hAnsiTheme="majorHAnsi" w:cstheme="majorHAnsi"/>
          <w:highlight w:val="green"/>
        </w:rPr>
        <w:t>reform</w:t>
      </w:r>
      <w:r w:rsidRPr="00726204">
        <w:rPr>
          <w:rStyle w:val="Underline2Char"/>
          <w:rFonts w:asciiTheme="majorHAnsi" w:hAnsiTheme="majorHAnsi" w:cstheme="majorHAnsi"/>
        </w:rPr>
        <w:t xml:space="preserve">, in this view, might be </w:t>
      </w:r>
      <w:r w:rsidRPr="00726204">
        <w:rPr>
          <w:rStyle w:val="Underline2Char"/>
          <w:rFonts w:asciiTheme="majorHAnsi" w:hAnsiTheme="majorHAnsi" w:cstheme="majorHAnsi"/>
          <w:highlight w:val="green"/>
        </w:rPr>
        <w:t>used a</w:t>
      </w:r>
      <w:r w:rsidRPr="00726204">
        <w:rPr>
          <w:rStyle w:val="Emphasis"/>
          <w:rFonts w:asciiTheme="majorHAnsi" w:hAnsiTheme="majorHAnsi" w:cstheme="majorHAnsi"/>
          <w:highlight w:val="green"/>
        </w:rPr>
        <w:t>s a tactic of transformation focused on interventions that</w:t>
      </w:r>
      <w:r w:rsidRPr="00726204">
        <w:rPr>
          <w:rStyle w:val="Emphasis"/>
          <w:rFonts w:asciiTheme="majorHAnsi" w:hAnsiTheme="majorHAnsi" w:cstheme="majorHAnsi"/>
        </w:rPr>
        <w:t xml:space="preserve"> materially </w:t>
      </w:r>
      <w:r w:rsidRPr="00726204">
        <w:rPr>
          <w:rStyle w:val="Emphasis"/>
          <w:rFonts w:asciiTheme="majorHAnsi" w:hAnsiTheme="majorHAnsi" w:cstheme="majorHAnsi"/>
          <w:highlight w:val="green"/>
        </w:rPr>
        <w:t>reduce violence</w:t>
      </w:r>
      <w:r w:rsidRPr="00726204">
        <w:rPr>
          <w:rStyle w:val="Emphasis"/>
          <w:rFonts w:asciiTheme="majorHAnsi" w:hAnsiTheme="majorHAnsi" w:cstheme="majorHAnsi"/>
        </w:rPr>
        <w:t xml:space="preserve"> or maldistribution </w:t>
      </w:r>
      <w:r w:rsidRPr="00726204">
        <w:rPr>
          <w:rStyle w:val="Emphasis"/>
          <w:rFonts w:asciiTheme="majorHAnsi" w:hAnsiTheme="majorHAnsi" w:cstheme="majorHAnsi"/>
          <w:highlight w:val="green"/>
        </w:rPr>
        <w:t xml:space="preserve">without </w:t>
      </w:r>
      <w:r w:rsidRPr="00726204">
        <w:rPr>
          <w:rStyle w:val="Emphasis"/>
          <w:rFonts w:asciiTheme="majorHAnsi" w:hAnsiTheme="majorHAnsi" w:cstheme="majorHAnsi"/>
        </w:rPr>
        <w:t xml:space="preserve">inadvertently </w:t>
      </w:r>
      <w:r w:rsidRPr="00726204">
        <w:rPr>
          <w:rStyle w:val="Emphasis"/>
          <w:rFonts w:asciiTheme="majorHAnsi" w:hAnsiTheme="majorHAnsi" w:cstheme="majorHAnsi"/>
          <w:highlight w:val="green"/>
        </w:rPr>
        <w:t>expanding harmful systems</w:t>
      </w:r>
      <w:r w:rsidRPr="00726204">
        <w:rPr>
          <w:rStyle w:val="Emphasis"/>
          <w:rFonts w:asciiTheme="majorHAnsi" w:hAnsiTheme="majorHAnsi" w:cstheme="majorHAnsi"/>
        </w:rPr>
        <w:t xml:space="preserve"> in the name of reform</w:t>
      </w:r>
      <w:r w:rsidRPr="00726204">
        <w:rPr>
          <w:rFonts w:asciiTheme="majorHAnsi" w:eastAsiaTheme="majorEastAsia" w:hAnsiTheme="majorHAnsi" w:cstheme="majorHAnsi"/>
        </w:rPr>
        <w:t>.</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One recent example is the </w:t>
      </w:r>
      <w:r w:rsidRPr="00726204">
        <w:rPr>
          <w:rStyle w:val="StyleUnderline"/>
          <w:rFonts w:asciiTheme="majorHAnsi" w:hAnsiTheme="majorHAnsi" w:cstheme="majorHAnsi"/>
          <w:highlight w:val="green"/>
        </w:rPr>
        <w:t>campaign against gang injunctions in Oakland</w:t>
      </w:r>
      <w:r w:rsidRPr="00726204">
        <w:rPr>
          <w:rFonts w:asciiTheme="majorHAnsi" w:hAnsiTheme="majorHAnsi" w:cstheme="majorHAnsi"/>
        </w:rPr>
        <w:t>, California. A broad coalition—comprising organizations focused on police violence, economic justice, imprisonment, youth development, immigration, gentrification, and violence against queer and trans people—</w:t>
      </w:r>
      <w:r w:rsidRPr="00726204">
        <w:rPr>
          <w:rStyle w:val="Emphasis"/>
          <w:rFonts w:asciiTheme="majorHAnsi" w:hAnsiTheme="majorHAnsi" w:cstheme="majorHAnsi"/>
          <w:highlight w:val="green"/>
        </w:rPr>
        <w:t>succeeded</w:t>
      </w:r>
      <w:r w:rsidRPr="00726204">
        <w:rPr>
          <w:rFonts w:asciiTheme="majorHAnsi" w:hAnsiTheme="majorHAnsi" w:cstheme="majorHAnsi"/>
        </w:rPr>
        <w:t xml:space="preserve"> in recent years in bringing significant attention to the efforts of John Russo, Oakland’s city attorney, to introduce gang injunctions (Critical Resistance 2011).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726204">
        <w:rPr>
          <w:rStyle w:val="StyleUnderline"/>
          <w:rFonts w:asciiTheme="majorHAnsi" w:hAnsiTheme="majorHAnsi" w:cstheme="majorHAnsi"/>
        </w:rPr>
        <w:t xml:space="preserve">Furthermore, </w:t>
      </w:r>
      <w:r w:rsidRPr="00726204">
        <w:rPr>
          <w:rStyle w:val="StyleUnderline"/>
          <w:rFonts w:asciiTheme="majorHAnsi" w:hAnsiTheme="majorHAnsi" w:cstheme="majorHAnsi"/>
          <w:highlight w:val="green"/>
        </w:rPr>
        <w:t>the coalition frames it</w:t>
      </w:r>
      <w:r w:rsidRPr="00726204">
        <w:rPr>
          <w:rStyle w:val="StyleUnderline"/>
          <w:rFonts w:asciiTheme="majorHAnsi" w:hAnsiTheme="majorHAnsi" w:cstheme="majorHAnsi"/>
        </w:rPr>
        <w:t xml:space="preserve">s campaign </w:t>
      </w:r>
      <w:r w:rsidRPr="00726204">
        <w:rPr>
          <w:rStyle w:val="StyleUnderline"/>
          <w:rFonts w:asciiTheme="majorHAnsi" w:hAnsiTheme="majorHAnsi" w:cstheme="majorHAnsi"/>
          <w:highlight w:val="green"/>
        </w:rPr>
        <w:t xml:space="preserve">within a </w:t>
      </w:r>
      <w:r w:rsidRPr="00726204">
        <w:rPr>
          <w:rStyle w:val="Emphasis"/>
          <w:rFonts w:asciiTheme="majorHAnsi" w:hAnsiTheme="majorHAnsi" w:cstheme="majorHAnsi"/>
          <w:highlight w:val="green"/>
        </w:rPr>
        <w:t>larger set of demands</w:t>
      </w:r>
      <w:r w:rsidRPr="00726204">
        <w:rPr>
          <w:rStyle w:val="Underline2Char"/>
          <w:rFonts w:asciiTheme="majorHAnsi" w:hAnsiTheme="majorHAnsi" w:cstheme="majorHAnsi"/>
          <w:highlight w:val="green"/>
        </w:rPr>
        <w:t xml:space="preserve"> not limited to</w:t>
      </w:r>
      <w:r w:rsidRPr="00726204">
        <w:rPr>
          <w:rStyle w:val="Underline2Char"/>
          <w:rFonts w:asciiTheme="majorHAnsi" w:hAnsiTheme="majorHAnsi" w:cstheme="majorHAnsi"/>
        </w:rPr>
        <w:t xml:space="preserve"> what can be won within </w:t>
      </w:r>
      <w:r w:rsidRPr="00726204">
        <w:rPr>
          <w:rStyle w:val="Underline2Char"/>
          <w:rFonts w:asciiTheme="majorHAnsi" w:hAnsiTheme="majorHAnsi" w:cstheme="majorHAnsi"/>
          <w:highlight w:val="green"/>
        </w:rPr>
        <w:t xml:space="preserve">the </w:t>
      </w:r>
      <w:r w:rsidRPr="00726204">
        <w:rPr>
          <w:rStyle w:val="Emphasis"/>
          <w:rFonts w:asciiTheme="majorHAnsi" w:hAnsiTheme="majorHAnsi" w:cstheme="majorHAnsi"/>
          <w:highlight w:val="green"/>
        </w:rPr>
        <w:t>current structure of American law</w:t>
      </w:r>
      <w:r w:rsidRPr="00726204">
        <w:rPr>
          <w:rStyle w:val="Emphasis"/>
          <w:rFonts w:asciiTheme="majorHAnsi" w:hAnsiTheme="majorHAnsi" w:cstheme="majorHAnsi"/>
        </w:rPr>
        <w:t xml:space="preserve"> </w:t>
      </w:r>
      <w:r w:rsidRPr="00726204">
        <w:rPr>
          <w:rStyle w:val="Underline2Char"/>
          <w:rFonts w:asciiTheme="majorHAnsi" w:hAnsiTheme="majorHAnsi" w:cstheme="majorHAnsi"/>
        </w:rPr>
        <w:t xml:space="preserve">but focused on </w:t>
      </w:r>
      <w:r w:rsidRPr="00726204">
        <w:rPr>
          <w:rStyle w:val="Emphasis"/>
          <w:rFonts w:asciiTheme="majorHAnsi" w:hAnsiTheme="majorHAnsi" w:cstheme="majorHAnsi"/>
        </w:rPr>
        <w:t>population-level conditions</w:t>
      </w:r>
      <w:r w:rsidRPr="00726204">
        <w:rPr>
          <w:rStyle w:val="Underline2Char"/>
          <w:rFonts w:asciiTheme="majorHAnsi" w:hAnsiTheme="majorHAnsi" w:cstheme="majorHAnsi"/>
        </w:rPr>
        <w:t xml:space="preserve"> of maldistribution.</w:t>
      </w:r>
      <w:r w:rsidRPr="00726204">
        <w:rPr>
          <w:rFonts w:asciiTheme="majorHAnsi" w:hAnsiTheme="majorHAnsi" w:cstheme="majorHAnsi"/>
        </w:rPr>
        <w:t xml:space="preserve"> </w:t>
      </w:r>
      <w:r w:rsidRPr="00726204">
        <w:rPr>
          <w:rStyle w:val="StyleUnderline"/>
          <w:rFonts w:asciiTheme="majorHAnsi" w:hAnsiTheme="majorHAnsi" w:cstheme="majorHAnsi"/>
        </w:rPr>
        <w:t>The demands</w:t>
      </w:r>
      <w:r w:rsidRPr="00726204">
        <w:rPr>
          <w:rFonts w:asciiTheme="majorHAnsi" w:hAnsiTheme="majorHAnsi" w:cstheme="majorHAnsi"/>
        </w:rPr>
        <w:t xml:space="preserve"> of the coalition </w:t>
      </w:r>
      <w:r w:rsidRPr="00726204">
        <w:rPr>
          <w:rStyle w:val="StyleUnderline"/>
          <w:rFonts w:asciiTheme="majorHAnsi" w:hAnsiTheme="majorHAnsi" w:cstheme="majorHAnsi"/>
        </w:rPr>
        <w:t xml:space="preserve">include stopping all gang injunctions and police violence; putting resources toward </w:t>
      </w:r>
      <w:r w:rsidRPr="00726204">
        <w:rPr>
          <w:rStyle w:val="StyleUnderline"/>
          <w:rFonts w:asciiTheme="majorHAnsi" w:hAnsiTheme="majorHAnsi" w:cstheme="majorHAnsi"/>
          <w:highlight w:val="green"/>
        </w:rPr>
        <w:t>reentry support</w:t>
      </w:r>
      <w:r w:rsidRPr="00726204">
        <w:rPr>
          <w:rStyle w:val="StyleUnderline"/>
          <w:rFonts w:asciiTheme="majorHAnsi" w:hAnsiTheme="majorHAnsi" w:cstheme="majorHAnsi"/>
        </w:rPr>
        <w:t xml:space="preserve"> and services for people returning from prison, including </w:t>
      </w:r>
      <w:r w:rsidRPr="00726204">
        <w:rPr>
          <w:rStyle w:val="StyleUnderline"/>
          <w:rFonts w:asciiTheme="majorHAnsi" w:hAnsiTheme="majorHAnsi" w:cstheme="majorHAnsi"/>
          <w:highlight w:val="green"/>
        </w:rPr>
        <w:t>fully funded</w:t>
      </w:r>
      <w:r w:rsidRPr="00726204">
        <w:rPr>
          <w:rStyle w:val="StyleUnderline"/>
          <w:rFonts w:asciiTheme="majorHAnsi" w:hAnsiTheme="majorHAnsi" w:cstheme="majorHAnsi"/>
        </w:rPr>
        <w:t xml:space="preserve"> and immediate access to </w:t>
      </w:r>
      <w:r w:rsidRPr="00726204">
        <w:rPr>
          <w:rStyle w:val="StyleUnderline"/>
          <w:rFonts w:asciiTheme="majorHAnsi" w:hAnsiTheme="majorHAnsi" w:cstheme="majorHAnsi"/>
          <w:highlight w:val="green"/>
        </w:rPr>
        <w:t>identity documents, housing, job training</w:t>
      </w:r>
      <w:r w:rsidRPr="00726204">
        <w:rPr>
          <w:rStyle w:val="StyleUnderline"/>
          <w:rFonts w:asciiTheme="majorHAnsi" w:hAnsiTheme="majorHAnsi" w:cstheme="majorHAnsi"/>
        </w:rPr>
        <w:t xml:space="preserve">, drug and alcohol treatment, and education; banning employers from asking about prior convictions on job applications; </w:t>
      </w:r>
      <w:r w:rsidRPr="00726204">
        <w:rPr>
          <w:rStyle w:val="StyleUnderline"/>
          <w:rFonts w:asciiTheme="majorHAnsi" w:hAnsiTheme="majorHAnsi" w:cstheme="majorHAnsi"/>
          <w:highlight w:val="green"/>
        </w:rPr>
        <w:t>ending curfews</w:t>
      </w:r>
      <w:r w:rsidRPr="00726204">
        <w:rPr>
          <w:rStyle w:val="StyleUnderline"/>
          <w:rFonts w:asciiTheme="majorHAnsi" w:hAnsiTheme="majorHAnsi" w:cstheme="majorHAnsi"/>
        </w:rPr>
        <w:t xml:space="preserve"> for people on parole and probation; </w:t>
      </w:r>
      <w:r w:rsidRPr="00726204">
        <w:rPr>
          <w:rStyle w:val="StyleUnderline"/>
          <w:rFonts w:asciiTheme="majorHAnsi" w:hAnsiTheme="majorHAnsi" w:cstheme="majorHAnsi"/>
          <w:highlight w:val="green"/>
        </w:rPr>
        <w:t>repealing California’s three-strikes law</w:t>
      </w:r>
      <w:r w:rsidRPr="00726204">
        <w:rPr>
          <w:rStyle w:val="StyleUnderline"/>
          <w:rFonts w:asciiTheme="majorHAnsi" w:hAnsiTheme="majorHAnsi" w:cstheme="majorHAnsi"/>
        </w:rPr>
        <w:t xml:space="preserve">; reallocating funds from prison construction to education; </w:t>
      </w:r>
      <w:r w:rsidRPr="00726204">
        <w:rPr>
          <w:rStyle w:val="StyleUnderline"/>
          <w:rFonts w:asciiTheme="majorHAnsi" w:hAnsiTheme="majorHAnsi" w:cstheme="majorHAnsi"/>
          <w:highlight w:val="green"/>
        </w:rPr>
        <w:t>ending all collaborations between</w:t>
      </w:r>
      <w:r w:rsidRPr="00726204">
        <w:rPr>
          <w:rStyle w:val="StyleUnderline"/>
          <w:rFonts w:asciiTheme="majorHAnsi" w:hAnsiTheme="majorHAnsi" w:cstheme="majorHAnsi"/>
        </w:rPr>
        <w:t xml:space="preserve"> Oakland’s </w:t>
      </w:r>
      <w:r w:rsidRPr="00726204">
        <w:rPr>
          <w:rStyle w:val="StyleUnderline"/>
          <w:rFonts w:asciiTheme="majorHAnsi" w:hAnsiTheme="majorHAnsi" w:cstheme="majorHAnsi"/>
          <w:highlight w:val="green"/>
        </w:rPr>
        <w:t>government and</w:t>
      </w:r>
      <w:r w:rsidRPr="00726204">
        <w:rPr>
          <w:rFonts w:asciiTheme="majorHAnsi" w:hAnsiTheme="majorHAnsi" w:cstheme="majorHAnsi"/>
        </w:rPr>
        <w:t xml:space="preserve"> Immigration and Customs Enforcement (</w:t>
      </w:r>
      <w:r w:rsidRPr="00726204">
        <w:rPr>
          <w:rStyle w:val="StyleUnderline"/>
          <w:rFonts w:asciiTheme="majorHAnsi" w:hAnsiTheme="majorHAnsi" w:cstheme="majorHAnsi"/>
          <w:highlight w:val="green"/>
        </w:rPr>
        <w:t>ICE</w:t>
      </w:r>
      <w:r w:rsidRPr="00726204">
        <w:rPr>
          <w:rFonts w:asciiTheme="majorHAnsi" w:hAnsiTheme="majorHAnsi" w:cstheme="majorHAnsi"/>
        </w:rPr>
        <w:t xml:space="preserve">); </w:t>
      </w:r>
      <w:r w:rsidRPr="00726204">
        <w:rPr>
          <w:rStyle w:val="StyleUnderline"/>
          <w:rFonts w:asciiTheme="majorHAnsi" w:hAnsiTheme="majorHAnsi" w:cstheme="majorHAnsi"/>
        </w:rPr>
        <w:t>providing affordable and low-income housing</w:t>
      </w:r>
      <w:r w:rsidRPr="00726204">
        <w:rPr>
          <w:rFonts w:asciiTheme="majorHAnsi" w:hAnsiTheme="majorHAnsi" w:cstheme="maj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w:t>
      </w:r>
      <w:r w:rsidRPr="00726204">
        <w:rPr>
          <w:rStyle w:val="StyleUnderline"/>
          <w:rFonts w:asciiTheme="majorHAnsi" w:hAnsiTheme="majorHAnsi" w:cstheme="majorHAnsi"/>
        </w:rPr>
        <w:t xml:space="preserve">Another example of intersectional activism </w:t>
      </w:r>
      <w:r w:rsidRPr="00726204">
        <w:rPr>
          <w:rStyle w:val="Emphasis"/>
          <w:rFonts w:asciiTheme="majorHAnsi" w:hAnsiTheme="majorHAnsi" w:cstheme="majorHAnsi"/>
        </w:rPr>
        <w:t>utilizing law reform without falling into the traps of legal equality</w:t>
      </w:r>
      <w:r w:rsidRPr="00726204">
        <w:rPr>
          <w:rStyle w:val="Underline2Char"/>
          <w:rFonts w:asciiTheme="majorHAnsi" w:hAnsiTheme="majorHAnsi" w:cstheme="majorHAnsi"/>
        </w:rPr>
        <w:t xml:space="preserve"> is</w:t>
      </w:r>
      <w:r w:rsidRPr="00726204">
        <w:rPr>
          <w:rStyle w:val="StyleUnderline"/>
          <w:rFonts w:asciiTheme="majorHAnsi" w:hAnsiTheme="majorHAnsi" w:cstheme="majorHAnsi"/>
        </w:rPr>
        <w:t xml:space="preserve"> activism against the immigration enforcement program Secure Communities</w:t>
      </w:r>
      <w:r w:rsidRPr="00726204">
        <w:rPr>
          <w:rFonts w:asciiTheme="majorHAnsi" w:hAnsiTheme="majorHAnsi" w:cstheme="majorHAnsi"/>
          <w:b/>
        </w:rPr>
        <w:t xml:space="preserve">. </w:t>
      </w:r>
      <w:r w:rsidRPr="00726204">
        <w:rPr>
          <w:rStyle w:val="StyleUnderline"/>
          <w:rFonts w:asciiTheme="majorHAnsi" w:hAnsiTheme="majorHAnsi" w:cstheme="majorHAnsi"/>
        </w:rPr>
        <w:t>Secure Communities is a federal program in which participating jurisdictions submit the fingerprints of arrestees to federal databases for an immigration check</w:t>
      </w:r>
      <w:r w:rsidRPr="00726204">
        <w:rPr>
          <w:rFonts w:asciiTheme="majorHAnsi" w:hAnsiTheme="majorHAnsi" w:cstheme="majorHAnsi"/>
        </w:rPr>
        <w:t xml:space="preserve">. As of October 2010, 686 jurisdictions in thirty-three states were participating.12 </w:t>
      </w:r>
      <w:r w:rsidRPr="00726204">
        <w:rPr>
          <w:rStyle w:val="StyleUnderline"/>
          <w:rFonts w:asciiTheme="majorHAnsi" w:hAnsiTheme="majorHAnsi" w:cstheme="majorHAnsi"/>
        </w:rPr>
        <w:t>Diverse coalitions of activists and organizations around the U</w:t>
      </w:r>
      <w:r w:rsidRPr="00726204">
        <w:rPr>
          <w:rFonts w:asciiTheme="majorHAnsi" w:hAnsiTheme="majorHAnsi" w:cstheme="majorHAnsi"/>
        </w:rPr>
        <w:t xml:space="preserve">nited </w:t>
      </w:r>
      <w:r w:rsidRPr="00726204">
        <w:rPr>
          <w:rStyle w:val="StyleUnderline"/>
          <w:rFonts w:asciiTheme="majorHAnsi" w:hAnsiTheme="majorHAnsi" w:cstheme="majorHAnsi"/>
        </w:rPr>
        <w:t>S</w:t>
      </w:r>
      <w:r w:rsidRPr="00726204">
        <w:rPr>
          <w:rFonts w:asciiTheme="majorHAnsi" w:hAnsiTheme="majorHAnsi" w:cstheme="majorHAnsi"/>
        </w:rPr>
        <w:t xml:space="preserve">tates </w:t>
      </w:r>
      <w:r w:rsidRPr="00726204">
        <w:rPr>
          <w:rStyle w:val="StyleUnderline"/>
          <w:rFonts w:asciiTheme="majorHAnsi" w:hAnsiTheme="majorHAnsi" w:cstheme="majorHAnsi"/>
        </w:rPr>
        <w:t>launched organizing campaigns to push their jurisdictions to refuse to participate</w:t>
      </w:r>
      <w:r w:rsidRPr="00726204">
        <w:rPr>
          <w:rFonts w:asciiTheme="majorHAnsi" w:hAnsiTheme="majorHAnsi" w:cstheme="majorHAnsi"/>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726204">
        <w:rPr>
          <w:rStyle w:val="StyleUnderline"/>
          <w:rFonts w:asciiTheme="majorHAnsi" w:hAnsiTheme="majorHAnsi" w:cstheme="majorHAnsi"/>
        </w:rPr>
        <w:t>Their advocacy has rejected deservingness narratives that push the conversation toward reform for “good, noncriminal” immigrants</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 xml:space="preserve">These advocates have </w:t>
      </w:r>
      <w:r w:rsidRPr="00726204">
        <w:rPr>
          <w:rStyle w:val="Underline2Char"/>
          <w:rFonts w:asciiTheme="majorHAnsi" w:hAnsiTheme="majorHAnsi" w:cstheme="majorHAnsi"/>
          <w:highlight w:val="green"/>
        </w:rPr>
        <w:t xml:space="preserve">won </w:t>
      </w:r>
      <w:r w:rsidRPr="00726204">
        <w:rPr>
          <w:rStyle w:val="Emphasis"/>
          <w:rFonts w:asciiTheme="majorHAnsi" w:hAnsiTheme="majorHAnsi" w:cstheme="majorHAnsi"/>
          <w:highlight w:val="green"/>
        </w:rPr>
        <w:t xml:space="preserve">significant victories, </w:t>
      </w:r>
      <w:r w:rsidRPr="00726204">
        <w:rPr>
          <w:rStyle w:val="Underline2Char"/>
          <w:rFonts w:asciiTheme="majorHAnsi" w:hAnsiTheme="majorHAnsi" w:cstheme="majorHAnsi"/>
          <w:highlight w:val="green"/>
        </w:rPr>
        <w:t>convincing</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certain </w:t>
      </w:r>
      <w:r w:rsidRPr="00726204">
        <w:rPr>
          <w:rStyle w:val="Underline2Char"/>
          <w:rFonts w:asciiTheme="majorHAnsi" w:hAnsiTheme="majorHAnsi" w:cstheme="majorHAnsi"/>
          <w:highlight w:val="green"/>
        </w:rPr>
        <w:t>jurisdictions to refuse to participate</w:t>
      </w:r>
      <w:r w:rsidRPr="00726204">
        <w:rPr>
          <w:rStyle w:val="Underline2Char"/>
          <w:rFonts w:asciiTheme="majorHAnsi" w:hAnsiTheme="majorHAnsi" w:cstheme="majorHAnsi"/>
        </w:rPr>
        <w:t xml:space="preserve"> and increasing understanding of the intersecting violences</w:t>
      </w:r>
      <w:r w:rsidRPr="00726204">
        <w:rPr>
          <w:rStyle w:val="StyleUnderline"/>
          <w:rFonts w:asciiTheme="majorHAnsi" w:hAnsiTheme="majorHAnsi" w:cstheme="majorHAnsi"/>
        </w:rPr>
        <w:t xml:space="preserve"> of criminal punishment and immigration enforcement</w:t>
      </w:r>
      <w:r w:rsidRPr="00726204">
        <w:rPr>
          <w:rFonts w:asciiTheme="majorHAnsi" w:hAnsiTheme="majorHAnsi" w:cstheme="maj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726204">
        <w:rPr>
          <w:rFonts w:asciiTheme="majorHAnsi" w:hAnsiTheme="majorHAnsi" w:cstheme="majorHAnsi"/>
          <w:b/>
        </w:rPr>
        <w:t xml:space="preserve"> </w:t>
      </w:r>
      <w:r w:rsidRPr="00726204">
        <w:rPr>
          <w:rStyle w:val="StyleUnderline"/>
          <w:rFonts w:asciiTheme="majorHAnsi" w:hAnsiTheme="majorHAnsi" w:cstheme="majorHAnsi"/>
        </w:rPr>
        <w:t xml:space="preserve">Their targets are </w:t>
      </w:r>
      <w:r w:rsidRPr="00726204">
        <w:rPr>
          <w:rStyle w:val="Emphasis"/>
          <w:rFonts w:asciiTheme="majorHAnsi" w:hAnsiTheme="majorHAnsi" w:cstheme="majorHAnsi"/>
        </w:rPr>
        <w:t>administrative systems</w:t>
      </w:r>
      <w:r w:rsidRPr="00726204">
        <w:rPr>
          <w:rStyle w:val="Underline2Char"/>
          <w:rFonts w:asciiTheme="majorHAnsi" w:hAnsiTheme="majorHAnsi" w:cstheme="majorHAnsi"/>
        </w:rPr>
        <w:t xml:space="preserve"> and </w:t>
      </w:r>
      <w:r w:rsidRPr="00726204">
        <w:rPr>
          <w:rStyle w:val="Emphasis"/>
          <w:rFonts w:asciiTheme="majorHAnsi" w:hAnsiTheme="majorHAnsi" w:cstheme="majorHAnsi"/>
        </w:rPr>
        <w:t>law enforcement mechanisms</w:t>
      </w:r>
      <w:r w:rsidRPr="00726204">
        <w:rPr>
          <w:rStyle w:val="StyleUnderline"/>
          <w:rFonts w:asciiTheme="majorHAnsi" w:hAnsiTheme="majorHAnsi" w:cstheme="majorHAnsi"/>
        </w:rPr>
        <w:t xml:space="preserve"> that are </w:t>
      </w:r>
      <w:r w:rsidRPr="00726204">
        <w:rPr>
          <w:rStyle w:val="Emphasis"/>
          <w:rFonts w:asciiTheme="majorHAnsi" w:hAnsiTheme="majorHAnsi" w:cstheme="majorHAnsi"/>
        </w:rPr>
        <w:t>nodes of distribution</w:t>
      </w:r>
      <w:r w:rsidRPr="00726204">
        <w:rPr>
          <w:rStyle w:val="StyleUnderline"/>
          <w:rFonts w:asciiTheme="majorHAnsi" w:hAnsiTheme="majorHAnsi" w:cstheme="majorHAnsi"/>
        </w:rPr>
        <w:t xml:space="preserve"> for racialized-gendered harm and violence, and</w:t>
      </w:r>
      <w:r w:rsidRPr="00726204">
        <w:rPr>
          <w:rStyle w:val="Underline2Char"/>
          <w:rFonts w:asciiTheme="majorHAnsi" w:hAnsiTheme="majorHAnsi" w:cstheme="majorHAnsi"/>
        </w:rPr>
        <w:t xml:space="preserve"> </w:t>
      </w:r>
      <w:r w:rsidRPr="00726204">
        <w:rPr>
          <w:rStyle w:val="Emphasis"/>
          <w:rFonts w:asciiTheme="majorHAnsi" w:hAnsiTheme="majorHAnsi" w:cstheme="majorHAnsi"/>
          <w:highlight w:val="green"/>
        </w:rPr>
        <w:t>their tactics seek</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material change</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in the lives of vulnerable populations rather than</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recognition and formal inclusion</w:t>
      </w:r>
      <w:r w:rsidRPr="00726204">
        <w:rPr>
          <w:rStyle w:val="StyleUnderline"/>
          <w:rFonts w:asciiTheme="majorHAnsi" w:hAnsiTheme="majorHAnsi" w:cstheme="majorHAnsi"/>
          <w:highlight w:val="green"/>
        </w:rPr>
        <w:t>.</w:t>
      </w:r>
      <w:r w:rsidRPr="00726204">
        <w:rPr>
          <w:rFonts w:asciiTheme="majorHAnsi" w:hAnsiTheme="majorHAnsi" w:cstheme="majorHAnsi"/>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7EFC0C13" w14:textId="77777777" w:rsidR="0092063B" w:rsidRPr="00726204" w:rsidRDefault="0092063B" w:rsidP="0092063B">
      <w:pPr>
        <w:rPr>
          <w:rFonts w:asciiTheme="majorHAnsi" w:hAnsiTheme="majorHAnsi" w:cstheme="majorHAnsi"/>
        </w:rPr>
      </w:pPr>
    </w:p>
    <w:p w14:paraId="2CC2AF03" w14:textId="77777777" w:rsidR="0092063B" w:rsidRPr="00726204" w:rsidRDefault="0092063B" w:rsidP="0092063B">
      <w:pPr>
        <w:rPr>
          <w:rFonts w:asciiTheme="majorHAnsi" w:hAnsiTheme="majorHAnsi" w:cstheme="majorHAnsi"/>
          <w:sz w:val="12"/>
        </w:rPr>
      </w:pPr>
    </w:p>
    <w:bookmarkEnd w:id="2"/>
    <w:p w14:paraId="207A1D05" w14:textId="74ED29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64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472"/>
    <w:rsid w:val="0006091E"/>
    <w:rsid w:val="000638C1"/>
    <w:rsid w:val="00065FEE"/>
    <w:rsid w:val="00066E3C"/>
    <w:rsid w:val="00072718"/>
    <w:rsid w:val="0007381E"/>
    <w:rsid w:val="00076094"/>
    <w:rsid w:val="0008785F"/>
    <w:rsid w:val="00090CBE"/>
    <w:rsid w:val="00094DEC"/>
    <w:rsid w:val="000A2D8A"/>
    <w:rsid w:val="000C58BA"/>
    <w:rsid w:val="000D26A6"/>
    <w:rsid w:val="000D2B90"/>
    <w:rsid w:val="000D6ED8"/>
    <w:rsid w:val="000D717B"/>
    <w:rsid w:val="00100B28"/>
    <w:rsid w:val="00106266"/>
    <w:rsid w:val="00117316"/>
    <w:rsid w:val="001209B4"/>
    <w:rsid w:val="00125C4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7A4"/>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4F5B"/>
    <w:rsid w:val="00235F7B"/>
    <w:rsid w:val="002502CF"/>
    <w:rsid w:val="00267EBB"/>
    <w:rsid w:val="0027023B"/>
    <w:rsid w:val="00272F3F"/>
    <w:rsid w:val="00274EDB"/>
    <w:rsid w:val="0027729E"/>
    <w:rsid w:val="002843B2"/>
    <w:rsid w:val="00284ED6"/>
    <w:rsid w:val="00290C5A"/>
    <w:rsid w:val="00290C92"/>
    <w:rsid w:val="0029647A"/>
    <w:rsid w:val="00296504"/>
    <w:rsid w:val="002A0870"/>
    <w:rsid w:val="002B5511"/>
    <w:rsid w:val="002B7ACF"/>
    <w:rsid w:val="002E0643"/>
    <w:rsid w:val="002E392E"/>
    <w:rsid w:val="002E6BBC"/>
    <w:rsid w:val="002F1BA9"/>
    <w:rsid w:val="002F6E74"/>
    <w:rsid w:val="003106B3"/>
    <w:rsid w:val="0031385D"/>
    <w:rsid w:val="0031489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96A"/>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A73"/>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3F3"/>
    <w:rsid w:val="005028E5"/>
    <w:rsid w:val="00503735"/>
    <w:rsid w:val="00516A88"/>
    <w:rsid w:val="00522065"/>
    <w:rsid w:val="005224F2"/>
    <w:rsid w:val="00533F1C"/>
    <w:rsid w:val="00536D8B"/>
    <w:rsid w:val="005379C3"/>
    <w:rsid w:val="00540DB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FC6"/>
    <w:rsid w:val="00696A16"/>
    <w:rsid w:val="006A4840"/>
    <w:rsid w:val="006A52A0"/>
    <w:rsid w:val="006A7E1D"/>
    <w:rsid w:val="006C3A56"/>
    <w:rsid w:val="006D13F4"/>
    <w:rsid w:val="006D2AB3"/>
    <w:rsid w:val="006D6A22"/>
    <w:rsid w:val="006D6AED"/>
    <w:rsid w:val="006E6D0B"/>
    <w:rsid w:val="006F126E"/>
    <w:rsid w:val="006F32C9"/>
    <w:rsid w:val="006F3834"/>
    <w:rsid w:val="006F5693"/>
    <w:rsid w:val="006F5D4C"/>
    <w:rsid w:val="00717B01"/>
    <w:rsid w:val="007227D9"/>
    <w:rsid w:val="0072491F"/>
    <w:rsid w:val="00725598"/>
    <w:rsid w:val="007277CF"/>
    <w:rsid w:val="007374A1"/>
    <w:rsid w:val="00752712"/>
    <w:rsid w:val="00752F50"/>
    <w:rsid w:val="00753A84"/>
    <w:rsid w:val="007611F5"/>
    <w:rsid w:val="007619E4"/>
    <w:rsid w:val="00761E75"/>
    <w:rsid w:val="0076495E"/>
    <w:rsid w:val="00765FC8"/>
    <w:rsid w:val="00775694"/>
    <w:rsid w:val="00793F46"/>
    <w:rsid w:val="007A1325"/>
    <w:rsid w:val="007A1A18"/>
    <w:rsid w:val="007A3BAF"/>
    <w:rsid w:val="007B53D8"/>
    <w:rsid w:val="007B6406"/>
    <w:rsid w:val="007C22C5"/>
    <w:rsid w:val="007C57E1"/>
    <w:rsid w:val="007C5811"/>
    <w:rsid w:val="007D2DF5"/>
    <w:rsid w:val="007D451A"/>
    <w:rsid w:val="007D5E3E"/>
    <w:rsid w:val="007D7596"/>
    <w:rsid w:val="007E242C"/>
    <w:rsid w:val="007E6631"/>
    <w:rsid w:val="007F5397"/>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E9D"/>
    <w:rsid w:val="008B032E"/>
    <w:rsid w:val="008C0FA2"/>
    <w:rsid w:val="008C2342"/>
    <w:rsid w:val="008C77B6"/>
    <w:rsid w:val="008D1B91"/>
    <w:rsid w:val="008D724A"/>
    <w:rsid w:val="008E1D06"/>
    <w:rsid w:val="008E5783"/>
    <w:rsid w:val="008E6B9B"/>
    <w:rsid w:val="008E7A3E"/>
    <w:rsid w:val="008F41FD"/>
    <w:rsid w:val="008F4479"/>
    <w:rsid w:val="008F4BA0"/>
    <w:rsid w:val="00901726"/>
    <w:rsid w:val="0092063B"/>
    <w:rsid w:val="00920E6A"/>
    <w:rsid w:val="00931816"/>
    <w:rsid w:val="00932C71"/>
    <w:rsid w:val="009509D5"/>
    <w:rsid w:val="009538F5"/>
    <w:rsid w:val="00957187"/>
    <w:rsid w:val="00960255"/>
    <w:rsid w:val="009603E1"/>
    <w:rsid w:val="00961C9D"/>
    <w:rsid w:val="00963065"/>
    <w:rsid w:val="009673F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299"/>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1A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1A5"/>
    <w:rsid w:val="00CC74D5"/>
    <w:rsid w:val="00CC7A4E"/>
    <w:rsid w:val="00CD1359"/>
    <w:rsid w:val="00CD4C83"/>
    <w:rsid w:val="00CD5FE4"/>
    <w:rsid w:val="00D01EDC"/>
    <w:rsid w:val="00D078AA"/>
    <w:rsid w:val="00D10058"/>
    <w:rsid w:val="00D11978"/>
    <w:rsid w:val="00D15E30"/>
    <w:rsid w:val="00D16129"/>
    <w:rsid w:val="00D25DBD"/>
    <w:rsid w:val="00D26929"/>
    <w:rsid w:val="00D30CBD"/>
    <w:rsid w:val="00D30D9E"/>
    <w:rsid w:val="00D33908"/>
    <w:rsid w:val="00D350E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F7F"/>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7F3"/>
    <w:rsid w:val="00F43EA3"/>
    <w:rsid w:val="00F50C55"/>
    <w:rsid w:val="00F57DCF"/>
    <w:rsid w:val="00F57FFB"/>
    <w:rsid w:val="00F601E6"/>
    <w:rsid w:val="00F73954"/>
    <w:rsid w:val="00F873ED"/>
    <w:rsid w:val="00F904E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77DD4"/>
  <w14:defaultImageDpi w14:val="300"/>
  <w15:docId w15:val="{1EF37271-B3F4-5348-B38C-5B3989C8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1F7F"/>
    <w:pPr>
      <w:spacing w:after="160" w:line="259" w:lineRule="auto"/>
    </w:pPr>
    <w:rPr>
      <w:rFonts w:ascii="Calibri" w:hAnsi="Calibri" w:cs="Calibri"/>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E51F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51F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E51F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E51F7F"/>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CC01A5"/>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CC01A5"/>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CC01A5"/>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C01A5"/>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CC01A5"/>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E51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1F7F"/>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E51F7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51F7F"/>
    <w:rPr>
      <w:rFonts w:ascii="Calibri" w:eastAsiaTheme="majorEastAsia" w:hAnsi="Calibri"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51F7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51F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E51F7F"/>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E51F7F"/>
    <w:rPr>
      <w:b w:val="0"/>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E51F7F"/>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E51F7F"/>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51F7F"/>
    <w:rPr>
      <w:color w:val="auto"/>
      <w:u w:val="none"/>
    </w:rPr>
  </w:style>
  <w:style w:type="paragraph" w:styleId="DocumentMap">
    <w:name w:val="Document Map"/>
    <w:basedOn w:val="Normal"/>
    <w:link w:val="DocumentMapChar"/>
    <w:uiPriority w:val="99"/>
    <w:unhideWhenUsed/>
    <w:rsid w:val="00E51F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51F7F"/>
    <w:rPr>
      <w:rFonts w:ascii="Lucida Grande" w:hAnsi="Lucida Grande" w:cs="Lucida Grande"/>
    </w:rPr>
  </w:style>
  <w:style w:type="character" w:customStyle="1" w:styleId="Heading5Char">
    <w:name w:val="Heading 5 Char"/>
    <w:aliases w:val="Blocks Char"/>
    <w:basedOn w:val="DefaultParagraphFont"/>
    <w:link w:val="Heading5"/>
    <w:uiPriority w:val="9"/>
    <w:rsid w:val="00CC01A5"/>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CC01A5"/>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CC01A5"/>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CC01A5"/>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CC01A5"/>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CC01A5"/>
    <w:rPr>
      <w:color w:val="605E5C"/>
      <w:shd w:val="clear" w:color="auto" w:fill="E1DFDD"/>
    </w:rPr>
  </w:style>
  <w:style w:type="paragraph" w:customStyle="1" w:styleId="textbold">
    <w:name w:val="text bold"/>
    <w:basedOn w:val="Normal"/>
    <w:link w:val="Emphasis"/>
    <w:uiPriority w:val="20"/>
    <w:qFormat/>
    <w:rsid w:val="00CC01A5"/>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CC01A5"/>
    <w:pPr>
      <w:spacing w:after="0" w:line="240" w:lineRule="auto"/>
    </w:pPr>
    <w:rPr>
      <w:i/>
      <w:iCs/>
    </w:rPr>
  </w:style>
  <w:style w:type="character" w:customStyle="1" w:styleId="HTMLAddressChar">
    <w:name w:val="HTML Address Char"/>
    <w:basedOn w:val="DefaultParagraphFont"/>
    <w:link w:val="HTMLAddress"/>
    <w:uiPriority w:val="99"/>
    <w:rsid w:val="00CC01A5"/>
    <w:rPr>
      <w:rFonts w:ascii="Calibri" w:hAnsi="Calibri" w:cs="Calibri"/>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CC01A5"/>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CC01A5"/>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CC01A5"/>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CC0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CC01A5"/>
    <w:rPr>
      <w:rFonts w:ascii="Arial Unicode MS" w:eastAsia="Times New Roman" w:hAnsi="Arial Unicode MS" w:cs="Courier New"/>
      <w:sz w:val="22"/>
      <w:szCs w:val="20"/>
    </w:rPr>
  </w:style>
  <w:style w:type="character" w:styleId="HTMLTypewriter">
    <w:name w:val="HTML Typewriter"/>
    <w:basedOn w:val="DefaultParagraphFont"/>
    <w:unhideWhenUsed/>
    <w:rsid w:val="00CC01A5"/>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CC01A5"/>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CC01A5"/>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CC01A5"/>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CC01A5"/>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CC01A5"/>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CC01A5"/>
    <w:pPr>
      <w:tabs>
        <w:tab w:val="center" w:pos="4680"/>
        <w:tab w:val="right" w:pos="9360"/>
      </w:tabs>
      <w:spacing w:after="0" w:line="240" w:lineRule="auto"/>
    </w:pPr>
    <w:rPr>
      <w:rFonts w:eastAsiaTheme="minorHAns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CC01A5"/>
    <w:rPr>
      <w:rFonts w:ascii="Calibri" w:hAnsi="Calibri" w:cs="Calibri"/>
      <w:sz w:val="22"/>
    </w:rPr>
  </w:style>
  <w:style w:type="character" w:customStyle="1" w:styleId="FooterChar">
    <w:name w:val="Footer Char"/>
    <w:basedOn w:val="DefaultParagraphFont"/>
    <w:link w:val="Footer"/>
    <w:uiPriority w:val="99"/>
    <w:locked/>
    <w:rsid w:val="00CC01A5"/>
    <w:rPr>
      <w:rFonts w:ascii="Calibri" w:eastAsiaTheme="minorHAnsi" w:hAnsi="Calibri" w:cs="Calibri"/>
      <w:sz w:val="16"/>
      <w:szCs w:val="22"/>
    </w:rPr>
  </w:style>
  <w:style w:type="paragraph" w:styleId="Index1">
    <w:name w:val="index 1"/>
    <w:basedOn w:val="Normal"/>
    <w:next w:val="Normal"/>
    <w:autoRedefine/>
    <w:unhideWhenUsed/>
    <w:rsid w:val="00CC01A5"/>
    <w:pPr>
      <w:spacing w:after="0" w:line="240" w:lineRule="auto"/>
      <w:ind w:left="220" w:hanging="220"/>
    </w:pPr>
  </w:style>
  <w:style w:type="paragraph" w:styleId="Caption">
    <w:name w:val="caption"/>
    <w:aliases w:val="caption"/>
    <w:basedOn w:val="Normal"/>
    <w:unhideWhenUsed/>
    <w:qFormat/>
    <w:rsid w:val="00CC01A5"/>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CC01A5"/>
    <w:rPr>
      <w:rFonts w:ascii="Calibri" w:eastAsiaTheme="minorHAnsi" w:hAnsi="Calibri" w:cs="Calibri"/>
      <w:sz w:val="16"/>
      <w:szCs w:val="20"/>
    </w:rPr>
  </w:style>
  <w:style w:type="character" w:customStyle="1" w:styleId="MacroTextChar">
    <w:name w:val="Macro Text Char"/>
    <w:basedOn w:val="DefaultParagraphFont"/>
    <w:link w:val="MacroText"/>
    <w:locked/>
    <w:rsid w:val="00CC01A5"/>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CC01A5"/>
    <w:pPr>
      <w:spacing w:after="120" w:line="256" w:lineRule="auto"/>
    </w:pPr>
  </w:style>
  <w:style w:type="character" w:customStyle="1" w:styleId="BodyTextChar">
    <w:name w:val="Body Text Char"/>
    <w:aliases w:val="BT Char"/>
    <w:basedOn w:val="DefaultParagraphFont"/>
    <w:link w:val="BodyText"/>
    <w:uiPriority w:val="99"/>
    <w:rsid w:val="00CC01A5"/>
    <w:rPr>
      <w:rFonts w:ascii="Calibri" w:hAnsi="Calibri" w:cs="Calibri"/>
      <w:sz w:val="22"/>
    </w:rPr>
  </w:style>
  <w:style w:type="character" w:customStyle="1" w:styleId="ListBulletChar">
    <w:name w:val="List Bullet Char"/>
    <w:link w:val="ListBullet"/>
    <w:locked/>
    <w:rsid w:val="00CC01A5"/>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CC01A5"/>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CC01A5"/>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CC01A5"/>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CC01A5"/>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CC01A5"/>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CC01A5"/>
    <w:pPr>
      <w:spacing w:line="256" w:lineRule="auto"/>
    </w:pPr>
    <w:rPr>
      <w:rFonts w:eastAsiaTheme="minorHAns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CC01A5"/>
    <w:rPr>
      <w:color w:val="5A5A5A" w:themeColor="text1" w:themeTint="A5"/>
      <w:spacing w:val="15"/>
      <w:sz w:val="22"/>
      <w:szCs w:val="22"/>
    </w:rPr>
  </w:style>
  <w:style w:type="character" w:customStyle="1" w:styleId="DateChar">
    <w:name w:val="Date Char"/>
    <w:aliases w:val="date Char"/>
    <w:basedOn w:val="DefaultParagraphFont"/>
    <w:link w:val="Date"/>
    <w:locked/>
    <w:rsid w:val="00CC01A5"/>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CC01A5"/>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CC01A5"/>
    <w:rPr>
      <w:rFonts w:ascii="Calibri" w:hAnsi="Calibri" w:cs="Calibri"/>
      <w:sz w:val="22"/>
    </w:rPr>
  </w:style>
  <w:style w:type="character" w:customStyle="1" w:styleId="BodyTextFirstIndentChar1">
    <w:name w:val="Body Text First Indent Char1"/>
    <w:basedOn w:val="BodyTextChar"/>
    <w:link w:val="BodyTextFirstIndent"/>
    <w:locked/>
    <w:rsid w:val="00CC01A5"/>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CC01A5"/>
    <w:rPr>
      <w:rFonts w:ascii="Calibri" w:eastAsia="Times New Roman" w:hAnsi="Calibri" w:cs="Calibri"/>
      <w:b/>
      <w:sz w:val="16"/>
      <w:szCs w:val="20"/>
    </w:rPr>
  </w:style>
  <w:style w:type="character" w:customStyle="1" w:styleId="BodyText3Char">
    <w:name w:val="Body Text 3 Char"/>
    <w:basedOn w:val="DefaultParagraphFont"/>
    <w:link w:val="BodyText3"/>
    <w:locked/>
    <w:rsid w:val="00CC01A5"/>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CC01A5"/>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CC01A5"/>
    <w:rPr>
      <w:rFonts w:ascii="Calibri" w:eastAsiaTheme="minorHAnsi" w:hAnsi="Calibri" w:cs="Calibri"/>
      <w:sz w:val="16"/>
      <w:szCs w:val="16"/>
    </w:rPr>
  </w:style>
  <w:style w:type="character" w:customStyle="1" w:styleId="PlainTextChar">
    <w:name w:val="Plain Text Char"/>
    <w:basedOn w:val="DefaultParagraphFont"/>
    <w:link w:val="PlainText"/>
    <w:locked/>
    <w:rsid w:val="00CC01A5"/>
    <w:rPr>
      <w:rFonts w:ascii="Courier New" w:eastAsia="Calibri" w:hAnsi="Courier New" w:cs="Calibri"/>
      <w:sz w:val="16"/>
      <w:szCs w:val="20"/>
    </w:rPr>
  </w:style>
  <w:style w:type="paragraph" w:styleId="CommentText">
    <w:name w:val="annotation text"/>
    <w:basedOn w:val="Normal"/>
    <w:link w:val="CommentTextChar"/>
    <w:uiPriority w:val="99"/>
    <w:unhideWhenUsed/>
    <w:rsid w:val="00CC01A5"/>
    <w:pPr>
      <w:spacing w:line="256" w:lineRule="auto"/>
    </w:pPr>
    <w:rPr>
      <w:rFonts w:eastAsiaTheme="minorHAnsi"/>
      <w:sz w:val="16"/>
      <w:szCs w:val="20"/>
    </w:rPr>
  </w:style>
  <w:style w:type="character" w:customStyle="1" w:styleId="CommentTextChar1">
    <w:name w:val="Comment Text Char1"/>
    <w:basedOn w:val="DefaultParagraphFont"/>
    <w:uiPriority w:val="99"/>
    <w:rsid w:val="00CC01A5"/>
    <w:rPr>
      <w:rFonts w:ascii="Calibri" w:hAnsi="Calibri" w:cs="Calibri"/>
      <w:sz w:val="20"/>
      <w:szCs w:val="20"/>
    </w:rPr>
  </w:style>
  <w:style w:type="character" w:customStyle="1" w:styleId="CommentSubjectChar">
    <w:name w:val="Comment Subject Char"/>
    <w:basedOn w:val="CommentTextChar"/>
    <w:link w:val="CommentSubject"/>
    <w:uiPriority w:val="99"/>
    <w:locked/>
    <w:rsid w:val="00CC01A5"/>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CC01A5"/>
    <w:rPr>
      <w:rFonts w:ascii="Segoe UI" w:eastAsiaTheme="minorHAnsi" w:hAnsi="Segoe UI" w:cs="Segoe UI"/>
      <w:sz w:val="18"/>
      <w:szCs w:val="18"/>
    </w:rPr>
  </w:style>
  <w:style w:type="paragraph" w:styleId="ListParagraph">
    <w:name w:val="List Paragraph"/>
    <w:aliases w:val="6 font"/>
    <w:basedOn w:val="Normal"/>
    <w:uiPriority w:val="99"/>
    <w:qFormat/>
    <w:rsid w:val="00CC01A5"/>
    <w:pPr>
      <w:spacing w:line="256" w:lineRule="auto"/>
      <w:ind w:left="720"/>
      <w:contextualSpacing/>
    </w:pPr>
  </w:style>
  <w:style w:type="paragraph" w:customStyle="1" w:styleId="msolistparagraphcxspfirst">
    <w:name w:val="msolistparagraphcxspfirst"/>
    <w:basedOn w:val="Normal"/>
    <w:uiPriority w:val="99"/>
    <w:qFormat/>
    <w:rsid w:val="00CC01A5"/>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CC01A5"/>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CC01A5"/>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CC01A5"/>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CC01A5"/>
    <w:pPr>
      <w:spacing w:before="100" w:beforeAutospacing="1" w:after="100" w:afterAutospacing="1" w:line="256" w:lineRule="auto"/>
    </w:pPr>
  </w:style>
  <w:style w:type="paragraph" w:customStyle="1" w:styleId="selectionshareable">
    <w:name w:val="selectionshareable"/>
    <w:basedOn w:val="Normal"/>
    <w:uiPriority w:val="99"/>
    <w:qFormat/>
    <w:rsid w:val="00CC01A5"/>
    <w:pPr>
      <w:spacing w:before="100" w:beforeAutospacing="1" w:after="100" w:afterAutospacing="1" w:line="256" w:lineRule="auto"/>
    </w:pPr>
  </w:style>
  <w:style w:type="paragraph" w:customStyle="1" w:styleId="endmarkenabled">
    <w:name w:val="endmarkenabled"/>
    <w:basedOn w:val="Normal"/>
    <w:qFormat/>
    <w:rsid w:val="00CC01A5"/>
    <w:pPr>
      <w:spacing w:before="100" w:beforeAutospacing="1" w:after="100" w:afterAutospacing="1" w:line="256" w:lineRule="auto"/>
    </w:pPr>
  </w:style>
  <w:style w:type="paragraph" w:customStyle="1" w:styleId="css-qckjh9">
    <w:name w:val="css-qckjh9"/>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CC01A5"/>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CC01A5"/>
    <w:pPr>
      <w:spacing w:line="256" w:lineRule="auto"/>
    </w:pPr>
    <w:rPr>
      <w:rFonts w:eastAsiaTheme="minorHAns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C01A5"/>
    <w:rPr>
      <w:rFonts w:eastAsiaTheme="minorHAnsi"/>
      <w:b/>
      <w:sz w:val="22"/>
      <w:szCs w:val="22"/>
      <w:u w:val="single"/>
    </w:rPr>
  </w:style>
  <w:style w:type="paragraph" w:customStyle="1" w:styleId="Emphasize">
    <w:name w:val="Emphasize"/>
    <w:basedOn w:val="Normal"/>
    <w:uiPriority w:val="7"/>
    <w:qFormat/>
    <w:rsid w:val="00CC01A5"/>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CC01A5"/>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CC01A5"/>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CC01A5"/>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CC01A5"/>
    <w:pPr>
      <w:spacing w:line="256" w:lineRule="auto"/>
    </w:pPr>
    <w:rPr>
      <w:rFonts w:eastAsiaTheme="minorHAnsi"/>
      <w:b/>
      <w:sz w:val="16"/>
      <w:szCs w:val="22"/>
      <w:u w:val="single"/>
    </w:rPr>
  </w:style>
  <w:style w:type="character" w:customStyle="1" w:styleId="BodyChar">
    <w:name w:val="Body Char"/>
    <w:basedOn w:val="DefaultParagraphFont"/>
    <w:link w:val="Body"/>
    <w:locked/>
    <w:rsid w:val="00CC01A5"/>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CC01A5"/>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CC01A5"/>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CC01A5"/>
    <w:pPr>
      <w:spacing w:line="254" w:lineRule="auto"/>
    </w:pPr>
    <w:rPr>
      <w:b/>
      <w:sz w:val="24"/>
    </w:rPr>
  </w:style>
  <w:style w:type="paragraph" w:customStyle="1" w:styleId="megaarticlebodyfirst-p2htdt">
    <w:name w:val="megaarticlebody_first-p_2htdt"/>
    <w:basedOn w:val="Normal"/>
    <w:uiPriority w:val="99"/>
    <w:semiHidden/>
    <w:qFormat/>
    <w:rsid w:val="00CC01A5"/>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CC01A5"/>
    <w:pPr>
      <w:spacing w:line="254" w:lineRule="auto"/>
    </w:pPr>
    <w:rPr>
      <w:szCs w:val="20"/>
    </w:rPr>
  </w:style>
  <w:style w:type="character" w:customStyle="1" w:styleId="underlinedChar">
    <w:name w:val="underlined Char"/>
    <w:link w:val="underlined"/>
    <w:locked/>
    <w:rsid w:val="00CC01A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C01A5"/>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CC01A5"/>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CC01A5"/>
    <w:pPr>
      <w:spacing w:line="254" w:lineRule="auto"/>
    </w:pPr>
    <w:rPr>
      <w:rFonts w:ascii="Times New Roman" w:hAnsi="Times New Roman"/>
      <w:sz w:val="24"/>
    </w:rPr>
  </w:style>
  <w:style w:type="paragraph" w:customStyle="1" w:styleId="CiteSpacing">
    <w:name w:val="Cite Spacing"/>
    <w:basedOn w:val="Normal"/>
    <w:uiPriority w:val="4"/>
    <w:qFormat/>
    <w:rsid w:val="00CC01A5"/>
    <w:pPr>
      <w:spacing w:before="60" w:after="60" w:line="256" w:lineRule="auto"/>
    </w:pPr>
  </w:style>
  <w:style w:type="character" w:customStyle="1" w:styleId="CardsChar">
    <w:name w:val="Cards Char"/>
    <w:link w:val="Cards"/>
    <w:locked/>
    <w:rsid w:val="00CC01A5"/>
    <w:rPr>
      <w:rFonts w:ascii="Times New Roman" w:eastAsia="Times New Roman" w:hAnsi="Times New Roman" w:cs="Times New Roman"/>
      <w:sz w:val="20"/>
    </w:rPr>
  </w:style>
  <w:style w:type="paragraph" w:customStyle="1" w:styleId="Cards">
    <w:name w:val="Cards"/>
    <w:next w:val="Normal"/>
    <w:link w:val="CardsChar"/>
    <w:qFormat/>
    <w:rsid w:val="00CC01A5"/>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CC01A5"/>
    <w:rPr>
      <w:rFonts w:ascii="Times New Roman" w:eastAsia="Times New Roman" w:hAnsi="Times New Roman" w:cs="Times New Roman"/>
      <w:sz w:val="20"/>
    </w:rPr>
  </w:style>
  <w:style w:type="paragraph" w:customStyle="1" w:styleId="Nothing">
    <w:name w:val="Nothing"/>
    <w:link w:val="NothingChar"/>
    <w:qFormat/>
    <w:rsid w:val="00CC01A5"/>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CC01A5"/>
    <w:rPr>
      <w:rFonts w:ascii="Book Antiqua" w:eastAsiaTheme="minorHAnsi" w:hAnsi="Book Antiqua" w:cs="Lucida Grande"/>
      <w:sz w:val="16"/>
      <w:szCs w:val="22"/>
    </w:rPr>
  </w:style>
  <w:style w:type="paragraph" w:customStyle="1" w:styleId="cardtext">
    <w:name w:val="card text"/>
    <w:basedOn w:val="Normal"/>
    <w:link w:val="cardtextChar"/>
    <w:qFormat/>
    <w:rsid w:val="00CC01A5"/>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CC01A5"/>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CC01A5"/>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CC01A5"/>
    <w:pPr>
      <w:spacing w:line="256" w:lineRule="auto"/>
    </w:pPr>
    <w:rPr>
      <w:rFonts w:eastAsia="Calibri"/>
      <w:b/>
      <w:color w:val="000000"/>
      <w:sz w:val="24"/>
      <w:szCs w:val="22"/>
      <w:u w:val="single"/>
    </w:rPr>
  </w:style>
  <w:style w:type="paragraph" w:customStyle="1" w:styleId="UnderlinePara">
    <w:name w:val="Underline Para"/>
    <w:basedOn w:val="Normal"/>
    <w:uiPriority w:val="1"/>
    <w:qFormat/>
    <w:rsid w:val="00CC01A5"/>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CC01A5"/>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CC01A5"/>
    <w:pPr>
      <w:spacing w:line="256" w:lineRule="auto"/>
      <w:ind w:left="432" w:right="432"/>
    </w:pPr>
    <w:rPr>
      <w:rFonts w:eastAsia="Times New Roman"/>
      <w:color w:val="000000"/>
      <w:sz w:val="16"/>
      <w:szCs w:val="22"/>
    </w:rPr>
  </w:style>
  <w:style w:type="paragraph" w:customStyle="1" w:styleId="Citation">
    <w:name w:val="Citation"/>
    <w:basedOn w:val="Normal"/>
    <w:autoRedefine/>
    <w:uiPriority w:val="1"/>
    <w:qFormat/>
    <w:rsid w:val="00CC01A5"/>
    <w:pPr>
      <w:spacing w:line="256" w:lineRule="auto"/>
    </w:pPr>
    <w:rPr>
      <w:rFonts w:eastAsia="Times New Roman" w:cs="Garamond"/>
      <w:bCs/>
      <w:u w:val="single"/>
    </w:rPr>
  </w:style>
  <w:style w:type="character" w:customStyle="1" w:styleId="tinyChar">
    <w:name w:val="tiny Char"/>
    <w:basedOn w:val="DefaultParagraphFont"/>
    <w:link w:val="tiny"/>
    <w:locked/>
    <w:rsid w:val="00CC01A5"/>
    <w:rPr>
      <w:rFonts w:ascii="Times New Roman" w:eastAsia="Malgun Gothic" w:hAnsi="Times New Roman" w:cs="Times New Roman"/>
      <w:sz w:val="12"/>
    </w:rPr>
  </w:style>
  <w:style w:type="paragraph" w:customStyle="1" w:styleId="tiny">
    <w:name w:val="tiny"/>
    <w:next w:val="Normal"/>
    <w:link w:val="tinyChar"/>
    <w:autoRedefine/>
    <w:qFormat/>
    <w:rsid w:val="00CC01A5"/>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CC01A5"/>
    <w:rPr>
      <w:rFonts w:ascii="Times New Roman" w:eastAsia="Times New Roman" w:hAnsi="Times New Roman" w:cs="Times New Roman"/>
      <w:sz w:val="20"/>
    </w:rPr>
  </w:style>
  <w:style w:type="paragraph" w:customStyle="1" w:styleId="Cites">
    <w:name w:val="Cites"/>
    <w:next w:val="Cards"/>
    <w:link w:val="CitesChar"/>
    <w:uiPriority w:val="99"/>
    <w:qFormat/>
    <w:rsid w:val="00CC01A5"/>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CC01A5"/>
    <w:pPr>
      <w:spacing w:before="100" w:beforeAutospacing="1" w:after="100" w:afterAutospacing="1" w:line="256" w:lineRule="auto"/>
    </w:pPr>
    <w:rPr>
      <w:sz w:val="24"/>
    </w:rPr>
  </w:style>
  <w:style w:type="paragraph" w:customStyle="1" w:styleId="franklin-light1">
    <w:name w:val="franklin-light1"/>
    <w:basedOn w:val="Normal"/>
    <w:uiPriority w:val="99"/>
    <w:qFormat/>
    <w:rsid w:val="00CC01A5"/>
    <w:pPr>
      <w:spacing w:before="100" w:beforeAutospacing="1" w:after="100" w:afterAutospacing="1" w:line="256" w:lineRule="auto"/>
    </w:pPr>
    <w:rPr>
      <w:sz w:val="24"/>
    </w:rPr>
  </w:style>
  <w:style w:type="paragraph" w:customStyle="1" w:styleId="noindent">
    <w:name w:val="noindent"/>
    <w:basedOn w:val="Normal"/>
    <w:qFormat/>
    <w:rsid w:val="00CC01A5"/>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CC01A5"/>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CC01A5"/>
    <w:pPr>
      <w:spacing w:line="256" w:lineRule="auto"/>
    </w:pPr>
    <w:rPr>
      <w:rFonts w:eastAsiaTheme="minorHAnsi"/>
      <w:i/>
      <w:color w:val="2D72B1"/>
      <w:sz w:val="16"/>
      <w:szCs w:val="22"/>
    </w:rPr>
  </w:style>
  <w:style w:type="paragraph" w:customStyle="1" w:styleId="ColorfulList-Accent11">
    <w:name w:val="Colorful List - Accent 11"/>
    <w:basedOn w:val="Normal"/>
    <w:uiPriority w:val="34"/>
    <w:qFormat/>
    <w:rsid w:val="00CC01A5"/>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CC01A5"/>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CC01A5"/>
    <w:pPr>
      <w:spacing w:line="256" w:lineRule="auto"/>
    </w:pPr>
    <w:rPr>
      <w:rFonts w:eastAsia="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CC01A5"/>
    <w:pPr>
      <w:spacing w:beforeLines="1" w:afterLines="1" w:after="0" w:line="256" w:lineRule="auto"/>
    </w:pPr>
    <w:rPr>
      <w:rFonts w:ascii="Times" w:hAnsi="Times"/>
      <w:szCs w:val="20"/>
    </w:rPr>
  </w:style>
  <w:style w:type="paragraph" w:customStyle="1" w:styleId="flashline">
    <w:name w:val="flashlin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CC01A5"/>
    <w:rPr>
      <w:rFonts w:ascii="SimSun" w:eastAsia="SimSun" w:hAnsi="SimSun"/>
      <w:b/>
      <w:lang w:eastAsia="zh-CN"/>
    </w:rPr>
  </w:style>
  <w:style w:type="paragraph" w:customStyle="1" w:styleId="cites0">
    <w:name w:val="cites"/>
    <w:next w:val="Normal"/>
    <w:link w:val="citesChar0"/>
    <w:autoRedefine/>
    <w:qFormat/>
    <w:rsid w:val="00CC01A5"/>
    <w:pPr>
      <w:contextualSpacing/>
    </w:pPr>
    <w:rPr>
      <w:rFonts w:ascii="SimSun" w:eastAsia="SimSun" w:hAnsi="SimSun"/>
      <w:b/>
      <w:lang w:eastAsia="zh-CN"/>
    </w:rPr>
  </w:style>
  <w:style w:type="paragraph" w:customStyle="1" w:styleId="generic-articlebody">
    <w:name w:val="generic-article__body"/>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CC01A5"/>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CC01A5"/>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CC01A5"/>
    <w:pPr>
      <w:spacing w:line="256" w:lineRule="auto"/>
      <w:jc w:val="both"/>
    </w:pPr>
    <w:rPr>
      <w:rFonts w:eastAsia="Calibri"/>
    </w:rPr>
  </w:style>
  <w:style w:type="character" w:customStyle="1" w:styleId="Footnote">
    <w:name w:val="Footnote_"/>
    <w:basedOn w:val="DefaultParagraphFont"/>
    <w:link w:val="Footnote0"/>
    <w:locked/>
    <w:rsid w:val="00CC01A5"/>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CC01A5"/>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CC01A5"/>
    <w:rPr>
      <w:rFonts w:ascii="Arial Narrow" w:hAnsi="Arial Narrow"/>
      <w:b/>
      <w:color w:val="000000"/>
      <w:sz w:val="26"/>
    </w:rPr>
  </w:style>
  <w:style w:type="paragraph" w:customStyle="1" w:styleId="CardTagandCite">
    <w:name w:val="Card Tag and Cite"/>
    <w:basedOn w:val="Normal"/>
    <w:next w:val="Normal"/>
    <w:link w:val="CardTagandCiteChar"/>
    <w:qFormat/>
    <w:rsid w:val="00CC01A5"/>
    <w:pPr>
      <w:spacing w:after="0" w:line="240" w:lineRule="auto"/>
    </w:pPr>
    <w:rPr>
      <w:rFonts w:ascii="Arial Narrow" w:hAnsi="Arial Narrow" w:cstheme="minorBidi"/>
      <w:b/>
      <w:color w:val="000000"/>
      <w:sz w:val="26"/>
    </w:rPr>
  </w:style>
  <w:style w:type="paragraph" w:customStyle="1" w:styleId="Cite2">
    <w:name w:val="Cite 2"/>
    <w:basedOn w:val="Normal"/>
    <w:qFormat/>
    <w:rsid w:val="00CC01A5"/>
    <w:pPr>
      <w:spacing w:after="0" w:line="240" w:lineRule="auto"/>
    </w:pPr>
    <w:rPr>
      <w:rFonts w:eastAsia="Calibri"/>
      <w:b/>
      <w:sz w:val="24"/>
      <w:u w:val="single"/>
    </w:rPr>
  </w:style>
  <w:style w:type="paragraph" w:customStyle="1" w:styleId="StyleJustified">
    <w:name w:val="Style Justified"/>
    <w:basedOn w:val="Normal"/>
    <w:qFormat/>
    <w:rsid w:val="00CC01A5"/>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CC01A5"/>
    <w:rPr>
      <w:rFonts w:ascii="Times New Roman" w:eastAsia="Calibri" w:hAnsi="Times New Roman" w:cs="Times New Roman"/>
      <w:b/>
      <w:szCs w:val="20"/>
      <w:u w:val="single"/>
    </w:rPr>
  </w:style>
  <w:style w:type="paragraph" w:customStyle="1" w:styleId="AuthorDate">
    <w:name w:val="AuthorDate"/>
    <w:next w:val="Normal"/>
    <w:link w:val="AuthorDateChar"/>
    <w:qFormat/>
    <w:rsid w:val="00CC01A5"/>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CC01A5"/>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CC01A5"/>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CC01A5"/>
    <w:rPr>
      <w:rFonts w:ascii="Arial Narrow" w:hAnsi="Arial Narrow"/>
      <w:u w:val="single"/>
    </w:rPr>
  </w:style>
  <w:style w:type="paragraph" w:customStyle="1" w:styleId="Cardtext0">
    <w:name w:val="Card text"/>
    <w:link w:val="CardtextChar0"/>
    <w:uiPriority w:val="99"/>
    <w:qFormat/>
    <w:rsid w:val="00CC01A5"/>
    <w:pPr>
      <w:widowControl w:val="0"/>
      <w:autoSpaceDE w:val="0"/>
      <w:autoSpaceDN w:val="0"/>
      <w:adjustRightInd w:val="0"/>
    </w:pPr>
    <w:rPr>
      <w:rFonts w:ascii="Arial Narrow" w:hAnsi="Arial Narrow"/>
      <w:u w:val="single"/>
    </w:rPr>
  </w:style>
  <w:style w:type="paragraph" w:customStyle="1" w:styleId="Default">
    <w:name w:val="Default"/>
    <w:qFormat/>
    <w:rsid w:val="00CC01A5"/>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CC01A5"/>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CC01A5"/>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CC01A5"/>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CC01A5"/>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CC01A5"/>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CC01A5"/>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CC01A5"/>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CC01A5"/>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CC01A5"/>
    <w:pPr>
      <w:spacing w:after="0" w:line="240" w:lineRule="auto"/>
    </w:pPr>
    <w:rPr>
      <w:rFonts w:eastAsiaTheme="minorHAnsi"/>
      <w:b/>
      <w:color w:val="C00000"/>
      <w:sz w:val="26"/>
      <w:szCs w:val="22"/>
    </w:rPr>
  </w:style>
  <w:style w:type="character" w:customStyle="1" w:styleId="citenon-boldChar">
    <w:name w:val="cite non-bold Char"/>
    <w:link w:val="citenon-bold"/>
    <w:locked/>
    <w:rsid w:val="00CC01A5"/>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CC01A5"/>
    <w:pPr>
      <w:spacing w:after="0" w:line="240" w:lineRule="auto"/>
    </w:pPr>
    <w:rPr>
      <w:rFonts w:eastAsia="Calibri"/>
      <w:sz w:val="16"/>
      <w:szCs w:val="20"/>
      <w:lang w:val="x-none" w:eastAsia="x-none"/>
    </w:rPr>
  </w:style>
  <w:style w:type="character" w:customStyle="1" w:styleId="HotRouteChar">
    <w:name w:val="Hot Route! Char"/>
    <w:link w:val="HotRoute"/>
    <w:locked/>
    <w:rsid w:val="00CC01A5"/>
    <w:rPr>
      <w:rFonts w:ascii="Calibri" w:eastAsia="Calibri" w:hAnsi="Calibri" w:cs="Calibri"/>
      <w:color w:val="000000"/>
      <w:sz w:val="16"/>
      <w:szCs w:val="22"/>
    </w:rPr>
  </w:style>
  <w:style w:type="paragraph" w:customStyle="1" w:styleId="HotRoute">
    <w:name w:val="Hot Route!"/>
    <w:basedOn w:val="Normal"/>
    <w:link w:val="HotRouteChar"/>
    <w:qFormat/>
    <w:rsid w:val="00CC01A5"/>
    <w:pPr>
      <w:spacing w:after="0" w:line="240" w:lineRule="auto"/>
      <w:ind w:left="144"/>
    </w:pPr>
    <w:rPr>
      <w:rFonts w:eastAsia="Calibri"/>
      <w:color w:val="000000"/>
      <w:sz w:val="16"/>
      <w:szCs w:val="22"/>
    </w:rPr>
  </w:style>
  <w:style w:type="character" w:customStyle="1" w:styleId="CardIndentedChar">
    <w:name w:val="Card (Indented) Char"/>
    <w:basedOn w:val="DefaultParagraphFont"/>
    <w:link w:val="CardIndented"/>
    <w:locked/>
    <w:rsid w:val="00CC01A5"/>
    <w:rPr>
      <w:rFonts w:ascii="Calibri" w:eastAsiaTheme="minorHAnsi" w:hAnsi="Calibri" w:cs="Calibri"/>
      <w:sz w:val="16"/>
      <w:szCs w:val="22"/>
    </w:rPr>
  </w:style>
  <w:style w:type="paragraph" w:customStyle="1" w:styleId="CardIndented">
    <w:name w:val="Card (Indented)"/>
    <w:basedOn w:val="Normal"/>
    <w:link w:val="CardIndentedChar"/>
    <w:qFormat/>
    <w:rsid w:val="00CC01A5"/>
    <w:pPr>
      <w:spacing w:after="0" w:line="240" w:lineRule="auto"/>
      <w:ind w:left="288"/>
    </w:pPr>
    <w:rPr>
      <w:rFonts w:eastAsiaTheme="minorHAnsi"/>
      <w:sz w:val="16"/>
      <w:szCs w:val="22"/>
    </w:rPr>
  </w:style>
  <w:style w:type="paragraph" w:customStyle="1" w:styleId="PhoTag">
    <w:name w:val="PhoTag"/>
    <w:basedOn w:val="Normal"/>
    <w:next w:val="Normal"/>
    <w:autoRedefine/>
    <w:qFormat/>
    <w:rsid w:val="00CC01A5"/>
    <w:pPr>
      <w:spacing w:after="0" w:line="240" w:lineRule="auto"/>
    </w:pPr>
    <w:rPr>
      <w:b/>
    </w:rPr>
  </w:style>
  <w:style w:type="character" w:customStyle="1" w:styleId="NormalTextChar">
    <w:name w:val="Normal Text Char"/>
    <w:link w:val="NormalText"/>
    <w:locked/>
    <w:rsid w:val="00CC01A5"/>
    <w:rPr>
      <w:rFonts w:ascii="Calibri" w:eastAsia="Calibri" w:hAnsi="Calibri" w:cs="Calibri"/>
      <w:sz w:val="16"/>
      <w:szCs w:val="26"/>
    </w:rPr>
  </w:style>
  <w:style w:type="paragraph" w:customStyle="1" w:styleId="NormalText">
    <w:name w:val="Normal Text"/>
    <w:basedOn w:val="Normal"/>
    <w:link w:val="NormalTextChar"/>
    <w:autoRedefine/>
    <w:qFormat/>
    <w:rsid w:val="00CC01A5"/>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CC01A5"/>
    <w:rPr>
      <w:rFonts w:ascii="Calibri" w:eastAsia="Times New Roman" w:hAnsi="Calibri" w:cs="Calibri"/>
      <w:sz w:val="16"/>
      <w:szCs w:val="20"/>
    </w:rPr>
  </w:style>
  <w:style w:type="paragraph" w:customStyle="1" w:styleId="ReallySmall">
    <w:name w:val="Really Small"/>
    <w:basedOn w:val="Normal"/>
    <w:link w:val="ReallySmallChar"/>
    <w:qFormat/>
    <w:rsid w:val="00CC01A5"/>
    <w:pPr>
      <w:spacing w:after="0" w:line="240" w:lineRule="auto"/>
    </w:pPr>
    <w:rPr>
      <w:rFonts w:eastAsia="Times New Roman"/>
      <w:sz w:val="16"/>
      <w:szCs w:val="20"/>
    </w:rPr>
  </w:style>
  <w:style w:type="paragraph" w:customStyle="1" w:styleId="PageHeaderLine1">
    <w:name w:val="PageHeaderLine1"/>
    <w:basedOn w:val="Normal"/>
    <w:qFormat/>
    <w:rsid w:val="00CC01A5"/>
    <w:pPr>
      <w:tabs>
        <w:tab w:val="right" w:pos="10800"/>
      </w:tabs>
      <w:spacing w:after="0" w:line="240" w:lineRule="auto"/>
    </w:pPr>
    <w:rPr>
      <w:b/>
    </w:rPr>
  </w:style>
  <w:style w:type="character" w:customStyle="1" w:styleId="PageHeaderLine2Char">
    <w:name w:val="PageHeaderLine2 Char"/>
    <w:link w:val="PageHeaderLine2"/>
    <w:locked/>
    <w:rsid w:val="00CC01A5"/>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CC01A5"/>
    <w:pPr>
      <w:tabs>
        <w:tab w:val="right" w:pos="10800"/>
      </w:tabs>
      <w:spacing w:after="0" w:line="480" w:lineRule="auto"/>
    </w:pPr>
    <w:rPr>
      <w:rFonts w:eastAsiaTheme="minorHAnsi"/>
      <w:b/>
      <w:sz w:val="16"/>
      <w:szCs w:val="22"/>
    </w:rPr>
  </w:style>
  <w:style w:type="character" w:customStyle="1" w:styleId="BlockTitle2Char">
    <w:name w:val="Block Title2 Char"/>
    <w:link w:val="BlockTitle2"/>
    <w:locked/>
    <w:rsid w:val="00CC01A5"/>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CC01A5"/>
    <w:pPr>
      <w:spacing w:after="240" w:line="240" w:lineRule="auto"/>
      <w:jc w:val="center"/>
    </w:pPr>
    <w:rPr>
      <w:rFonts w:eastAsia="Calibri"/>
      <w:b/>
      <w:color w:val="000000"/>
      <w:sz w:val="32"/>
      <w:szCs w:val="22"/>
      <w:u w:val="single"/>
    </w:rPr>
  </w:style>
  <w:style w:type="paragraph" w:customStyle="1" w:styleId="BlockTitle">
    <w:name w:val="Block Title"/>
    <w:basedOn w:val="Heading1"/>
    <w:next w:val="Normal"/>
    <w:qFormat/>
    <w:rsid w:val="00CC01A5"/>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CC01A5"/>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CC01A5"/>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CC01A5"/>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CC01A5"/>
    <w:pPr>
      <w:spacing w:before="240" w:after="240" w:line="240" w:lineRule="auto"/>
      <w:jc w:val="center"/>
      <w:outlineLvl w:val="0"/>
    </w:pPr>
    <w:rPr>
      <w:rFonts w:eastAsia="Calibri"/>
      <w:b/>
      <w:bCs/>
      <w:color w:val="000000"/>
      <w:sz w:val="32"/>
      <w:szCs w:val="22"/>
      <w:u w:val="single"/>
    </w:rPr>
  </w:style>
  <w:style w:type="paragraph" w:customStyle="1" w:styleId="cards0">
    <w:name w:val="cards"/>
    <w:basedOn w:val="Normal"/>
    <w:qFormat/>
    <w:rsid w:val="00CC01A5"/>
    <w:pPr>
      <w:spacing w:after="0" w:line="240" w:lineRule="auto"/>
    </w:pPr>
    <w:rPr>
      <w:rFonts w:eastAsia="Calibri"/>
      <w:color w:val="000000"/>
    </w:rPr>
  </w:style>
  <w:style w:type="character" w:customStyle="1" w:styleId="Heading4CiteChar">
    <w:name w:val="Heading 4 Cite Char"/>
    <w:link w:val="Heading4Cite"/>
    <w:locked/>
    <w:rsid w:val="00CC01A5"/>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CC01A5"/>
    <w:pPr>
      <w:spacing w:after="0" w:line="240" w:lineRule="auto"/>
    </w:pPr>
    <w:rPr>
      <w:rFonts w:eastAsia="Calibri"/>
      <w:color w:val="000000"/>
      <w:sz w:val="16"/>
      <w:szCs w:val="22"/>
    </w:rPr>
  </w:style>
  <w:style w:type="character" w:customStyle="1" w:styleId="UnderliningChar">
    <w:name w:val="Underlining Char"/>
    <w:link w:val="Underlining"/>
    <w:locked/>
    <w:rsid w:val="00CC01A5"/>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CC01A5"/>
    <w:pPr>
      <w:spacing w:after="0" w:line="240" w:lineRule="auto"/>
    </w:pPr>
    <w:rPr>
      <w:rFonts w:ascii="Arial Narrow" w:eastAsia="Calibri" w:hAnsi="Arial Narrow"/>
      <w:color w:val="000000"/>
      <w:sz w:val="16"/>
      <w:szCs w:val="22"/>
      <w:u w:val="single"/>
    </w:rPr>
  </w:style>
  <w:style w:type="character" w:customStyle="1" w:styleId="MicrotextChar">
    <w:name w:val="Microtext Char"/>
    <w:link w:val="Microtext"/>
    <w:locked/>
    <w:rsid w:val="00CC01A5"/>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CC01A5"/>
    <w:pPr>
      <w:spacing w:after="0" w:line="240" w:lineRule="auto"/>
    </w:pPr>
    <w:rPr>
      <w:rFonts w:eastAsia="Calibri"/>
      <w:color w:val="000000"/>
      <w:sz w:val="12"/>
      <w:szCs w:val="22"/>
    </w:rPr>
  </w:style>
  <w:style w:type="paragraph" w:customStyle="1" w:styleId="PageTitle">
    <w:name w:val="Page Title"/>
    <w:basedOn w:val="Normal"/>
    <w:next w:val="Normal"/>
    <w:qFormat/>
    <w:rsid w:val="00CC01A5"/>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CC01A5"/>
    <w:rPr>
      <w:rFonts w:ascii="Arial Narrow" w:eastAsiaTheme="minorHAnsi" w:hAnsi="Arial Narrow"/>
      <w:sz w:val="16"/>
      <w:szCs w:val="22"/>
      <w:u w:val="single"/>
    </w:rPr>
  </w:style>
  <w:style w:type="paragraph" w:customStyle="1" w:styleId="Style4">
    <w:name w:val="Style4"/>
    <w:basedOn w:val="Normal"/>
    <w:link w:val="Style4Char"/>
    <w:qFormat/>
    <w:rsid w:val="00CC01A5"/>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CC01A5"/>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CC01A5"/>
  </w:style>
  <w:style w:type="character" w:customStyle="1" w:styleId="StyleStyle49ptBoldChar">
    <w:name w:val="Style Style4 + 9 pt Bold Char"/>
    <w:link w:val="StyleStyle49ptBold"/>
    <w:locked/>
    <w:rsid w:val="00CC01A5"/>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CC01A5"/>
    <w:rPr>
      <w:b/>
      <w:bCs/>
    </w:rPr>
  </w:style>
  <w:style w:type="character" w:customStyle="1" w:styleId="Style3Char">
    <w:name w:val="Style3 Char"/>
    <w:link w:val="Style3"/>
    <w:locked/>
    <w:rsid w:val="00CC01A5"/>
    <w:rPr>
      <w:rFonts w:ascii="Arial Narrow" w:hAnsi="Arial Narrow"/>
      <w:b/>
    </w:rPr>
  </w:style>
  <w:style w:type="paragraph" w:customStyle="1" w:styleId="Style3">
    <w:name w:val="Style3"/>
    <w:basedOn w:val="Normal"/>
    <w:link w:val="Style3Char"/>
    <w:qFormat/>
    <w:rsid w:val="00CC01A5"/>
    <w:pPr>
      <w:spacing w:after="0" w:line="240" w:lineRule="auto"/>
    </w:pPr>
    <w:rPr>
      <w:rFonts w:ascii="Arial Narrow" w:hAnsi="Arial Narrow" w:cstheme="minorBidi"/>
      <w:b/>
      <w:sz w:val="24"/>
    </w:rPr>
  </w:style>
  <w:style w:type="paragraph" w:customStyle="1" w:styleId="Style1">
    <w:name w:val="Style 1"/>
    <w:qFormat/>
    <w:rsid w:val="00CC01A5"/>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CC01A5"/>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CC01A5"/>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CC01A5"/>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CC01A5"/>
    <w:pPr>
      <w:spacing w:after="0" w:line="240" w:lineRule="auto"/>
      <w:ind w:left="288" w:right="288"/>
    </w:pPr>
    <w:rPr>
      <w:rFonts w:eastAsia="Times New Roman"/>
      <w:color w:val="000000"/>
      <w:sz w:val="16"/>
      <w:szCs w:val="20"/>
    </w:rPr>
  </w:style>
  <w:style w:type="paragraph" w:customStyle="1" w:styleId="TxBr5p1">
    <w:name w:val="TxBr_5p1"/>
    <w:basedOn w:val="Normal"/>
    <w:qFormat/>
    <w:rsid w:val="00CC01A5"/>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CC01A5"/>
    <w:pPr>
      <w:spacing w:after="0" w:line="240" w:lineRule="auto"/>
      <w:ind w:left="400"/>
    </w:pPr>
    <w:rPr>
      <w:rFonts w:eastAsia="Calibri"/>
      <w:color w:val="000000"/>
    </w:rPr>
  </w:style>
  <w:style w:type="character" w:customStyle="1" w:styleId="HotRouteChar0">
    <w:name w:val="Hot Route Char"/>
    <w:link w:val="HotRoute0"/>
    <w:locked/>
    <w:rsid w:val="00CC01A5"/>
    <w:rPr>
      <w:rFonts w:ascii="Calibri" w:eastAsia="Calibri" w:hAnsi="Calibri" w:cs="Calibri"/>
      <w:color w:val="000000"/>
      <w:sz w:val="16"/>
      <w:szCs w:val="22"/>
    </w:rPr>
  </w:style>
  <w:style w:type="paragraph" w:customStyle="1" w:styleId="HotRoute0">
    <w:name w:val="Hot Route"/>
    <w:basedOn w:val="Normal"/>
    <w:link w:val="HotRouteChar0"/>
    <w:qFormat/>
    <w:rsid w:val="00CC01A5"/>
    <w:pPr>
      <w:spacing w:after="0" w:line="240" w:lineRule="auto"/>
      <w:ind w:left="144"/>
    </w:pPr>
    <w:rPr>
      <w:rFonts w:eastAsia="Calibri"/>
      <w:color w:val="000000"/>
      <w:sz w:val="16"/>
      <w:szCs w:val="22"/>
    </w:rPr>
  </w:style>
  <w:style w:type="character" w:customStyle="1" w:styleId="SmalltextChar">
    <w:name w:val="Small text Char"/>
    <w:aliases w:val="Quote1 Char1"/>
    <w:link w:val="Smalltext"/>
    <w:locked/>
    <w:rsid w:val="00CC01A5"/>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CC01A5"/>
    <w:pPr>
      <w:spacing w:after="0" w:line="240" w:lineRule="auto"/>
    </w:pPr>
    <w:rPr>
      <w:rFonts w:eastAsia="Times New Roman"/>
      <w:color w:val="000000"/>
      <w:sz w:val="16"/>
      <w:szCs w:val="22"/>
    </w:rPr>
  </w:style>
  <w:style w:type="paragraph" w:customStyle="1" w:styleId="Paste">
    <w:name w:val="Paste"/>
    <w:basedOn w:val="Normal"/>
    <w:qFormat/>
    <w:rsid w:val="00CC01A5"/>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CC01A5"/>
    <w:rPr>
      <w:rFonts w:ascii="Calibri" w:eastAsia="Times New Roman" w:hAnsi="Calibri" w:cs="Calibri"/>
      <w:b/>
      <w:color w:val="000000"/>
      <w:sz w:val="16"/>
      <w:szCs w:val="20"/>
    </w:rPr>
  </w:style>
  <w:style w:type="paragraph" w:customStyle="1" w:styleId="Normaltag">
    <w:name w:val="Normal tag"/>
    <w:basedOn w:val="Normal"/>
    <w:link w:val="NormaltagChar"/>
    <w:qFormat/>
    <w:rsid w:val="00CC01A5"/>
    <w:pPr>
      <w:spacing w:after="0" w:line="240" w:lineRule="auto"/>
    </w:pPr>
    <w:rPr>
      <w:rFonts w:eastAsia="Times New Roman"/>
      <w:b/>
      <w:color w:val="000000"/>
      <w:sz w:val="16"/>
      <w:szCs w:val="20"/>
    </w:rPr>
  </w:style>
  <w:style w:type="character" w:customStyle="1" w:styleId="MicroChar">
    <w:name w:val="Micro Char"/>
    <w:link w:val="Micro"/>
    <w:locked/>
    <w:rsid w:val="00CC01A5"/>
    <w:rPr>
      <w:rFonts w:ascii="Arial" w:hAnsi="Arial" w:cs="Arial"/>
      <w:sz w:val="12"/>
    </w:rPr>
  </w:style>
  <w:style w:type="paragraph" w:customStyle="1" w:styleId="Micro">
    <w:name w:val="Micro"/>
    <w:basedOn w:val="Normal"/>
    <w:next w:val="Normal"/>
    <w:link w:val="MicroChar"/>
    <w:qFormat/>
    <w:rsid w:val="00CC01A5"/>
    <w:pPr>
      <w:spacing w:after="0" w:line="240" w:lineRule="auto"/>
    </w:pPr>
    <w:rPr>
      <w:rFonts w:ascii="Arial" w:hAnsi="Arial" w:cs="Arial"/>
      <w:sz w:val="12"/>
    </w:rPr>
  </w:style>
  <w:style w:type="character" w:customStyle="1" w:styleId="StyleStyle49ptBold3Char">
    <w:name w:val="Style Style4 + 9 pt Bold3 Char"/>
    <w:link w:val="StyleStyle49ptBold3"/>
    <w:locked/>
    <w:rsid w:val="00CC01A5"/>
    <w:rPr>
      <w:b/>
      <w:bCs/>
      <w:u w:val="single"/>
    </w:rPr>
  </w:style>
  <w:style w:type="paragraph" w:customStyle="1" w:styleId="StyleStyle49ptBold3">
    <w:name w:val="Style Style4 + 9 pt Bold3"/>
    <w:basedOn w:val="Normal"/>
    <w:link w:val="StyleStyle49ptBold3Char"/>
    <w:qFormat/>
    <w:rsid w:val="00CC01A5"/>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CC01A5"/>
    <w:pPr>
      <w:spacing w:before="100" w:beforeAutospacing="1" w:after="100" w:afterAutospacing="1" w:line="240" w:lineRule="auto"/>
    </w:pPr>
    <w:rPr>
      <w:rFonts w:eastAsia="Times New Roman"/>
    </w:rPr>
  </w:style>
  <w:style w:type="paragraph" w:customStyle="1" w:styleId="TagCite">
    <w:name w:val="TagCite"/>
    <w:basedOn w:val="Normal"/>
    <w:qFormat/>
    <w:rsid w:val="00CC01A5"/>
    <w:pPr>
      <w:spacing w:after="0" w:line="240" w:lineRule="auto"/>
    </w:pPr>
    <w:rPr>
      <w:rFonts w:eastAsia="Times New Roman"/>
      <w:b/>
    </w:rPr>
  </w:style>
  <w:style w:type="paragraph" w:customStyle="1" w:styleId="SmallNormal">
    <w:name w:val="Small Normal"/>
    <w:basedOn w:val="Normal"/>
    <w:qFormat/>
    <w:rsid w:val="00CC01A5"/>
    <w:pPr>
      <w:suppressAutoHyphens/>
      <w:spacing w:after="0" w:line="240" w:lineRule="auto"/>
      <w:contextualSpacing/>
    </w:pPr>
    <w:rPr>
      <w:rFonts w:eastAsia="Times New Roman"/>
      <w:sz w:val="18"/>
      <w:szCs w:val="18"/>
    </w:rPr>
  </w:style>
  <w:style w:type="paragraph" w:customStyle="1" w:styleId="Shrink">
    <w:name w:val="Shrink"/>
    <w:qFormat/>
    <w:rsid w:val="00CC01A5"/>
    <w:pPr>
      <w:ind w:left="288" w:right="288"/>
    </w:pPr>
    <w:rPr>
      <w:rFonts w:ascii="Garamond" w:eastAsia="Times New Roman" w:hAnsi="Garamond" w:cs="Times New Roman"/>
      <w:sz w:val="12"/>
      <w:szCs w:val="20"/>
    </w:rPr>
  </w:style>
  <w:style w:type="paragraph" w:customStyle="1" w:styleId="tag1">
    <w:name w:val="tag1"/>
    <w:basedOn w:val="Normal"/>
    <w:qFormat/>
    <w:rsid w:val="00CC01A5"/>
    <w:pPr>
      <w:spacing w:after="0" w:line="240" w:lineRule="auto"/>
    </w:pPr>
    <w:rPr>
      <w:rFonts w:eastAsia="Times New Roman"/>
      <w:b/>
      <w:szCs w:val="20"/>
    </w:rPr>
  </w:style>
  <w:style w:type="paragraph" w:customStyle="1" w:styleId="tagcite0">
    <w:name w:val="tagcite"/>
    <w:basedOn w:val="Normal"/>
    <w:qFormat/>
    <w:rsid w:val="00CC01A5"/>
    <w:pPr>
      <w:spacing w:after="0" w:line="240" w:lineRule="auto"/>
    </w:pPr>
    <w:rPr>
      <w:rFonts w:eastAsia="Times New Roman"/>
      <w:b/>
    </w:rPr>
  </w:style>
  <w:style w:type="paragraph" w:customStyle="1" w:styleId="SmallFont">
    <w:name w:val="Small Font"/>
    <w:basedOn w:val="Normal"/>
    <w:qFormat/>
    <w:rsid w:val="00CC01A5"/>
    <w:pPr>
      <w:spacing w:after="200" w:line="240" w:lineRule="auto"/>
      <w:contextualSpacing/>
    </w:pPr>
    <w:rPr>
      <w:rFonts w:eastAsia="Calibri"/>
      <w:sz w:val="12"/>
    </w:rPr>
  </w:style>
  <w:style w:type="paragraph" w:customStyle="1" w:styleId="SmallFontCharCharChar">
    <w:name w:val="Small Font Char Char Char"/>
    <w:basedOn w:val="Normal"/>
    <w:qFormat/>
    <w:rsid w:val="00CC01A5"/>
    <w:pPr>
      <w:spacing w:after="0" w:line="240" w:lineRule="auto"/>
    </w:pPr>
    <w:rPr>
      <w:rFonts w:eastAsia="Times New Roman"/>
      <w:sz w:val="12"/>
    </w:rPr>
  </w:style>
  <w:style w:type="character" w:customStyle="1" w:styleId="CardNotUnderlinedChar1">
    <w:name w:val="Card Not Underlined Char1"/>
    <w:link w:val="CardNotUnderlined"/>
    <w:locked/>
    <w:rsid w:val="00CC01A5"/>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CC01A5"/>
    <w:pPr>
      <w:spacing w:after="0" w:line="240" w:lineRule="auto"/>
    </w:pPr>
    <w:rPr>
      <w:rFonts w:ascii="Cambria" w:eastAsia="Times New Roman" w:hAnsi="Cambria"/>
      <w:sz w:val="18"/>
      <w:szCs w:val="20"/>
    </w:rPr>
  </w:style>
  <w:style w:type="character" w:customStyle="1" w:styleId="CardStyleChar">
    <w:name w:val="Card Style Char"/>
    <w:link w:val="CardStyle"/>
    <w:locked/>
    <w:rsid w:val="00CC01A5"/>
    <w:rPr>
      <w:rFonts w:ascii="Calibri" w:eastAsia="Times New Roman" w:hAnsi="Calibri" w:cs="Calibri"/>
      <w:sz w:val="16"/>
      <w:szCs w:val="22"/>
    </w:rPr>
  </w:style>
  <w:style w:type="paragraph" w:customStyle="1" w:styleId="CardStyle">
    <w:name w:val="Card Style"/>
    <w:basedOn w:val="Normal"/>
    <w:link w:val="CardStyleChar"/>
    <w:qFormat/>
    <w:rsid w:val="00CC01A5"/>
    <w:pPr>
      <w:spacing w:after="0" w:line="240" w:lineRule="auto"/>
    </w:pPr>
    <w:rPr>
      <w:rFonts w:eastAsia="Times New Roman"/>
      <w:sz w:val="16"/>
      <w:szCs w:val="22"/>
    </w:rPr>
  </w:style>
  <w:style w:type="paragraph" w:customStyle="1" w:styleId="loose">
    <w:name w:val="loose"/>
    <w:basedOn w:val="Normal"/>
    <w:qFormat/>
    <w:rsid w:val="00CC01A5"/>
    <w:pPr>
      <w:spacing w:beforeLines="1" w:after="0" w:line="240" w:lineRule="auto"/>
    </w:pPr>
    <w:rPr>
      <w:rFonts w:ascii="Times" w:eastAsia="Times New Roman" w:hAnsi="Times"/>
      <w:szCs w:val="20"/>
    </w:rPr>
  </w:style>
  <w:style w:type="paragraph" w:customStyle="1" w:styleId="Regular">
    <w:name w:val="Regular"/>
    <w:qFormat/>
    <w:rsid w:val="00CC01A5"/>
    <w:rPr>
      <w:rFonts w:ascii="Garamond" w:eastAsia="Times New Roman" w:hAnsi="Garamond" w:cs="Arial"/>
      <w:bCs/>
      <w:kern w:val="20"/>
      <w:sz w:val="20"/>
      <w:szCs w:val="32"/>
    </w:rPr>
  </w:style>
  <w:style w:type="character" w:customStyle="1" w:styleId="Style2Char">
    <w:name w:val="Style2 Char"/>
    <w:link w:val="Style2"/>
    <w:locked/>
    <w:rsid w:val="00CC01A5"/>
    <w:rPr>
      <w:rFonts w:ascii="Times New Roman" w:hAnsi="Times New Roman" w:cs="Times New Roman"/>
      <w:sz w:val="16"/>
      <w:szCs w:val="16"/>
    </w:rPr>
  </w:style>
  <w:style w:type="paragraph" w:customStyle="1" w:styleId="Style2">
    <w:name w:val="Style2"/>
    <w:basedOn w:val="Normal"/>
    <w:link w:val="Style2Char"/>
    <w:qFormat/>
    <w:rsid w:val="00CC01A5"/>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CC01A5"/>
    <w:rPr>
      <w:u w:val="single"/>
    </w:rPr>
  </w:style>
  <w:style w:type="paragraph" w:customStyle="1" w:styleId="Boldunderline">
    <w:name w:val="Bold underline"/>
    <w:basedOn w:val="TextUnderline"/>
    <w:qFormat/>
    <w:rsid w:val="00CC01A5"/>
    <w:rPr>
      <w:b/>
    </w:rPr>
  </w:style>
  <w:style w:type="paragraph" w:customStyle="1" w:styleId="FullText">
    <w:name w:val="Full Text"/>
    <w:basedOn w:val="Normal"/>
    <w:qFormat/>
    <w:rsid w:val="00CC01A5"/>
    <w:pPr>
      <w:spacing w:after="0" w:line="240" w:lineRule="auto"/>
    </w:pPr>
    <w:rPr>
      <w:rFonts w:ascii="Arial Narrow" w:eastAsia="Times New Roman" w:hAnsi="Arial Narrow"/>
    </w:rPr>
  </w:style>
  <w:style w:type="paragraph" w:customStyle="1" w:styleId="TagLine">
    <w:name w:val="Tag Line"/>
    <w:basedOn w:val="Normal"/>
    <w:next w:val="FullText"/>
    <w:qFormat/>
    <w:rsid w:val="00CC01A5"/>
    <w:pPr>
      <w:spacing w:after="0" w:line="240" w:lineRule="auto"/>
    </w:pPr>
    <w:rPr>
      <w:rFonts w:ascii="Arial Narrow" w:eastAsia="Times New Roman" w:hAnsi="Arial Narrow"/>
      <w:b/>
      <w:sz w:val="28"/>
    </w:rPr>
  </w:style>
  <w:style w:type="paragraph" w:customStyle="1" w:styleId="FreeForm">
    <w:name w:val="Free Form"/>
    <w:qFormat/>
    <w:rsid w:val="00CC01A5"/>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CC01A5"/>
    <w:rPr>
      <w:rFonts w:ascii="Calibri" w:hAnsi="Calibri" w:cs="Calibri"/>
      <w:b/>
      <w:u w:val="single"/>
    </w:rPr>
  </w:style>
  <w:style w:type="paragraph" w:customStyle="1" w:styleId="AuthorDate0">
    <w:name w:val="Author/Date"/>
    <w:basedOn w:val="Normal"/>
    <w:link w:val="AuthorDateChar0"/>
    <w:qFormat/>
    <w:rsid w:val="00CC01A5"/>
    <w:pPr>
      <w:spacing w:after="0" w:line="240" w:lineRule="auto"/>
    </w:pPr>
    <w:rPr>
      <w:b/>
      <w:sz w:val="24"/>
      <w:u w:val="single"/>
    </w:rPr>
  </w:style>
  <w:style w:type="character" w:customStyle="1" w:styleId="TagCiteChar">
    <w:name w:val="Tag &amp; Cite Char"/>
    <w:link w:val="TagCite1"/>
    <w:locked/>
    <w:rsid w:val="00CC01A5"/>
    <w:rPr>
      <w:rFonts w:ascii="Arial Narrow" w:eastAsia="Times New Roman" w:hAnsi="Arial Narrow" w:cs="Calibri"/>
      <w:b/>
      <w:sz w:val="16"/>
      <w:szCs w:val="22"/>
    </w:rPr>
  </w:style>
  <w:style w:type="paragraph" w:customStyle="1" w:styleId="TagCite1">
    <w:name w:val="Tag &amp; Cite"/>
    <w:basedOn w:val="Normal"/>
    <w:link w:val="TagCiteChar"/>
    <w:qFormat/>
    <w:rsid w:val="00CC01A5"/>
    <w:pPr>
      <w:spacing w:after="0" w:line="240" w:lineRule="auto"/>
      <w:jc w:val="both"/>
    </w:pPr>
    <w:rPr>
      <w:rFonts w:ascii="Arial Narrow" w:eastAsia="Times New Roman" w:hAnsi="Arial Narrow"/>
      <w:b/>
      <w:sz w:val="16"/>
      <w:szCs w:val="22"/>
    </w:rPr>
  </w:style>
  <w:style w:type="character" w:customStyle="1" w:styleId="HighlightedTextChar">
    <w:name w:val="Highlighted Text Char"/>
    <w:link w:val="HighlightedText"/>
    <w:locked/>
    <w:rsid w:val="00CC01A5"/>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CC01A5"/>
    <w:pPr>
      <w:spacing w:after="0" w:line="240" w:lineRule="auto"/>
      <w:jc w:val="both"/>
    </w:pPr>
    <w:rPr>
      <w:rFonts w:ascii="Arial Narrow" w:eastAsia="Times New Roman" w:hAnsi="Arial Narrow"/>
      <w:sz w:val="16"/>
      <w:szCs w:val="22"/>
      <w:u w:val="thick"/>
    </w:rPr>
  </w:style>
  <w:style w:type="paragraph" w:customStyle="1" w:styleId="TagStyle">
    <w:name w:val="Tag Style"/>
    <w:basedOn w:val="Normal"/>
    <w:qFormat/>
    <w:rsid w:val="00CC01A5"/>
    <w:pPr>
      <w:spacing w:after="0" w:line="240" w:lineRule="auto"/>
    </w:pPr>
    <w:rPr>
      <w:rFonts w:eastAsia="Times New Roman"/>
      <w:b/>
    </w:rPr>
  </w:style>
  <w:style w:type="paragraph" w:customStyle="1" w:styleId="Hat2">
    <w:name w:val="Hat2"/>
    <w:basedOn w:val="Heading2"/>
    <w:next w:val="Heading2"/>
    <w:autoRedefine/>
    <w:uiPriority w:val="99"/>
    <w:qFormat/>
    <w:rsid w:val="00CC01A5"/>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CC01A5"/>
    <w:rPr>
      <w:rFonts w:ascii="Arial Narrow" w:hAnsi="Arial Narrow"/>
      <w:sz w:val="12"/>
    </w:rPr>
  </w:style>
  <w:style w:type="paragraph" w:customStyle="1" w:styleId="MicroText0">
    <w:name w:val="MicroText"/>
    <w:basedOn w:val="Normal"/>
    <w:next w:val="Normal"/>
    <w:link w:val="MicroTextChar0"/>
    <w:qFormat/>
    <w:rsid w:val="00CC01A5"/>
    <w:pPr>
      <w:spacing w:after="0" w:line="240" w:lineRule="auto"/>
    </w:pPr>
    <w:rPr>
      <w:rFonts w:ascii="Arial Narrow" w:hAnsi="Arial Narrow" w:cstheme="minorBidi"/>
      <w:sz w:val="12"/>
    </w:rPr>
  </w:style>
  <w:style w:type="character" w:customStyle="1" w:styleId="UnreadTextChar">
    <w:name w:val="Unread Text Char"/>
    <w:link w:val="UnreadText"/>
    <w:locked/>
    <w:rsid w:val="00CC01A5"/>
    <w:rPr>
      <w:rFonts w:ascii="Calibri" w:eastAsia="Calibri" w:hAnsi="Calibri" w:cs="Calibri"/>
      <w:sz w:val="15"/>
    </w:rPr>
  </w:style>
  <w:style w:type="paragraph" w:customStyle="1" w:styleId="UnreadText">
    <w:name w:val="Unread Text"/>
    <w:basedOn w:val="Normal"/>
    <w:link w:val="UnreadTextChar"/>
    <w:autoRedefine/>
    <w:qFormat/>
    <w:rsid w:val="00CC01A5"/>
    <w:pPr>
      <w:spacing w:after="0" w:line="254" w:lineRule="auto"/>
    </w:pPr>
    <w:rPr>
      <w:rFonts w:eastAsia="Calibri"/>
      <w:sz w:val="15"/>
    </w:rPr>
  </w:style>
  <w:style w:type="character" w:customStyle="1" w:styleId="CircledChar">
    <w:name w:val="Circled Char"/>
    <w:link w:val="Circled"/>
    <w:locked/>
    <w:rsid w:val="00CC01A5"/>
    <w:rPr>
      <w:rFonts w:ascii="Calibri" w:eastAsia="Calibri" w:hAnsi="Calibri" w:cs="Calibri"/>
      <w:b/>
      <w:szCs w:val="20"/>
      <w:u w:val="thick"/>
    </w:rPr>
  </w:style>
  <w:style w:type="paragraph" w:customStyle="1" w:styleId="Circled">
    <w:name w:val="Circled"/>
    <w:basedOn w:val="Normal"/>
    <w:link w:val="CircledChar"/>
    <w:qFormat/>
    <w:rsid w:val="00CC01A5"/>
    <w:pPr>
      <w:spacing w:after="0" w:line="254" w:lineRule="auto"/>
    </w:pPr>
    <w:rPr>
      <w:rFonts w:eastAsia="Calibri"/>
      <w:b/>
      <w:sz w:val="24"/>
      <w:szCs w:val="20"/>
      <w:u w:val="thick"/>
    </w:rPr>
  </w:style>
  <w:style w:type="character" w:customStyle="1" w:styleId="StyleCardTextUnderline3Char">
    <w:name w:val="Style Card Text + Underline3 Char"/>
    <w:link w:val="StyleCardTextUnderline3"/>
    <w:locked/>
    <w:rsid w:val="00CC01A5"/>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CC01A5"/>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CC01A5"/>
    <w:rPr>
      <w:rFonts w:ascii="Calibri" w:eastAsiaTheme="minorHAnsi" w:hAnsi="Calibri" w:cs="Calibri"/>
      <w:b/>
      <w:sz w:val="16"/>
      <w:szCs w:val="22"/>
    </w:rPr>
  </w:style>
  <w:style w:type="paragraph" w:customStyle="1" w:styleId="Tagtemplate">
    <w:name w:val="Tagtemplate"/>
    <w:basedOn w:val="Normal"/>
    <w:link w:val="TagtemplateChar"/>
    <w:autoRedefine/>
    <w:qFormat/>
    <w:rsid w:val="00CC01A5"/>
    <w:pPr>
      <w:keepNext/>
      <w:keepLines/>
      <w:spacing w:after="0" w:line="240" w:lineRule="auto"/>
    </w:pPr>
    <w:rPr>
      <w:rFonts w:eastAsiaTheme="minorHAnsi"/>
      <w:b/>
      <w:sz w:val="16"/>
      <w:szCs w:val="22"/>
    </w:rPr>
  </w:style>
  <w:style w:type="paragraph" w:customStyle="1" w:styleId="TxBr33p1">
    <w:name w:val="TxBr_33p1"/>
    <w:basedOn w:val="Normal"/>
    <w:uiPriority w:val="99"/>
    <w:qFormat/>
    <w:rsid w:val="00CC01A5"/>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CC01A5"/>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CC01A5"/>
    <w:pPr>
      <w:spacing w:after="0" w:line="240" w:lineRule="auto"/>
    </w:pPr>
    <w:rPr>
      <w:rFonts w:eastAsia="Times New Roman"/>
      <w:sz w:val="16"/>
      <w:szCs w:val="22"/>
      <w:u w:val="single"/>
    </w:rPr>
  </w:style>
  <w:style w:type="character" w:customStyle="1" w:styleId="StyleStyle411ptBoldChar">
    <w:name w:val="Style Style4 + 11 pt Bold Char"/>
    <w:link w:val="StyleStyle411ptBold"/>
    <w:locked/>
    <w:rsid w:val="00CC01A5"/>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CC01A5"/>
    <w:pPr>
      <w:spacing w:after="0" w:line="240" w:lineRule="auto"/>
    </w:pPr>
    <w:rPr>
      <w:rFonts w:eastAsia="Times New Roman"/>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CC01A5"/>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CC01A5"/>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szCs w:val="22"/>
      <w:u w:val="single"/>
      <w:bdr w:val="single" w:sz="4" w:space="0" w:color="auto" w:frame="1"/>
    </w:rPr>
  </w:style>
  <w:style w:type="paragraph" w:customStyle="1" w:styleId="Stylecites10ptNotBold">
    <w:name w:val="Style cites + 10 pt Not Bold"/>
    <w:basedOn w:val="Normal"/>
    <w:uiPriority w:val="99"/>
    <w:qFormat/>
    <w:rsid w:val="00CC01A5"/>
    <w:pPr>
      <w:spacing w:after="0" w:line="240" w:lineRule="auto"/>
    </w:pPr>
    <w:rPr>
      <w:rFonts w:eastAsia="SimSun"/>
      <w:lang w:eastAsia="zh-CN"/>
    </w:rPr>
  </w:style>
  <w:style w:type="character" w:customStyle="1" w:styleId="BlockHeadingsChar">
    <w:name w:val="Block Headings Char"/>
    <w:link w:val="BlockHeadings"/>
    <w:locked/>
    <w:rsid w:val="00CC01A5"/>
    <w:rPr>
      <w:rFonts w:ascii="Calibri" w:eastAsia="Times New Roman" w:hAnsi="Calibri" w:cs="Calibri"/>
      <w:b/>
      <w:sz w:val="16"/>
      <w:szCs w:val="20"/>
    </w:rPr>
  </w:style>
  <w:style w:type="paragraph" w:customStyle="1" w:styleId="BlockHeadings">
    <w:name w:val="Block Headings"/>
    <w:basedOn w:val="Normal"/>
    <w:link w:val="BlockHeadingsChar"/>
    <w:qFormat/>
    <w:rsid w:val="00CC01A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CC01A5"/>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CC01A5"/>
    <w:pPr>
      <w:spacing w:after="0" w:line="240" w:lineRule="auto"/>
    </w:pPr>
    <w:rPr>
      <w:rFonts w:eastAsia="Calibri"/>
      <w:b/>
      <w:color w:val="000000"/>
      <w:sz w:val="28"/>
      <w:szCs w:val="22"/>
      <w:u w:val="thick" w:color="000000"/>
    </w:rPr>
  </w:style>
  <w:style w:type="paragraph" w:customStyle="1" w:styleId="Normal10">
    <w:name w:val="Normal1"/>
    <w:basedOn w:val="Normal"/>
    <w:qFormat/>
    <w:rsid w:val="00CC01A5"/>
    <w:pPr>
      <w:spacing w:after="0" w:line="240" w:lineRule="auto"/>
    </w:pPr>
    <w:rPr>
      <w:rFonts w:eastAsia="Calibri"/>
    </w:rPr>
  </w:style>
  <w:style w:type="character" w:customStyle="1" w:styleId="Irrelevant6fontChar">
    <w:name w:val="Irrelevant (6 font) Char"/>
    <w:basedOn w:val="DefaultParagraphFont"/>
    <w:link w:val="Irrelevant6font"/>
    <w:locked/>
    <w:rsid w:val="00CC01A5"/>
    <w:rPr>
      <w:rFonts w:ascii="Calibri" w:eastAsia="Calibri" w:hAnsi="Calibri" w:cs="Calibri"/>
      <w:sz w:val="12"/>
      <w:szCs w:val="12"/>
    </w:rPr>
  </w:style>
  <w:style w:type="paragraph" w:customStyle="1" w:styleId="Irrelevant6font">
    <w:name w:val="Irrelevant (6 font)"/>
    <w:basedOn w:val="Normal"/>
    <w:link w:val="Irrelevant6fontChar"/>
    <w:qFormat/>
    <w:rsid w:val="00CC01A5"/>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CC01A5"/>
    <w:rPr>
      <w:rFonts w:ascii="Georgia" w:eastAsia="Times New Roman" w:hAnsi="Georgia"/>
      <w:sz w:val="12"/>
    </w:rPr>
  </w:style>
  <w:style w:type="paragraph" w:customStyle="1" w:styleId="CardsFont6pt">
    <w:name w:val="Cards + Font: 6 pt"/>
    <w:basedOn w:val="Cards"/>
    <w:link w:val="CardsFont6ptChar1"/>
    <w:autoRedefine/>
    <w:qFormat/>
    <w:rsid w:val="00CC01A5"/>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CC01A5"/>
    <w:pPr>
      <w:spacing w:after="0" w:line="240" w:lineRule="auto"/>
    </w:pPr>
    <w:rPr>
      <w:rFonts w:eastAsia="Calibri"/>
      <w:szCs w:val="20"/>
    </w:rPr>
  </w:style>
  <w:style w:type="paragraph" w:customStyle="1" w:styleId="rdheadline">
    <w:name w:val="rdheadline"/>
    <w:basedOn w:val="Normal"/>
    <w:uiPriority w:val="99"/>
    <w:qFormat/>
    <w:rsid w:val="00CC01A5"/>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CC01A5"/>
    <w:pPr>
      <w:spacing w:after="100" w:afterAutospacing="1" w:line="240" w:lineRule="auto"/>
    </w:pPr>
    <w:rPr>
      <w:rFonts w:ascii="Verdana" w:eastAsia="Calibri" w:hAnsi="Verdana"/>
      <w:szCs w:val="20"/>
    </w:rPr>
  </w:style>
  <w:style w:type="character" w:customStyle="1" w:styleId="Heading2Char0">
    <w:name w:val="Heading2 Char"/>
    <w:link w:val="Heading20"/>
    <w:locked/>
    <w:rsid w:val="00CC01A5"/>
    <w:rPr>
      <w:rFonts w:ascii="Calibri" w:eastAsia="Times New Roman" w:hAnsi="Calibri" w:cs="Calibri"/>
      <w:b/>
      <w:caps/>
      <w:sz w:val="16"/>
      <w:szCs w:val="22"/>
    </w:rPr>
  </w:style>
  <w:style w:type="paragraph" w:customStyle="1" w:styleId="Heading20">
    <w:name w:val="Heading2"/>
    <w:basedOn w:val="Normal"/>
    <w:link w:val="Heading2Char0"/>
    <w:qFormat/>
    <w:rsid w:val="00CC01A5"/>
    <w:pPr>
      <w:spacing w:after="0" w:line="240" w:lineRule="auto"/>
      <w:jc w:val="center"/>
    </w:pPr>
    <w:rPr>
      <w:rFonts w:eastAsia="Times New Roman"/>
      <w:b/>
      <w:caps/>
      <w:sz w:val="16"/>
      <w:szCs w:val="22"/>
    </w:rPr>
  </w:style>
  <w:style w:type="character" w:customStyle="1" w:styleId="Header2Char">
    <w:name w:val="Header2 Char"/>
    <w:link w:val="Header2"/>
    <w:locked/>
    <w:rsid w:val="00CC01A5"/>
    <w:rPr>
      <w:rFonts w:ascii="Calibri" w:eastAsia="Times New Roman" w:hAnsi="Calibri" w:cs="Calibri"/>
      <w:b/>
      <w:caps/>
      <w:sz w:val="16"/>
      <w:szCs w:val="22"/>
    </w:rPr>
  </w:style>
  <w:style w:type="paragraph" w:customStyle="1" w:styleId="Header2">
    <w:name w:val="Header2"/>
    <w:basedOn w:val="Heading20"/>
    <w:link w:val="Header2Char"/>
    <w:qFormat/>
    <w:rsid w:val="00CC01A5"/>
  </w:style>
  <w:style w:type="character" w:customStyle="1" w:styleId="UnderlinedcardChar">
    <w:name w:val="Underlined card Char"/>
    <w:link w:val="Underlinedcard"/>
    <w:locked/>
    <w:rsid w:val="00CC01A5"/>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CC01A5"/>
    <w:pPr>
      <w:autoSpaceDE w:val="0"/>
      <w:autoSpaceDN w:val="0"/>
      <w:adjustRightInd w:val="0"/>
      <w:spacing w:after="0" w:line="240" w:lineRule="auto"/>
      <w:ind w:left="432" w:right="432"/>
      <w:jc w:val="both"/>
    </w:pPr>
    <w:rPr>
      <w:rFonts w:eastAsia="Times New Roman"/>
      <w:sz w:val="16"/>
      <w:szCs w:val="22"/>
      <w:u w:val="thick"/>
    </w:rPr>
  </w:style>
  <w:style w:type="character" w:customStyle="1" w:styleId="StyleHeading212ptChar">
    <w:name w:val="Style Heading2 + 12 pt Char"/>
    <w:link w:val="StyleHeading212pt"/>
    <w:locked/>
    <w:rsid w:val="00CC01A5"/>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CC01A5"/>
    <w:rPr>
      <w:bCs/>
    </w:rPr>
  </w:style>
  <w:style w:type="character" w:customStyle="1" w:styleId="Heading212ptChar">
    <w:name w:val="Heading2 + 12 pt Char"/>
    <w:link w:val="Heading212pt"/>
    <w:locked/>
    <w:rsid w:val="00CC01A5"/>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CC01A5"/>
  </w:style>
  <w:style w:type="paragraph" w:customStyle="1" w:styleId="StyleHeading110pt">
    <w:name w:val="Style Heading 1 + 10 pt"/>
    <w:basedOn w:val="Heading1"/>
    <w:qFormat/>
    <w:rsid w:val="00CC01A5"/>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CC01A5"/>
  </w:style>
  <w:style w:type="paragraph" w:customStyle="1" w:styleId="StyleUnderliningTimesNewRomanBoldNounderlineKernat16">
    <w:name w:val="Style Underlining + Times New Roman Bold No underline Kern at 16..."/>
    <w:basedOn w:val="Normal"/>
    <w:qFormat/>
    <w:rsid w:val="00CC01A5"/>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CC01A5"/>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CC01A5"/>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CC01A5"/>
    <w:pPr>
      <w:spacing w:after="0" w:line="240" w:lineRule="auto"/>
      <w:ind w:left="1728" w:right="1728"/>
    </w:pPr>
    <w:rPr>
      <w:rFonts w:eastAsia="Calibri"/>
      <w:sz w:val="18"/>
      <w:u w:val="single"/>
    </w:rPr>
  </w:style>
  <w:style w:type="paragraph" w:customStyle="1" w:styleId="medium-normal">
    <w:name w:val="medium-normal"/>
    <w:basedOn w:val="Normal"/>
    <w:qFormat/>
    <w:rsid w:val="00CC01A5"/>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CC01A5"/>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CC01A5"/>
    <w:rPr>
      <w:rFonts w:ascii="Calibri" w:eastAsia="Times New Roman" w:hAnsi="Calibri" w:cs="Calibri"/>
      <w:sz w:val="12"/>
    </w:rPr>
  </w:style>
  <w:style w:type="paragraph" w:customStyle="1" w:styleId="CardsFont6ptChar">
    <w:name w:val="Cards + Font: 6 pt Char"/>
    <w:basedOn w:val="CardsChar2"/>
    <w:link w:val="CardsFont6ptCharChar"/>
    <w:qFormat/>
    <w:rsid w:val="00CC01A5"/>
    <w:rPr>
      <w:rFonts w:eastAsia="Times New Roman"/>
      <w:sz w:val="12"/>
      <w:szCs w:val="24"/>
    </w:rPr>
  </w:style>
  <w:style w:type="character" w:customStyle="1" w:styleId="CitesCharCharChar">
    <w:name w:val="Cites Char Char Char"/>
    <w:link w:val="CitesCharChar"/>
    <w:locked/>
    <w:rsid w:val="00CC01A5"/>
    <w:rPr>
      <w:rFonts w:ascii="Calibri" w:eastAsia="Times New Roman" w:hAnsi="Calibri" w:cs="Calibri"/>
      <w:b/>
      <w:bCs/>
      <w:sz w:val="16"/>
      <w:szCs w:val="22"/>
    </w:rPr>
  </w:style>
  <w:style w:type="paragraph" w:customStyle="1" w:styleId="CitesCharChar">
    <w:name w:val="Cites Char Char"/>
    <w:basedOn w:val="Normal"/>
    <w:link w:val="CitesCharCharChar"/>
    <w:qFormat/>
    <w:rsid w:val="00CC01A5"/>
    <w:pPr>
      <w:autoSpaceDE w:val="0"/>
      <w:autoSpaceDN w:val="0"/>
      <w:adjustRightInd w:val="0"/>
      <w:spacing w:after="0" w:line="240" w:lineRule="auto"/>
      <w:jc w:val="both"/>
      <w:outlineLvl w:val="2"/>
    </w:pPr>
    <w:rPr>
      <w:rFonts w:eastAsia="Times New Roman"/>
      <w:b/>
      <w:bCs/>
      <w:sz w:val="16"/>
      <w:szCs w:val="22"/>
    </w:rPr>
  </w:style>
  <w:style w:type="paragraph" w:customStyle="1" w:styleId="TagsCharChar">
    <w:name w:val="Tags Char Char"/>
    <w:basedOn w:val="Normal"/>
    <w:uiPriority w:val="99"/>
    <w:qFormat/>
    <w:rsid w:val="00CC01A5"/>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CC01A5"/>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CC01A5"/>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CC01A5"/>
    <w:pPr>
      <w:spacing w:after="0" w:line="240" w:lineRule="auto"/>
      <w:ind w:left="1728" w:right="1728"/>
    </w:pPr>
    <w:rPr>
      <w:rFonts w:eastAsia="Times New Roman"/>
      <w:sz w:val="18"/>
      <w:szCs w:val="22"/>
    </w:rPr>
  </w:style>
  <w:style w:type="paragraph" w:customStyle="1" w:styleId="CardTextCharChar">
    <w:name w:val="Card Text Char Char"/>
    <w:basedOn w:val="Normal"/>
    <w:qFormat/>
    <w:rsid w:val="00CC01A5"/>
    <w:pPr>
      <w:spacing w:after="0" w:line="240" w:lineRule="auto"/>
      <w:ind w:left="1728" w:right="1728"/>
    </w:pPr>
    <w:rPr>
      <w:rFonts w:eastAsia="Calibri"/>
      <w:sz w:val="18"/>
    </w:rPr>
  </w:style>
  <w:style w:type="paragraph" w:customStyle="1" w:styleId="boldciteChar">
    <w:name w:val="bold cite Char"/>
    <w:basedOn w:val="Heading1"/>
    <w:uiPriority w:val="99"/>
    <w:qFormat/>
    <w:rsid w:val="00CC01A5"/>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CC01A5"/>
    <w:pPr>
      <w:spacing w:after="0" w:line="240" w:lineRule="auto"/>
    </w:pPr>
    <w:rPr>
      <w:rFonts w:eastAsia="Calibri"/>
      <w:szCs w:val="20"/>
    </w:rPr>
  </w:style>
  <w:style w:type="paragraph" w:customStyle="1" w:styleId="CardCites">
    <w:name w:val="Card Cites"/>
    <w:basedOn w:val="Normal"/>
    <w:next w:val="Normal"/>
    <w:qFormat/>
    <w:rsid w:val="00CC01A5"/>
    <w:pPr>
      <w:spacing w:after="0" w:line="240" w:lineRule="auto"/>
    </w:pPr>
    <w:rPr>
      <w:rFonts w:eastAsia="Calibri"/>
      <w:b/>
    </w:rPr>
  </w:style>
  <w:style w:type="paragraph" w:customStyle="1" w:styleId="textmargin">
    <w:name w:val="textmargin"/>
    <w:basedOn w:val="Normal"/>
    <w:uiPriority w:val="99"/>
    <w:qFormat/>
    <w:rsid w:val="00CC01A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CC01A5"/>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CC01A5"/>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CC01A5"/>
    <w:pPr>
      <w:spacing w:after="0" w:line="240" w:lineRule="auto"/>
    </w:pPr>
    <w:rPr>
      <w:rFonts w:ascii="Verdana" w:eastAsia="Calibri" w:hAnsi="Verdana"/>
      <w:szCs w:val="20"/>
    </w:rPr>
  </w:style>
  <w:style w:type="paragraph" w:customStyle="1" w:styleId="correctindex">
    <w:name w:val="correct index"/>
    <w:basedOn w:val="Normal"/>
    <w:uiPriority w:val="99"/>
    <w:qFormat/>
    <w:rsid w:val="00CC01A5"/>
    <w:pPr>
      <w:spacing w:after="0" w:line="240" w:lineRule="auto"/>
    </w:pPr>
    <w:rPr>
      <w:rFonts w:ascii="Arial Narrow" w:eastAsia="Calibri" w:hAnsi="Arial Narrow"/>
      <w:color w:val="000000"/>
    </w:rPr>
  </w:style>
  <w:style w:type="paragraph" w:customStyle="1" w:styleId="bc2">
    <w:name w:val="bc_2"/>
    <w:basedOn w:val="Normal"/>
    <w:uiPriority w:val="99"/>
    <w:qFormat/>
    <w:rsid w:val="00CC01A5"/>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CC01A5"/>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CC01A5"/>
    <w:pPr>
      <w:spacing w:after="0" w:line="240" w:lineRule="auto"/>
    </w:pPr>
    <w:rPr>
      <w:rFonts w:ascii="Verdana" w:eastAsia="Calibri" w:hAnsi="Verdana"/>
      <w:szCs w:val="20"/>
    </w:rPr>
  </w:style>
  <w:style w:type="paragraph" w:customStyle="1" w:styleId="quote2">
    <w:name w:val="quote2"/>
    <w:basedOn w:val="Normal"/>
    <w:uiPriority w:val="99"/>
    <w:qFormat/>
    <w:rsid w:val="00CC01A5"/>
    <w:pPr>
      <w:spacing w:after="0" w:line="240" w:lineRule="auto"/>
    </w:pPr>
    <w:rPr>
      <w:rFonts w:ascii="Verdana" w:eastAsia="Calibri" w:hAnsi="Verdana"/>
      <w:szCs w:val="20"/>
    </w:rPr>
  </w:style>
  <w:style w:type="paragraph" w:customStyle="1" w:styleId="BlockTitle1">
    <w:name w:val="Block Title #1"/>
    <w:basedOn w:val="Heading1"/>
    <w:qFormat/>
    <w:rsid w:val="00CC01A5"/>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CC01A5"/>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CC01A5"/>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CC01A5"/>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CC01A5"/>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CC01A5"/>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CC01A5"/>
    <w:pPr>
      <w:spacing w:after="0" w:line="240" w:lineRule="auto"/>
    </w:pPr>
    <w:rPr>
      <w:rFonts w:ascii="Arial Narrow" w:eastAsia="Times New Roman" w:hAnsi="Arial Narrow"/>
      <w:sz w:val="18"/>
    </w:rPr>
  </w:style>
  <w:style w:type="character" w:customStyle="1" w:styleId="TagCiteChar0">
    <w:name w:val="Tag/Cite Char"/>
    <w:link w:val="TagCite2"/>
    <w:locked/>
    <w:rsid w:val="00CC01A5"/>
    <w:rPr>
      <w:rFonts w:ascii="Arial Narrow" w:eastAsia="Times New Roman" w:hAnsi="Arial Narrow" w:cs="Calibri"/>
      <w:b/>
      <w:sz w:val="16"/>
      <w:szCs w:val="22"/>
    </w:rPr>
  </w:style>
  <w:style w:type="paragraph" w:customStyle="1" w:styleId="TagCite2">
    <w:name w:val="Tag/Cite"/>
    <w:basedOn w:val="Normal"/>
    <w:next w:val="Normal"/>
    <w:link w:val="TagCiteChar0"/>
    <w:qFormat/>
    <w:rsid w:val="00CC01A5"/>
    <w:pPr>
      <w:spacing w:after="0" w:line="240" w:lineRule="auto"/>
    </w:pPr>
    <w:rPr>
      <w:rFonts w:ascii="Arial Narrow" w:eastAsia="Times New Roman" w:hAnsi="Arial Narrow"/>
      <w:b/>
      <w:sz w:val="16"/>
      <w:szCs w:val="22"/>
    </w:rPr>
  </w:style>
  <w:style w:type="character" w:customStyle="1" w:styleId="F4Char">
    <w:name w:val="F4 Char"/>
    <w:link w:val="F4"/>
    <w:locked/>
    <w:rsid w:val="00CC01A5"/>
    <w:rPr>
      <w:rFonts w:ascii="Arial Narrow" w:eastAsia="Times New Roman" w:hAnsi="Arial Narrow" w:cs="Calibri"/>
      <w:sz w:val="16"/>
      <w:szCs w:val="20"/>
      <w:u w:val="single"/>
    </w:rPr>
  </w:style>
  <w:style w:type="paragraph" w:customStyle="1" w:styleId="F4">
    <w:name w:val="F4"/>
    <w:basedOn w:val="Normal"/>
    <w:link w:val="F4Char"/>
    <w:qFormat/>
    <w:rsid w:val="00CC01A5"/>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CC01A5"/>
    <w:rPr>
      <w:rFonts w:ascii="Arial Narrow" w:eastAsia="Times New Roman" w:hAnsi="Arial Narrow" w:cs="Calibri"/>
      <w:sz w:val="16"/>
      <w:szCs w:val="20"/>
    </w:rPr>
  </w:style>
  <w:style w:type="paragraph" w:customStyle="1" w:styleId="StyleCARD">
    <w:name w:val="Style CARD +"/>
    <w:basedOn w:val="Normal"/>
    <w:link w:val="StyleCARDChar"/>
    <w:qFormat/>
    <w:rsid w:val="00CC01A5"/>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CC01A5"/>
    <w:pPr>
      <w:spacing w:after="0" w:line="240" w:lineRule="auto"/>
    </w:pPr>
    <w:rPr>
      <w:b/>
    </w:rPr>
  </w:style>
  <w:style w:type="character" w:customStyle="1" w:styleId="tagCharCharChar">
    <w:name w:val="tag Char Char Char"/>
    <w:link w:val="tagCharChar"/>
    <w:locked/>
    <w:rsid w:val="00CC01A5"/>
    <w:rPr>
      <w:rFonts w:ascii="Calibri" w:eastAsia="Times New Roman" w:hAnsi="Calibri" w:cs="Calibri"/>
      <w:b/>
      <w:sz w:val="16"/>
      <w:szCs w:val="20"/>
    </w:rPr>
  </w:style>
  <w:style w:type="paragraph" w:customStyle="1" w:styleId="tagCharChar">
    <w:name w:val="tag Char Char"/>
    <w:basedOn w:val="Normal"/>
    <w:link w:val="tagCharCharChar"/>
    <w:qFormat/>
    <w:rsid w:val="00CC01A5"/>
    <w:pPr>
      <w:spacing w:after="0" w:line="240" w:lineRule="auto"/>
    </w:pPr>
    <w:rPr>
      <w:rFonts w:eastAsia="Times New Roman"/>
      <w:b/>
      <w:sz w:val="16"/>
      <w:szCs w:val="20"/>
    </w:rPr>
  </w:style>
  <w:style w:type="paragraph" w:customStyle="1" w:styleId="issuedetails">
    <w:name w:val="issue_details"/>
    <w:basedOn w:val="Normal"/>
    <w:uiPriority w:val="99"/>
    <w:qFormat/>
    <w:rsid w:val="00CC01A5"/>
    <w:pPr>
      <w:spacing w:before="100" w:beforeAutospacing="1" w:after="100" w:afterAutospacing="1" w:line="240" w:lineRule="auto"/>
    </w:pPr>
    <w:rPr>
      <w:rFonts w:eastAsia="Times New Roman"/>
    </w:rPr>
  </w:style>
  <w:style w:type="paragraph" w:customStyle="1" w:styleId="TxBrp2">
    <w:name w:val="TxBr_p2"/>
    <w:basedOn w:val="Normal"/>
    <w:qFormat/>
    <w:rsid w:val="00CC01A5"/>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CC01A5"/>
    <w:pPr>
      <w:spacing w:after="0" w:line="240" w:lineRule="auto"/>
    </w:pPr>
    <w:rPr>
      <w:rFonts w:eastAsia="Times New Roman"/>
      <w:color w:val="000000"/>
      <w:szCs w:val="20"/>
    </w:rPr>
  </w:style>
  <w:style w:type="paragraph" w:customStyle="1" w:styleId="bodycopyindent">
    <w:name w:val="bodycopyindent"/>
    <w:basedOn w:val="Normal"/>
    <w:uiPriority w:val="99"/>
    <w:qFormat/>
    <w:rsid w:val="00CC01A5"/>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CC01A5"/>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CC01A5"/>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CC01A5"/>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CC01A5"/>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CC01A5"/>
    <w:rPr>
      <w:rFonts w:ascii="Arial Narrow" w:eastAsia="Times New Roman" w:hAnsi="Arial Narrow"/>
      <w:sz w:val="22"/>
      <w:u w:val="single"/>
    </w:rPr>
  </w:style>
  <w:style w:type="paragraph" w:customStyle="1" w:styleId="StyleUnderlineChar11pt">
    <w:name w:val="Style Underline Char + 11 pt"/>
    <w:link w:val="StyleUnderlineChar11ptChar"/>
    <w:qFormat/>
    <w:rsid w:val="00CC01A5"/>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CC01A5"/>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CC01A5"/>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CC01A5"/>
    <w:pPr>
      <w:spacing w:before="100" w:beforeAutospacing="1" w:after="100" w:afterAutospacing="1" w:line="240" w:lineRule="auto"/>
    </w:pPr>
    <w:rPr>
      <w:rFonts w:eastAsia="Times New Roman"/>
    </w:rPr>
  </w:style>
  <w:style w:type="paragraph" w:customStyle="1" w:styleId="text1">
    <w:name w:val="text1"/>
    <w:basedOn w:val="Normal"/>
    <w:autoRedefine/>
    <w:qFormat/>
    <w:rsid w:val="00CC01A5"/>
    <w:pPr>
      <w:spacing w:after="0" w:line="240" w:lineRule="auto"/>
    </w:pPr>
    <w:rPr>
      <w:rFonts w:eastAsia="Times New Roman"/>
      <w:szCs w:val="20"/>
    </w:rPr>
  </w:style>
  <w:style w:type="character" w:customStyle="1" w:styleId="Style6Char">
    <w:name w:val="Style6 Char"/>
    <w:basedOn w:val="DefaultParagraphFont"/>
    <w:link w:val="Style6"/>
    <w:locked/>
    <w:rsid w:val="00CC01A5"/>
    <w:rPr>
      <w:rFonts w:ascii="Calibri" w:eastAsiaTheme="minorHAnsi" w:hAnsi="Calibri" w:cs="Calibri"/>
      <w:b/>
      <w:sz w:val="16"/>
      <w:szCs w:val="22"/>
    </w:rPr>
  </w:style>
  <w:style w:type="paragraph" w:customStyle="1" w:styleId="Style6">
    <w:name w:val="Style6"/>
    <w:basedOn w:val="Normal"/>
    <w:link w:val="Style6Char"/>
    <w:autoRedefine/>
    <w:qFormat/>
    <w:rsid w:val="00CC01A5"/>
    <w:pPr>
      <w:spacing w:after="0" w:line="240" w:lineRule="auto"/>
    </w:pPr>
    <w:rPr>
      <w:rFonts w:eastAsiaTheme="minorHAnsi"/>
      <w:b/>
      <w:sz w:val="16"/>
      <w:szCs w:val="22"/>
    </w:rPr>
  </w:style>
  <w:style w:type="character" w:customStyle="1" w:styleId="Style11Char">
    <w:name w:val="Style11 Char"/>
    <w:basedOn w:val="DefaultParagraphFont"/>
    <w:link w:val="Style11"/>
    <w:locked/>
    <w:rsid w:val="00CC01A5"/>
    <w:rPr>
      <w:rFonts w:ascii="Calibri" w:eastAsia="Times New Roman" w:hAnsi="Calibri" w:cs="Calibri"/>
      <w:b/>
      <w:sz w:val="16"/>
      <w:szCs w:val="20"/>
      <w:u w:val="thick"/>
    </w:rPr>
  </w:style>
  <w:style w:type="paragraph" w:customStyle="1" w:styleId="Style11">
    <w:name w:val="Style11"/>
    <w:basedOn w:val="Normal"/>
    <w:link w:val="Style11Char"/>
    <w:qFormat/>
    <w:rsid w:val="00CC01A5"/>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CC01A5"/>
    <w:rPr>
      <w:rFonts w:ascii="Calibri" w:eastAsia="Times New Roman" w:hAnsi="Calibri" w:cs="Calibri"/>
      <w:b/>
      <w:sz w:val="16"/>
      <w:szCs w:val="22"/>
      <w:u w:val="thick"/>
    </w:rPr>
  </w:style>
  <w:style w:type="paragraph" w:customStyle="1" w:styleId="Style12">
    <w:name w:val="Style12"/>
    <w:basedOn w:val="Normal"/>
    <w:link w:val="Style12Char"/>
    <w:qFormat/>
    <w:rsid w:val="00CC01A5"/>
    <w:pPr>
      <w:spacing w:after="0" w:line="240" w:lineRule="auto"/>
    </w:pPr>
    <w:rPr>
      <w:rFonts w:eastAsia="Times New Roman"/>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CC01A5"/>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CC01A5"/>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CC01A5"/>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CC01A5"/>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CC01A5"/>
    <w:pPr>
      <w:spacing w:after="0" w:line="240" w:lineRule="auto"/>
      <w:ind w:left="288" w:right="288"/>
    </w:pPr>
  </w:style>
  <w:style w:type="character" w:customStyle="1" w:styleId="MinimizedTextChar">
    <w:name w:val="Minimized Text Char"/>
    <w:link w:val="MinimizedText"/>
    <w:locked/>
    <w:rsid w:val="00CC01A5"/>
    <w:rPr>
      <w:rFonts w:ascii="Cambria" w:eastAsiaTheme="minorHAnsi" w:hAnsi="Cambria"/>
      <w:sz w:val="16"/>
      <w:szCs w:val="22"/>
    </w:rPr>
  </w:style>
  <w:style w:type="paragraph" w:customStyle="1" w:styleId="MinimizedText">
    <w:name w:val="Minimized Text"/>
    <w:link w:val="MinimizedTextChar"/>
    <w:qFormat/>
    <w:rsid w:val="00CC01A5"/>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CC01A5"/>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CC01A5"/>
    <w:rPr>
      <w:sz w:val="20"/>
    </w:rPr>
  </w:style>
  <w:style w:type="character" w:customStyle="1" w:styleId="Debate-EmphasizedText-F5Char">
    <w:name w:val="Debate- Emphasized Text- F5 Char"/>
    <w:link w:val="Debate-EmphasizedText-F5"/>
    <w:locked/>
    <w:rsid w:val="00CC01A5"/>
    <w:rPr>
      <w:rFonts w:ascii="Georgia" w:hAnsi="Georgia" w:cs="Verdana"/>
      <w:u w:val="single"/>
    </w:rPr>
  </w:style>
  <w:style w:type="paragraph" w:customStyle="1" w:styleId="Debate-EmphasizedText-F5">
    <w:name w:val="Debate- Emphasized Text- F5"/>
    <w:basedOn w:val="Normal"/>
    <w:link w:val="Debate-EmphasizedText-F5Char"/>
    <w:qFormat/>
    <w:rsid w:val="00CC01A5"/>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CC01A5"/>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CC01A5"/>
    <w:pPr>
      <w:spacing w:after="200" w:line="240" w:lineRule="auto"/>
      <w:contextualSpacing/>
    </w:pPr>
    <w:rPr>
      <w:rFonts w:ascii="Georgia" w:hAnsi="Georgia" w:cs="Verdana"/>
      <w:sz w:val="24"/>
      <w:u w:val="single"/>
    </w:rPr>
  </w:style>
  <w:style w:type="character" w:customStyle="1" w:styleId="CardT1Char">
    <w:name w:val="CardT1 Char"/>
    <w:link w:val="CardT1"/>
    <w:locked/>
    <w:rsid w:val="00CC01A5"/>
    <w:rPr>
      <w:rFonts w:ascii="Calibri" w:eastAsia="Calibri" w:hAnsi="Calibri" w:cs="Calibri"/>
      <w:kern w:val="2"/>
      <w:sz w:val="14"/>
      <w:szCs w:val="14"/>
      <w:lang w:eastAsia="zh-TW"/>
    </w:rPr>
  </w:style>
  <w:style w:type="paragraph" w:customStyle="1" w:styleId="CardT1">
    <w:name w:val="CardT1"/>
    <w:basedOn w:val="Normal"/>
    <w:link w:val="CardT1Char"/>
    <w:qFormat/>
    <w:rsid w:val="00CC01A5"/>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CC01A5"/>
    <w:rPr>
      <w:rFonts w:ascii="Calibri" w:eastAsia="Times New Roman" w:hAnsi="Calibri" w:cs="Calibri"/>
      <w:sz w:val="16"/>
      <w:szCs w:val="20"/>
    </w:rPr>
  </w:style>
  <w:style w:type="paragraph" w:customStyle="1" w:styleId="CardText3">
    <w:name w:val="CardText"/>
    <w:basedOn w:val="Normal"/>
    <w:next w:val="Normal"/>
    <w:link w:val="CardTextChar1"/>
    <w:qFormat/>
    <w:rsid w:val="00CC01A5"/>
    <w:pPr>
      <w:spacing w:after="0" w:line="240" w:lineRule="auto"/>
      <w:ind w:left="288" w:right="288"/>
    </w:pPr>
    <w:rPr>
      <w:rFonts w:eastAsia="Times New Roman"/>
      <w:sz w:val="16"/>
      <w:szCs w:val="20"/>
    </w:rPr>
  </w:style>
  <w:style w:type="character" w:customStyle="1" w:styleId="TaglineChar">
    <w:name w:val="Tagline Char"/>
    <w:link w:val="Tagline0"/>
    <w:locked/>
    <w:rsid w:val="00CC01A5"/>
    <w:rPr>
      <w:rFonts w:ascii="Calibri" w:eastAsiaTheme="minorHAnsi" w:hAnsi="Calibri" w:cs="Calibri"/>
      <w:b/>
      <w:sz w:val="26"/>
      <w:szCs w:val="22"/>
    </w:rPr>
  </w:style>
  <w:style w:type="paragraph" w:customStyle="1" w:styleId="Tagline0">
    <w:name w:val="Tagline"/>
    <w:basedOn w:val="Normal"/>
    <w:link w:val="TaglineChar"/>
    <w:qFormat/>
    <w:rsid w:val="00CC01A5"/>
    <w:pPr>
      <w:spacing w:after="0" w:line="254" w:lineRule="auto"/>
    </w:pPr>
    <w:rPr>
      <w:rFonts w:eastAsiaTheme="minorHAnsi"/>
      <w:b/>
      <w:sz w:val="26"/>
      <w:szCs w:val="22"/>
    </w:rPr>
  </w:style>
  <w:style w:type="paragraph" w:customStyle="1" w:styleId="bodytext0">
    <w:name w:val="bodytext"/>
    <w:basedOn w:val="Normal"/>
    <w:qFormat/>
    <w:rsid w:val="00CC01A5"/>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CC01A5"/>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CC01A5"/>
    <w:pPr>
      <w:spacing w:line="181" w:lineRule="atLeast"/>
    </w:pPr>
    <w:rPr>
      <w:rFonts w:ascii="Sabon LT Std" w:eastAsia="MS Mincho" w:hAnsi="Sabon LT Std"/>
      <w:color w:val="auto"/>
      <w:sz w:val="22"/>
    </w:rPr>
  </w:style>
  <w:style w:type="paragraph" w:customStyle="1" w:styleId="Pa15">
    <w:name w:val="Pa15"/>
    <w:basedOn w:val="Default"/>
    <w:next w:val="Default"/>
    <w:qFormat/>
    <w:rsid w:val="00CC01A5"/>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CC01A5"/>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CC01A5"/>
    <w:rPr>
      <w:rFonts w:ascii="Calibri" w:eastAsia="Times New Roman" w:hAnsi="Calibri" w:cs="Calibri"/>
      <w:b/>
      <w:kern w:val="32"/>
      <w:sz w:val="32"/>
      <w:szCs w:val="20"/>
    </w:rPr>
  </w:style>
  <w:style w:type="paragraph" w:customStyle="1" w:styleId="HeadingsBase">
    <w:name w:val="Headings Base"/>
    <w:basedOn w:val="Normal"/>
    <w:link w:val="HeadingsBaseChar"/>
    <w:qFormat/>
    <w:rsid w:val="00CC01A5"/>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CC01A5"/>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CC01A5"/>
  </w:style>
  <w:style w:type="paragraph" w:customStyle="1" w:styleId="SchoolWorksCited">
    <w:name w:val="School Works Cited"/>
    <w:basedOn w:val="SchoolPaper"/>
    <w:qFormat/>
    <w:rsid w:val="00CC01A5"/>
  </w:style>
  <w:style w:type="paragraph" w:customStyle="1" w:styleId="BlockQuote">
    <w:name w:val="Block Quote"/>
    <w:basedOn w:val="Normal"/>
    <w:qFormat/>
    <w:rsid w:val="00CC01A5"/>
    <w:pPr>
      <w:spacing w:after="0" w:line="240" w:lineRule="auto"/>
      <w:ind w:left="720" w:right="720"/>
    </w:pPr>
    <w:rPr>
      <w:rFonts w:eastAsia="Times New Roman"/>
      <w:kern w:val="32"/>
      <w:szCs w:val="20"/>
    </w:rPr>
  </w:style>
  <w:style w:type="paragraph" w:customStyle="1" w:styleId="PaperBody">
    <w:name w:val="Paper Body"/>
    <w:basedOn w:val="Normal"/>
    <w:qFormat/>
    <w:rsid w:val="00CC01A5"/>
    <w:pPr>
      <w:spacing w:after="0" w:line="480" w:lineRule="auto"/>
      <w:ind w:firstLine="720"/>
    </w:pPr>
    <w:rPr>
      <w:rFonts w:eastAsia="Times New Roman"/>
      <w:kern w:val="32"/>
    </w:rPr>
  </w:style>
  <w:style w:type="paragraph" w:customStyle="1" w:styleId="PaperCitation">
    <w:name w:val="Paper Citation"/>
    <w:basedOn w:val="Normal"/>
    <w:qFormat/>
    <w:rsid w:val="00CC01A5"/>
    <w:pPr>
      <w:spacing w:after="0" w:line="480" w:lineRule="auto"/>
      <w:ind w:left="720" w:hanging="720"/>
    </w:pPr>
    <w:rPr>
      <w:rFonts w:eastAsia="Times New Roman"/>
      <w:kern w:val="32"/>
      <w:szCs w:val="20"/>
    </w:rPr>
  </w:style>
  <w:style w:type="paragraph" w:customStyle="1" w:styleId="WW-Default">
    <w:name w:val="WW-Default"/>
    <w:qFormat/>
    <w:rsid w:val="00CC01A5"/>
    <w:pPr>
      <w:suppressAutoHyphens/>
    </w:pPr>
    <w:rPr>
      <w:rFonts w:ascii="Georgia" w:eastAsia="Calibri" w:hAnsi="Georgia" w:cs="Calibri"/>
      <w:sz w:val="22"/>
      <w:szCs w:val="22"/>
      <w:lang w:eastAsia="ar-SA"/>
    </w:rPr>
  </w:style>
  <w:style w:type="paragraph" w:customStyle="1" w:styleId="Standard">
    <w:name w:val="Standard"/>
    <w:qFormat/>
    <w:rsid w:val="00CC01A5"/>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CC01A5"/>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CC01A5"/>
    <w:rPr>
      <w:rFonts w:ascii="Calibri" w:eastAsia="Times New Roman" w:hAnsi="Calibri" w:cs="Calibri"/>
      <w:sz w:val="16"/>
      <w:szCs w:val="22"/>
    </w:rPr>
  </w:style>
  <w:style w:type="paragraph" w:customStyle="1" w:styleId="10ptfont">
    <w:name w:val="10pt font"/>
    <w:basedOn w:val="Normal"/>
    <w:link w:val="10ptfontChar"/>
    <w:autoRedefine/>
    <w:qFormat/>
    <w:rsid w:val="00CC01A5"/>
    <w:pPr>
      <w:spacing w:after="0" w:line="240" w:lineRule="auto"/>
    </w:pPr>
    <w:rPr>
      <w:rFonts w:eastAsia="Times New Roman"/>
      <w:sz w:val="16"/>
      <w:szCs w:val="22"/>
    </w:rPr>
  </w:style>
  <w:style w:type="paragraph" w:customStyle="1" w:styleId="Shrink8">
    <w:name w:val="Shrink8"/>
    <w:basedOn w:val="Normal"/>
    <w:qFormat/>
    <w:rsid w:val="00CC01A5"/>
    <w:pPr>
      <w:spacing w:after="0" w:line="240" w:lineRule="auto"/>
    </w:pPr>
    <w:rPr>
      <w:rFonts w:eastAsia="Cambria"/>
    </w:rPr>
  </w:style>
  <w:style w:type="paragraph" w:customStyle="1" w:styleId="western">
    <w:name w:val="western"/>
    <w:basedOn w:val="Normal"/>
    <w:qFormat/>
    <w:rsid w:val="00CC01A5"/>
    <w:pPr>
      <w:suppressAutoHyphens/>
      <w:spacing w:before="280" w:after="280" w:line="240" w:lineRule="auto"/>
    </w:pPr>
    <w:rPr>
      <w:color w:val="000000"/>
    </w:rPr>
  </w:style>
  <w:style w:type="paragraph" w:customStyle="1" w:styleId="first">
    <w:name w:val="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CC01A5"/>
    <w:pPr>
      <w:spacing w:after="0" w:line="240" w:lineRule="auto"/>
    </w:pPr>
  </w:style>
  <w:style w:type="paragraph" w:customStyle="1" w:styleId="TagsChar1Char">
    <w:name w:val="Tags Char1 Char"/>
    <w:basedOn w:val="Normal"/>
    <w:qFormat/>
    <w:rsid w:val="00CC01A5"/>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CC01A5"/>
    <w:pPr>
      <w:spacing w:after="0" w:line="240" w:lineRule="auto"/>
    </w:pPr>
  </w:style>
  <w:style w:type="paragraph" w:customStyle="1" w:styleId="Cards1">
    <w:name w:val="Cards1"/>
    <w:basedOn w:val="Normal"/>
    <w:qFormat/>
    <w:rsid w:val="00CC01A5"/>
    <w:pPr>
      <w:spacing w:after="0" w:line="240" w:lineRule="auto"/>
    </w:pPr>
  </w:style>
  <w:style w:type="paragraph" w:customStyle="1" w:styleId="CardsUnderline">
    <w:name w:val="Cards + Underline"/>
    <w:basedOn w:val="Normal"/>
    <w:next w:val="Style3"/>
    <w:qFormat/>
    <w:rsid w:val="00CC01A5"/>
    <w:pPr>
      <w:spacing w:after="0" w:line="240" w:lineRule="auto"/>
    </w:pPr>
  </w:style>
  <w:style w:type="paragraph" w:customStyle="1" w:styleId="StyleNormalWebNormalWebChar1CharNormalWebCharCharC">
    <w:name w:val="Style Normal (Web)Normal (Web) Char1 CharNormal (Web) Char Char C..."/>
    <w:basedOn w:val="Title"/>
    <w:qFormat/>
    <w:rsid w:val="00CC01A5"/>
    <w:pPr>
      <w:pBdr>
        <w:bottom w:val="none" w:sz="0" w:space="0" w:color="auto"/>
      </w:pBdr>
      <w:spacing w:after="0"/>
      <w:contextualSpacing w:val="0"/>
    </w:pPr>
    <w:rPr>
      <w:rFonts w:ascii="Georgia" w:hAnsi="Georgia"/>
      <w:bCs w:val="0"/>
      <w:u w:val="none"/>
    </w:rPr>
  </w:style>
  <w:style w:type="paragraph" w:customStyle="1" w:styleId="Reference">
    <w:name w:val="Reference"/>
    <w:qFormat/>
    <w:rsid w:val="00CC01A5"/>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CC01A5"/>
    <w:pPr>
      <w:spacing w:after="0" w:line="240" w:lineRule="auto"/>
    </w:pPr>
  </w:style>
  <w:style w:type="paragraph" w:customStyle="1" w:styleId="StyleHeading2Heading2Char2CharHeading2Char1CharCharHead">
    <w:name w:val="Style Heading 2Heading 2 Char2 CharHeading 2 Char1 Char CharHead..."/>
    <w:basedOn w:val="Heading2"/>
    <w:qFormat/>
    <w:rsid w:val="00CC01A5"/>
    <w:pPr>
      <w:spacing w:before="480" w:line="240" w:lineRule="auto"/>
    </w:pPr>
  </w:style>
  <w:style w:type="paragraph" w:customStyle="1" w:styleId="Blocktitle0">
    <w:name w:val="Block title"/>
    <w:basedOn w:val="Heading1"/>
    <w:next w:val="Debate-EmphasizedText-F5"/>
    <w:autoRedefine/>
    <w:qFormat/>
    <w:rsid w:val="00CC01A5"/>
    <w:pPr>
      <w:spacing w:before="480" w:line="240" w:lineRule="auto"/>
    </w:pPr>
  </w:style>
  <w:style w:type="paragraph" w:customStyle="1" w:styleId="BlockHeading1">
    <w:name w:val="Block Heading 1"/>
    <w:basedOn w:val="Normal"/>
    <w:qFormat/>
    <w:rsid w:val="00CC01A5"/>
    <w:pPr>
      <w:spacing w:after="0" w:line="240" w:lineRule="auto"/>
    </w:pPr>
  </w:style>
  <w:style w:type="paragraph" w:customStyle="1" w:styleId="RepeatBlockHeading">
    <w:name w:val="Repeat Block Heading"/>
    <w:basedOn w:val="Normal"/>
    <w:next w:val="Underlining"/>
    <w:qFormat/>
    <w:rsid w:val="00CC01A5"/>
    <w:pPr>
      <w:spacing w:after="0" w:line="240" w:lineRule="auto"/>
    </w:pPr>
  </w:style>
  <w:style w:type="paragraph" w:customStyle="1" w:styleId="CardTag">
    <w:name w:val="Card Tag"/>
    <w:next w:val="CardNotUnderlined"/>
    <w:qFormat/>
    <w:rsid w:val="00CC01A5"/>
    <w:pPr>
      <w:spacing w:after="200" w:line="276" w:lineRule="auto"/>
    </w:pPr>
    <w:rPr>
      <w:rFonts w:eastAsiaTheme="minorHAnsi"/>
      <w:sz w:val="22"/>
      <w:szCs w:val="22"/>
    </w:rPr>
  </w:style>
  <w:style w:type="paragraph" w:customStyle="1" w:styleId="textsmall">
    <w:name w:val="textsmall"/>
    <w:basedOn w:val="Normal"/>
    <w:next w:val="MicroText0"/>
    <w:qFormat/>
    <w:rsid w:val="00CC01A5"/>
    <w:pPr>
      <w:spacing w:after="0" w:line="240" w:lineRule="auto"/>
    </w:pPr>
  </w:style>
  <w:style w:type="paragraph" w:customStyle="1" w:styleId="SmallCite">
    <w:name w:val="Small Cite"/>
    <w:basedOn w:val="Normal"/>
    <w:next w:val="BlockHeading1"/>
    <w:qFormat/>
    <w:rsid w:val="00CC01A5"/>
    <w:pPr>
      <w:spacing w:after="0" w:line="240" w:lineRule="auto"/>
    </w:pPr>
  </w:style>
  <w:style w:type="paragraph" w:customStyle="1" w:styleId="links1">
    <w:name w:val="links1"/>
    <w:basedOn w:val="Normal"/>
    <w:qFormat/>
    <w:rsid w:val="00CC01A5"/>
    <w:pPr>
      <w:spacing w:after="0" w:line="240" w:lineRule="auto"/>
    </w:pPr>
  </w:style>
  <w:style w:type="paragraph" w:customStyle="1" w:styleId="endtext">
    <w:name w:val="endtext"/>
    <w:basedOn w:val="Normal"/>
    <w:next w:val="CardTag"/>
    <w:qFormat/>
    <w:rsid w:val="00CC01A5"/>
    <w:pPr>
      <w:spacing w:after="0" w:line="240" w:lineRule="auto"/>
    </w:pPr>
  </w:style>
  <w:style w:type="paragraph" w:customStyle="1" w:styleId="g">
    <w:name w:val="g"/>
    <w:basedOn w:val="Normal"/>
    <w:next w:val="Paste"/>
    <w:qFormat/>
    <w:rsid w:val="00CC01A5"/>
    <w:pPr>
      <w:spacing w:after="0" w:line="240" w:lineRule="auto"/>
    </w:pPr>
  </w:style>
  <w:style w:type="paragraph" w:customStyle="1" w:styleId="Repeatheader">
    <w:name w:val="Repeat header"/>
    <w:basedOn w:val="Normal"/>
    <w:next w:val="noindent"/>
    <w:autoRedefine/>
    <w:qFormat/>
    <w:rsid w:val="00CC01A5"/>
    <w:pPr>
      <w:spacing w:after="0" w:line="240" w:lineRule="auto"/>
    </w:pPr>
  </w:style>
  <w:style w:type="paragraph" w:customStyle="1" w:styleId="StyleCardNotUnderlined8pt">
    <w:name w:val="Style Card Not Underlined + 8 pt"/>
    <w:basedOn w:val="Debate-CardTextUnderlined-F3"/>
    <w:next w:val="endtext"/>
    <w:qFormat/>
    <w:rsid w:val="00CC01A5"/>
    <w:pPr>
      <w:spacing w:after="0"/>
      <w:contextualSpacing w:val="0"/>
    </w:pPr>
    <w:rPr>
      <w:rFonts w:cstheme="minorBidi"/>
      <w:u w:val="none"/>
    </w:rPr>
  </w:style>
  <w:style w:type="paragraph" w:customStyle="1" w:styleId="CardNotUnderlined3">
    <w:name w:val="Card Not Underlined 3"/>
    <w:basedOn w:val="Debate-CardTextUnderlined-F3"/>
    <w:qFormat/>
    <w:rsid w:val="00CC01A5"/>
    <w:pPr>
      <w:spacing w:after="0"/>
      <w:contextualSpacing w:val="0"/>
    </w:pPr>
    <w:rPr>
      <w:rFonts w:cstheme="minorBidi"/>
      <w:u w:val="none"/>
    </w:rPr>
  </w:style>
  <w:style w:type="paragraph" w:customStyle="1" w:styleId="CardNotUnderlinedFinal">
    <w:name w:val="Card Not Underlined Final"/>
    <w:next w:val="g"/>
    <w:qFormat/>
    <w:rsid w:val="00CC01A5"/>
    <w:pPr>
      <w:spacing w:after="160" w:line="256" w:lineRule="auto"/>
    </w:pPr>
    <w:rPr>
      <w:rFonts w:eastAsiaTheme="minorHAnsi"/>
      <w:sz w:val="22"/>
      <w:szCs w:val="22"/>
    </w:rPr>
  </w:style>
  <w:style w:type="paragraph" w:customStyle="1" w:styleId="Numbering">
    <w:name w:val="Numbering"/>
    <w:basedOn w:val="Normal"/>
    <w:next w:val="Normal"/>
    <w:qFormat/>
    <w:rsid w:val="00CC01A5"/>
    <w:pPr>
      <w:spacing w:after="0" w:line="240" w:lineRule="auto"/>
    </w:pPr>
  </w:style>
  <w:style w:type="paragraph" w:customStyle="1" w:styleId="Un-IndexedHeading">
    <w:name w:val="Un-Indexed Heading"/>
    <w:basedOn w:val="Heading1"/>
    <w:next w:val="Normal"/>
    <w:qFormat/>
    <w:rsid w:val="00CC01A5"/>
    <w:pPr>
      <w:spacing w:before="480" w:line="240" w:lineRule="auto"/>
    </w:pPr>
  </w:style>
  <w:style w:type="paragraph" w:customStyle="1" w:styleId="Circle">
    <w:name w:val="Circle"/>
    <w:basedOn w:val="Normal"/>
    <w:next w:val="Normal"/>
    <w:qFormat/>
    <w:rsid w:val="00CC01A5"/>
    <w:pPr>
      <w:spacing w:after="0" w:line="240" w:lineRule="auto"/>
    </w:pPr>
  </w:style>
  <w:style w:type="character" w:customStyle="1" w:styleId="PageHeaderChar">
    <w:name w:val="Page Header Char"/>
    <w:link w:val="PageHeader"/>
    <w:locked/>
    <w:rsid w:val="00CC01A5"/>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CC01A5"/>
    <w:pPr>
      <w:spacing w:after="0" w:line="240" w:lineRule="auto"/>
    </w:pPr>
    <w:rPr>
      <w:rFonts w:eastAsiaTheme="minorHAnsi"/>
      <w:sz w:val="16"/>
      <w:szCs w:val="22"/>
    </w:rPr>
  </w:style>
  <w:style w:type="paragraph" w:customStyle="1" w:styleId="IndentedLettering">
    <w:name w:val="Indented Lettering"/>
    <w:next w:val="Normal"/>
    <w:qFormat/>
    <w:rsid w:val="00CC01A5"/>
    <w:pPr>
      <w:spacing w:after="160" w:line="256" w:lineRule="auto"/>
    </w:pPr>
    <w:rPr>
      <w:rFonts w:eastAsiaTheme="minorHAnsi"/>
      <w:sz w:val="22"/>
      <w:szCs w:val="22"/>
    </w:rPr>
  </w:style>
  <w:style w:type="paragraph" w:customStyle="1" w:styleId="Lettering">
    <w:name w:val="Lettering"/>
    <w:next w:val="Normal"/>
    <w:qFormat/>
    <w:rsid w:val="00CC01A5"/>
    <w:pPr>
      <w:spacing w:after="160" w:line="256" w:lineRule="auto"/>
    </w:pPr>
    <w:rPr>
      <w:rFonts w:eastAsiaTheme="minorHAnsi"/>
      <w:sz w:val="22"/>
      <w:szCs w:val="22"/>
    </w:rPr>
  </w:style>
  <w:style w:type="paragraph" w:customStyle="1" w:styleId="FileName">
    <w:name w:val="File Name"/>
    <w:basedOn w:val="Normal"/>
    <w:next w:val="Normal"/>
    <w:qFormat/>
    <w:rsid w:val="00CC01A5"/>
    <w:pPr>
      <w:spacing w:after="0" w:line="240" w:lineRule="auto"/>
    </w:pPr>
  </w:style>
  <w:style w:type="paragraph" w:customStyle="1" w:styleId="Pagination">
    <w:name w:val="Pagination"/>
    <w:basedOn w:val="Normal"/>
    <w:next w:val="Normal"/>
    <w:qFormat/>
    <w:rsid w:val="00CC01A5"/>
    <w:pPr>
      <w:spacing w:after="0" w:line="240" w:lineRule="auto"/>
    </w:pPr>
  </w:style>
  <w:style w:type="paragraph" w:customStyle="1" w:styleId="IndentedNumbering">
    <w:name w:val="Indented Numbering"/>
    <w:basedOn w:val="CardNotUnderlinedFinal"/>
    <w:next w:val="Normal"/>
    <w:qFormat/>
    <w:rsid w:val="00CC01A5"/>
  </w:style>
  <w:style w:type="paragraph" w:customStyle="1" w:styleId="CardContinued1">
    <w:name w:val="Card Continued 1"/>
    <w:basedOn w:val="Normal"/>
    <w:next w:val="Normal"/>
    <w:qFormat/>
    <w:rsid w:val="00CC01A5"/>
    <w:pPr>
      <w:spacing w:after="0" w:line="240" w:lineRule="auto"/>
    </w:pPr>
  </w:style>
  <w:style w:type="paragraph" w:customStyle="1" w:styleId="CardContinued2">
    <w:name w:val="Card Continued 2"/>
    <w:basedOn w:val="Circle"/>
    <w:next w:val="Normal"/>
    <w:qFormat/>
    <w:rsid w:val="00CC01A5"/>
  </w:style>
  <w:style w:type="paragraph" w:customStyle="1" w:styleId="Clearformatting">
    <w:name w:val="Clear formatting"/>
    <w:basedOn w:val="Normal"/>
    <w:next w:val="IndentedLettering"/>
    <w:qFormat/>
    <w:rsid w:val="00CC01A5"/>
    <w:pPr>
      <w:spacing w:after="0" w:line="240" w:lineRule="auto"/>
    </w:pPr>
  </w:style>
  <w:style w:type="paragraph" w:customStyle="1" w:styleId="SmallCardText">
    <w:name w:val="Small Card Text"/>
    <w:basedOn w:val="Lettering"/>
    <w:next w:val="FileName"/>
    <w:qFormat/>
    <w:rsid w:val="00CC01A5"/>
  </w:style>
  <w:style w:type="paragraph" w:customStyle="1" w:styleId="TAGFONT">
    <w:name w:val="TAG FONT"/>
    <w:basedOn w:val="Normal"/>
    <w:next w:val="Pagination"/>
    <w:autoRedefine/>
    <w:qFormat/>
    <w:rsid w:val="00CC01A5"/>
    <w:pPr>
      <w:spacing w:after="0" w:line="240" w:lineRule="auto"/>
    </w:pPr>
  </w:style>
  <w:style w:type="paragraph" w:customStyle="1" w:styleId="LanguageStrike">
    <w:name w:val="Language Strike"/>
    <w:basedOn w:val="Normal"/>
    <w:next w:val="Normal"/>
    <w:qFormat/>
    <w:rsid w:val="00CC01A5"/>
    <w:pPr>
      <w:spacing w:after="0" w:line="240" w:lineRule="auto"/>
    </w:pPr>
  </w:style>
  <w:style w:type="paragraph" w:customStyle="1" w:styleId="8point">
    <w:name w:val="8 point"/>
    <w:basedOn w:val="Normal"/>
    <w:next w:val="fullstory"/>
    <w:qFormat/>
    <w:rsid w:val="00CC01A5"/>
    <w:pPr>
      <w:spacing w:after="0" w:line="240" w:lineRule="auto"/>
    </w:pPr>
  </w:style>
  <w:style w:type="paragraph" w:customStyle="1" w:styleId="citationunderline">
    <w:name w:val="citation/underline"/>
    <w:autoRedefine/>
    <w:qFormat/>
    <w:rsid w:val="00CC01A5"/>
    <w:pPr>
      <w:spacing w:after="200" w:line="276" w:lineRule="auto"/>
    </w:pPr>
    <w:rPr>
      <w:rFonts w:eastAsiaTheme="minorHAnsi"/>
      <w:sz w:val="22"/>
      <w:szCs w:val="22"/>
    </w:rPr>
  </w:style>
  <w:style w:type="paragraph" w:customStyle="1" w:styleId="Style60">
    <w:name w:val="Style 6"/>
    <w:next w:val="8point"/>
    <w:qFormat/>
    <w:rsid w:val="00CC01A5"/>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CC01A5"/>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CC01A5"/>
    <w:pPr>
      <w:spacing w:after="0" w:line="240" w:lineRule="auto"/>
    </w:pPr>
    <w:rPr>
      <w:rFonts w:eastAsiaTheme="minorHAnsi"/>
      <w:sz w:val="16"/>
      <w:szCs w:val="22"/>
    </w:rPr>
  </w:style>
  <w:style w:type="paragraph" w:customStyle="1" w:styleId="Citation-FirstLine">
    <w:name w:val="Citation - First Line"/>
    <w:basedOn w:val="Normal"/>
    <w:next w:val="Style4"/>
    <w:autoRedefine/>
    <w:qFormat/>
    <w:rsid w:val="00CC01A5"/>
    <w:pPr>
      <w:spacing w:after="0" w:line="240" w:lineRule="auto"/>
    </w:pPr>
  </w:style>
  <w:style w:type="paragraph" w:customStyle="1" w:styleId="DateCitesAuthorChar">
    <w:name w:val="DateCitesAuthor Char"/>
    <w:basedOn w:val="Normal"/>
    <w:qFormat/>
    <w:rsid w:val="00CC01A5"/>
    <w:pPr>
      <w:spacing w:after="0" w:line="240" w:lineRule="auto"/>
    </w:pPr>
  </w:style>
  <w:style w:type="paragraph" w:customStyle="1" w:styleId="articlebodynormaltext">
    <w:name w:val="articlebody_normaltext"/>
    <w:basedOn w:val="Normal"/>
    <w:next w:val="Citation-Complete"/>
    <w:qFormat/>
    <w:rsid w:val="00CC01A5"/>
    <w:pPr>
      <w:spacing w:after="0" w:line="240" w:lineRule="auto"/>
    </w:pPr>
  </w:style>
  <w:style w:type="paragraph" w:customStyle="1" w:styleId="2909F619802848F09E01365C32F34654">
    <w:name w:val="2909F619802848F09E01365C32F34654"/>
    <w:next w:val="Citation-FirstLine"/>
    <w:qFormat/>
    <w:rsid w:val="00CC01A5"/>
    <w:pPr>
      <w:spacing w:after="200" w:line="276" w:lineRule="auto"/>
    </w:pPr>
    <w:rPr>
      <w:rFonts w:eastAsiaTheme="minorHAnsi"/>
      <w:sz w:val="22"/>
      <w:szCs w:val="22"/>
    </w:rPr>
  </w:style>
  <w:style w:type="paragraph" w:customStyle="1" w:styleId="D345FF3D873148C5AE3FBF3267827368">
    <w:name w:val="D345FF3D873148C5AE3FBF3267827368"/>
    <w:qFormat/>
    <w:rsid w:val="00CC01A5"/>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CC01A5"/>
    <w:pPr>
      <w:spacing w:after="0" w:line="240" w:lineRule="auto"/>
    </w:pPr>
  </w:style>
  <w:style w:type="paragraph" w:customStyle="1" w:styleId="Tag12">
    <w:name w:val="Tag12"/>
    <w:basedOn w:val="Normal"/>
    <w:next w:val="Smalltext"/>
    <w:qFormat/>
    <w:rsid w:val="00CC01A5"/>
    <w:pPr>
      <w:spacing w:after="0" w:line="240" w:lineRule="auto"/>
    </w:pPr>
  </w:style>
  <w:style w:type="paragraph" w:customStyle="1" w:styleId="StyleStyle411pt1">
    <w:name w:val="Style Style4 + 11 pt1"/>
    <w:basedOn w:val="Normal"/>
    <w:next w:val="cards0"/>
    <w:qFormat/>
    <w:rsid w:val="00CC01A5"/>
    <w:pPr>
      <w:spacing w:after="0" w:line="240" w:lineRule="auto"/>
    </w:pPr>
  </w:style>
  <w:style w:type="paragraph" w:customStyle="1" w:styleId="CM5">
    <w:name w:val="CM5"/>
    <w:basedOn w:val="Normal"/>
    <w:uiPriority w:val="99"/>
    <w:qFormat/>
    <w:rsid w:val="00CC01A5"/>
    <w:pPr>
      <w:spacing w:after="0" w:line="240" w:lineRule="auto"/>
    </w:pPr>
  </w:style>
  <w:style w:type="paragraph" w:customStyle="1" w:styleId="CM9">
    <w:name w:val="CM9"/>
    <w:basedOn w:val="Normal"/>
    <w:uiPriority w:val="99"/>
    <w:qFormat/>
    <w:rsid w:val="00CC01A5"/>
    <w:pPr>
      <w:spacing w:after="0" w:line="240" w:lineRule="auto"/>
    </w:pPr>
  </w:style>
  <w:style w:type="paragraph" w:customStyle="1" w:styleId="CM6">
    <w:name w:val="CM6"/>
    <w:basedOn w:val="Normal"/>
    <w:uiPriority w:val="99"/>
    <w:qFormat/>
    <w:rsid w:val="00CC01A5"/>
    <w:pPr>
      <w:spacing w:after="0" w:line="240" w:lineRule="auto"/>
    </w:pPr>
  </w:style>
  <w:style w:type="paragraph" w:customStyle="1" w:styleId="boldness">
    <w:name w:val="boldness"/>
    <w:basedOn w:val="Normal"/>
    <w:next w:val="TagCite"/>
    <w:qFormat/>
    <w:rsid w:val="00CC01A5"/>
    <w:pPr>
      <w:spacing w:after="0" w:line="240" w:lineRule="auto"/>
    </w:pPr>
  </w:style>
  <w:style w:type="paragraph" w:customStyle="1" w:styleId="CM21">
    <w:name w:val="CM21"/>
    <w:basedOn w:val="Normal"/>
    <w:uiPriority w:val="99"/>
    <w:qFormat/>
    <w:rsid w:val="00CC01A5"/>
    <w:pPr>
      <w:spacing w:after="0" w:line="240" w:lineRule="auto"/>
    </w:pPr>
  </w:style>
  <w:style w:type="paragraph" w:customStyle="1" w:styleId="CM22">
    <w:name w:val="CM22"/>
    <w:basedOn w:val="Normal"/>
    <w:uiPriority w:val="99"/>
    <w:qFormat/>
    <w:rsid w:val="00CC01A5"/>
    <w:pPr>
      <w:spacing w:after="0" w:line="240" w:lineRule="auto"/>
    </w:pPr>
  </w:style>
  <w:style w:type="paragraph" w:customStyle="1" w:styleId="CM4">
    <w:name w:val="CM4"/>
    <w:basedOn w:val="Normal"/>
    <w:uiPriority w:val="99"/>
    <w:qFormat/>
    <w:rsid w:val="00CC01A5"/>
    <w:pPr>
      <w:spacing w:after="0" w:line="240" w:lineRule="auto"/>
    </w:pPr>
  </w:style>
  <w:style w:type="paragraph" w:customStyle="1" w:styleId="Pa10">
    <w:name w:val="Pa10"/>
    <w:basedOn w:val="Normal"/>
    <w:uiPriority w:val="99"/>
    <w:qFormat/>
    <w:rsid w:val="00CC01A5"/>
    <w:pPr>
      <w:spacing w:after="0" w:line="240" w:lineRule="auto"/>
    </w:pPr>
  </w:style>
  <w:style w:type="paragraph" w:customStyle="1" w:styleId="Pa31">
    <w:name w:val="Pa3+1"/>
    <w:basedOn w:val="Normal"/>
    <w:uiPriority w:val="99"/>
    <w:qFormat/>
    <w:rsid w:val="00CC01A5"/>
    <w:pPr>
      <w:spacing w:after="0" w:line="240" w:lineRule="auto"/>
    </w:pPr>
  </w:style>
  <w:style w:type="paragraph" w:customStyle="1" w:styleId="Pa1">
    <w:name w:val="Pa1"/>
    <w:basedOn w:val="Normal"/>
    <w:qFormat/>
    <w:rsid w:val="00CC01A5"/>
    <w:pPr>
      <w:spacing w:after="0" w:line="240" w:lineRule="auto"/>
    </w:pPr>
  </w:style>
  <w:style w:type="paragraph" w:customStyle="1" w:styleId="Pa2">
    <w:name w:val="Pa2"/>
    <w:basedOn w:val="Normal"/>
    <w:qFormat/>
    <w:rsid w:val="00CC01A5"/>
    <w:pPr>
      <w:spacing w:after="0" w:line="240" w:lineRule="auto"/>
    </w:pPr>
  </w:style>
  <w:style w:type="paragraph" w:customStyle="1" w:styleId="FreeFormA">
    <w:name w:val="Free Form A"/>
    <w:next w:val="Pa10"/>
    <w:qFormat/>
    <w:rsid w:val="00CC01A5"/>
    <w:pPr>
      <w:spacing w:after="200" w:line="276" w:lineRule="auto"/>
    </w:pPr>
    <w:rPr>
      <w:rFonts w:eastAsiaTheme="minorHAnsi"/>
      <w:sz w:val="22"/>
      <w:szCs w:val="22"/>
    </w:rPr>
  </w:style>
  <w:style w:type="paragraph" w:customStyle="1" w:styleId="H4Tag">
    <w:name w:val="H4 (Tag)"/>
    <w:basedOn w:val="Normal"/>
    <w:next w:val="Pa31"/>
    <w:qFormat/>
    <w:rsid w:val="00CC01A5"/>
    <w:pPr>
      <w:spacing w:after="0" w:line="240" w:lineRule="auto"/>
    </w:pPr>
  </w:style>
  <w:style w:type="paragraph" w:customStyle="1" w:styleId="CardUpSize-Light">
    <w:name w:val="CardUpSize - Light"/>
    <w:basedOn w:val="Normal"/>
    <w:next w:val="Pa2"/>
    <w:qFormat/>
    <w:rsid w:val="00CC01A5"/>
    <w:pPr>
      <w:spacing w:after="0" w:line="240" w:lineRule="auto"/>
    </w:pPr>
  </w:style>
  <w:style w:type="paragraph" w:customStyle="1" w:styleId="CiteCardUpSize-Heavy">
    <w:name w:val="Cite // CardUpSize - Heavy"/>
    <w:basedOn w:val="Normal"/>
    <w:next w:val="H4Tag"/>
    <w:qFormat/>
    <w:rsid w:val="00CC01A5"/>
    <w:pPr>
      <w:spacing w:after="0" w:line="240" w:lineRule="auto"/>
    </w:pPr>
  </w:style>
  <w:style w:type="paragraph" w:customStyle="1" w:styleId="HotRouteCharCharCharCharChar">
    <w:name w:val="Hot Route! Char Char Char Char Char"/>
    <w:basedOn w:val="Normal"/>
    <w:next w:val="CardUpSize-Light"/>
    <w:qFormat/>
    <w:rsid w:val="00CC01A5"/>
    <w:pPr>
      <w:spacing w:after="0" w:line="240" w:lineRule="auto"/>
    </w:pPr>
  </w:style>
  <w:style w:type="paragraph" w:customStyle="1" w:styleId="SmallTextCharCharChar">
    <w:name w:val="Small Text Char Char Char"/>
    <w:basedOn w:val="Normal"/>
    <w:next w:val="CiteCardUpSize-Heavy"/>
    <w:qFormat/>
    <w:rsid w:val="00CC01A5"/>
    <w:pPr>
      <w:spacing w:after="0" w:line="240" w:lineRule="auto"/>
    </w:pPr>
  </w:style>
  <w:style w:type="paragraph" w:customStyle="1" w:styleId="UnderlineCharCharCharCharCharCharChar">
    <w:name w:val="Underline Char Char Char Char Char Char Char"/>
    <w:basedOn w:val="Normal"/>
    <w:qFormat/>
    <w:rsid w:val="00CC01A5"/>
    <w:pPr>
      <w:spacing w:after="0" w:line="240" w:lineRule="auto"/>
    </w:pPr>
  </w:style>
  <w:style w:type="paragraph" w:customStyle="1" w:styleId="Analytics0">
    <w:name w:val="Analytics"/>
    <w:basedOn w:val="Analytic2"/>
    <w:link w:val="AnalyticsChar0"/>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CC01A5"/>
    <w:pPr>
      <w:spacing w:after="0" w:line="240" w:lineRule="auto"/>
    </w:pPr>
  </w:style>
  <w:style w:type="paragraph" w:customStyle="1" w:styleId="Tagandcite">
    <w:name w:val="Tag and cite"/>
    <w:basedOn w:val="Normal"/>
    <w:qFormat/>
    <w:rsid w:val="00CC01A5"/>
    <w:pPr>
      <w:spacing w:after="0" w:line="240" w:lineRule="auto"/>
    </w:pPr>
  </w:style>
  <w:style w:type="paragraph" w:customStyle="1" w:styleId="Textbody">
    <w:name w:val="Text body"/>
    <w:basedOn w:val="SmalltextCharCharChar0"/>
    <w:next w:val="WW-Default"/>
    <w:qFormat/>
    <w:rsid w:val="00CC01A5"/>
  </w:style>
  <w:style w:type="paragraph" w:customStyle="1" w:styleId="comments">
    <w:name w:val="comments"/>
    <w:basedOn w:val="Normal"/>
    <w:next w:val="Standard"/>
    <w:qFormat/>
    <w:rsid w:val="00CC01A5"/>
    <w:pPr>
      <w:spacing w:after="0" w:line="240" w:lineRule="auto"/>
    </w:pPr>
  </w:style>
  <w:style w:type="paragraph" w:customStyle="1" w:styleId="Default1">
    <w:name w:val="Default1"/>
    <w:basedOn w:val="Normal"/>
    <w:uiPriority w:val="99"/>
    <w:qFormat/>
    <w:rsid w:val="00CC01A5"/>
    <w:pPr>
      <w:spacing w:after="0" w:line="240" w:lineRule="auto"/>
    </w:pPr>
  </w:style>
  <w:style w:type="paragraph" w:customStyle="1" w:styleId="NFAPWPheader">
    <w:name w:val="NFAP WP header"/>
    <w:basedOn w:val="Normal"/>
    <w:uiPriority w:val="99"/>
    <w:qFormat/>
    <w:rsid w:val="00CC01A5"/>
    <w:pPr>
      <w:spacing w:after="0" w:line="240" w:lineRule="auto"/>
    </w:pPr>
  </w:style>
  <w:style w:type="paragraph" w:customStyle="1" w:styleId="UnderlinedCardText">
    <w:name w:val="Underlined Card Text"/>
    <w:basedOn w:val="Normal"/>
    <w:next w:val="Circled"/>
    <w:qFormat/>
    <w:rsid w:val="00CC01A5"/>
    <w:pPr>
      <w:spacing w:after="0" w:line="240" w:lineRule="auto"/>
    </w:pPr>
  </w:style>
  <w:style w:type="paragraph" w:customStyle="1" w:styleId="cardtextemphasis">
    <w:name w:val="card text emphasis"/>
    <w:basedOn w:val="Circled"/>
    <w:next w:val="MinimizedText"/>
    <w:qFormat/>
    <w:rsid w:val="00CC01A5"/>
    <w:pPr>
      <w:spacing w:line="240" w:lineRule="auto"/>
    </w:pPr>
    <w:rPr>
      <w:rFonts w:eastAsiaTheme="minorHAnsi"/>
      <w:b w:val="0"/>
      <w:szCs w:val="22"/>
      <w:u w:val="none"/>
    </w:rPr>
  </w:style>
  <w:style w:type="paragraph" w:customStyle="1" w:styleId="CiteCharChar">
    <w:name w:val="Cite Char Char"/>
    <w:basedOn w:val="Normal"/>
    <w:next w:val="Normal"/>
    <w:qFormat/>
    <w:rsid w:val="00CC01A5"/>
    <w:pPr>
      <w:spacing w:after="0" w:line="240" w:lineRule="auto"/>
    </w:pPr>
  </w:style>
  <w:style w:type="paragraph" w:customStyle="1" w:styleId="CiteCard">
    <w:name w:val="Cite_Card"/>
    <w:next w:val="CiteCharChar"/>
    <w:qFormat/>
    <w:rsid w:val="00CC01A5"/>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CC01A5"/>
    <w:pPr>
      <w:spacing w:after="0" w:line="240" w:lineRule="auto"/>
    </w:pPr>
  </w:style>
  <w:style w:type="paragraph" w:customStyle="1" w:styleId="CiteCardCharChar">
    <w:name w:val="Cite_Card Char Char"/>
    <w:autoRedefine/>
    <w:qFormat/>
    <w:rsid w:val="00CC01A5"/>
    <w:pPr>
      <w:spacing w:after="200" w:line="276" w:lineRule="auto"/>
    </w:pPr>
    <w:rPr>
      <w:rFonts w:eastAsiaTheme="minorHAnsi"/>
      <w:sz w:val="22"/>
      <w:szCs w:val="22"/>
    </w:rPr>
  </w:style>
  <w:style w:type="paragraph" w:customStyle="1" w:styleId="CiteCardCharCharChar">
    <w:name w:val="Cite_Card Char Char Char"/>
    <w:qFormat/>
    <w:rsid w:val="00CC01A5"/>
    <w:pPr>
      <w:spacing w:after="200" w:line="276" w:lineRule="auto"/>
    </w:pPr>
    <w:rPr>
      <w:rFonts w:eastAsiaTheme="minorHAnsi"/>
      <w:sz w:val="22"/>
      <w:szCs w:val="22"/>
    </w:rPr>
  </w:style>
  <w:style w:type="paragraph" w:customStyle="1" w:styleId="heading0">
    <w:name w:val="heading"/>
    <w:basedOn w:val="Normal"/>
    <w:next w:val="BoldandUnderlineChar"/>
    <w:qFormat/>
    <w:rsid w:val="00CC01A5"/>
    <w:pPr>
      <w:spacing w:after="0" w:line="240" w:lineRule="auto"/>
    </w:pPr>
  </w:style>
  <w:style w:type="paragraph" w:customStyle="1" w:styleId="Little">
    <w:name w:val="Little"/>
    <w:basedOn w:val="Normal"/>
    <w:qFormat/>
    <w:rsid w:val="00CC01A5"/>
    <w:pPr>
      <w:spacing w:after="0" w:line="240" w:lineRule="auto"/>
    </w:pPr>
  </w:style>
  <w:style w:type="paragraph" w:customStyle="1" w:styleId="DebateHeader">
    <w:name w:val="Debate Header"/>
    <w:basedOn w:val="Normal"/>
    <w:next w:val="Normal"/>
    <w:autoRedefine/>
    <w:qFormat/>
    <w:rsid w:val="00CC01A5"/>
    <w:pPr>
      <w:spacing w:after="0" w:line="240" w:lineRule="auto"/>
    </w:pPr>
  </w:style>
  <w:style w:type="paragraph" w:customStyle="1" w:styleId="articletitle">
    <w:name w:val="article_title"/>
    <w:basedOn w:val="Normal"/>
    <w:qFormat/>
    <w:rsid w:val="00CC01A5"/>
    <w:pPr>
      <w:spacing w:after="0" w:line="240" w:lineRule="auto"/>
    </w:pPr>
  </w:style>
  <w:style w:type="paragraph" w:customStyle="1" w:styleId="Unhighlighted">
    <w:name w:val="Unhighlighted"/>
    <w:basedOn w:val="Normal"/>
    <w:next w:val="TagCite1"/>
    <w:autoRedefine/>
    <w:qFormat/>
    <w:rsid w:val="00CC01A5"/>
    <w:pPr>
      <w:spacing w:after="0" w:line="240" w:lineRule="auto"/>
    </w:pPr>
  </w:style>
  <w:style w:type="paragraph" w:customStyle="1" w:styleId="Caption1">
    <w:name w:val="Caption1"/>
    <w:basedOn w:val="Normal"/>
    <w:qFormat/>
    <w:rsid w:val="00CC01A5"/>
    <w:pPr>
      <w:spacing w:after="0" w:line="240" w:lineRule="auto"/>
    </w:pPr>
  </w:style>
  <w:style w:type="paragraph" w:customStyle="1" w:styleId="StylecardUnderline">
    <w:name w:val="Style card + Underline"/>
    <w:basedOn w:val="CiteSpacing"/>
    <w:next w:val="Unhighlighted"/>
    <w:qFormat/>
    <w:rsid w:val="00CC01A5"/>
    <w:pPr>
      <w:spacing w:line="240" w:lineRule="auto"/>
    </w:pPr>
  </w:style>
  <w:style w:type="paragraph" w:customStyle="1" w:styleId="TagF3">
    <w:name w:val="Tag (F3)"/>
    <w:next w:val="Caption1"/>
    <w:qFormat/>
    <w:rsid w:val="00CC01A5"/>
    <w:pPr>
      <w:spacing w:after="200" w:line="276" w:lineRule="auto"/>
    </w:pPr>
    <w:rPr>
      <w:rFonts w:eastAsiaTheme="minorHAnsi"/>
      <w:sz w:val="22"/>
      <w:szCs w:val="22"/>
    </w:rPr>
  </w:style>
  <w:style w:type="paragraph" w:customStyle="1" w:styleId="i1">
    <w:name w:val="i1"/>
    <w:basedOn w:val="Normal"/>
    <w:qFormat/>
    <w:rsid w:val="00CC01A5"/>
    <w:pPr>
      <w:spacing w:after="0" w:line="240" w:lineRule="auto"/>
    </w:pPr>
  </w:style>
  <w:style w:type="paragraph" w:customStyle="1" w:styleId="style14">
    <w:name w:val="style14"/>
    <w:basedOn w:val="Normal"/>
    <w:next w:val="Heading1"/>
    <w:qFormat/>
    <w:rsid w:val="00CC01A5"/>
    <w:pPr>
      <w:spacing w:after="0" w:line="240" w:lineRule="auto"/>
    </w:pPr>
  </w:style>
  <w:style w:type="paragraph" w:customStyle="1" w:styleId="CardTagCite1Char">
    <w:name w:val="Card Tag + Cite #1 Char"/>
    <w:basedOn w:val="Normal"/>
    <w:qFormat/>
    <w:rsid w:val="00CC01A5"/>
    <w:pPr>
      <w:spacing w:after="0" w:line="240" w:lineRule="auto"/>
    </w:pPr>
  </w:style>
  <w:style w:type="paragraph" w:customStyle="1" w:styleId="articlebody">
    <w:name w:val="articlebody"/>
    <w:basedOn w:val="Normal"/>
    <w:next w:val="i1"/>
    <w:qFormat/>
    <w:rsid w:val="00CC01A5"/>
    <w:pPr>
      <w:spacing w:after="0" w:line="240" w:lineRule="auto"/>
    </w:pPr>
  </w:style>
  <w:style w:type="paragraph" w:customStyle="1" w:styleId="CiteCardCharCharCharCharCharCharChar">
    <w:name w:val="Cite_Card Char Char Char Char Char Char Char"/>
    <w:next w:val="CardTagCite1Char"/>
    <w:autoRedefine/>
    <w:qFormat/>
    <w:rsid w:val="00CC01A5"/>
    <w:pPr>
      <w:spacing w:after="200" w:line="276" w:lineRule="auto"/>
    </w:pPr>
    <w:rPr>
      <w:rFonts w:eastAsiaTheme="minorHAnsi"/>
      <w:sz w:val="22"/>
      <w:szCs w:val="22"/>
    </w:rPr>
  </w:style>
  <w:style w:type="paragraph" w:customStyle="1" w:styleId="foldie">
    <w:name w:val="foldie"/>
    <w:basedOn w:val="BoldandUnderlineChar"/>
    <w:next w:val="HotRoute0"/>
    <w:qFormat/>
    <w:rsid w:val="00CC01A5"/>
  </w:style>
  <w:style w:type="paragraph" w:customStyle="1" w:styleId="billtextsection">
    <w:name w:val="bill_text_section"/>
    <w:basedOn w:val="Normal"/>
    <w:next w:val="articlebody"/>
    <w:qFormat/>
    <w:rsid w:val="00CC01A5"/>
    <w:pPr>
      <w:spacing w:after="0" w:line="240" w:lineRule="auto"/>
    </w:pPr>
  </w:style>
  <w:style w:type="paragraph" w:customStyle="1" w:styleId="Pa3">
    <w:name w:val="Pa3"/>
    <w:basedOn w:val="Normal"/>
    <w:qFormat/>
    <w:rsid w:val="00CC01A5"/>
    <w:pPr>
      <w:spacing w:after="0" w:line="240" w:lineRule="auto"/>
    </w:pPr>
  </w:style>
  <w:style w:type="paragraph" w:customStyle="1" w:styleId="Normaltext0">
    <w:name w:val="Normal text"/>
    <w:basedOn w:val="Normal"/>
    <w:autoRedefine/>
    <w:qFormat/>
    <w:rsid w:val="00CC01A5"/>
    <w:pPr>
      <w:spacing w:after="0" w:line="240" w:lineRule="auto"/>
    </w:pPr>
  </w:style>
  <w:style w:type="paragraph" w:customStyle="1" w:styleId="underlinedcard0">
    <w:name w:val="underlined card"/>
    <w:basedOn w:val="Normal"/>
    <w:next w:val="Pa3"/>
    <w:autoRedefine/>
    <w:qFormat/>
    <w:rsid w:val="00CC01A5"/>
    <w:pPr>
      <w:spacing w:after="0" w:line="240" w:lineRule="auto"/>
    </w:pPr>
  </w:style>
  <w:style w:type="paragraph" w:customStyle="1" w:styleId="Debate-CardTagandCite-F6">
    <w:name w:val="Debate- Card Tag and Cite- F6"/>
    <w:basedOn w:val="Normal"/>
    <w:next w:val="Normaltext0"/>
    <w:qFormat/>
    <w:rsid w:val="00CC01A5"/>
    <w:pPr>
      <w:spacing w:after="0" w:line="240" w:lineRule="auto"/>
    </w:pPr>
  </w:style>
  <w:style w:type="paragraph" w:customStyle="1" w:styleId="BLOCKTITLE3">
    <w:name w:val="BLOCK TITLE"/>
    <w:basedOn w:val="Normal"/>
    <w:qFormat/>
    <w:rsid w:val="00CC01A5"/>
    <w:pPr>
      <w:spacing w:after="0" w:line="240" w:lineRule="auto"/>
    </w:pPr>
  </w:style>
  <w:style w:type="paragraph" w:customStyle="1" w:styleId="StyleNormalWeb10pt">
    <w:name w:val="Style Normal (Web) + 10 pt"/>
    <w:basedOn w:val="Title"/>
    <w:next w:val="Boldunderline"/>
    <w:qFormat/>
    <w:rsid w:val="00CC01A5"/>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CC01A5"/>
    <w:pPr>
      <w:spacing w:after="0" w:line="240" w:lineRule="auto"/>
    </w:pPr>
  </w:style>
  <w:style w:type="paragraph" w:customStyle="1" w:styleId="UnunderlinedText">
    <w:name w:val="Ununderlined Text"/>
    <w:basedOn w:val="Normal"/>
    <w:next w:val="card0"/>
    <w:autoRedefine/>
    <w:qFormat/>
    <w:rsid w:val="00CC01A5"/>
    <w:pPr>
      <w:spacing w:after="0" w:line="240" w:lineRule="auto"/>
    </w:pPr>
  </w:style>
  <w:style w:type="paragraph" w:customStyle="1" w:styleId="ReallyfuckingsmallCharCharChar">
    <w:name w:val="Really fucking small Char Char Char"/>
    <w:basedOn w:val="Normal"/>
    <w:next w:val="NoSpacing"/>
    <w:qFormat/>
    <w:rsid w:val="00CC01A5"/>
    <w:pPr>
      <w:spacing w:after="0" w:line="240" w:lineRule="auto"/>
    </w:pPr>
  </w:style>
  <w:style w:type="paragraph" w:customStyle="1" w:styleId="CardDownx1">
    <w:name w:val="CardDown x1"/>
    <w:basedOn w:val="Normal"/>
    <w:next w:val="Regular"/>
    <w:qFormat/>
    <w:rsid w:val="00CC01A5"/>
    <w:pPr>
      <w:spacing w:after="0" w:line="240" w:lineRule="auto"/>
    </w:pPr>
  </w:style>
  <w:style w:type="paragraph" w:customStyle="1" w:styleId="CardDownx15">
    <w:name w:val="CardDown x1.5"/>
    <w:basedOn w:val="Normal"/>
    <w:qFormat/>
    <w:rsid w:val="00CC01A5"/>
    <w:pPr>
      <w:spacing w:after="0" w:line="240" w:lineRule="auto"/>
    </w:pPr>
  </w:style>
  <w:style w:type="paragraph" w:customStyle="1" w:styleId="Reallyfuckingsmall">
    <w:name w:val="Really fucking small"/>
    <w:basedOn w:val="Normal"/>
    <w:qFormat/>
    <w:rsid w:val="00CC01A5"/>
    <w:pPr>
      <w:spacing w:after="0" w:line="240" w:lineRule="auto"/>
    </w:pPr>
  </w:style>
  <w:style w:type="paragraph" w:customStyle="1" w:styleId="FullCite">
    <w:name w:val="Full Cite"/>
    <w:basedOn w:val="Normal"/>
    <w:next w:val="Normal"/>
    <w:qFormat/>
    <w:rsid w:val="00CC01A5"/>
    <w:pPr>
      <w:spacing w:after="0" w:line="240" w:lineRule="auto"/>
    </w:pPr>
  </w:style>
  <w:style w:type="paragraph" w:customStyle="1" w:styleId="CiteTag">
    <w:name w:val="Cite/Tag"/>
    <w:basedOn w:val="Normal"/>
    <w:qFormat/>
    <w:rsid w:val="00CC01A5"/>
    <w:pPr>
      <w:spacing w:after="0" w:line="240" w:lineRule="auto"/>
    </w:pPr>
  </w:style>
  <w:style w:type="paragraph" w:customStyle="1" w:styleId="cardtext4">
    <w:name w:val="cardtext"/>
    <w:basedOn w:val="Normal"/>
    <w:next w:val="Reallyfuckingsmall"/>
    <w:qFormat/>
    <w:rsid w:val="00CC01A5"/>
    <w:pPr>
      <w:spacing w:after="0" w:line="240" w:lineRule="auto"/>
    </w:pPr>
  </w:style>
  <w:style w:type="paragraph" w:customStyle="1" w:styleId="Heading5SizeDown">
    <w:name w:val="Heading 5 Size Down"/>
    <w:basedOn w:val="Normal"/>
    <w:autoRedefine/>
    <w:qFormat/>
    <w:rsid w:val="00CC01A5"/>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CC01A5"/>
    <w:pPr>
      <w:spacing w:after="0" w:line="240" w:lineRule="auto"/>
    </w:pPr>
  </w:style>
  <w:style w:type="paragraph" w:customStyle="1" w:styleId="StyleStyleCardTextLeft-075Right0">
    <w:name w:val="Style Style Card Text + Left:  -0.75&quot; + Right:  0&quot;"/>
    <w:basedOn w:val="Normal"/>
    <w:next w:val="evidencetext"/>
    <w:autoRedefine/>
    <w:qFormat/>
    <w:rsid w:val="00CC01A5"/>
    <w:pPr>
      <w:spacing w:after="0" w:line="240" w:lineRule="auto"/>
    </w:pPr>
  </w:style>
  <w:style w:type="paragraph" w:customStyle="1" w:styleId="ecxmsonormal">
    <w:name w:val="ecxmsonormal"/>
    <w:basedOn w:val="Normal"/>
    <w:qFormat/>
    <w:rsid w:val="00CC01A5"/>
    <w:pPr>
      <w:spacing w:after="0" w:line="240" w:lineRule="auto"/>
    </w:pPr>
  </w:style>
  <w:style w:type="paragraph" w:customStyle="1" w:styleId="DebateUnderlineBold">
    <w:name w:val="Debate Underline Bold"/>
    <w:basedOn w:val="Cardtext0"/>
    <w:qFormat/>
    <w:rsid w:val="00CC01A5"/>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CC01A5"/>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CC01A5"/>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CC01A5"/>
  </w:style>
  <w:style w:type="paragraph" w:customStyle="1" w:styleId="Highlighting">
    <w:name w:val="Highlighting"/>
    <w:basedOn w:val="Normal"/>
    <w:next w:val="StyleStyleevidencetextBorderSinglesolidlineAuto05"/>
    <w:autoRedefine/>
    <w:qFormat/>
    <w:rsid w:val="00CC01A5"/>
    <w:pPr>
      <w:spacing w:after="0" w:line="240" w:lineRule="auto"/>
    </w:pPr>
  </w:style>
  <w:style w:type="paragraph" w:customStyle="1" w:styleId="CiteCharCharCharChar">
    <w:name w:val="Cite Char Char Char Char"/>
    <w:basedOn w:val="Normal"/>
    <w:next w:val="Normal"/>
    <w:qFormat/>
    <w:rsid w:val="00CC01A5"/>
    <w:pPr>
      <w:spacing w:after="0" w:line="240" w:lineRule="auto"/>
    </w:pPr>
  </w:style>
  <w:style w:type="paragraph" w:customStyle="1" w:styleId="UnderliningCharChar1CharChar">
    <w:name w:val="Underlining Char Char1 Char Char"/>
    <w:basedOn w:val="Normal"/>
    <w:next w:val="Normal"/>
    <w:qFormat/>
    <w:rsid w:val="00CC01A5"/>
    <w:pPr>
      <w:spacing w:after="0" w:line="240" w:lineRule="auto"/>
    </w:pPr>
  </w:style>
  <w:style w:type="paragraph" w:customStyle="1" w:styleId="CiteCharCharCharCharChar">
    <w:name w:val="Cite Char Char Char Char Char"/>
    <w:basedOn w:val="Normal"/>
    <w:next w:val="Normal"/>
    <w:qFormat/>
    <w:rsid w:val="00CC01A5"/>
    <w:pPr>
      <w:spacing w:after="0" w:line="240" w:lineRule="auto"/>
    </w:pPr>
  </w:style>
  <w:style w:type="paragraph" w:customStyle="1" w:styleId="UnderliningCharChar">
    <w:name w:val="Underlining Char Char"/>
    <w:basedOn w:val="Normal"/>
    <w:next w:val="Normal"/>
    <w:qFormat/>
    <w:rsid w:val="00CC01A5"/>
    <w:pPr>
      <w:spacing w:after="0" w:line="240" w:lineRule="auto"/>
    </w:pPr>
  </w:style>
  <w:style w:type="paragraph" w:customStyle="1" w:styleId="Style120">
    <w:name w:val="Style 12"/>
    <w:qFormat/>
    <w:rsid w:val="00CC01A5"/>
    <w:pPr>
      <w:spacing w:after="200" w:line="276" w:lineRule="auto"/>
    </w:pPr>
    <w:rPr>
      <w:rFonts w:eastAsiaTheme="minorHAnsi"/>
      <w:sz w:val="22"/>
      <w:szCs w:val="22"/>
    </w:rPr>
  </w:style>
  <w:style w:type="paragraph" w:customStyle="1" w:styleId="Style7">
    <w:name w:val="Style 7"/>
    <w:next w:val="CiteCharCharCharCharChar"/>
    <w:qFormat/>
    <w:rsid w:val="00CC01A5"/>
    <w:pPr>
      <w:spacing w:after="200" w:line="276" w:lineRule="auto"/>
    </w:pPr>
    <w:rPr>
      <w:rFonts w:eastAsiaTheme="minorHAnsi"/>
      <w:sz w:val="22"/>
      <w:szCs w:val="22"/>
    </w:rPr>
  </w:style>
  <w:style w:type="paragraph" w:customStyle="1" w:styleId="Style9">
    <w:name w:val="Style 9"/>
    <w:qFormat/>
    <w:rsid w:val="00CC01A5"/>
    <w:pPr>
      <w:spacing w:after="200" w:line="276" w:lineRule="auto"/>
    </w:pPr>
    <w:rPr>
      <w:rFonts w:eastAsiaTheme="minorHAnsi"/>
      <w:sz w:val="22"/>
      <w:szCs w:val="22"/>
    </w:rPr>
  </w:style>
  <w:style w:type="paragraph" w:customStyle="1" w:styleId="Emphasis3">
    <w:name w:val="Emphasis3"/>
    <w:next w:val="UnderliningCharChar"/>
    <w:qFormat/>
    <w:rsid w:val="00CC01A5"/>
    <w:pPr>
      <w:spacing w:after="200" w:line="276" w:lineRule="auto"/>
    </w:pPr>
    <w:rPr>
      <w:rFonts w:eastAsiaTheme="minorHAnsi"/>
      <w:sz w:val="22"/>
      <w:szCs w:val="22"/>
    </w:rPr>
  </w:style>
  <w:style w:type="paragraph" w:customStyle="1" w:styleId="SmallCard">
    <w:name w:val="Small Card"/>
    <w:basedOn w:val="Normal"/>
    <w:next w:val="Style7"/>
    <w:qFormat/>
    <w:rsid w:val="00CC01A5"/>
    <w:pPr>
      <w:spacing w:after="0" w:line="240" w:lineRule="auto"/>
    </w:pPr>
  </w:style>
  <w:style w:type="paragraph" w:customStyle="1" w:styleId="BreifTitle">
    <w:name w:val="Breif Title"/>
    <w:basedOn w:val="Normal"/>
    <w:next w:val="Style9"/>
    <w:autoRedefine/>
    <w:qFormat/>
    <w:rsid w:val="00CC01A5"/>
    <w:pPr>
      <w:spacing w:after="0" w:line="240" w:lineRule="auto"/>
    </w:pPr>
  </w:style>
  <w:style w:type="paragraph" w:customStyle="1" w:styleId="Normal10pt">
    <w:name w:val="Normal + 10 pt"/>
    <w:basedOn w:val="Normal"/>
    <w:next w:val="Emphasis3"/>
    <w:qFormat/>
    <w:rsid w:val="00CC01A5"/>
    <w:pPr>
      <w:spacing w:after="0" w:line="240" w:lineRule="auto"/>
    </w:pPr>
  </w:style>
  <w:style w:type="paragraph" w:customStyle="1" w:styleId="formfldssel">
    <w:name w:val="formfldssel"/>
    <w:basedOn w:val="Normal"/>
    <w:qFormat/>
    <w:rsid w:val="00CC01A5"/>
    <w:pPr>
      <w:spacing w:after="0" w:line="240" w:lineRule="auto"/>
    </w:pPr>
  </w:style>
  <w:style w:type="paragraph" w:customStyle="1" w:styleId="hpleftlk">
    <w:name w:val="hpleftlk"/>
    <w:basedOn w:val="Normal"/>
    <w:next w:val="SmallCard"/>
    <w:qFormat/>
    <w:rsid w:val="00CC01A5"/>
    <w:pPr>
      <w:spacing w:after="0" w:line="240" w:lineRule="auto"/>
    </w:pPr>
  </w:style>
  <w:style w:type="paragraph" w:customStyle="1" w:styleId="lblu">
    <w:name w:val="lblu"/>
    <w:basedOn w:val="Normal"/>
    <w:next w:val="BreifTitle"/>
    <w:qFormat/>
    <w:rsid w:val="00CC01A5"/>
    <w:pPr>
      <w:spacing w:after="0" w:line="240" w:lineRule="auto"/>
    </w:pPr>
  </w:style>
  <w:style w:type="paragraph" w:customStyle="1" w:styleId="Underlinestyle">
    <w:name w:val="Underlinestyle"/>
    <w:basedOn w:val="Normal"/>
    <w:next w:val="Normal10pt"/>
    <w:qFormat/>
    <w:rsid w:val="00CC01A5"/>
    <w:pPr>
      <w:spacing w:after="0" w:line="240" w:lineRule="auto"/>
    </w:pPr>
  </w:style>
  <w:style w:type="paragraph" w:customStyle="1" w:styleId="DebateCiteCharChar">
    <w:name w:val="Debate Cite Char Char"/>
    <w:basedOn w:val="Normal"/>
    <w:next w:val="formfldssel"/>
    <w:autoRedefine/>
    <w:qFormat/>
    <w:rsid w:val="00CC01A5"/>
    <w:pPr>
      <w:spacing w:after="0" w:line="240" w:lineRule="auto"/>
    </w:pPr>
  </w:style>
  <w:style w:type="paragraph" w:customStyle="1" w:styleId="StyleTagandCiteFranklinGothicDemi">
    <w:name w:val="Style Tag and Cite + Franklin Gothic Demi"/>
    <w:basedOn w:val="HotRoute"/>
    <w:next w:val="lblu"/>
    <w:autoRedefine/>
    <w:qFormat/>
    <w:rsid w:val="00CC01A5"/>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CC01A5"/>
  </w:style>
  <w:style w:type="paragraph" w:customStyle="1" w:styleId="CiteCard0">
    <w:name w:val="Cite/Card"/>
    <w:basedOn w:val="Normal"/>
    <w:next w:val="StyleTagandCiteFranklinGothicDemi"/>
    <w:qFormat/>
    <w:rsid w:val="00CC01A5"/>
    <w:pPr>
      <w:spacing w:after="0" w:line="240" w:lineRule="auto"/>
    </w:pPr>
  </w:style>
  <w:style w:type="paragraph" w:customStyle="1" w:styleId="tagCharCharCharCharCharCharChar">
    <w:name w:val="tag Char Char Char Char Char Char Char"/>
    <w:basedOn w:val="Normal"/>
    <w:next w:val="StyleStyleTagandCiteFranklinGothicDemi11pt"/>
    <w:qFormat/>
    <w:rsid w:val="00CC01A5"/>
    <w:pPr>
      <w:spacing w:after="0" w:line="240" w:lineRule="auto"/>
    </w:pPr>
  </w:style>
  <w:style w:type="paragraph" w:customStyle="1" w:styleId="title-bold-medium">
    <w:name w:val="title-bold-medium"/>
    <w:basedOn w:val="Normal"/>
    <w:next w:val="TagCite2"/>
    <w:qFormat/>
    <w:rsid w:val="00CC01A5"/>
    <w:pPr>
      <w:spacing w:after="0" w:line="240" w:lineRule="auto"/>
    </w:pPr>
  </w:style>
  <w:style w:type="paragraph" w:customStyle="1" w:styleId="lact">
    <w:name w:val="lact"/>
    <w:basedOn w:val="Normal"/>
    <w:next w:val="CiteCard0"/>
    <w:qFormat/>
    <w:rsid w:val="00CC01A5"/>
    <w:pPr>
      <w:spacing w:after="0" w:line="240" w:lineRule="auto"/>
    </w:pPr>
  </w:style>
  <w:style w:type="paragraph" w:customStyle="1" w:styleId="shellscontentions">
    <w:name w:val="shells/contentions"/>
    <w:basedOn w:val="DebateCiteCharChar"/>
    <w:next w:val="tagCharCharCharCharCharCharChar"/>
    <w:qFormat/>
    <w:rsid w:val="00CC01A5"/>
  </w:style>
  <w:style w:type="paragraph" w:customStyle="1" w:styleId="BriefTitle1">
    <w:name w:val="Brief Title 1"/>
    <w:basedOn w:val="Normal"/>
    <w:next w:val="title-bold-medium"/>
    <w:qFormat/>
    <w:rsid w:val="00CC01A5"/>
    <w:pPr>
      <w:spacing w:after="0" w:line="240" w:lineRule="auto"/>
    </w:pPr>
  </w:style>
  <w:style w:type="paragraph" w:customStyle="1" w:styleId="ShellTitles">
    <w:name w:val="ShellTitles"/>
    <w:basedOn w:val="Normal"/>
    <w:next w:val="shellscontentions"/>
    <w:qFormat/>
    <w:rsid w:val="00CC01A5"/>
    <w:pPr>
      <w:spacing w:after="0" w:line="240" w:lineRule="auto"/>
    </w:pPr>
  </w:style>
  <w:style w:type="paragraph" w:customStyle="1" w:styleId="ToRead">
    <w:name w:val="To Read"/>
    <w:basedOn w:val="Normal"/>
    <w:qFormat/>
    <w:rsid w:val="00CC01A5"/>
    <w:pPr>
      <w:spacing w:after="0" w:line="240" w:lineRule="auto"/>
    </w:pPr>
  </w:style>
  <w:style w:type="paragraph" w:customStyle="1" w:styleId="Style21">
    <w:name w:val="Style 2"/>
    <w:basedOn w:val="Normal"/>
    <w:next w:val="ShellTitles"/>
    <w:qFormat/>
    <w:rsid w:val="00CC01A5"/>
    <w:pPr>
      <w:spacing w:after="0" w:line="240" w:lineRule="auto"/>
    </w:pPr>
  </w:style>
  <w:style w:type="paragraph" w:customStyle="1" w:styleId="Style40">
    <w:name w:val="Style 4"/>
    <w:basedOn w:val="Normal"/>
    <w:qFormat/>
    <w:rsid w:val="00CC01A5"/>
    <w:pPr>
      <w:spacing w:after="0" w:line="240" w:lineRule="auto"/>
    </w:pPr>
  </w:style>
  <w:style w:type="paragraph" w:customStyle="1" w:styleId="CM10">
    <w:name w:val="CM10"/>
    <w:basedOn w:val="Normal"/>
    <w:qFormat/>
    <w:rsid w:val="00CC01A5"/>
    <w:pPr>
      <w:spacing w:after="0" w:line="240" w:lineRule="auto"/>
    </w:pPr>
  </w:style>
  <w:style w:type="paragraph" w:customStyle="1" w:styleId="OffensiveLanguage">
    <w:name w:val="Offensive Language"/>
    <w:basedOn w:val="Normal"/>
    <w:next w:val="Normal"/>
    <w:qFormat/>
    <w:rsid w:val="00CC01A5"/>
    <w:pPr>
      <w:spacing w:after="0" w:line="240" w:lineRule="auto"/>
    </w:pPr>
  </w:style>
  <w:style w:type="paragraph" w:customStyle="1" w:styleId="clearformatting0">
    <w:name w:val="clear formatting"/>
    <w:basedOn w:val="Normal"/>
    <w:next w:val="Style40"/>
    <w:qFormat/>
    <w:rsid w:val="00CC01A5"/>
    <w:pPr>
      <w:spacing w:after="0" w:line="240" w:lineRule="auto"/>
    </w:pPr>
  </w:style>
  <w:style w:type="paragraph" w:customStyle="1" w:styleId="Style18">
    <w:name w:val="Style 18"/>
    <w:next w:val="CM10"/>
    <w:uiPriority w:val="99"/>
    <w:qFormat/>
    <w:rsid w:val="00CC01A5"/>
    <w:pPr>
      <w:spacing w:after="200" w:line="276" w:lineRule="auto"/>
    </w:pPr>
    <w:rPr>
      <w:rFonts w:eastAsiaTheme="minorHAnsi"/>
      <w:sz w:val="22"/>
      <w:szCs w:val="22"/>
    </w:rPr>
  </w:style>
  <w:style w:type="paragraph" w:customStyle="1" w:styleId="formfld">
    <w:name w:val="formfld"/>
    <w:basedOn w:val="Normal"/>
    <w:next w:val="OffensiveLanguage"/>
    <w:qFormat/>
    <w:rsid w:val="00CC01A5"/>
    <w:pPr>
      <w:spacing w:after="0" w:line="240" w:lineRule="auto"/>
    </w:pPr>
  </w:style>
  <w:style w:type="paragraph" w:customStyle="1" w:styleId="Caption3">
    <w:name w:val="Caption3"/>
    <w:basedOn w:val="Normal"/>
    <w:next w:val="clearformatting0"/>
    <w:qFormat/>
    <w:rsid w:val="00CC01A5"/>
    <w:pPr>
      <w:spacing w:after="0" w:line="240" w:lineRule="auto"/>
    </w:pPr>
  </w:style>
  <w:style w:type="paragraph" w:customStyle="1" w:styleId="teaserpermalink">
    <w:name w:val="teaser_permalink"/>
    <w:basedOn w:val="Normal"/>
    <w:next w:val="Style18"/>
    <w:qFormat/>
    <w:rsid w:val="00CC01A5"/>
    <w:pPr>
      <w:spacing w:after="0" w:line="240" w:lineRule="auto"/>
    </w:pPr>
  </w:style>
  <w:style w:type="paragraph" w:customStyle="1" w:styleId="Style1CharChar">
    <w:name w:val="Style1 Char Char"/>
    <w:basedOn w:val="Normal"/>
    <w:qFormat/>
    <w:rsid w:val="00CC01A5"/>
    <w:pPr>
      <w:spacing w:after="0" w:line="240" w:lineRule="auto"/>
    </w:pPr>
  </w:style>
  <w:style w:type="paragraph" w:customStyle="1" w:styleId="Sourcename">
    <w:name w:val="Source name"/>
    <w:basedOn w:val="Normal"/>
    <w:qFormat/>
    <w:rsid w:val="00CC01A5"/>
    <w:pPr>
      <w:spacing w:after="0" w:line="240" w:lineRule="auto"/>
    </w:pPr>
  </w:style>
  <w:style w:type="paragraph" w:customStyle="1" w:styleId="description">
    <w:name w:val="description"/>
    <w:basedOn w:val="Normal"/>
    <w:qFormat/>
    <w:rsid w:val="00CC01A5"/>
    <w:pPr>
      <w:spacing w:after="0" w:line="240" w:lineRule="auto"/>
    </w:pPr>
  </w:style>
  <w:style w:type="paragraph" w:customStyle="1" w:styleId="BodyText5">
    <w:name w:val="Body Text5"/>
    <w:basedOn w:val="Normal"/>
    <w:next w:val="wallacepara"/>
    <w:qFormat/>
    <w:rsid w:val="00CC01A5"/>
    <w:pPr>
      <w:spacing w:after="0" w:line="240" w:lineRule="auto"/>
    </w:pPr>
  </w:style>
  <w:style w:type="paragraph" w:customStyle="1" w:styleId="credit">
    <w:name w:val="credit"/>
    <w:basedOn w:val="Normal"/>
    <w:next w:val="BodyText5"/>
    <w:qFormat/>
    <w:rsid w:val="00CC01A5"/>
    <w:pPr>
      <w:spacing w:after="0" w:line="240" w:lineRule="auto"/>
    </w:pPr>
  </w:style>
  <w:style w:type="paragraph" w:customStyle="1" w:styleId="about">
    <w:name w:val="about"/>
    <w:basedOn w:val="Normal"/>
    <w:next w:val="audiolink"/>
    <w:qFormat/>
    <w:rsid w:val="00CC01A5"/>
    <w:pPr>
      <w:spacing w:after="0" w:line="240" w:lineRule="auto"/>
    </w:pPr>
  </w:style>
  <w:style w:type="paragraph" w:customStyle="1" w:styleId="DebateUnderlined">
    <w:name w:val="Debate Underlined"/>
    <w:basedOn w:val="Normal"/>
    <w:next w:val="about"/>
    <w:qFormat/>
    <w:rsid w:val="00CC01A5"/>
    <w:pPr>
      <w:spacing w:after="0" w:line="240" w:lineRule="auto"/>
    </w:pPr>
  </w:style>
  <w:style w:type="paragraph" w:customStyle="1" w:styleId="thumbnail">
    <w:name w:val="thumbnail"/>
    <w:basedOn w:val="Normal"/>
    <w:next w:val="nav2"/>
    <w:qFormat/>
    <w:rsid w:val="00CC01A5"/>
    <w:pPr>
      <w:spacing w:after="0" w:line="240" w:lineRule="auto"/>
    </w:pPr>
  </w:style>
  <w:style w:type="paragraph" w:customStyle="1" w:styleId="Card10f2">
    <w:name w:val="Card.10.f2"/>
    <w:basedOn w:val="Normal"/>
    <w:next w:val="thumbnail"/>
    <w:autoRedefine/>
    <w:qFormat/>
    <w:rsid w:val="00CC01A5"/>
    <w:pPr>
      <w:spacing w:after="0" w:line="240" w:lineRule="auto"/>
    </w:pPr>
  </w:style>
  <w:style w:type="paragraph" w:customStyle="1" w:styleId="wallacepara">
    <w:name w:val="wallacepara"/>
    <w:basedOn w:val="Normal"/>
    <w:next w:val="CM45"/>
    <w:qFormat/>
    <w:rsid w:val="00CC01A5"/>
    <w:pPr>
      <w:spacing w:after="0" w:line="240" w:lineRule="auto"/>
    </w:pPr>
  </w:style>
  <w:style w:type="paragraph" w:customStyle="1" w:styleId="morelink">
    <w:name w:val="morelink"/>
    <w:basedOn w:val="Normal"/>
    <w:next w:val="CM46"/>
    <w:qFormat/>
    <w:rsid w:val="00CC01A5"/>
    <w:pPr>
      <w:spacing w:after="0" w:line="240" w:lineRule="auto"/>
    </w:pPr>
  </w:style>
  <w:style w:type="paragraph" w:customStyle="1" w:styleId="user">
    <w:name w:val="user"/>
    <w:basedOn w:val="Normal"/>
    <w:next w:val="morelink"/>
    <w:qFormat/>
    <w:rsid w:val="00CC01A5"/>
    <w:pPr>
      <w:spacing w:after="0" w:line="240" w:lineRule="auto"/>
    </w:pPr>
  </w:style>
  <w:style w:type="paragraph" w:customStyle="1" w:styleId="audiolink">
    <w:name w:val="audiolink"/>
    <w:basedOn w:val="Normal"/>
    <w:next w:val="F4-NormalText"/>
    <w:qFormat/>
    <w:rsid w:val="00CC01A5"/>
    <w:pPr>
      <w:spacing w:after="0" w:line="240" w:lineRule="auto"/>
    </w:pPr>
  </w:style>
  <w:style w:type="paragraph" w:customStyle="1" w:styleId="nav1">
    <w:name w:val="nav1"/>
    <w:basedOn w:val="Normal"/>
    <w:next w:val="TagLine"/>
    <w:qFormat/>
    <w:rsid w:val="00CC01A5"/>
    <w:pPr>
      <w:spacing w:after="0" w:line="240" w:lineRule="auto"/>
    </w:pPr>
  </w:style>
  <w:style w:type="paragraph" w:customStyle="1" w:styleId="t6">
    <w:name w:val="t6"/>
    <w:basedOn w:val="Normal"/>
    <w:next w:val="nav1"/>
    <w:qFormat/>
    <w:rsid w:val="00CC01A5"/>
    <w:pPr>
      <w:spacing w:after="0" w:line="240" w:lineRule="auto"/>
    </w:pPr>
  </w:style>
  <w:style w:type="paragraph" w:customStyle="1" w:styleId="nav2">
    <w:name w:val="nav2"/>
    <w:basedOn w:val="Normal"/>
    <w:qFormat/>
    <w:rsid w:val="00CC01A5"/>
    <w:pPr>
      <w:spacing w:after="0" w:line="240" w:lineRule="auto"/>
    </w:pPr>
  </w:style>
  <w:style w:type="paragraph" w:customStyle="1" w:styleId="Pa0">
    <w:name w:val="Pa0"/>
    <w:basedOn w:val="Normal"/>
    <w:qFormat/>
    <w:rsid w:val="00CC01A5"/>
    <w:pPr>
      <w:spacing w:after="0" w:line="240" w:lineRule="auto"/>
    </w:pPr>
  </w:style>
  <w:style w:type="paragraph" w:customStyle="1" w:styleId="stand-first-alone">
    <w:name w:val="stand-first-alone"/>
    <w:basedOn w:val="Normal"/>
    <w:next w:val="Pa0"/>
    <w:qFormat/>
    <w:rsid w:val="00CC01A5"/>
    <w:pPr>
      <w:spacing w:after="0" w:line="240" w:lineRule="auto"/>
    </w:pPr>
  </w:style>
  <w:style w:type="paragraph" w:customStyle="1" w:styleId="CM45">
    <w:name w:val="CM45"/>
    <w:basedOn w:val="Normal"/>
    <w:uiPriority w:val="99"/>
    <w:qFormat/>
    <w:rsid w:val="00CC01A5"/>
    <w:pPr>
      <w:spacing w:after="0" w:line="240" w:lineRule="auto"/>
    </w:pPr>
  </w:style>
  <w:style w:type="paragraph" w:customStyle="1" w:styleId="CM46">
    <w:name w:val="CM46"/>
    <w:basedOn w:val="Normal"/>
    <w:uiPriority w:val="99"/>
    <w:qFormat/>
    <w:rsid w:val="00CC01A5"/>
    <w:pPr>
      <w:spacing w:after="0" w:line="240" w:lineRule="auto"/>
    </w:pPr>
  </w:style>
  <w:style w:type="paragraph" w:customStyle="1" w:styleId="F4-NormalText">
    <w:name w:val="F4 - Normal Text"/>
    <w:basedOn w:val="Normal"/>
    <w:qFormat/>
    <w:rsid w:val="00CC01A5"/>
    <w:pPr>
      <w:spacing w:after="0" w:line="240" w:lineRule="auto"/>
    </w:pPr>
  </w:style>
  <w:style w:type="paragraph" w:customStyle="1" w:styleId="titlestyle1">
    <w:name w:val="titlestyle1"/>
    <w:basedOn w:val="Normal"/>
    <w:next w:val="FullText"/>
    <w:qFormat/>
    <w:rsid w:val="00CC01A5"/>
    <w:pPr>
      <w:spacing w:after="0" w:line="240" w:lineRule="auto"/>
    </w:pPr>
  </w:style>
  <w:style w:type="paragraph" w:customStyle="1" w:styleId="Heading18">
    <w:name w:val="Heading #18"/>
    <w:basedOn w:val="Normal"/>
    <w:qFormat/>
    <w:rsid w:val="00CC01A5"/>
    <w:pPr>
      <w:spacing w:after="0" w:line="240" w:lineRule="auto"/>
    </w:pPr>
  </w:style>
  <w:style w:type="paragraph" w:customStyle="1" w:styleId="Picturecaption2">
    <w:name w:val="Picture caption (2)"/>
    <w:basedOn w:val="Normal"/>
    <w:qFormat/>
    <w:rsid w:val="00CC01A5"/>
    <w:pPr>
      <w:spacing w:after="0" w:line="240" w:lineRule="auto"/>
    </w:pPr>
  </w:style>
  <w:style w:type="paragraph" w:customStyle="1" w:styleId="Picturecaption">
    <w:name w:val="Picture caption"/>
    <w:basedOn w:val="Normal"/>
    <w:qFormat/>
    <w:rsid w:val="00CC01A5"/>
    <w:pPr>
      <w:spacing w:after="0" w:line="240" w:lineRule="auto"/>
    </w:pPr>
  </w:style>
  <w:style w:type="paragraph" w:customStyle="1" w:styleId="Bodytext31">
    <w:name w:val="Body text (31)"/>
    <w:basedOn w:val="Normal"/>
    <w:qFormat/>
    <w:rsid w:val="00CC01A5"/>
    <w:pPr>
      <w:spacing w:after="0" w:line="240" w:lineRule="auto"/>
    </w:pPr>
  </w:style>
  <w:style w:type="paragraph" w:customStyle="1" w:styleId="Heading22">
    <w:name w:val="Heading #22"/>
    <w:basedOn w:val="Normal"/>
    <w:qFormat/>
    <w:rsid w:val="00CC01A5"/>
    <w:pPr>
      <w:spacing w:after="0" w:line="240" w:lineRule="auto"/>
    </w:pPr>
  </w:style>
  <w:style w:type="paragraph" w:customStyle="1" w:styleId="Bodytext131">
    <w:name w:val="Body text (131)"/>
    <w:basedOn w:val="Normal"/>
    <w:qFormat/>
    <w:rsid w:val="00CC01A5"/>
    <w:pPr>
      <w:spacing w:after="0" w:line="240" w:lineRule="auto"/>
    </w:pPr>
  </w:style>
  <w:style w:type="paragraph" w:customStyle="1" w:styleId="Bodytext140">
    <w:name w:val="Body text (140)"/>
    <w:basedOn w:val="Normal"/>
    <w:qFormat/>
    <w:rsid w:val="00CC01A5"/>
    <w:pPr>
      <w:spacing w:after="0" w:line="240" w:lineRule="auto"/>
    </w:pPr>
  </w:style>
  <w:style w:type="paragraph" w:customStyle="1" w:styleId="Bodytext141">
    <w:name w:val="Body text (141)"/>
    <w:basedOn w:val="Normal"/>
    <w:qFormat/>
    <w:rsid w:val="00CC01A5"/>
    <w:pPr>
      <w:spacing w:after="0" w:line="240" w:lineRule="auto"/>
    </w:pPr>
  </w:style>
  <w:style w:type="paragraph" w:customStyle="1" w:styleId="Tableofcontents20">
    <w:name w:val="Table of contents (20)"/>
    <w:basedOn w:val="Normal"/>
    <w:qFormat/>
    <w:rsid w:val="00CC01A5"/>
    <w:pPr>
      <w:spacing w:after="0" w:line="240" w:lineRule="auto"/>
    </w:pPr>
  </w:style>
  <w:style w:type="paragraph" w:customStyle="1" w:styleId="Tableofcontents21">
    <w:name w:val="Table of contents (21)"/>
    <w:basedOn w:val="Normal"/>
    <w:qFormat/>
    <w:rsid w:val="00CC01A5"/>
    <w:pPr>
      <w:spacing w:after="0" w:line="240" w:lineRule="auto"/>
    </w:pPr>
  </w:style>
  <w:style w:type="paragraph" w:customStyle="1" w:styleId="Tableofcontents22">
    <w:name w:val="Table of contents (22)"/>
    <w:basedOn w:val="Normal"/>
    <w:qFormat/>
    <w:rsid w:val="00CC01A5"/>
    <w:pPr>
      <w:spacing w:after="0" w:line="240" w:lineRule="auto"/>
    </w:pPr>
  </w:style>
  <w:style w:type="paragraph" w:customStyle="1" w:styleId="Bodytext142">
    <w:name w:val="Body text (142)"/>
    <w:basedOn w:val="Normal"/>
    <w:qFormat/>
    <w:rsid w:val="00CC01A5"/>
    <w:pPr>
      <w:spacing w:after="0" w:line="240" w:lineRule="auto"/>
    </w:pPr>
  </w:style>
  <w:style w:type="paragraph" w:customStyle="1" w:styleId="Bodytext143">
    <w:name w:val="Body text (143)"/>
    <w:basedOn w:val="Normal"/>
    <w:qFormat/>
    <w:rsid w:val="00CC01A5"/>
    <w:pPr>
      <w:spacing w:after="0" w:line="240" w:lineRule="auto"/>
    </w:pPr>
  </w:style>
  <w:style w:type="paragraph" w:customStyle="1" w:styleId="Bodytext144">
    <w:name w:val="Body text (144)"/>
    <w:basedOn w:val="Normal"/>
    <w:qFormat/>
    <w:rsid w:val="00CC01A5"/>
    <w:pPr>
      <w:spacing w:after="0" w:line="240" w:lineRule="auto"/>
    </w:pPr>
  </w:style>
  <w:style w:type="paragraph" w:customStyle="1" w:styleId="Bodytext145">
    <w:name w:val="Body text (145)"/>
    <w:basedOn w:val="Normal"/>
    <w:qFormat/>
    <w:rsid w:val="00CC01A5"/>
    <w:pPr>
      <w:spacing w:after="0" w:line="240" w:lineRule="auto"/>
    </w:pPr>
  </w:style>
  <w:style w:type="paragraph" w:customStyle="1" w:styleId="Bodytext146">
    <w:name w:val="Body text (146)"/>
    <w:basedOn w:val="Normal"/>
    <w:qFormat/>
    <w:rsid w:val="00CC01A5"/>
    <w:pPr>
      <w:spacing w:after="0" w:line="240" w:lineRule="auto"/>
    </w:pPr>
  </w:style>
  <w:style w:type="paragraph" w:customStyle="1" w:styleId="Heading23">
    <w:name w:val="Heading #23"/>
    <w:basedOn w:val="Normal"/>
    <w:qFormat/>
    <w:rsid w:val="00CC01A5"/>
    <w:pPr>
      <w:spacing w:after="0" w:line="240" w:lineRule="auto"/>
    </w:pPr>
  </w:style>
  <w:style w:type="paragraph" w:customStyle="1" w:styleId="Picturecaption36">
    <w:name w:val="Picture caption (36)"/>
    <w:basedOn w:val="Normal"/>
    <w:qFormat/>
    <w:rsid w:val="00CC01A5"/>
    <w:pPr>
      <w:spacing w:after="0" w:line="240" w:lineRule="auto"/>
    </w:pPr>
  </w:style>
  <w:style w:type="paragraph" w:customStyle="1" w:styleId="Picturecaption42">
    <w:name w:val="Picture caption (42)"/>
    <w:basedOn w:val="Normal"/>
    <w:qFormat/>
    <w:rsid w:val="00CC01A5"/>
    <w:pPr>
      <w:spacing w:after="0" w:line="240" w:lineRule="auto"/>
    </w:pPr>
  </w:style>
  <w:style w:type="paragraph" w:customStyle="1" w:styleId="Bodytext154">
    <w:name w:val="Body text (154)"/>
    <w:basedOn w:val="Normal"/>
    <w:qFormat/>
    <w:rsid w:val="00CC01A5"/>
    <w:pPr>
      <w:spacing w:after="0" w:line="240" w:lineRule="auto"/>
    </w:pPr>
  </w:style>
  <w:style w:type="paragraph" w:customStyle="1" w:styleId="Bodytext155">
    <w:name w:val="Body text (155)"/>
    <w:basedOn w:val="Normal"/>
    <w:qFormat/>
    <w:rsid w:val="00CC01A5"/>
    <w:pPr>
      <w:spacing w:after="0" w:line="240" w:lineRule="auto"/>
    </w:pPr>
  </w:style>
  <w:style w:type="paragraph" w:customStyle="1" w:styleId="Bodytext156">
    <w:name w:val="Body text (156)"/>
    <w:basedOn w:val="Normal"/>
    <w:qFormat/>
    <w:rsid w:val="00CC01A5"/>
    <w:pPr>
      <w:spacing w:after="0" w:line="240" w:lineRule="auto"/>
    </w:pPr>
  </w:style>
  <w:style w:type="paragraph" w:customStyle="1" w:styleId="Bodytext60">
    <w:name w:val="Body text (60)"/>
    <w:basedOn w:val="Normal"/>
    <w:qFormat/>
    <w:rsid w:val="00CC01A5"/>
    <w:pPr>
      <w:spacing w:after="0" w:line="240" w:lineRule="auto"/>
    </w:pPr>
  </w:style>
  <w:style w:type="paragraph" w:customStyle="1" w:styleId="Bodytext158">
    <w:name w:val="Body text (158)"/>
    <w:basedOn w:val="Normal"/>
    <w:qFormat/>
    <w:rsid w:val="00CC01A5"/>
    <w:pPr>
      <w:spacing w:after="0" w:line="240" w:lineRule="auto"/>
    </w:pPr>
  </w:style>
  <w:style w:type="paragraph" w:customStyle="1" w:styleId="Bodytext159">
    <w:name w:val="Body text (159)"/>
    <w:basedOn w:val="Normal"/>
    <w:qFormat/>
    <w:rsid w:val="00CC01A5"/>
    <w:pPr>
      <w:spacing w:after="0" w:line="240" w:lineRule="auto"/>
    </w:pPr>
  </w:style>
  <w:style w:type="paragraph" w:customStyle="1" w:styleId="Bodytext160">
    <w:name w:val="Body text (160)"/>
    <w:basedOn w:val="Normal"/>
    <w:qFormat/>
    <w:rsid w:val="00CC01A5"/>
    <w:pPr>
      <w:spacing w:after="0" w:line="240" w:lineRule="auto"/>
    </w:pPr>
  </w:style>
  <w:style w:type="paragraph" w:customStyle="1" w:styleId="Picturecaption4">
    <w:name w:val="Picture caption (4)"/>
    <w:basedOn w:val="Normal"/>
    <w:qFormat/>
    <w:rsid w:val="00CC01A5"/>
    <w:pPr>
      <w:spacing w:after="0" w:line="240" w:lineRule="auto"/>
    </w:pPr>
  </w:style>
  <w:style w:type="paragraph" w:customStyle="1" w:styleId="Heading10">
    <w:name w:val="Heading #10"/>
    <w:basedOn w:val="Normal"/>
    <w:qFormat/>
    <w:rsid w:val="00CC01A5"/>
    <w:pPr>
      <w:spacing w:after="0" w:line="240" w:lineRule="auto"/>
    </w:pPr>
  </w:style>
  <w:style w:type="paragraph" w:customStyle="1" w:styleId="Picturecaption3">
    <w:name w:val="Picture caption (3)"/>
    <w:basedOn w:val="Normal"/>
    <w:qFormat/>
    <w:rsid w:val="00CC01A5"/>
    <w:pPr>
      <w:spacing w:after="0" w:line="240" w:lineRule="auto"/>
    </w:pPr>
  </w:style>
  <w:style w:type="paragraph" w:customStyle="1" w:styleId="Heading13">
    <w:name w:val="Heading #13"/>
    <w:basedOn w:val="Normal"/>
    <w:qFormat/>
    <w:rsid w:val="00CC01A5"/>
    <w:pPr>
      <w:spacing w:after="0" w:line="240" w:lineRule="auto"/>
    </w:pPr>
  </w:style>
  <w:style w:type="paragraph" w:customStyle="1" w:styleId="Heading92">
    <w:name w:val="Heading #9 (2)"/>
    <w:basedOn w:val="Normal"/>
    <w:qFormat/>
    <w:rsid w:val="00CC01A5"/>
    <w:pPr>
      <w:spacing w:after="0" w:line="240" w:lineRule="auto"/>
    </w:pPr>
  </w:style>
  <w:style w:type="paragraph" w:customStyle="1" w:styleId="Heading15">
    <w:name w:val="Heading #15"/>
    <w:basedOn w:val="Normal"/>
    <w:qFormat/>
    <w:rsid w:val="00CC01A5"/>
    <w:pPr>
      <w:spacing w:after="0" w:line="240" w:lineRule="auto"/>
    </w:pPr>
  </w:style>
  <w:style w:type="paragraph" w:customStyle="1" w:styleId="Bodytext38">
    <w:name w:val="Body text (38)"/>
    <w:basedOn w:val="Normal"/>
    <w:qFormat/>
    <w:rsid w:val="00CC01A5"/>
    <w:pPr>
      <w:spacing w:after="0" w:line="240" w:lineRule="auto"/>
    </w:pPr>
  </w:style>
  <w:style w:type="paragraph" w:customStyle="1" w:styleId="Heading17">
    <w:name w:val="Heading #17"/>
    <w:basedOn w:val="Normal"/>
    <w:qFormat/>
    <w:rsid w:val="00CC01A5"/>
    <w:pPr>
      <w:spacing w:after="0" w:line="240" w:lineRule="auto"/>
    </w:pPr>
  </w:style>
  <w:style w:type="paragraph" w:customStyle="1" w:styleId="Bodytext97">
    <w:name w:val="Body text (97)"/>
    <w:basedOn w:val="Normal"/>
    <w:qFormat/>
    <w:rsid w:val="00CC01A5"/>
    <w:pPr>
      <w:spacing w:after="0" w:line="240" w:lineRule="auto"/>
    </w:pPr>
  </w:style>
  <w:style w:type="paragraph" w:customStyle="1" w:styleId="Bodytext42">
    <w:name w:val="Body text (42)"/>
    <w:basedOn w:val="Normal"/>
    <w:qFormat/>
    <w:rsid w:val="00CC01A5"/>
    <w:pPr>
      <w:spacing w:after="0" w:line="240" w:lineRule="auto"/>
    </w:pPr>
  </w:style>
  <w:style w:type="paragraph" w:customStyle="1" w:styleId="Picturecaption9">
    <w:name w:val="Picture caption (9)"/>
    <w:basedOn w:val="Normal"/>
    <w:qFormat/>
    <w:rsid w:val="00CC01A5"/>
    <w:pPr>
      <w:spacing w:after="0" w:line="240" w:lineRule="auto"/>
    </w:pPr>
  </w:style>
  <w:style w:type="paragraph" w:customStyle="1" w:styleId="Bodytext96">
    <w:name w:val="Body text (96)"/>
    <w:basedOn w:val="Normal"/>
    <w:qFormat/>
    <w:rsid w:val="00CC01A5"/>
    <w:pPr>
      <w:spacing w:after="0" w:line="240" w:lineRule="auto"/>
    </w:pPr>
  </w:style>
  <w:style w:type="paragraph" w:customStyle="1" w:styleId="Heading142">
    <w:name w:val="Heading #14 (2)"/>
    <w:basedOn w:val="Normal"/>
    <w:qFormat/>
    <w:rsid w:val="00CC01A5"/>
    <w:pPr>
      <w:spacing w:after="0" w:line="240" w:lineRule="auto"/>
    </w:pPr>
  </w:style>
  <w:style w:type="paragraph" w:customStyle="1" w:styleId="Picturecaption31">
    <w:name w:val="Picture caption (31)"/>
    <w:basedOn w:val="Normal"/>
    <w:qFormat/>
    <w:rsid w:val="00CC01A5"/>
    <w:pPr>
      <w:spacing w:after="0" w:line="240" w:lineRule="auto"/>
    </w:pPr>
  </w:style>
  <w:style w:type="paragraph" w:customStyle="1" w:styleId="Picturecaption27">
    <w:name w:val="Picture caption (27)"/>
    <w:basedOn w:val="Normal"/>
    <w:qFormat/>
    <w:rsid w:val="00CC01A5"/>
    <w:pPr>
      <w:spacing w:after="0" w:line="240" w:lineRule="auto"/>
    </w:pPr>
  </w:style>
  <w:style w:type="paragraph" w:customStyle="1" w:styleId="Bodytext43">
    <w:name w:val="Body text (43)"/>
    <w:basedOn w:val="Normal"/>
    <w:qFormat/>
    <w:rsid w:val="00CC01A5"/>
    <w:pPr>
      <w:spacing w:after="0" w:line="240" w:lineRule="auto"/>
    </w:pPr>
  </w:style>
  <w:style w:type="paragraph" w:customStyle="1" w:styleId="Bodytext109">
    <w:name w:val="Body text (109)"/>
    <w:basedOn w:val="Normal"/>
    <w:qFormat/>
    <w:rsid w:val="00CC01A5"/>
    <w:pPr>
      <w:spacing w:after="0" w:line="240" w:lineRule="auto"/>
    </w:pPr>
  </w:style>
  <w:style w:type="paragraph" w:customStyle="1" w:styleId="Bodytext110">
    <w:name w:val="Body text (110)"/>
    <w:basedOn w:val="Normal"/>
    <w:qFormat/>
    <w:rsid w:val="00CC01A5"/>
    <w:pPr>
      <w:spacing w:after="0" w:line="240" w:lineRule="auto"/>
    </w:pPr>
  </w:style>
  <w:style w:type="paragraph" w:customStyle="1" w:styleId="Bodytext111">
    <w:name w:val="Body text (111)"/>
    <w:basedOn w:val="Normal"/>
    <w:qFormat/>
    <w:rsid w:val="00CC01A5"/>
    <w:pPr>
      <w:spacing w:after="0" w:line="240" w:lineRule="auto"/>
    </w:pPr>
  </w:style>
  <w:style w:type="paragraph" w:customStyle="1" w:styleId="Tablecaption7">
    <w:name w:val="Table caption (7)"/>
    <w:basedOn w:val="Normal"/>
    <w:qFormat/>
    <w:rsid w:val="00CC01A5"/>
    <w:pPr>
      <w:spacing w:after="0" w:line="240" w:lineRule="auto"/>
    </w:pPr>
  </w:style>
  <w:style w:type="paragraph" w:customStyle="1" w:styleId="Bodytext112">
    <w:name w:val="Body text (112)"/>
    <w:basedOn w:val="Normal"/>
    <w:qFormat/>
    <w:rsid w:val="00CC01A5"/>
    <w:pPr>
      <w:spacing w:after="0" w:line="240" w:lineRule="auto"/>
    </w:pPr>
  </w:style>
  <w:style w:type="paragraph" w:customStyle="1" w:styleId="Bodytext113">
    <w:name w:val="Body text (113)"/>
    <w:basedOn w:val="Normal"/>
    <w:qFormat/>
    <w:rsid w:val="00CC01A5"/>
    <w:pPr>
      <w:spacing w:after="0" w:line="240" w:lineRule="auto"/>
    </w:pPr>
  </w:style>
  <w:style w:type="paragraph" w:customStyle="1" w:styleId="Tableofcontents10">
    <w:name w:val="Table of contents (10)"/>
    <w:basedOn w:val="Normal"/>
    <w:qFormat/>
    <w:rsid w:val="00CC01A5"/>
    <w:pPr>
      <w:spacing w:after="0" w:line="240" w:lineRule="auto"/>
    </w:pPr>
  </w:style>
  <w:style w:type="paragraph" w:customStyle="1" w:styleId="Tableofcontents12">
    <w:name w:val="Table of contents (12)"/>
    <w:basedOn w:val="Normal"/>
    <w:qFormat/>
    <w:rsid w:val="00CC01A5"/>
    <w:pPr>
      <w:spacing w:after="0" w:line="240" w:lineRule="auto"/>
    </w:pPr>
  </w:style>
  <w:style w:type="paragraph" w:customStyle="1" w:styleId="Tableofcontents14">
    <w:name w:val="Table of contents (14)"/>
    <w:basedOn w:val="Normal"/>
    <w:qFormat/>
    <w:rsid w:val="00CC01A5"/>
    <w:pPr>
      <w:spacing w:after="0" w:line="240" w:lineRule="auto"/>
    </w:pPr>
  </w:style>
  <w:style w:type="paragraph" w:customStyle="1" w:styleId="Heading162">
    <w:name w:val="Heading #16 (2)"/>
    <w:basedOn w:val="Normal"/>
    <w:qFormat/>
    <w:rsid w:val="00CC01A5"/>
    <w:pPr>
      <w:spacing w:after="0" w:line="240" w:lineRule="auto"/>
    </w:pPr>
  </w:style>
  <w:style w:type="paragraph" w:customStyle="1" w:styleId="StyleStyle4LatinTimesNewRomanAsianSimSun">
    <w:name w:val="Style Style4 + (Latin) Times New Roman (Asian) SimSun"/>
    <w:basedOn w:val="medium-normal"/>
    <w:qFormat/>
    <w:rsid w:val="00CC01A5"/>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CC01A5"/>
    <w:pPr>
      <w:spacing w:after="0" w:line="240" w:lineRule="auto"/>
    </w:pPr>
  </w:style>
  <w:style w:type="paragraph" w:customStyle="1" w:styleId="StyleUnderlineCharLatinTimesNewRomanAsianSimSunBold">
    <w:name w:val="Style Underline Char + (Latin) Times New Roman (Asian) SimSun Bold"/>
    <w:basedOn w:val="Normal"/>
    <w:qFormat/>
    <w:rsid w:val="00CC01A5"/>
    <w:pPr>
      <w:spacing w:after="0" w:line="240" w:lineRule="auto"/>
    </w:pPr>
  </w:style>
  <w:style w:type="paragraph" w:customStyle="1" w:styleId="StyleStyle1Bold">
    <w:name w:val="Style Style1 + Bold"/>
    <w:basedOn w:val="Cites"/>
    <w:qFormat/>
    <w:rsid w:val="00CC01A5"/>
    <w:pPr>
      <w:widowControl/>
    </w:pPr>
    <w:rPr>
      <w:noProof/>
      <w:szCs w:val="20"/>
    </w:rPr>
  </w:style>
  <w:style w:type="paragraph" w:customStyle="1" w:styleId="StyleBoldandUnderlineChar11pt">
    <w:name w:val="Style Bold and Underline Char + 11 pt"/>
    <w:basedOn w:val="UnreadText"/>
    <w:qFormat/>
    <w:rsid w:val="00CC01A5"/>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CC01A5"/>
    <w:pPr>
      <w:spacing w:after="0" w:line="240" w:lineRule="auto"/>
    </w:pPr>
  </w:style>
  <w:style w:type="paragraph" w:customStyle="1" w:styleId="StyleStyle4Bold">
    <w:name w:val="Style Style4 + Bold"/>
    <w:basedOn w:val="medium-normal"/>
    <w:qFormat/>
    <w:rsid w:val="00CC01A5"/>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CC01A5"/>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CC01A5"/>
    <w:pPr>
      <w:spacing w:before="0" w:beforeAutospacing="0" w:after="0" w:afterAutospacing="0"/>
    </w:pPr>
    <w:rPr>
      <w:rFonts w:ascii="Georgia" w:eastAsiaTheme="minorHAnsi"/>
    </w:rPr>
  </w:style>
  <w:style w:type="paragraph" w:customStyle="1" w:styleId="hotroute1">
    <w:name w:val="hot route!"/>
    <w:basedOn w:val="Normal"/>
    <w:next w:val="UnderlinePara"/>
    <w:qFormat/>
    <w:rsid w:val="00CC01A5"/>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CC01A5"/>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CC01A5"/>
    <w:pPr>
      <w:spacing w:after="0" w:line="240" w:lineRule="auto"/>
    </w:pPr>
  </w:style>
  <w:style w:type="paragraph" w:customStyle="1" w:styleId="UnderlineCharCharCharCharChar">
    <w:name w:val="Underline Char Char Char Char Char"/>
    <w:basedOn w:val="Normal"/>
    <w:next w:val="BlockHeaderHidden"/>
    <w:qFormat/>
    <w:rsid w:val="00CC01A5"/>
    <w:pPr>
      <w:spacing w:after="0" w:line="240" w:lineRule="auto"/>
    </w:pPr>
  </w:style>
  <w:style w:type="paragraph" w:customStyle="1" w:styleId="Textsmall0">
    <w:name w:val="Textsmall"/>
    <w:basedOn w:val="Normal"/>
    <w:next w:val="Normal"/>
    <w:qFormat/>
    <w:rsid w:val="00CC01A5"/>
    <w:pPr>
      <w:spacing w:after="0" w:line="240" w:lineRule="auto"/>
    </w:pPr>
  </w:style>
  <w:style w:type="paragraph" w:customStyle="1" w:styleId="txgreen">
    <w:name w:val="txgreen"/>
    <w:basedOn w:val="Normal"/>
    <w:uiPriority w:val="99"/>
    <w:qFormat/>
    <w:rsid w:val="00CC01A5"/>
    <w:pPr>
      <w:spacing w:after="0" w:line="240" w:lineRule="auto"/>
    </w:pPr>
  </w:style>
  <w:style w:type="paragraph" w:customStyle="1" w:styleId="rtecenter">
    <w:name w:val="rtecenter"/>
    <w:basedOn w:val="Normal"/>
    <w:uiPriority w:val="99"/>
    <w:qFormat/>
    <w:rsid w:val="00CC01A5"/>
    <w:pPr>
      <w:spacing w:after="0" w:line="240" w:lineRule="auto"/>
    </w:pPr>
  </w:style>
  <w:style w:type="paragraph" w:customStyle="1" w:styleId="Stylecardtext5pt">
    <w:name w:val="Style card text + 5 pt"/>
    <w:basedOn w:val="Normal"/>
    <w:qFormat/>
    <w:rsid w:val="00CC01A5"/>
    <w:pPr>
      <w:spacing w:after="0" w:line="240" w:lineRule="auto"/>
    </w:pPr>
  </w:style>
  <w:style w:type="paragraph" w:customStyle="1" w:styleId="GAUnderline">
    <w:name w:val="GA Underline"/>
    <w:basedOn w:val="Normal"/>
    <w:next w:val="StyleHeading2TagHEADING2TagCite11pt"/>
    <w:qFormat/>
    <w:rsid w:val="00CC01A5"/>
    <w:pPr>
      <w:spacing w:after="0" w:line="240" w:lineRule="auto"/>
    </w:pPr>
  </w:style>
  <w:style w:type="paragraph" w:customStyle="1" w:styleId="cardunderline">
    <w:name w:val="card underline"/>
    <w:basedOn w:val="Normal"/>
    <w:next w:val="GAUnderline"/>
    <w:qFormat/>
    <w:rsid w:val="00CC01A5"/>
    <w:pPr>
      <w:spacing w:after="0" w:line="240" w:lineRule="auto"/>
    </w:pPr>
  </w:style>
  <w:style w:type="paragraph" w:customStyle="1" w:styleId="Heading2-NotBold">
    <w:name w:val="Heading 2 - Not Bold"/>
    <w:basedOn w:val="Heading2"/>
    <w:autoRedefine/>
    <w:qFormat/>
    <w:rsid w:val="00CC01A5"/>
    <w:pPr>
      <w:spacing w:before="480" w:line="240" w:lineRule="auto"/>
    </w:pPr>
  </w:style>
  <w:style w:type="paragraph" w:customStyle="1" w:styleId="Heading2-Bold">
    <w:name w:val="Heading 2 - Bold"/>
    <w:basedOn w:val="Normal"/>
    <w:next w:val="Micro"/>
    <w:autoRedefine/>
    <w:qFormat/>
    <w:rsid w:val="00CC01A5"/>
    <w:pPr>
      <w:spacing w:after="0" w:line="240" w:lineRule="auto"/>
    </w:pPr>
  </w:style>
  <w:style w:type="character" w:customStyle="1" w:styleId="tagChar">
    <w:name w:val="%tag Char"/>
    <w:link w:val="tag"/>
    <w:locked/>
    <w:rsid w:val="00CC01A5"/>
    <w:rPr>
      <w:rFonts w:ascii="Calibri" w:eastAsiaTheme="minorHAnsi" w:hAnsi="Calibri" w:cs="Calibri"/>
      <w:sz w:val="16"/>
      <w:szCs w:val="22"/>
    </w:rPr>
  </w:style>
  <w:style w:type="paragraph" w:customStyle="1" w:styleId="tag">
    <w:name w:val="%tag"/>
    <w:basedOn w:val="Normal"/>
    <w:next w:val="Normal"/>
    <w:link w:val="tagChar"/>
    <w:qFormat/>
    <w:rsid w:val="00CC01A5"/>
    <w:pPr>
      <w:spacing w:after="0" w:line="240" w:lineRule="auto"/>
    </w:pPr>
    <w:rPr>
      <w:rFonts w:eastAsiaTheme="minorHAnsi"/>
      <w:sz w:val="16"/>
      <w:szCs w:val="22"/>
    </w:rPr>
  </w:style>
  <w:style w:type="paragraph" w:customStyle="1" w:styleId="StyleHeading2TagHEADING2TagCite11pt">
    <w:name w:val="Style Heading 2TagHEADING 2Tag&amp;Cite + 11 pt"/>
    <w:basedOn w:val="Heading2"/>
    <w:next w:val="CM16"/>
    <w:qFormat/>
    <w:rsid w:val="00CC01A5"/>
    <w:pPr>
      <w:spacing w:before="480" w:line="240" w:lineRule="auto"/>
    </w:pPr>
  </w:style>
  <w:style w:type="paragraph" w:customStyle="1" w:styleId="Brief">
    <w:name w:val="Brief"/>
    <w:basedOn w:val="CM56"/>
    <w:next w:val="CM57"/>
    <w:qFormat/>
    <w:rsid w:val="00CC01A5"/>
  </w:style>
  <w:style w:type="paragraph" w:customStyle="1" w:styleId="h-lead">
    <w:name w:val="h-lead"/>
    <w:basedOn w:val="Normal"/>
    <w:next w:val="Brief"/>
    <w:qFormat/>
    <w:rsid w:val="00CC01A5"/>
    <w:pPr>
      <w:spacing w:after="0" w:line="240" w:lineRule="auto"/>
    </w:pPr>
  </w:style>
  <w:style w:type="paragraph" w:customStyle="1" w:styleId="CM2">
    <w:name w:val="CM2"/>
    <w:basedOn w:val="Normal"/>
    <w:next w:val="Normal"/>
    <w:qFormat/>
    <w:rsid w:val="00CC01A5"/>
    <w:pPr>
      <w:spacing w:after="0" w:line="240" w:lineRule="auto"/>
    </w:pPr>
  </w:style>
  <w:style w:type="paragraph" w:customStyle="1" w:styleId="intro">
    <w:name w:val="intro"/>
    <w:basedOn w:val="Normal"/>
    <w:next w:val="CM2"/>
    <w:qFormat/>
    <w:rsid w:val="00CC01A5"/>
    <w:pPr>
      <w:spacing w:after="0" w:line="240" w:lineRule="auto"/>
    </w:pPr>
  </w:style>
  <w:style w:type="paragraph" w:customStyle="1" w:styleId="CM16">
    <w:name w:val="CM16"/>
    <w:basedOn w:val="Normal"/>
    <w:next w:val="Normal"/>
    <w:qFormat/>
    <w:rsid w:val="00CC01A5"/>
    <w:pPr>
      <w:spacing w:after="0" w:line="240" w:lineRule="auto"/>
    </w:pPr>
  </w:style>
  <w:style w:type="paragraph" w:customStyle="1" w:styleId="CM19">
    <w:name w:val="CM19"/>
    <w:basedOn w:val="Normal"/>
    <w:qFormat/>
    <w:rsid w:val="00CC01A5"/>
    <w:pPr>
      <w:spacing w:after="0" w:line="240" w:lineRule="auto"/>
    </w:pPr>
  </w:style>
  <w:style w:type="paragraph" w:customStyle="1" w:styleId="F3-TagAuthor">
    <w:name w:val="F3 - Tag/Author"/>
    <w:basedOn w:val="Normal"/>
    <w:next w:val="CM19"/>
    <w:qFormat/>
    <w:rsid w:val="00CC01A5"/>
    <w:pPr>
      <w:spacing w:after="0" w:line="240" w:lineRule="auto"/>
    </w:pPr>
  </w:style>
  <w:style w:type="paragraph" w:customStyle="1" w:styleId="CM34">
    <w:name w:val="CM34"/>
    <w:basedOn w:val="Normal"/>
    <w:qFormat/>
    <w:rsid w:val="00CC01A5"/>
    <w:pPr>
      <w:spacing w:after="0" w:line="240" w:lineRule="auto"/>
    </w:pPr>
  </w:style>
  <w:style w:type="paragraph" w:customStyle="1" w:styleId="F5-UnderlineNormal">
    <w:name w:val="F5 - Underline Normal"/>
    <w:basedOn w:val="Normal"/>
    <w:next w:val="CM34"/>
    <w:qFormat/>
    <w:rsid w:val="00CC01A5"/>
    <w:pPr>
      <w:spacing w:after="0" w:line="240" w:lineRule="auto"/>
    </w:pPr>
  </w:style>
  <w:style w:type="paragraph" w:customStyle="1" w:styleId="CM56">
    <w:name w:val="CM56"/>
    <w:basedOn w:val="Normal"/>
    <w:qFormat/>
    <w:rsid w:val="00CC01A5"/>
    <w:pPr>
      <w:spacing w:after="0" w:line="240" w:lineRule="auto"/>
    </w:pPr>
  </w:style>
  <w:style w:type="paragraph" w:customStyle="1" w:styleId="Brief-PrimarySource">
    <w:name w:val="Brief - Primary Source"/>
    <w:basedOn w:val="Normal"/>
    <w:next w:val="CM56"/>
    <w:qFormat/>
    <w:rsid w:val="00CC01A5"/>
    <w:pPr>
      <w:spacing w:after="0" w:line="240" w:lineRule="auto"/>
    </w:pPr>
  </w:style>
  <w:style w:type="paragraph" w:customStyle="1" w:styleId="CM58">
    <w:name w:val="CM58"/>
    <w:basedOn w:val="Normal"/>
    <w:qFormat/>
    <w:rsid w:val="00CC01A5"/>
    <w:pPr>
      <w:spacing w:after="0" w:line="240" w:lineRule="auto"/>
    </w:pPr>
  </w:style>
  <w:style w:type="paragraph" w:customStyle="1" w:styleId="Brief-Underline">
    <w:name w:val="Brief - Underline"/>
    <w:basedOn w:val="Normal"/>
    <w:next w:val="CM58"/>
    <w:qFormat/>
    <w:rsid w:val="00CC01A5"/>
    <w:pPr>
      <w:spacing w:after="0" w:line="240" w:lineRule="auto"/>
    </w:pPr>
  </w:style>
  <w:style w:type="paragraph" w:customStyle="1" w:styleId="CM57">
    <w:name w:val="CM57"/>
    <w:basedOn w:val="Normal"/>
    <w:qFormat/>
    <w:rsid w:val="00CC01A5"/>
    <w:pPr>
      <w:spacing w:after="0" w:line="240" w:lineRule="auto"/>
    </w:pPr>
  </w:style>
  <w:style w:type="paragraph" w:customStyle="1" w:styleId="CM11">
    <w:name w:val="CM11"/>
    <w:basedOn w:val="Normal"/>
    <w:next w:val="Normal"/>
    <w:qFormat/>
    <w:rsid w:val="00CC01A5"/>
    <w:pPr>
      <w:spacing w:after="0" w:line="240" w:lineRule="auto"/>
    </w:pPr>
  </w:style>
  <w:style w:type="paragraph" w:customStyle="1" w:styleId="CM1">
    <w:name w:val="CM1"/>
    <w:basedOn w:val="Normal"/>
    <w:qFormat/>
    <w:rsid w:val="00CC01A5"/>
    <w:pPr>
      <w:spacing w:after="0" w:line="240" w:lineRule="auto"/>
    </w:pPr>
  </w:style>
  <w:style w:type="paragraph" w:customStyle="1" w:styleId="CM49">
    <w:name w:val="CM49"/>
    <w:basedOn w:val="Normal"/>
    <w:qFormat/>
    <w:rsid w:val="00CC01A5"/>
    <w:pPr>
      <w:spacing w:after="0" w:line="240" w:lineRule="auto"/>
    </w:pPr>
  </w:style>
  <w:style w:type="paragraph" w:customStyle="1" w:styleId="CM41">
    <w:name w:val="CM41"/>
    <w:basedOn w:val="Normal"/>
    <w:qFormat/>
    <w:rsid w:val="00CC01A5"/>
    <w:pPr>
      <w:spacing w:after="0" w:line="240" w:lineRule="auto"/>
    </w:pPr>
  </w:style>
  <w:style w:type="paragraph" w:customStyle="1" w:styleId="3rdOrderPara">
    <w:name w:val="3rd Order Para"/>
    <w:basedOn w:val="Normal"/>
    <w:qFormat/>
    <w:rsid w:val="00CC01A5"/>
    <w:pPr>
      <w:spacing w:after="0" w:line="240" w:lineRule="auto"/>
    </w:pPr>
  </w:style>
  <w:style w:type="paragraph" w:customStyle="1" w:styleId="2ndOrderPara">
    <w:name w:val="2nd Order Para"/>
    <w:basedOn w:val="Normal"/>
    <w:qFormat/>
    <w:rsid w:val="00CC01A5"/>
    <w:pPr>
      <w:spacing w:after="0" w:line="240" w:lineRule="auto"/>
    </w:pPr>
  </w:style>
  <w:style w:type="paragraph" w:customStyle="1" w:styleId="Normal-SIGN2">
    <w:name w:val="Normal-SIGN2"/>
    <w:basedOn w:val="Normal"/>
    <w:qFormat/>
    <w:rsid w:val="00CC01A5"/>
    <w:pPr>
      <w:spacing w:after="0" w:line="240" w:lineRule="auto"/>
    </w:pPr>
  </w:style>
  <w:style w:type="paragraph" w:customStyle="1" w:styleId="Normal-SIGN1">
    <w:name w:val="Normal-SIGN1"/>
    <w:basedOn w:val="Normal"/>
    <w:qFormat/>
    <w:rsid w:val="00CC01A5"/>
    <w:pPr>
      <w:spacing w:after="0" w:line="240" w:lineRule="auto"/>
    </w:pPr>
  </w:style>
  <w:style w:type="paragraph" w:customStyle="1" w:styleId="CM3">
    <w:name w:val="CM3"/>
    <w:basedOn w:val="Normal"/>
    <w:qFormat/>
    <w:rsid w:val="00CC01A5"/>
    <w:pPr>
      <w:spacing w:after="0" w:line="240" w:lineRule="auto"/>
    </w:pPr>
  </w:style>
  <w:style w:type="paragraph" w:customStyle="1" w:styleId="CM33">
    <w:name w:val="CM33"/>
    <w:basedOn w:val="Normal"/>
    <w:qFormat/>
    <w:rsid w:val="00CC01A5"/>
    <w:pPr>
      <w:spacing w:after="0" w:line="240" w:lineRule="auto"/>
    </w:pPr>
  </w:style>
  <w:style w:type="paragraph" w:customStyle="1" w:styleId="CM37">
    <w:name w:val="CM37"/>
    <w:basedOn w:val="Normal"/>
    <w:qFormat/>
    <w:rsid w:val="00CC01A5"/>
    <w:pPr>
      <w:spacing w:after="0" w:line="240" w:lineRule="auto"/>
    </w:pPr>
  </w:style>
  <w:style w:type="paragraph" w:customStyle="1" w:styleId="CM7">
    <w:name w:val="CM7"/>
    <w:basedOn w:val="Normal"/>
    <w:qFormat/>
    <w:rsid w:val="00CC01A5"/>
    <w:pPr>
      <w:spacing w:after="0" w:line="240" w:lineRule="auto"/>
    </w:pPr>
  </w:style>
  <w:style w:type="paragraph" w:customStyle="1" w:styleId="ReportDate">
    <w:name w:val="ReportDate"/>
    <w:basedOn w:val="Normal"/>
    <w:qFormat/>
    <w:rsid w:val="00CC01A5"/>
    <w:pPr>
      <w:spacing w:after="0" w:line="240" w:lineRule="auto"/>
    </w:pPr>
  </w:style>
  <w:style w:type="paragraph" w:customStyle="1" w:styleId="Brief-SecondarySource">
    <w:name w:val="Brief - Secondary Source"/>
    <w:basedOn w:val="Normal"/>
    <w:next w:val="ReportDate"/>
    <w:qFormat/>
    <w:rsid w:val="00CC01A5"/>
    <w:pPr>
      <w:spacing w:after="0" w:line="240" w:lineRule="auto"/>
    </w:pPr>
  </w:style>
  <w:style w:type="paragraph" w:customStyle="1" w:styleId="Pa11">
    <w:name w:val="Pa11"/>
    <w:basedOn w:val="Normal"/>
    <w:next w:val="Normal"/>
    <w:qFormat/>
    <w:rsid w:val="00CC01A5"/>
    <w:pPr>
      <w:spacing w:after="0" w:line="240" w:lineRule="auto"/>
    </w:pPr>
  </w:style>
  <w:style w:type="paragraph" w:customStyle="1" w:styleId="Brief-Card">
    <w:name w:val="Brief - Card"/>
    <w:basedOn w:val="Normal"/>
    <w:next w:val="Pa11"/>
    <w:qFormat/>
    <w:rsid w:val="00CC01A5"/>
    <w:pPr>
      <w:spacing w:after="0" w:line="240" w:lineRule="auto"/>
    </w:pPr>
  </w:style>
  <w:style w:type="paragraph" w:customStyle="1" w:styleId="Normal3">
    <w:name w:val="Normal+3"/>
    <w:basedOn w:val="Normal"/>
    <w:next w:val="Normal"/>
    <w:qFormat/>
    <w:rsid w:val="00CC01A5"/>
    <w:pPr>
      <w:spacing w:after="0" w:line="240" w:lineRule="auto"/>
    </w:pPr>
  </w:style>
  <w:style w:type="paragraph" w:customStyle="1" w:styleId="Normal11">
    <w:name w:val="Normal+1"/>
    <w:basedOn w:val="Normal"/>
    <w:next w:val="Normal"/>
    <w:qFormat/>
    <w:rsid w:val="00CC01A5"/>
    <w:pPr>
      <w:spacing w:after="0" w:line="240" w:lineRule="auto"/>
    </w:pPr>
  </w:style>
  <w:style w:type="paragraph" w:customStyle="1" w:styleId="Heading230">
    <w:name w:val="Heading 2+3"/>
    <w:basedOn w:val="Normal"/>
    <w:next w:val="Normal"/>
    <w:qFormat/>
    <w:rsid w:val="00CC01A5"/>
    <w:pPr>
      <w:spacing w:after="0" w:line="240" w:lineRule="auto"/>
    </w:pPr>
  </w:style>
  <w:style w:type="paragraph" w:customStyle="1" w:styleId="Normal5">
    <w:name w:val="Normal+5"/>
    <w:basedOn w:val="Normal"/>
    <w:qFormat/>
    <w:rsid w:val="00CC01A5"/>
    <w:pPr>
      <w:spacing w:after="0" w:line="240" w:lineRule="auto"/>
    </w:pPr>
  </w:style>
  <w:style w:type="paragraph" w:customStyle="1" w:styleId="Cover1">
    <w:name w:val="Cover 1"/>
    <w:basedOn w:val="Normal"/>
    <w:next w:val="Normal"/>
    <w:qFormat/>
    <w:rsid w:val="00CC01A5"/>
    <w:pPr>
      <w:spacing w:after="0" w:line="240" w:lineRule="auto"/>
    </w:pPr>
  </w:style>
  <w:style w:type="paragraph" w:customStyle="1" w:styleId="Cover2">
    <w:name w:val="Cover 2"/>
    <w:basedOn w:val="Normal"/>
    <w:next w:val="Normal"/>
    <w:qFormat/>
    <w:rsid w:val="00CC01A5"/>
    <w:pPr>
      <w:spacing w:after="0" w:line="240" w:lineRule="auto"/>
    </w:pPr>
  </w:style>
  <w:style w:type="paragraph" w:customStyle="1" w:styleId="CM30">
    <w:name w:val="CM30"/>
    <w:basedOn w:val="Normal"/>
    <w:qFormat/>
    <w:rsid w:val="00CC01A5"/>
    <w:pPr>
      <w:spacing w:after="0" w:line="240" w:lineRule="auto"/>
    </w:pPr>
  </w:style>
  <w:style w:type="paragraph" w:customStyle="1" w:styleId="CM28">
    <w:name w:val="CM28"/>
    <w:basedOn w:val="Normal"/>
    <w:qFormat/>
    <w:rsid w:val="00CC01A5"/>
    <w:pPr>
      <w:spacing w:after="0" w:line="240" w:lineRule="auto"/>
    </w:pPr>
  </w:style>
  <w:style w:type="paragraph" w:customStyle="1" w:styleId="CM8">
    <w:name w:val="CM8"/>
    <w:basedOn w:val="Normal"/>
    <w:qFormat/>
    <w:rsid w:val="00CC01A5"/>
    <w:pPr>
      <w:spacing w:after="0" w:line="240" w:lineRule="auto"/>
    </w:pPr>
  </w:style>
  <w:style w:type="paragraph" w:customStyle="1" w:styleId="DoubleUnderlined">
    <w:name w:val="Double Underlined"/>
    <w:basedOn w:val="Heading2"/>
    <w:next w:val="StyleUnderliningTimesNewRomanBoldNounderlineKernat161"/>
    <w:autoRedefine/>
    <w:qFormat/>
    <w:rsid w:val="00CC01A5"/>
    <w:pPr>
      <w:spacing w:before="480" w:line="240" w:lineRule="auto"/>
    </w:pPr>
  </w:style>
  <w:style w:type="paragraph" w:customStyle="1" w:styleId="IndexFixer">
    <w:name w:val="Index Fixer"/>
    <w:basedOn w:val="Heading1"/>
    <w:next w:val="StyleBoldUnderliningKernat16pt"/>
    <w:qFormat/>
    <w:rsid w:val="00CC01A5"/>
    <w:pPr>
      <w:spacing w:before="480" w:line="240" w:lineRule="auto"/>
    </w:pPr>
  </w:style>
  <w:style w:type="paragraph" w:customStyle="1" w:styleId="boldy">
    <w:name w:val="boldy"/>
    <w:basedOn w:val="Heading2"/>
    <w:next w:val="Card1"/>
    <w:qFormat/>
    <w:rsid w:val="00CC01A5"/>
    <w:pPr>
      <w:spacing w:before="480" w:line="240" w:lineRule="auto"/>
    </w:pPr>
  </w:style>
  <w:style w:type="paragraph" w:customStyle="1" w:styleId="StyleLeft025Right025TopSinglesolidlineAuto">
    <w:name w:val="Style Left:  0.25&quot; Right:  0.25&quot; Top: (Single solid line Auto  ..."/>
    <w:basedOn w:val="Normal"/>
    <w:next w:val="boldy"/>
    <w:qFormat/>
    <w:rsid w:val="00CC01A5"/>
    <w:pPr>
      <w:spacing w:after="0" w:line="240" w:lineRule="auto"/>
    </w:pPr>
  </w:style>
  <w:style w:type="paragraph" w:customStyle="1" w:styleId="TxBr6p1">
    <w:name w:val="TxBr_6p1"/>
    <w:basedOn w:val="Normal"/>
    <w:next w:val="Cite21"/>
    <w:qFormat/>
    <w:rsid w:val="00CC01A5"/>
    <w:pPr>
      <w:spacing w:after="0" w:line="240" w:lineRule="auto"/>
    </w:pPr>
  </w:style>
  <w:style w:type="paragraph" w:customStyle="1" w:styleId="PageHeader-Underline18pt">
    <w:name w:val="Page Header - Underline 18 pt"/>
    <w:next w:val="TxBr6p1"/>
    <w:qFormat/>
    <w:rsid w:val="00CC01A5"/>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CC01A5"/>
    <w:pPr>
      <w:spacing w:after="0" w:line="240" w:lineRule="auto"/>
    </w:pPr>
  </w:style>
  <w:style w:type="paragraph" w:customStyle="1" w:styleId="ArgumentTags">
    <w:name w:val="Argument Tags"/>
    <w:basedOn w:val="Heading2"/>
    <w:next w:val="cardCharCharCharCharCharCharCharCharCharCharCharCharCharCharChar"/>
    <w:qFormat/>
    <w:rsid w:val="00CC01A5"/>
    <w:pPr>
      <w:spacing w:before="480" w:line="240" w:lineRule="auto"/>
    </w:pPr>
  </w:style>
  <w:style w:type="paragraph" w:customStyle="1" w:styleId="subhead">
    <w:name w:val="subhead"/>
    <w:basedOn w:val="Normal"/>
    <w:qFormat/>
    <w:rsid w:val="00CC01A5"/>
    <w:pPr>
      <w:spacing w:after="0" w:line="240" w:lineRule="auto"/>
    </w:pPr>
  </w:style>
  <w:style w:type="paragraph" w:customStyle="1" w:styleId="Card1">
    <w:name w:val="Card1"/>
    <w:next w:val="TimesNewRoman12"/>
    <w:qFormat/>
    <w:rsid w:val="00CC01A5"/>
    <w:pPr>
      <w:spacing w:after="200" w:line="276" w:lineRule="auto"/>
    </w:pPr>
    <w:rPr>
      <w:rFonts w:eastAsiaTheme="minorHAnsi"/>
      <w:sz w:val="22"/>
      <w:szCs w:val="22"/>
    </w:rPr>
  </w:style>
  <w:style w:type="paragraph" w:customStyle="1" w:styleId="Cite21">
    <w:name w:val="Cite2"/>
    <w:next w:val="htmlbody"/>
    <w:qFormat/>
    <w:rsid w:val="00CC01A5"/>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CC01A5"/>
    <w:pPr>
      <w:spacing w:after="0" w:line="240" w:lineRule="auto"/>
    </w:pPr>
  </w:style>
  <w:style w:type="paragraph" w:customStyle="1" w:styleId="articletext">
    <w:name w:val="articletext"/>
    <w:basedOn w:val="Normal"/>
    <w:next w:val="story-headline"/>
    <w:qFormat/>
    <w:rsid w:val="00CC01A5"/>
    <w:pPr>
      <w:spacing w:after="0" w:line="240" w:lineRule="auto"/>
    </w:pPr>
  </w:style>
  <w:style w:type="paragraph" w:customStyle="1" w:styleId="Normalization">
    <w:name w:val="Normalization"/>
    <w:basedOn w:val="Normal"/>
    <w:next w:val="articletext"/>
    <w:qFormat/>
    <w:rsid w:val="00CC01A5"/>
    <w:pPr>
      <w:spacing w:after="0" w:line="240" w:lineRule="auto"/>
    </w:pPr>
  </w:style>
  <w:style w:type="paragraph" w:customStyle="1" w:styleId="cardtextsmall">
    <w:name w:val="card text small"/>
    <w:basedOn w:val="Normal"/>
    <w:next w:val="story-body"/>
    <w:qFormat/>
    <w:rsid w:val="00CC01A5"/>
    <w:pPr>
      <w:spacing w:after="0" w:line="240" w:lineRule="auto"/>
    </w:pPr>
  </w:style>
  <w:style w:type="paragraph" w:customStyle="1" w:styleId="listlevel1">
    <w:name w:val="list level 1"/>
    <w:basedOn w:val="Normal"/>
    <w:next w:val="cardtextsmall"/>
    <w:qFormat/>
    <w:rsid w:val="00CC01A5"/>
    <w:pPr>
      <w:spacing w:after="0" w:line="240" w:lineRule="auto"/>
    </w:pPr>
  </w:style>
  <w:style w:type="paragraph" w:customStyle="1" w:styleId="CaseListNormal">
    <w:name w:val="Case List Normal"/>
    <w:basedOn w:val="Normal"/>
    <w:next w:val="story-dateline"/>
    <w:qFormat/>
    <w:rsid w:val="00CC01A5"/>
    <w:pPr>
      <w:spacing w:after="0" w:line="240" w:lineRule="auto"/>
    </w:pPr>
  </w:style>
  <w:style w:type="paragraph" w:customStyle="1" w:styleId="listlevel2">
    <w:name w:val="list level 2"/>
    <w:basedOn w:val="Normal"/>
    <w:next w:val="CaseListNormal"/>
    <w:qFormat/>
    <w:rsid w:val="00CC01A5"/>
    <w:pPr>
      <w:spacing w:after="0" w:line="240" w:lineRule="auto"/>
    </w:pPr>
  </w:style>
  <w:style w:type="paragraph" w:customStyle="1" w:styleId="listlevel3">
    <w:name w:val="list level 3"/>
    <w:basedOn w:val="CaseListNormal"/>
    <w:next w:val="Body"/>
    <w:qFormat/>
    <w:rsid w:val="00CC01A5"/>
  </w:style>
  <w:style w:type="paragraph" w:customStyle="1" w:styleId="PageNumber1">
    <w:name w:val="Page Number1"/>
    <w:basedOn w:val="Normal"/>
    <w:next w:val="Normal"/>
    <w:qFormat/>
    <w:rsid w:val="00CC01A5"/>
    <w:pPr>
      <w:spacing w:after="0" w:line="240" w:lineRule="auto"/>
    </w:pPr>
  </w:style>
  <w:style w:type="paragraph" w:customStyle="1" w:styleId="TimesNewRoman12">
    <w:name w:val="TimesNewRoman12"/>
    <w:next w:val="tagCharChar1Char"/>
    <w:qFormat/>
    <w:rsid w:val="00CC01A5"/>
    <w:pPr>
      <w:spacing w:after="200" w:line="276" w:lineRule="auto"/>
    </w:pPr>
    <w:rPr>
      <w:rFonts w:eastAsiaTheme="minorHAnsi"/>
      <w:sz w:val="22"/>
      <w:szCs w:val="22"/>
    </w:rPr>
  </w:style>
  <w:style w:type="paragraph" w:customStyle="1" w:styleId="htmlbody">
    <w:name w:val="htmlbody"/>
    <w:basedOn w:val="Normal"/>
    <w:next w:val="OmniPage1"/>
    <w:qFormat/>
    <w:rsid w:val="00CC01A5"/>
    <w:pPr>
      <w:spacing w:after="0" w:line="240" w:lineRule="auto"/>
    </w:pPr>
  </w:style>
  <w:style w:type="paragraph" w:customStyle="1" w:styleId="textChar">
    <w:name w:val="text Char"/>
    <w:basedOn w:val="Normal"/>
    <w:next w:val="TitlePageCenter"/>
    <w:autoRedefine/>
    <w:qFormat/>
    <w:rsid w:val="00CC01A5"/>
    <w:pPr>
      <w:spacing w:after="0" w:line="240" w:lineRule="auto"/>
    </w:pPr>
  </w:style>
  <w:style w:type="paragraph" w:customStyle="1" w:styleId="story-headline">
    <w:name w:val="story-headline"/>
    <w:basedOn w:val="Normal"/>
    <w:next w:val="ProjectTitleLine"/>
    <w:qFormat/>
    <w:rsid w:val="00CC01A5"/>
    <w:pPr>
      <w:spacing w:after="0" w:line="240" w:lineRule="auto"/>
    </w:pPr>
  </w:style>
  <w:style w:type="paragraph" w:customStyle="1" w:styleId="story-dateline">
    <w:name w:val="story-dateline"/>
    <w:basedOn w:val="Normal"/>
    <w:next w:val="cardChar1Char"/>
    <w:qFormat/>
    <w:rsid w:val="00CC01A5"/>
    <w:pPr>
      <w:spacing w:after="0" w:line="240" w:lineRule="auto"/>
    </w:pPr>
  </w:style>
  <w:style w:type="paragraph" w:customStyle="1" w:styleId="Corpotesto">
    <w:name w:val="Corpo testo"/>
    <w:basedOn w:val="Normal"/>
    <w:next w:val="CM44"/>
    <w:qFormat/>
    <w:rsid w:val="00CC01A5"/>
    <w:pPr>
      <w:spacing w:after="0" w:line="240" w:lineRule="auto"/>
    </w:pPr>
  </w:style>
  <w:style w:type="paragraph" w:customStyle="1" w:styleId="3text">
    <w:name w:val="3text"/>
    <w:basedOn w:val="Normal"/>
    <w:next w:val="Corpotesto"/>
    <w:qFormat/>
    <w:rsid w:val="00CC01A5"/>
    <w:pPr>
      <w:spacing w:after="0" w:line="240" w:lineRule="auto"/>
    </w:pPr>
  </w:style>
  <w:style w:type="paragraph" w:customStyle="1" w:styleId="tagCharChar1Char">
    <w:name w:val="tag Char Char1 Char"/>
    <w:qFormat/>
    <w:rsid w:val="00CC01A5"/>
    <w:pPr>
      <w:spacing w:after="200" w:line="276" w:lineRule="auto"/>
    </w:pPr>
    <w:rPr>
      <w:rFonts w:eastAsiaTheme="minorHAnsi"/>
      <w:sz w:val="22"/>
      <w:szCs w:val="22"/>
    </w:rPr>
  </w:style>
  <w:style w:type="paragraph" w:customStyle="1" w:styleId="OmniPage1">
    <w:name w:val="OmniPage #1"/>
    <w:basedOn w:val="Normal"/>
    <w:next w:val="StrikeThrough"/>
    <w:qFormat/>
    <w:rsid w:val="00CC01A5"/>
    <w:pPr>
      <w:spacing w:after="0" w:line="240" w:lineRule="auto"/>
    </w:pPr>
  </w:style>
  <w:style w:type="paragraph" w:customStyle="1" w:styleId="TitlePageCenter">
    <w:name w:val="Title Page Center"/>
    <w:basedOn w:val="Normal"/>
    <w:next w:val="textbodyblack"/>
    <w:autoRedefine/>
    <w:qFormat/>
    <w:rsid w:val="00CC01A5"/>
    <w:pPr>
      <w:spacing w:after="0" w:line="240" w:lineRule="auto"/>
    </w:pPr>
  </w:style>
  <w:style w:type="paragraph" w:customStyle="1" w:styleId="ProjectTitleLine">
    <w:name w:val="Project Title Line"/>
    <w:basedOn w:val="Normal"/>
    <w:next w:val="Normal"/>
    <w:autoRedefine/>
    <w:qFormat/>
    <w:rsid w:val="00CC01A5"/>
    <w:pPr>
      <w:spacing w:after="0" w:line="240" w:lineRule="auto"/>
    </w:pPr>
  </w:style>
  <w:style w:type="paragraph" w:customStyle="1" w:styleId="cardChar1Char">
    <w:name w:val="card Char1 Char"/>
    <w:basedOn w:val="Normal"/>
    <w:next w:val="StyleLeft02"/>
    <w:qFormat/>
    <w:rsid w:val="00CC01A5"/>
    <w:pPr>
      <w:spacing w:after="0" w:line="240" w:lineRule="auto"/>
    </w:pPr>
  </w:style>
  <w:style w:type="paragraph" w:customStyle="1" w:styleId="CM12">
    <w:name w:val="CM12"/>
    <w:basedOn w:val="Normal"/>
    <w:qFormat/>
    <w:rsid w:val="00CC01A5"/>
    <w:pPr>
      <w:spacing w:after="0" w:line="240" w:lineRule="auto"/>
    </w:pPr>
  </w:style>
  <w:style w:type="paragraph" w:customStyle="1" w:styleId="TextofCards">
    <w:name w:val="Text of Cards"/>
    <w:basedOn w:val="Normal"/>
    <w:next w:val="CM12"/>
    <w:qFormat/>
    <w:rsid w:val="00CC01A5"/>
    <w:pPr>
      <w:spacing w:after="0" w:line="240" w:lineRule="auto"/>
    </w:pPr>
  </w:style>
  <w:style w:type="paragraph" w:customStyle="1" w:styleId="CM44">
    <w:name w:val="CM44"/>
    <w:basedOn w:val="Normal"/>
    <w:qFormat/>
    <w:rsid w:val="00CC01A5"/>
    <w:pPr>
      <w:spacing w:after="0" w:line="240" w:lineRule="auto"/>
    </w:pPr>
  </w:style>
  <w:style w:type="paragraph" w:customStyle="1" w:styleId="StrikeThrough">
    <w:name w:val="Strike Through"/>
    <w:basedOn w:val="Normal"/>
    <w:next w:val="Normal"/>
    <w:qFormat/>
    <w:rsid w:val="00CC01A5"/>
    <w:pPr>
      <w:spacing w:after="0" w:line="240" w:lineRule="auto"/>
    </w:pPr>
  </w:style>
  <w:style w:type="paragraph" w:customStyle="1" w:styleId="textbodyblack">
    <w:name w:val="textbodyblack"/>
    <w:basedOn w:val="Normal"/>
    <w:next w:val="Pa5"/>
    <w:qFormat/>
    <w:rsid w:val="00CC01A5"/>
    <w:pPr>
      <w:spacing w:after="0" w:line="240" w:lineRule="auto"/>
    </w:pPr>
  </w:style>
  <w:style w:type="paragraph" w:customStyle="1" w:styleId="TitlePageBy">
    <w:name w:val="Title Page By"/>
    <w:basedOn w:val="textbodyblack"/>
    <w:next w:val="Normal"/>
    <w:autoRedefine/>
    <w:qFormat/>
    <w:rsid w:val="00CC01A5"/>
  </w:style>
  <w:style w:type="paragraph" w:customStyle="1" w:styleId="CiteCorrected">
    <w:name w:val="Cite Corrected"/>
    <w:basedOn w:val="Normal"/>
    <w:next w:val="tagline1"/>
    <w:qFormat/>
    <w:rsid w:val="00CC01A5"/>
    <w:pPr>
      <w:spacing w:after="0" w:line="240" w:lineRule="auto"/>
    </w:pPr>
  </w:style>
  <w:style w:type="paragraph" w:customStyle="1" w:styleId="NormalVerdana">
    <w:name w:val="Normal + Verdana"/>
    <w:aliases w:val="White,Normal + Arial,10 pt"/>
    <w:basedOn w:val="Normal"/>
    <w:next w:val="CiteCorrected"/>
    <w:qFormat/>
    <w:rsid w:val="00CC01A5"/>
    <w:pPr>
      <w:spacing w:after="0" w:line="240" w:lineRule="auto"/>
    </w:pPr>
  </w:style>
  <w:style w:type="paragraph" w:customStyle="1" w:styleId="StyleLeft02">
    <w:name w:val="Style Left:  0.2&quot;"/>
    <w:basedOn w:val="Normal"/>
    <w:next w:val="Block1"/>
    <w:qFormat/>
    <w:rsid w:val="00CC01A5"/>
    <w:pPr>
      <w:spacing w:after="0" w:line="240" w:lineRule="auto"/>
    </w:pPr>
  </w:style>
  <w:style w:type="paragraph" w:customStyle="1" w:styleId="Pa5">
    <w:name w:val="Pa5"/>
    <w:basedOn w:val="Normal"/>
    <w:uiPriority w:val="99"/>
    <w:qFormat/>
    <w:rsid w:val="00CC01A5"/>
    <w:pPr>
      <w:spacing w:after="0" w:line="240" w:lineRule="auto"/>
    </w:pPr>
  </w:style>
  <w:style w:type="paragraph" w:customStyle="1" w:styleId="tagline1">
    <w:name w:val="tagline"/>
    <w:basedOn w:val="Normal"/>
    <w:next w:val="cardCharCharCharCharChar"/>
    <w:qFormat/>
    <w:rsid w:val="00CC01A5"/>
    <w:pPr>
      <w:spacing w:after="0" w:line="240" w:lineRule="auto"/>
    </w:pPr>
  </w:style>
  <w:style w:type="paragraph" w:customStyle="1" w:styleId="Block1">
    <w:name w:val="Block1"/>
    <w:basedOn w:val="Normal"/>
    <w:next w:val="Normal"/>
    <w:uiPriority w:val="3"/>
    <w:qFormat/>
    <w:rsid w:val="00CC01A5"/>
    <w:pPr>
      <w:spacing w:after="0" w:line="240" w:lineRule="auto"/>
    </w:pPr>
  </w:style>
  <w:style w:type="paragraph" w:customStyle="1" w:styleId="Hat1">
    <w:name w:val="Hat1"/>
    <w:basedOn w:val="Normal"/>
    <w:next w:val="Normal"/>
    <w:uiPriority w:val="2"/>
    <w:qFormat/>
    <w:rsid w:val="00CC01A5"/>
    <w:pPr>
      <w:spacing w:after="0" w:line="240" w:lineRule="auto"/>
    </w:pPr>
  </w:style>
  <w:style w:type="paragraph" w:customStyle="1" w:styleId="post-subtitle">
    <w:name w:val="post-subtitle"/>
    <w:basedOn w:val="Normal"/>
    <w:qFormat/>
    <w:rsid w:val="00CC01A5"/>
    <w:pPr>
      <w:spacing w:after="0" w:line="240" w:lineRule="auto"/>
    </w:pPr>
  </w:style>
  <w:style w:type="paragraph" w:customStyle="1" w:styleId="Pa6">
    <w:name w:val="Pa6"/>
    <w:basedOn w:val="Normal"/>
    <w:qFormat/>
    <w:rsid w:val="00CC01A5"/>
    <w:pPr>
      <w:spacing w:after="0" w:line="240" w:lineRule="auto"/>
    </w:pPr>
  </w:style>
  <w:style w:type="paragraph" w:customStyle="1" w:styleId="NormalWeb3">
    <w:name w:val="Normal (Web)3"/>
    <w:basedOn w:val="Normal"/>
    <w:next w:val="CardTagCharChar"/>
    <w:qFormat/>
    <w:rsid w:val="00CC01A5"/>
    <w:pPr>
      <w:spacing w:after="0" w:line="240" w:lineRule="auto"/>
    </w:pPr>
  </w:style>
  <w:style w:type="paragraph" w:customStyle="1" w:styleId="noindent0">
    <w:name w:val="no_indent"/>
    <w:basedOn w:val="Normal"/>
    <w:next w:val="NormalWeb3"/>
    <w:qFormat/>
    <w:rsid w:val="00CC01A5"/>
    <w:pPr>
      <w:spacing w:after="0" w:line="240" w:lineRule="auto"/>
    </w:pPr>
  </w:style>
  <w:style w:type="paragraph" w:customStyle="1" w:styleId="cardCharCharCharCharChar">
    <w:name w:val="card Char Char Char Char Char"/>
    <w:basedOn w:val="Normal"/>
    <w:next w:val="fixed"/>
    <w:qFormat/>
    <w:rsid w:val="00CC01A5"/>
    <w:pPr>
      <w:spacing w:after="0" w:line="240" w:lineRule="auto"/>
    </w:pPr>
  </w:style>
  <w:style w:type="paragraph" w:customStyle="1" w:styleId="TOCHeading1">
    <w:name w:val="TOC Heading1"/>
    <w:basedOn w:val="Heading1"/>
    <w:next w:val="Normal"/>
    <w:uiPriority w:val="39"/>
    <w:qFormat/>
    <w:rsid w:val="00CC01A5"/>
    <w:pPr>
      <w:spacing w:before="480" w:line="240" w:lineRule="auto"/>
    </w:pPr>
  </w:style>
  <w:style w:type="paragraph" w:customStyle="1" w:styleId="HeaderFooter">
    <w:name w:val="Header &amp; Footer"/>
    <w:next w:val="ExecutiveSummarytext"/>
    <w:qFormat/>
    <w:rsid w:val="00CC01A5"/>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CC01A5"/>
    <w:pPr>
      <w:spacing w:after="0" w:line="240" w:lineRule="auto"/>
    </w:pPr>
  </w:style>
  <w:style w:type="paragraph" w:customStyle="1" w:styleId="CardTextUnderlined">
    <w:name w:val="Card Text Underlined"/>
    <w:basedOn w:val="Normal"/>
    <w:next w:val="NormalUnderline"/>
    <w:qFormat/>
    <w:rsid w:val="00CC01A5"/>
    <w:pPr>
      <w:spacing w:after="0" w:line="240" w:lineRule="auto"/>
    </w:pPr>
  </w:style>
  <w:style w:type="paragraph" w:customStyle="1" w:styleId="ReallySamllText">
    <w:name w:val="ReallySamllText"/>
    <w:basedOn w:val="Normal"/>
    <w:next w:val="CardTextUnderlined"/>
    <w:autoRedefine/>
    <w:qFormat/>
    <w:rsid w:val="00CC01A5"/>
    <w:pPr>
      <w:spacing w:after="0" w:line="240" w:lineRule="auto"/>
    </w:pPr>
  </w:style>
  <w:style w:type="paragraph" w:customStyle="1" w:styleId="HeaderDebate">
    <w:name w:val="Header Debate"/>
    <w:basedOn w:val="Normal"/>
    <w:next w:val="byline1"/>
    <w:qFormat/>
    <w:rsid w:val="00CC01A5"/>
    <w:pPr>
      <w:spacing w:after="0" w:line="240" w:lineRule="auto"/>
    </w:pPr>
  </w:style>
  <w:style w:type="paragraph" w:customStyle="1" w:styleId="Card6pt">
    <w:name w:val="Card 6pt"/>
    <w:basedOn w:val="Normal"/>
    <w:next w:val="HeaderDebate"/>
    <w:qFormat/>
    <w:rsid w:val="00CC01A5"/>
    <w:pPr>
      <w:spacing w:after="0" w:line="240" w:lineRule="auto"/>
    </w:pPr>
  </w:style>
  <w:style w:type="paragraph" w:customStyle="1" w:styleId="CardTagCharChar">
    <w:name w:val="Card Tag Char Char"/>
    <w:basedOn w:val="Normal"/>
    <w:next w:val="NoteLevel31"/>
    <w:qFormat/>
    <w:rsid w:val="00CC01A5"/>
    <w:pPr>
      <w:spacing w:after="0" w:line="240" w:lineRule="auto"/>
    </w:pPr>
  </w:style>
  <w:style w:type="paragraph" w:customStyle="1" w:styleId="fixed">
    <w:name w:val="fixed"/>
    <w:basedOn w:val="Normal"/>
    <w:next w:val="NoteLevel41"/>
    <w:qFormat/>
    <w:rsid w:val="00CC01A5"/>
    <w:pPr>
      <w:spacing w:after="0" w:line="240" w:lineRule="auto"/>
    </w:pPr>
  </w:style>
  <w:style w:type="paragraph" w:customStyle="1" w:styleId="textonormal">
    <w:name w:val="textonormal"/>
    <w:basedOn w:val="Normal"/>
    <w:next w:val="NoteLevel51"/>
    <w:qFormat/>
    <w:rsid w:val="00CC01A5"/>
    <w:pPr>
      <w:spacing w:after="0" w:line="240" w:lineRule="auto"/>
    </w:pPr>
  </w:style>
  <w:style w:type="paragraph" w:customStyle="1" w:styleId="TagCiteChar1">
    <w:name w:val="Tag / Cite Char"/>
    <w:basedOn w:val="Normal"/>
    <w:next w:val="textonormal"/>
    <w:qFormat/>
    <w:rsid w:val="00CC01A5"/>
    <w:pPr>
      <w:spacing w:after="0" w:line="240" w:lineRule="auto"/>
    </w:pPr>
  </w:style>
  <w:style w:type="paragraph" w:customStyle="1" w:styleId="PageNumber2">
    <w:name w:val="Page Number2"/>
    <w:basedOn w:val="Normal"/>
    <w:next w:val="Normal"/>
    <w:qFormat/>
    <w:rsid w:val="00CC01A5"/>
    <w:pPr>
      <w:spacing w:after="0" w:line="240" w:lineRule="auto"/>
    </w:pPr>
  </w:style>
  <w:style w:type="paragraph" w:customStyle="1" w:styleId="ExecutiveSummarytext">
    <w:name w:val="Executive Summary text"/>
    <w:basedOn w:val="Normal"/>
    <w:next w:val="Normal"/>
    <w:qFormat/>
    <w:rsid w:val="00CC01A5"/>
    <w:pPr>
      <w:spacing w:after="0" w:line="240" w:lineRule="auto"/>
    </w:pPr>
  </w:style>
  <w:style w:type="paragraph" w:customStyle="1" w:styleId="CardTextSmall0">
    <w:name w:val="Card Text Small"/>
    <w:basedOn w:val="Normal"/>
    <w:qFormat/>
    <w:rsid w:val="00CC01A5"/>
    <w:pPr>
      <w:spacing w:after="0" w:line="240" w:lineRule="auto"/>
    </w:pPr>
  </w:style>
  <w:style w:type="paragraph" w:customStyle="1" w:styleId="NormalUnderline">
    <w:name w:val="Normal Underline"/>
    <w:basedOn w:val="Normal"/>
    <w:next w:val="NoteLevel91"/>
    <w:qFormat/>
    <w:rsid w:val="00CC01A5"/>
    <w:pPr>
      <w:spacing w:after="0" w:line="240" w:lineRule="auto"/>
    </w:pPr>
  </w:style>
  <w:style w:type="paragraph" w:customStyle="1" w:styleId="byline1">
    <w:name w:val="byline1"/>
    <w:basedOn w:val="Normal"/>
    <w:qFormat/>
    <w:rsid w:val="00CC01A5"/>
    <w:pPr>
      <w:spacing w:after="0" w:line="240" w:lineRule="auto"/>
    </w:pPr>
  </w:style>
  <w:style w:type="paragraph" w:customStyle="1" w:styleId="PlaceholderText1">
    <w:name w:val="Placeholder Text1"/>
    <w:basedOn w:val="Normal"/>
    <w:next w:val="ImportantText"/>
    <w:qFormat/>
    <w:rsid w:val="00CC01A5"/>
    <w:pPr>
      <w:spacing w:after="0" w:line="240" w:lineRule="auto"/>
    </w:pPr>
  </w:style>
  <w:style w:type="paragraph" w:customStyle="1" w:styleId="NormalWeb1">
    <w:name w:val="Normal (Web)1"/>
    <w:basedOn w:val="Normal"/>
    <w:next w:val="PlaceholderText1"/>
    <w:qFormat/>
    <w:rsid w:val="00CC01A5"/>
    <w:pPr>
      <w:spacing w:after="0" w:line="240" w:lineRule="auto"/>
    </w:pPr>
  </w:style>
  <w:style w:type="paragraph" w:customStyle="1" w:styleId="NoteLevel31">
    <w:name w:val="Note Level 31"/>
    <w:basedOn w:val="Normal"/>
    <w:qFormat/>
    <w:rsid w:val="00CC01A5"/>
    <w:pPr>
      <w:spacing w:after="0" w:line="240" w:lineRule="auto"/>
    </w:pPr>
  </w:style>
  <w:style w:type="paragraph" w:customStyle="1" w:styleId="NoteLevel41">
    <w:name w:val="Note Level 41"/>
    <w:basedOn w:val="Normal"/>
    <w:next w:val="StyleBodyText11ptBlackUnderline"/>
    <w:qFormat/>
    <w:rsid w:val="00CC01A5"/>
    <w:pPr>
      <w:spacing w:after="0" w:line="240" w:lineRule="auto"/>
    </w:pPr>
  </w:style>
  <w:style w:type="paragraph" w:customStyle="1" w:styleId="NoteLevel51">
    <w:name w:val="Note Level 51"/>
    <w:basedOn w:val="Normal"/>
    <w:qFormat/>
    <w:rsid w:val="00CC01A5"/>
    <w:pPr>
      <w:spacing w:after="0" w:line="240" w:lineRule="auto"/>
    </w:pPr>
  </w:style>
  <w:style w:type="paragraph" w:customStyle="1" w:styleId="NoteLevel61">
    <w:name w:val="Note Level 61"/>
    <w:basedOn w:val="Normal"/>
    <w:next w:val="StyleBodyText11ptBoldBlack"/>
    <w:qFormat/>
    <w:rsid w:val="00CC01A5"/>
    <w:pPr>
      <w:spacing w:after="0" w:line="240" w:lineRule="auto"/>
    </w:pPr>
  </w:style>
  <w:style w:type="paragraph" w:customStyle="1" w:styleId="Subtitle1">
    <w:name w:val="Subtitle1"/>
    <w:basedOn w:val="Normal"/>
    <w:next w:val="NoteLevel61"/>
    <w:qFormat/>
    <w:rsid w:val="00CC01A5"/>
    <w:pPr>
      <w:spacing w:after="0" w:line="240" w:lineRule="auto"/>
    </w:pPr>
  </w:style>
  <w:style w:type="paragraph" w:customStyle="1" w:styleId="NoteLevel91">
    <w:name w:val="Note Level 91"/>
    <w:basedOn w:val="Normal"/>
    <w:qFormat/>
    <w:rsid w:val="00CC01A5"/>
    <w:pPr>
      <w:spacing w:after="0" w:line="240" w:lineRule="auto"/>
    </w:pPr>
  </w:style>
  <w:style w:type="paragraph" w:customStyle="1" w:styleId="ImportantText">
    <w:name w:val="Important Text"/>
    <w:basedOn w:val="Normal"/>
    <w:next w:val="Normal"/>
    <w:qFormat/>
    <w:rsid w:val="00CC01A5"/>
    <w:pPr>
      <w:spacing w:after="0" w:line="240" w:lineRule="auto"/>
    </w:pPr>
  </w:style>
  <w:style w:type="paragraph" w:customStyle="1" w:styleId="StyleBodyText11ptBlackUnderline">
    <w:name w:val="Style Body Text + 11 pt Black Underline"/>
    <w:basedOn w:val="Normal"/>
    <w:next w:val="ListContents"/>
    <w:qFormat/>
    <w:rsid w:val="00CC01A5"/>
    <w:pPr>
      <w:spacing w:after="0" w:line="240" w:lineRule="auto"/>
    </w:pPr>
  </w:style>
  <w:style w:type="paragraph" w:customStyle="1" w:styleId="StyleBodyText11ptBoldBlack">
    <w:name w:val="Style Body Text + 11 pt Bold Black"/>
    <w:basedOn w:val="Normal"/>
    <w:next w:val="StyleListContents11ptCustomColorRGB353132Underline"/>
    <w:qFormat/>
    <w:rsid w:val="00CC01A5"/>
    <w:pPr>
      <w:spacing w:after="0" w:line="240" w:lineRule="auto"/>
    </w:pPr>
  </w:style>
  <w:style w:type="paragraph" w:customStyle="1" w:styleId="NoteLevel71">
    <w:name w:val="Note Level 71"/>
    <w:basedOn w:val="Normal"/>
    <w:qFormat/>
    <w:rsid w:val="00CC01A5"/>
    <w:pPr>
      <w:spacing w:after="0" w:line="240" w:lineRule="auto"/>
    </w:pPr>
  </w:style>
  <w:style w:type="paragraph" w:customStyle="1" w:styleId="StyletinyBold">
    <w:name w:val="Style tiny + Bold"/>
    <w:basedOn w:val="TagF3"/>
    <w:qFormat/>
    <w:rsid w:val="00CC01A5"/>
  </w:style>
  <w:style w:type="paragraph" w:customStyle="1" w:styleId="NoteLevel81">
    <w:name w:val="Note Level 81"/>
    <w:basedOn w:val="Normal"/>
    <w:next w:val="StyletinyBold"/>
    <w:qFormat/>
    <w:rsid w:val="00CC01A5"/>
    <w:pPr>
      <w:spacing w:after="0" w:line="240" w:lineRule="auto"/>
    </w:pPr>
  </w:style>
  <w:style w:type="paragraph" w:customStyle="1" w:styleId="ListContents">
    <w:name w:val="List Contents"/>
    <w:basedOn w:val="Normal"/>
    <w:next w:val="Ununderlined"/>
    <w:qFormat/>
    <w:rsid w:val="00CC01A5"/>
    <w:pPr>
      <w:spacing w:after="0" w:line="240" w:lineRule="auto"/>
    </w:pPr>
  </w:style>
  <w:style w:type="paragraph" w:customStyle="1" w:styleId="StyleListContents11ptCustomColorRGB353132Underline">
    <w:name w:val="Style List Contents + 11 pt Custom Color(RGB(353132)) Underline"/>
    <w:basedOn w:val="Ununderlined"/>
    <w:qFormat/>
    <w:rsid w:val="00CC01A5"/>
  </w:style>
  <w:style w:type="paragraph" w:customStyle="1" w:styleId="Unimportant">
    <w:name w:val="Unimportant"/>
    <w:basedOn w:val="Normal"/>
    <w:next w:val="DebateCite"/>
    <w:qFormat/>
    <w:rsid w:val="00CC01A5"/>
    <w:pPr>
      <w:spacing w:after="0" w:line="240" w:lineRule="auto"/>
    </w:pPr>
  </w:style>
  <w:style w:type="paragraph" w:customStyle="1" w:styleId="Normal2Bold">
    <w:name w:val="Normal2 + Bold"/>
    <w:basedOn w:val="Normal"/>
    <w:next w:val="Unimportant"/>
    <w:qFormat/>
    <w:rsid w:val="00CC01A5"/>
    <w:pPr>
      <w:spacing w:after="0" w:line="240" w:lineRule="auto"/>
    </w:pPr>
  </w:style>
  <w:style w:type="paragraph" w:customStyle="1" w:styleId="Ununderlined">
    <w:name w:val="Ununderlined"/>
    <w:basedOn w:val="Normal"/>
    <w:next w:val="PreformattedText"/>
    <w:qFormat/>
    <w:rsid w:val="00CC01A5"/>
    <w:pPr>
      <w:spacing w:after="0" w:line="240" w:lineRule="auto"/>
    </w:pPr>
  </w:style>
  <w:style w:type="paragraph" w:customStyle="1" w:styleId="StyleCards12ptThickunderline">
    <w:name w:val="Style Cards + 12 pt Thick underline"/>
    <w:basedOn w:val="Normal"/>
    <w:qFormat/>
    <w:rsid w:val="00CC01A5"/>
    <w:pPr>
      <w:spacing w:after="0" w:line="240" w:lineRule="auto"/>
    </w:pPr>
  </w:style>
  <w:style w:type="paragraph" w:customStyle="1" w:styleId="DebateCite">
    <w:name w:val="Debate Cite"/>
    <w:basedOn w:val="Normal"/>
    <w:next w:val="Normaltag"/>
    <w:autoRedefine/>
    <w:qFormat/>
    <w:rsid w:val="00CC01A5"/>
    <w:pPr>
      <w:spacing w:after="0" w:line="240" w:lineRule="auto"/>
    </w:pPr>
  </w:style>
  <w:style w:type="paragraph" w:customStyle="1" w:styleId="PreformattedText">
    <w:name w:val="Preformatted Text"/>
    <w:basedOn w:val="Normal"/>
    <w:next w:val="Cardnon-underlined"/>
    <w:qFormat/>
    <w:rsid w:val="00CC01A5"/>
    <w:pPr>
      <w:spacing w:after="0" w:line="240" w:lineRule="auto"/>
    </w:pPr>
  </w:style>
  <w:style w:type="paragraph" w:customStyle="1" w:styleId="StyleHeading1Justified">
    <w:name w:val="Style Heading 1 + Justified"/>
    <w:basedOn w:val="Normal"/>
    <w:next w:val="Normal"/>
    <w:qFormat/>
    <w:rsid w:val="00CC01A5"/>
    <w:pPr>
      <w:spacing w:after="0" w:line="240" w:lineRule="auto"/>
    </w:pPr>
  </w:style>
  <w:style w:type="paragraph" w:customStyle="1" w:styleId="textunderline0">
    <w:name w:val="text underline"/>
    <w:basedOn w:val="Normal"/>
    <w:next w:val="Heading4Cite"/>
    <w:autoRedefine/>
    <w:qFormat/>
    <w:rsid w:val="00CC01A5"/>
    <w:pPr>
      <w:spacing w:after="0" w:line="240" w:lineRule="auto"/>
    </w:pPr>
  </w:style>
  <w:style w:type="paragraph" w:customStyle="1" w:styleId="DebateTag">
    <w:name w:val="Debate Tag"/>
    <w:basedOn w:val="Normal"/>
    <w:autoRedefine/>
    <w:qFormat/>
    <w:rsid w:val="00CC01A5"/>
    <w:pPr>
      <w:spacing w:after="0" w:line="240" w:lineRule="auto"/>
    </w:pPr>
  </w:style>
  <w:style w:type="paragraph" w:customStyle="1" w:styleId="BlockTitle4">
    <w:name w:val="%Block Title"/>
    <w:basedOn w:val="Heading1"/>
    <w:next w:val="PageNumber4"/>
    <w:qFormat/>
    <w:rsid w:val="00CC01A5"/>
    <w:pPr>
      <w:spacing w:before="480" w:line="240" w:lineRule="auto"/>
    </w:pPr>
  </w:style>
  <w:style w:type="paragraph" w:customStyle="1" w:styleId="MaggieTag">
    <w:name w:val="MaggieTag"/>
    <w:basedOn w:val="Heading2"/>
    <w:next w:val="BlockTitle4"/>
    <w:qFormat/>
    <w:rsid w:val="00CC01A5"/>
    <w:pPr>
      <w:spacing w:before="480" w:line="240" w:lineRule="auto"/>
    </w:pPr>
  </w:style>
  <w:style w:type="paragraph" w:customStyle="1" w:styleId="DottedUnderline">
    <w:name w:val="DottedUnderline"/>
    <w:basedOn w:val="Normal"/>
    <w:qFormat/>
    <w:rsid w:val="00CC01A5"/>
    <w:pPr>
      <w:spacing w:after="0" w:line="240" w:lineRule="auto"/>
    </w:pPr>
  </w:style>
  <w:style w:type="paragraph" w:customStyle="1" w:styleId="4">
    <w:name w:val="4"/>
    <w:basedOn w:val="Normal"/>
    <w:next w:val="DottedUnderline"/>
    <w:qFormat/>
    <w:rsid w:val="00CC01A5"/>
    <w:pPr>
      <w:spacing w:after="0" w:line="240" w:lineRule="auto"/>
    </w:pPr>
  </w:style>
  <w:style w:type="paragraph" w:customStyle="1" w:styleId="PageNumber4">
    <w:name w:val="Page Number4"/>
    <w:basedOn w:val="Normal"/>
    <w:next w:val="Normal"/>
    <w:qFormat/>
    <w:rsid w:val="00CC01A5"/>
    <w:pPr>
      <w:spacing w:after="0" w:line="240" w:lineRule="auto"/>
    </w:pPr>
  </w:style>
  <w:style w:type="character" w:customStyle="1" w:styleId="CARDChar">
    <w:name w:val="CARD Char"/>
    <w:link w:val="CARD2"/>
    <w:locked/>
    <w:rsid w:val="00CC01A5"/>
    <w:rPr>
      <w:rFonts w:ascii="Calibri" w:eastAsiaTheme="minorHAnsi" w:hAnsi="Calibri" w:cs="Calibri"/>
      <w:sz w:val="16"/>
      <w:szCs w:val="22"/>
    </w:rPr>
  </w:style>
  <w:style w:type="paragraph" w:customStyle="1" w:styleId="PageNumber5">
    <w:name w:val="Page Number5"/>
    <w:basedOn w:val="Normal"/>
    <w:next w:val="Normal"/>
    <w:qFormat/>
    <w:rsid w:val="00CC01A5"/>
    <w:pPr>
      <w:spacing w:after="0" w:line="240" w:lineRule="auto"/>
    </w:pPr>
  </w:style>
  <w:style w:type="paragraph" w:customStyle="1" w:styleId="CARD2">
    <w:name w:val="CARD"/>
    <w:basedOn w:val="Normal"/>
    <w:next w:val="PageNumber5"/>
    <w:link w:val="CARDChar"/>
    <w:qFormat/>
    <w:rsid w:val="00CC01A5"/>
    <w:pPr>
      <w:spacing w:after="0" w:line="240" w:lineRule="auto"/>
    </w:pPr>
    <w:rPr>
      <w:rFonts w:eastAsiaTheme="minorHAnsi"/>
      <w:sz w:val="16"/>
      <w:szCs w:val="22"/>
    </w:rPr>
  </w:style>
  <w:style w:type="character" w:customStyle="1" w:styleId="HiddenBlockHeaderChar">
    <w:name w:val="Hidden Block Header Char"/>
    <w:link w:val="HiddenBlockHeader"/>
    <w:locked/>
    <w:rsid w:val="00CC01A5"/>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CC01A5"/>
    <w:pPr>
      <w:spacing w:after="0" w:line="240" w:lineRule="auto"/>
    </w:pPr>
    <w:rPr>
      <w:rFonts w:eastAsiaTheme="minorHAnsi"/>
      <w:sz w:val="16"/>
      <w:szCs w:val="22"/>
    </w:rPr>
  </w:style>
  <w:style w:type="paragraph" w:customStyle="1" w:styleId="ThickUnderline">
    <w:name w:val="ThickUnderline"/>
    <w:qFormat/>
    <w:rsid w:val="00CC01A5"/>
    <w:pPr>
      <w:spacing w:after="200" w:line="276" w:lineRule="auto"/>
    </w:pPr>
    <w:rPr>
      <w:rFonts w:eastAsiaTheme="minorHAnsi"/>
      <w:sz w:val="22"/>
      <w:szCs w:val="22"/>
    </w:rPr>
  </w:style>
  <w:style w:type="character" w:customStyle="1" w:styleId="AAAcardChar">
    <w:name w:val="AAAcard Char"/>
    <w:link w:val="AAAcard"/>
    <w:locked/>
    <w:rsid w:val="00CC01A5"/>
    <w:rPr>
      <w:rFonts w:ascii="Calibri" w:eastAsiaTheme="minorHAnsi" w:hAnsi="Calibri" w:cs="Calibri"/>
      <w:sz w:val="16"/>
      <w:szCs w:val="22"/>
    </w:rPr>
  </w:style>
  <w:style w:type="paragraph" w:customStyle="1" w:styleId="citeunread">
    <w:name w:val="cite unread"/>
    <w:basedOn w:val="Normal"/>
    <w:next w:val="StyleStyle16pt"/>
    <w:qFormat/>
    <w:rsid w:val="00CC01A5"/>
    <w:pPr>
      <w:spacing w:after="0" w:line="240" w:lineRule="auto"/>
    </w:pPr>
  </w:style>
  <w:style w:type="paragraph" w:customStyle="1" w:styleId="AAAcard">
    <w:name w:val="AAAcard"/>
    <w:basedOn w:val="Normal"/>
    <w:next w:val="citeunread"/>
    <w:link w:val="AAAcardChar"/>
    <w:qFormat/>
    <w:rsid w:val="00CC01A5"/>
    <w:pPr>
      <w:spacing w:after="0" w:line="240" w:lineRule="auto"/>
    </w:pPr>
    <w:rPr>
      <w:rFonts w:eastAsiaTheme="minorHAnsi"/>
      <w:sz w:val="16"/>
      <w:szCs w:val="22"/>
    </w:rPr>
  </w:style>
  <w:style w:type="paragraph" w:customStyle="1" w:styleId="read">
    <w:name w:val="read"/>
    <w:basedOn w:val="Normal"/>
    <w:next w:val="Normal"/>
    <w:qFormat/>
    <w:rsid w:val="00CC01A5"/>
    <w:pPr>
      <w:spacing w:after="0" w:line="240" w:lineRule="auto"/>
    </w:pPr>
  </w:style>
  <w:style w:type="paragraph" w:customStyle="1" w:styleId="Card-Underline">
    <w:name w:val="Card-Underline"/>
    <w:basedOn w:val="Normal"/>
    <w:next w:val="read"/>
    <w:qFormat/>
    <w:rsid w:val="00CC01A5"/>
    <w:pPr>
      <w:spacing w:after="0" w:line="240" w:lineRule="auto"/>
    </w:pPr>
  </w:style>
  <w:style w:type="paragraph" w:customStyle="1" w:styleId="PageNumber3">
    <w:name w:val="Page Number3"/>
    <w:basedOn w:val="Normal"/>
    <w:next w:val="Normal"/>
    <w:qFormat/>
    <w:rsid w:val="00CC01A5"/>
    <w:pPr>
      <w:spacing w:after="0" w:line="240" w:lineRule="auto"/>
    </w:pPr>
  </w:style>
  <w:style w:type="paragraph" w:customStyle="1" w:styleId="smalltext1">
    <w:name w:val="small text1"/>
    <w:basedOn w:val="Normal"/>
    <w:next w:val="Normal"/>
    <w:uiPriority w:val="4"/>
    <w:qFormat/>
    <w:rsid w:val="00CC01A5"/>
    <w:pPr>
      <w:spacing w:after="0" w:line="240" w:lineRule="auto"/>
    </w:pPr>
  </w:style>
  <w:style w:type="paragraph" w:customStyle="1" w:styleId="StyleStyle16pt">
    <w:name w:val="Style Style1 + 6 pt"/>
    <w:basedOn w:val="Normal"/>
    <w:qFormat/>
    <w:rsid w:val="00CC01A5"/>
    <w:pPr>
      <w:spacing w:after="0" w:line="240" w:lineRule="auto"/>
    </w:pPr>
  </w:style>
  <w:style w:type="paragraph" w:customStyle="1" w:styleId="CiteReal">
    <w:name w:val="Cite Real"/>
    <w:basedOn w:val="Normal"/>
    <w:next w:val="Normal"/>
    <w:qFormat/>
    <w:rsid w:val="00CC01A5"/>
    <w:pPr>
      <w:spacing w:after="0" w:line="240" w:lineRule="auto"/>
    </w:pPr>
  </w:style>
  <w:style w:type="paragraph" w:customStyle="1" w:styleId="PageNumber6">
    <w:name w:val="Page Number6"/>
    <w:basedOn w:val="Normal"/>
    <w:next w:val="Normal"/>
    <w:qFormat/>
    <w:rsid w:val="00CC01A5"/>
    <w:pPr>
      <w:spacing w:after="0" w:line="240" w:lineRule="auto"/>
    </w:pPr>
  </w:style>
  <w:style w:type="paragraph" w:customStyle="1" w:styleId="Subtitle2">
    <w:name w:val="Subtitle2"/>
    <w:basedOn w:val="Normal"/>
    <w:qFormat/>
    <w:rsid w:val="00CC01A5"/>
    <w:pPr>
      <w:spacing w:after="0" w:line="240" w:lineRule="auto"/>
    </w:pPr>
  </w:style>
  <w:style w:type="paragraph" w:customStyle="1" w:styleId="lastupdated">
    <w:name w:val="lastupdated"/>
    <w:basedOn w:val="Normal"/>
    <w:next w:val="Subtitle2"/>
    <w:qFormat/>
    <w:rsid w:val="00CC01A5"/>
    <w:pPr>
      <w:spacing w:after="0" w:line="240" w:lineRule="auto"/>
    </w:pPr>
  </w:style>
  <w:style w:type="paragraph" w:customStyle="1" w:styleId="bodyintro">
    <w:name w:val="bodyintro"/>
    <w:basedOn w:val="Normal"/>
    <w:uiPriority w:val="99"/>
    <w:qFormat/>
    <w:rsid w:val="00CC01A5"/>
    <w:pPr>
      <w:spacing w:after="0" w:line="240" w:lineRule="auto"/>
    </w:pPr>
  </w:style>
  <w:style w:type="paragraph" w:customStyle="1" w:styleId="hn-byline">
    <w:name w:val="hn-byline"/>
    <w:basedOn w:val="Normal"/>
    <w:next w:val="bodyintro"/>
    <w:qFormat/>
    <w:rsid w:val="00CC01A5"/>
    <w:pPr>
      <w:spacing w:after="0" w:line="240" w:lineRule="auto"/>
    </w:pPr>
  </w:style>
  <w:style w:type="paragraph" w:customStyle="1" w:styleId="indent">
    <w:name w:val="indent"/>
    <w:basedOn w:val="Normal"/>
    <w:qFormat/>
    <w:rsid w:val="00CC01A5"/>
    <w:pPr>
      <w:spacing w:after="0" w:line="240" w:lineRule="auto"/>
    </w:pPr>
  </w:style>
  <w:style w:type="paragraph" w:customStyle="1" w:styleId="articleinfo">
    <w:name w:val="articleinfo"/>
    <w:basedOn w:val="Normal"/>
    <w:next w:val="indent"/>
    <w:qFormat/>
    <w:rsid w:val="00CC01A5"/>
    <w:pPr>
      <w:spacing w:after="0" w:line="240" w:lineRule="auto"/>
    </w:pPr>
  </w:style>
  <w:style w:type="paragraph" w:customStyle="1" w:styleId="PageNumber7">
    <w:name w:val="Page Number7"/>
    <w:basedOn w:val="Normal"/>
    <w:next w:val="Normal"/>
    <w:qFormat/>
    <w:rsid w:val="00CC01A5"/>
    <w:pPr>
      <w:spacing w:after="0" w:line="240" w:lineRule="auto"/>
    </w:pPr>
  </w:style>
  <w:style w:type="paragraph" w:customStyle="1" w:styleId="OmniPage4">
    <w:name w:val="OmniPage #4"/>
    <w:basedOn w:val="Normal"/>
    <w:qFormat/>
    <w:rsid w:val="00CC01A5"/>
    <w:pPr>
      <w:spacing w:after="0" w:line="240" w:lineRule="auto"/>
    </w:pPr>
  </w:style>
  <w:style w:type="paragraph" w:customStyle="1" w:styleId="OmniPage10">
    <w:name w:val="OmniPage #10"/>
    <w:basedOn w:val="Normal"/>
    <w:qFormat/>
    <w:rsid w:val="00CC01A5"/>
    <w:pPr>
      <w:spacing w:after="0" w:line="240" w:lineRule="auto"/>
    </w:pPr>
  </w:style>
  <w:style w:type="paragraph" w:customStyle="1" w:styleId="PageNumber8">
    <w:name w:val="Page Number8"/>
    <w:basedOn w:val="Normal"/>
    <w:next w:val="Normal"/>
    <w:uiPriority w:val="99"/>
    <w:qFormat/>
    <w:rsid w:val="00CC01A5"/>
    <w:pPr>
      <w:spacing w:after="0" w:line="240" w:lineRule="auto"/>
    </w:pPr>
  </w:style>
  <w:style w:type="paragraph" w:customStyle="1" w:styleId="center">
    <w:name w:val="center"/>
    <w:basedOn w:val="Normal"/>
    <w:qFormat/>
    <w:rsid w:val="00CC01A5"/>
    <w:pPr>
      <w:spacing w:after="0" w:line="240" w:lineRule="auto"/>
    </w:pPr>
  </w:style>
  <w:style w:type="character" w:customStyle="1" w:styleId="Style5Char">
    <w:name w:val="Style5 Char"/>
    <w:link w:val="Style5"/>
    <w:uiPriority w:val="4"/>
    <w:locked/>
    <w:rsid w:val="00CC01A5"/>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CC01A5"/>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CC01A5"/>
    <w:rPr>
      <w:rFonts w:ascii="Times New Roman" w:eastAsia="Times New Roman" w:hAnsi="Times New Roman" w:cs="Times New Roman"/>
      <w:b/>
      <w:szCs w:val="22"/>
    </w:rPr>
  </w:style>
  <w:style w:type="paragraph" w:customStyle="1" w:styleId="Style100">
    <w:name w:val="Style10"/>
    <w:basedOn w:val="Normal"/>
    <w:link w:val="Style10Char"/>
    <w:qFormat/>
    <w:rsid w:val="00CC01A5"/>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CC01A5"/>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CC01A5"/>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CC01A5"/>
    <w:rPr>
      <w:shd w:val="clear" w:color="auto" w:fill="FFFFFF"/>
    </w:rPr>
  </w:style>
  <w:style w:type="paragraph" w:customStyle="1" w:styleId="BodyText20">
    <w:name w:val="Body Text2"/>
    <w:basedOn w:val="Normal"/>
    <w:link w:val="Bodytext1"/>
    <w:qFormat/>
    <w:rsid w:val="00CC01A5"/>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CC01A5"/>
    <w:rPr>
      <w:rFonts w:eastAsia="Calibri"/>
      <w:color w:val="auto"/>
      <w:szCs w:val="22"/>
    </w:rPr>
  </w:style>
  <w:style w:type="paragraph" w:customStyle="1" w:styleId="StyleCardsGeorgia12ptBoldThickunderlineBorderSin">
    <w:name w:val="Style Cards + Georgia 12 pt Bold Thick underline Border: : (Sin..."/>
    <w:basedOn w:val="Normal"/>
    <w:qFormat/>
    <w:rsid w:val="00CC01A5"/>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CC01A5"/>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CC01A5"/>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CC01A5"/>
    <w:pPr>
      <w:spacing w:after="200" w:line="276" w:lineRule="auto"/>
      <w:contextualSpacing/>
    </w:pPr>
    <w:rPr>
      <w:rFonts w:eastAsia="Malgun Gothic"/>
      <w:szCs w:val="22"/>
      <w:u w:val="single"/>
    </w:rPr>
  </w:style>
  <w:style w:type="paragraph" w:customStyle="1" w:styleId="txttitle">
    <w:name w:val="txttitle"/>
    <w:basedOn w:val="Normal"/>
    <w:qFormat/>
    <w:rsid w:val="00CC01A5"/>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CC01A5"/>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CC01A5"/>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CC01A5"/>
    <w:pPr>
      <w:spacing w:before="100" w:beforeAutospacing="1" w:after="100" w:afterAutospacing="1" w:line="240" w:lineRule="auto"/>
    </w:pPr>
    <w:rPr>
      <w:sz w:val="24"/>
    </w:rPr>
  </w:style>
  <w:style w:type="paragraph" w:customStyle="1" w:styleId="ecmsonormal">
    <w:name w:val="ec_msonormal"/>
    <w:basedOn w:val="Normal"/>
    <w:qFormat/>
    <w:rsid w:val="00CC01A5"/>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CC01A5"/>
    <w:pPr>
      <w:spacing w:before="100" w:beforeAutospacing="1" w:after="100" w:afterAutospacing="1" w:line="240" w:lineRule="auto"/>
    </w:pPr>
    <w:rPr>
      <w:sz w:val="24"/>
    </w:rPr>
  </w:style>
  <w:style w:type="paragraph" w:customStyle="1" w:styleId="TagCiteShells">
    <w:name w:val="Tag/Cite/Shells"/>
    <w:basedOn w:val="Normal"/>
    <w:qFormat/>
    <w:rsid w:val="00CC01A5"/>
    <w:pPr>
      <w:spacing w:after="0" w:line="240" w:lineRule="auto"/>
    </w:pPr>
    <w:rPr>
      <w:b/>
    </w:rPr>
  </w:style>
  <w:style w:type="paragraph" w:customStyle="1" w:styleId="DefinitionTerm">
    <w:name w:val="Definition Term"/>
    <w:basedOn w:val="Normal"/>
    <w:next w:val="Normal"/>
    <w:qFormat/>
    <w:rsid w:val="00CC01A5"/>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CC01A5"/>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CC01A5"/>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CC01A5"/>
    <w:pPr>
      <w:spacing w:after="0" w:line="240" w:lineRule="auto"/>
    </w:pPr>
    <w:rPr>
      <w:rFonts w:ascii="Arial Narrow" w:eastAsia="Calibri" w:hAnsi="Arial Narrow"/>
    </w:rPr>
  </w:style>
  <w:style w:type="character" w:customStyle="1" w:styleId="StyleStyle49pt9Char">
    <w:name w:val="Style Style4 + 9 pt9 Char"/>
    <w:link w:val="StyleStyle49pt9"/>
    <w:locked/>
    <w:rsid w:val="00CC01A5"/>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CC01A5"/>
    <w:pPr>
      <w:numPr>
        <w:numId w:val="0"/>
      </w:numPr>
    </w:pPr>
    <w:rPr>
      <w:rFonts w:eastAsia="SimSun"/>
      <w:szCs w:val="24"/>
      <w:lang w:eastAsia="zh-CN"/>
    </w:rPr>
  </w:style>
  <w:style w:type="paragraph" w:customStyle="1" w:styleId="2ndLevel-TAG">
    <w:name w:val="2nd Level - TAG"/>
    <w:basedOn w:val="Normal"/>
    <w:next w:val="Normal"/>
    <w:qFormat/>
    <w:rsid w:val="00CC01A5"/>
    <w:pPr>
      <w:spacing w:after="0" w:line="240" w:lineRule="auto"/>
    </w:pPr>
  </w:style>
  <w:style w:type="paragraph" w:customStyle="1" w:styleId="CM14">
    <w:name w:val="CM14"/>
    <w:basedOn w:val="Normal"/>
    <w:qFormat/>
    <w:rsid w:val="00CC01A5"/>
    <w:pPr>
      <w:spacing w:after="0" w:line="240" w:lineRule="auto"/>
    </w:pPr>
  </w:style>
  <w:style w:type="paragraph" w:customStyle="1" w:styleId="DebateBlocking">
    <w:name w:val="DebateBlocking"/>
    <w:basedOn w:val="Normal"/>
    <w:next w:val="Nothing"/>
    <w:uiPriority w:val="99"/>
    <w:qFormat/>
    <w:rsid w:val="00CC01A5"/>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CC01A5"/>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CC01A5"/>
    <w:pPr>
      <w:spacing w:after="0" w:line="240" w:lineRule="auto"/>
    </w:pPr>
    <w:rPr>
      <w:rFonts w:eastAsia="Cambria" w:cs="Times New Roman"/>
      <w:szCs w:val="16"/>
    </w:rPr>
  </w:style>
  <w:style w:type="paragraph" w:customStyle="1" w:styleId="CiteLittle">
    <w:name w:val="Cite Little"/>
    <w:next w:val="Normal"/>
    <w:qFormat/>
    <w:rsid w:val="00CC01A5"/>
    <w:rPr>
      <w:rFonts w:ascii="Arial" w:eastAsia="Times New Roman" w:hAnsi="Arial" w:cs="Times New Roman"/>
      <w:bCs/>
      <w:kern w:val="32"/>
      <w:sz w:val="16"/>
      <w:szCs w:val="32"/>
    </w:rPr>
  </w:style>
  <w:style w:type="paragraph" w:customStyle="1" w:styleId="docheader">
    <w:name w:val="doc header"/>
    <w:autoRedefine/>
    <w:qFormat/>
    <w:rsid w:val="00CC01A5"/>
    <w:rPr>
      <w:rFonts w:ascii="Times New Roman" w:eastAsia="Malgun Gothic" w:hAnsi="Times New Roman" w:cs="Times New Roman"/>
      <w:b/>
      <w:sz w:val="20"/>
    </w:rPr>
  </w:style>
  <w:style w:type="paragraph" w:customStyle="1" w:styleId="docfooter">
    <w:name w:val="doc footer"/>
    <w:autoRedefine/>
    <w:qFormat/>
    <w:rsid w:val="00CC01A5"/>
    <w:pPr>
      <w:jc w:val="right"/>
    </w:pPr>
    <w:rPr>
      <w:rFonts w:ascii="Times New Roman" w:eastAsia="Malgun Gothic" w:hAnsi="Times New Roman" w:cs="Times New Roman"/>
      <w:b/>
      <w:sz w:val="22"/>
    </w:rPr>
  </w:style>
  <w:style w:type="character" w:customStyle="1" w:styleId="bloctitlesChar">
    <w:name w:val="bloc titles Char"/>
    <w:link w:val="bloctitles"/>
    <w:locked/>
    <w:rsid w:val="00CC01A5"/>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CC01A5"/>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CC01A5"/>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CC01A5"/>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CC01A5"/>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CC01A5"/>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CC01A5"/>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CC01A5"/>
    <w:rPr>
      <w:rFonts w:ascii="Consolas" w:hAnsi="Consolas" w:cs="Consolas"/>
      <w:sz w:val="21"/>
      <w:szCs w:val="21"/>
    </w:rPr>
  </w:style>
  <w:style w:type="paragraph" w:customStyle="1" w:styleId="StylePlainTextTimesNewRomanBold">
    <w:name w:val="Style Plain Text + Times New Roman Bold"/>
    <w:basedOn w:val="PlainText"/>
    <w:qFormat/>
    <w:rsid w:val="00CC01A5"/>
    <w:rPr>
      <w:rFonts w:ascii="Courier" w:eastAsia="Cambria" w:hAnsi="Courier" w:cs="Times New Roman"/>
      <w:sz w:val="21"/>
      <w:szCs w:val="21"/>
    </w:rPr>
  </w:style>
  <w:style w:type="paragraph" w:customStyle="1" w:styleId="hotroute2">
    <w:name w:val="hotroute"/>
    <w:basedOn w:val="Normal"/>
    <w:qFormat/>
    <w:rsid w:val="00CC01A5"/>
    <w:pPr>
      <w:spacing w:after="0" w:line="240" w:lineRule="auto"/>
      <w:ind w:left="288"/>
    </w:pPr>
  </w:style>
  <w:style w:type="character" w:customStyle="1" w:styleId="ReallyFuckingSmallChar">
    <w:name w:val="Really Fucking Small Char"/>
    <w:link w:val="ReallyFuckingSmall0"/>
    <w:locked/>
    <w:rsid w:val="00CC01A5"/>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CC01A5"/>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CC01A5"/>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CC01A5"/>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sz w:val="24"/>
      <w:szCs w:val="22"/>
      <w:u w:val="single"/>
      <w:bdr w:val="single" w:sz="4" w:space="0" w:color="auto" w:frame="1"/>
    </w:rPr>
  </w:style>
  <w:style w:type="paragraph" w:customStyle="1" w:styleId="Pa7">
    <w:name w:val="Pa7"/>
    <w:basedOn w:val="Default"/>
    <w:next w:val="Default"/>
    <w:qFormat/>
    <w:rsid w:val="00CC01A5"/>
    <w:pPr>
      <w:spacing w:before="280" w:line="221" w:lineRule="atLeast"/>
    </w:pPr>
    <w:rPr>
      <w:rFonts w:ascii="Baskerville" w:eastAsia="Times New Roman" w:hAnsi="Baskerville"/>
      <w:color w:val="auto"/>
    </w:rPr>
  </w:style>
  <w:style w:type="paragraph" w:customStyle="1" w:styleId="IndexHeader">
    <w:name w:val="Index Header"/>
    <w:basedOn w:val="Normal"/>
    <w:qFormat/>
    <w:rsid w:val="00CC01A5"/>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CC01A5"/>
    <w:pPr>
      <w:spacing w:after="0" w:line="240" w:lineRule="auto"/>
    </w:pPr>
    <w:rPr>
      <w:rFonts w:ascii="Times" w:eastAsia="Times" w:hAnsi="Times"/>
      <w:szCs w:val="20"/>
    </w:rPr>
  </w:style>
  <w:style w:type="paragraph" w:customStyle="1" w:styleId="CardNU">
    <w:name w:val="CardNU"/>
    <w:basedOn w:val="Normal"/>
    <w:qFormat/>
    <w:rsid w:val="00CC01A5"/>
    <w:pPr>
      <w:spacing w:after="0" w:line="240" w:lineRule="auto"/>
    </w:pPr>
    <w:rPr>
      <w:rFonts w:ascii="Times" w:eastAsia="Times" w:hAnsi="Times"/>
      <w:sz w:val="14"/>
      <w:szCs w:val="20"/>
    </w:rPr>
  </w:style>
  <w:style w:type="paragraph" w:customStyle="1" w:styleId="Style30">
    <w:name w:val="Style 3"/>
    <w:basedOn w:val="Normal"/>
    <w:qFormat/>
    <w:rsid w:val="00CC01A5"/>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CC01A5"/>
    <w:pPr>
      <w:spacing w:after="60" w:line="240" w:lineRule="auto"/>
    </w:pPr>
    <w:rPr>
      <w:rFonts w:ascii="Times New Roman" w:eastAsia="Times New Roman" w:hAnsi="Times New Roman"/>
      <w:sz w:val="18"/>
    </w:rPr>
  </w:style>
  <w:style w:type="paragraph" w:customStyle="1" w:styleId="OmniPage8">
    <w:name w:val="OmniPage #8"/>
    <w:basedOn w:val="Normal"/>
    <w:qFormat/>
    <w:rsid w:val="00CC01A5"/>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CC01A5"/>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CC01A5"/>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CC01A5"/>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CC01A5"/>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CC01A5"/>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CC01A5"/>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CC01A5"/>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CC01A5"/>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CC01A5"/>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CC01A5"/>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CC01A5"/>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CC01A5"/>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CC01A5"/>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CC01A5"/>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CC01A5"/>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CC01A5"/>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CC01A5"/>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CC01A5"/>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CC01A5"/>
    <w:pPr>
      <w:spacing w:after="0" w:line="240" w:lineRule="auto"/>
    </w:pPr>
    <w:rPr>
      <w:rFonts w:ascii="Times New Roman" w:eastAsia="Times New Roman" w:hAnsi="Times New Roman"/>
    </w:rPr>
  </w:style>
  <w:style w:type="paragraph" w:customStyle="1" w:styleId="Style16">
    <w:name w:val="Style 16"/>
    <w:basedOn w:val="Normal"/>
    <w:qFormat/>
    <w:rsid w:val="00CC01A5"/>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CC01A5"/>
    <w:rPr>
      <w:rFonts w:ascii="Times New Roman" w:eastAsia="Times New Roman" w:hAnsi="Times New Roman" w:cs="Calibri"/>
      <w:sz w:val="16"/>
      <w:szCs w:val="22"/>
    </w:rPr>
  </w:style>
  <w:style w:type="paragraph" w:customStyle="1" w:styleId="smalltext0">
    <w:name w:val="smalltext"/>
    <w:basedOn w:val="Normal"/>
    <w:link w:val="smalltextChar0"/>
    <w:qFormat/>
    <w:rsid w:val="00CC01A5"/>
    <w:pPr>
      <w:spacing w:after="0" w:line="240" w:lineRule="auto"/>
    </w:pPr>
    <w:rPr>
      <w:rFonts w:ascii="Times New Roman" w:eastAsia="Times New Roman" w:hAnsi="Times New Roman"/>
      <w:sz w:val="16"/>
      <w:szCs w:val="22"/>
    </w:rPr>
  </w:style>
  <w:style w:type="paragraph" w:customStyle="1" w:styleId="StyleJustifiedFirstline1cmAfter6ptLinespacing1">
    <w:name w:val="Style Justified First line:  1 cm After:  6 pt Line spacing:  1...."/>
    <w:basedOn w:val="Default"/>
    <w:next w:val="Default"/>
    <w:qFormat/>
    <w:rsid w:val="00CC01A5"/>
    <w:pPr>
      <w:spacing w:after="120"/>
    </w:pPr>
    <w:rPr>
      <w:rFonts w:eastAsia="Times New Roman"/>
      <w:color w:val="auto"/>
    </w:rPr>
  </w:style>
  <w:style w:type="paragraph" w:customStyle="1" w:styleId="headingChar">
    <w:name w:val="heading Char"/>
    <w:basedOn w:val="Normal"/>
    <w:qFormat/>
    <w:rsid w:val="00CC01A5"/>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CC01A5"/>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CC01A5"/>
    <w:rPr>
      <w:u w:val="single"/>
    </w:rPr>
  </w:style>
  <w:style w:type="paragraph" w:customStyle="1" w:styleId="UnderlineText">
    <w:name w:val="Underline Text"/>
    <w:basedOn w:val="Normal"/>
    <w:link w:val="UnderlineTextChar"/>
    <w:qFormat/>
    <w:rsid w:val="00CC01A5"/>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CC01A5"/>
    <w:rPr>
      <w:rFonts w:ascii="Times New Roman" w:eastAsia="Times New Roman" w:hAnsi="Times New Roman" w:cs="Times New Roman"/>
      <w:sz w:val="16"/>
      <w:szCs w:val="22"/>
    </w:rPr>
  </w:style>
  <w:style w:type="paragraph" w:customStyle="1" w:styleId="Size8">
    <w:name w:val="Size 8"/>
    <w:link w:val="Size8Char"/>
    <w:qFormat/>
    <w:rsid w:val="00CC01A5"/>
    <w:rPr>
      <w:rFonts w:ascii="Times New Roman" w:eastAsia="Times New Roman" w:hAnsi="Times New Roman" w:cs="Times New Roman"/>
      <w:sz w:val="16"/>
      <w:szCs w:val="22"/>
    </w:rPr>
  </w:style>
  <w:style w:type="paragraph" w:customStyle="1" w:styleId="RegularCite">
    <w:name w:val="Regular Cite"/>
    <w:qFormat/>
    <w:rsid w:val="00CC01A5"/>
    <w:rPr>
      <w:rFonts w:ascii="Times New Roman" w:eastAsia="Times New Roman" w:hAnsi="Times New Roman" w:cs="Times New Roman"/>
      <w:sz w:val="20"/>
      <w:szCs w:val="22"/>
    </w:rPr>
  </w:style>
  <w:style w:type="paragraph" w:customStyle="1" w:styleId="context">
    <w:name w:val="context"/>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CC01A5"/>
    <w:rPr>
      <w:rFonts w:ascii="Times New Roman" w:eastAsia="Times New Roman" w:hAnsi="Times New Roman" w:cs="Times New Roman"/>
      <w:sz w:val="16"/>
      <w:szCs w:val="22"/>
    </w:rPr>
  </w:style>
  <w:style w:type="paragraph" w:customStyle="1" w:styleId="Size6">
    <w:name w:val="Size 6"/>
    <w:link w:val="Size6Char"/>
    <w:qFormat/>
    <w:rsid w:val="00CC01A5"/>
    <w:rPr>
      <w:rFonts w:ascii="Times New Roman" w:eastAsia="Times New Roman" w:hAnsi="Times New Roman" w:cs="Times New Roman"/>
      <w:sz w:val="16"/>
      <w:szCs w:val="22"/>
    </w:rPr>
  </w:style>
  <w:style w:type="paragraph" w:customStyle="1" w:styleId="TxBrp11">
    <w:name w:val="TxBr_p11"/>
    <w:basedOn w:val="Normal"/>
    <w:qFormat/>
    <w:rsid w:val="00CC01A5"/>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CC01A5"/>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CC01A5"/>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CC01A5"/>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CC01A5"/>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CC01A5"/>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CC01A5"/>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CC01A5"/>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CC01A5"/>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CC01A5"/>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CC01A5"/>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CC01A5"/>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CC01A5"/>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CC01A5"/>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CC01A5"/>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CC01A5"/>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CC01A5"/>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CC01A5"/>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CC01A5"/>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CC01A5"/>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CC01A5"/>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CC01A5"/>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CC01A5"/>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CC01A5"/>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CC01A5"/>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CC01A5"/>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CC01A5"/>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CC01A5"/>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CC01A5"/>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CC01A5"/>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CC01A5"/>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CC01A5"/>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CC01A5"/>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CC01A5"/>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CC01A5"/>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CC01A5"/>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CC01A5"/>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CC01A5"/>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CC01A5"/>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CC01A5"/>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CC01A5"/>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CC01A5"/>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CC01A5"/>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CC01A5"/>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CC01A5"/>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CC01A5"/>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CC01A5"/>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CC01A5"/>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CC01A5"/>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CC01A5"/>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CC01A5"/>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CC01A5"/>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CC01A5"/>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CC01A5"/>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CC01A5"/>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CC01A5"/>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CC01A5"/>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CC01A5"/>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CC01A5"/>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CC01A5"/>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CC01A5"/>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CC01A5"/>
    <w:pPr>
      <w:spacing w:after="0" w:line="240" w:lineRule="auto"/>
      <w:ind w:left="720"/>
    </w:pPr>
    <w:rPr>
      <w:rFonts w:ascii="Times New Roman" w:eastAsia="Times New Roman" w:hAnsi="Times New Roman"/>
      <w:b/>
      <w:sz w:val="24"/>
      <w:szCs w:val="22"/>
      <w:u w:val="single"/>
    </w:rPr>
  </w:style>
  <w:style w:type="character" w:customStyle="1" w:styleId="NormalNoUnderlineChar">
    <w:name w:val="Normal + No Underline Char"/>
    <w:link w:val="NormalNoUnderline"/>
    <w:locked/>
    <w:rsid w:val="00CC01A5"/>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CC01A5"/>
    <w:pPr>
      <w:spacing w:after="0" w:line="240" w:lineRule="auto"/>
      <w:ind w:left="720"/>
    </w:pPr>
    <w:rPr>
      <w:rFonts w:ascii="Times New Roman" w:eastAsia="Times New Roman" w:hAnsi="Times New Roman"/>
      <w:sz w:val="12"/>
      <w:szCs w:val="22"/>
    </w:rPr>
  </w:style>
  <w:style w:type="character" w:customStyle="1" w:styleId="TagCiteChar2">
    <w:name w:val="Tag Cite Char"/>
    <w:link w:val="TagCite3"/>
    <w:locked/>
    <w:rsid w:val="00CC01A5"/>
    <w:rPr>
      <w:rFonts w:ascii="Arial Narrow" w:eastAsia="SimSun" w:hAnsi="Arial Narrow" w:cs="Calibri"/>
      <w:b/>
      <w:szCs w:val="22"/>
      <w:lang w:eastAsia="zh-CN"/>
    </w:rPr>
  </w:style>
  <w:style w:type="paragraph" w:customStyle="1" w:styleId="TagCite3">
    <w:name w:val="Tag Cite"/>
    <w:basedOn w:val="PageHeader"/>
    <w:link w:val="TagCiteChar2"/>
    <w:qFormat/>
    <w:rsid w:val="00CC01A5"/>
    <w:rPr>
      <w:rFonts w:ascii="Arial Narrow" w:eastAsia="SimSun" w:hAnsi="Arial Narrow"/>
      <w:b/>
      <w:sz w:val="24"/>
      <w:lang w:eastAsia="zh-CN"/>
    </w:rPr>
  </w:style>
  <w:style w:type="paragraph" w:customStyle="1" w:styleId="Tiny-WFU">
    <w:name w:val="Tiny-WFU"/>
    <w:basedOn w:val="Normal"/>
    <w:qFormat/>
    <w:rsid w:val="00CC01A5"/>
    <w:pPr>
      <w:spacing w:after="0" w:line="240" w:lineRule="auto"/>
    </w:pPr>
    <w:rPr>
      <w:rFonts w:ascii="Cambria" w:eastAsia="Malgun Gothic" w:hAnsi="Cambria"/>
      <w:sz w:val="12"/>
      <w:lang w:eastAsia="ko-KR"/>
    </w:rPr>
  </w:style>
  <w:style w:type="paragraph" w:customStyle="1" w:styleId="Indentation">
    <w:name w:val="Indentation"/>
    <w:basedOn w:val="Normal"/>
    <w:qFormat/>
    <w:rsid w:val="00CC01A5"/>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CC01A5"/>
    <w:rPr>
      <w:strike/>
      <w:sz w:val="16"/>
      <w:szCs w:val="16"/>
    </w:rPr>
  </w:style>
  <w:style w:type="paragraph" w:customStyle="1" w:styleId="Language">
    <w:name w:val="Language"/>
    <w:next w:val="Normal"/>
    <w:link w:val="LanguageChar"/>
    <w:qFormat/>
    <w:rsid w:val="00CC01A5"/>
    <w:rPr>
      <w:strike/>
      <w:sz w:val="16"/>
      <w:szCs w:val="16"/>
    </w:rPr>
  </w:style>
  <w:style w:type="paragraph" w:customStyle="1" w:styleId="Pa4">
    <w:name w:val="Pa4"/>
    <w:basedOn w:val="Normal"/>
    <w:next w:val="Normal"/>
    <w:qFormat/>
    <w:rsid w:val="00CC01A5"/>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CC01A5"/>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CC01A5"/>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CC01A5"/>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CC01A5"/>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CC01A5"/>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CC01A5"/>
    <w:pPr>
      <w:numPr>
        <w:numId w:val="0"/>
      </w:numPr>
    </w:pPr>
    <w:rPr>
      <w:rFonts w:eastAsia="SimSun"/>
      <w:b/>
      <w:bCs/>
      <w:lang w:eastAsia="zh-CN"/>
    </w:rPr>
  </w:style>
  <w:style w:type="character" w:customStyle="1" w:styleId="StyleStyle49pt10Char">
    <w:name w:val="Style Style4 + 9 pt10 Char"/>
    <w:basedOn w:val="Style4Char"/>
    <w:link w:val="StyleStyle49pt10"/>
    <w:locked/>
    <w:rsid w:val="00CC01A5"/>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CC01A5"/>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CC01A5"/>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CC01A5"/>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CC01A5"/>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CC01A5"/>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CC01A5"/>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CC01A5"/>
    <w:pPr>
      <w:numPr>
        <w:numId w:val="0"/>
      </w:numPr>
    </w:pPr>
    <w:rPr>
      <w:rFonts w:eastAsia="Times New Roman"/>
      <w:lang w:eastAsia="zh-CN"/>
    </w:rPr>
  </w:style>
  <w:style w:type="paragraph" w:customStyle="1" w:styleId="TxBr41p1">
    <w:name w:val="TxBr_41p1"/>
    <w:basedOn w:val="Normal"/>
    <w:qFormat/>
    <w:rsid w:val="00CC01A5"/>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CC01A5"/>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CC01A5"/>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CC01A5"/>
    <w:pPr>
      <w:spacing w:after="0" w:line="240" w:lineRule="auto"/>
      <w:jc w:val="both"/>
    </w:pPr>
    <w:rPr>
      <w:rFonts w:eastAsiaTheme="minorHAnsi"/>
      <w:b/>
      <w:color w:val="000000"/>
      <w:sz w:val="16"/>
      <w:szCs w:val="22"/>
      <w:u w:val="single"/>
    </w:rPr>
  </w:style>
  <w:style w:type="character" w:customStyle="1" w:styleId="StyleUnderline9ptChar">
    <w:name w:val="Style Underline + 9 pt Char"/>
    <w:link w:val="StyleUnderline9pt"/>
    <w:locked/>
    <w:rsid w:val="00CC01A5"/>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CC01A5"/>
    <w:rPr>
      <w:rFonts w:ascii="Times New Roman" w:eastAsia="SimSun" w:hAnsi="Times New Roman" w:cs="Times New Roman"/>
      <w:sz w:val="20"/>
      <w:szCs w:val="20"/>
      <w:u w:val="single"/>
    </w:rPr>
  </w:style>
  <w:style w:type="paragraph" w:customStyle="1" w:styleId="StyleUnderline9pt1">
    <w:name w:val="Style Underline + 9 pt1"/>
    <w:qFormat/>
    <w:rsid w:val="00CC01A5"/>
    <w:rPr>
      <w:rFonts w:ascii="Times New Roman" w:eastAsia="SimSun" w:hAnsi="Times New Roman" w:cs="Times New Roman"/>
      <w:sz w:val="20"/>
      <w:szCs w:val="20"/>
      <w:u w:val="single"/>
    </w:rPr>
  </w:style>
  <w:style w:type="character" w:customStyle="1" w:styleId="EmphasisTextChar">
    <w:name w:val="Emphasis Text Char"/>
    <w:link w:val="EmphasisText"/>
    <w:locked/>
    <w:rsid w:val="00CC01A5"/>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CC01A5"/>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CC01A5"/>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CC01A5"/>
    <w:pPr>
      <w:spacing w:after="0" w:line="240" w:lineRule="auto"/>
      <w:ind w:left="288" w:right="288"/>
    </w:pPr>
    <w:rPr>
      <w:rFonts w:eastAsia="Calibri"/>
      <w:sz w:val="16"/>
      <w:szCs w:val="20"/>
      <w:u w:val="single"/>
    </w:rPr>
  </w:style>
  <w:style w:type="character" w:customStyle="1" w:styleId="CardBodyChar">
    <w:name w:val="Card Body Char"/>
    <w:link w:val="CardBody"/>
    <w:locked/>
    <w:rsid w:val="00CC01A5"/>
    <w:rPr>
      <w:rFonts w:ascii="Calibri" w:eastAsia="Calibri" w:hAnsi="Calibri" w:cs="Calibri"/>
      <w:sz w:val="16"/>
      <w:szCs w:val="22"/>
    </w:rPr>
  </w:style>
  <w:style w:type="paragraph" w:customStyle="1" w:styleId="CardBody">
    <w:name w:val="Card Body"/>
    <w:basedOn w:val="Normal"/>
    <w:link w:val="CardBodyChar"/>
    <w:qFormat/>
    <w:rsid w:val="00CC01A5"/>
    <w:pPr>
      <w:spacing w:after="0" w:line="240" w:lineRule="auto"/>
    </w:pPr>
    <w:rPr>
      <w:rFonts w:eastAsia="Calibri"/>
      <w:sz w:val="16"/>
      <w:szCs w:val="22"/>
    </w:rPr>
  </w:style>
  <w:style w:type="character" w:customStyle="1" w:styleId="StyleStyle49pt1Char">
    <w:name w:val="Style Style4 + 9 pt1 Char"/>
    <w:basedOn w:val="Style4Char"/>
    <w:link w:val="StyleStyle49pt1"/>
    <w:locked/>
    <w:rsid w:val="00CC01A5"/>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CC01A5"/>
    <w:pPr>
      <w:numPr>
        <w:numId w:val="0"/>
      </w:numPr>
    </w:pPr>
    <w:rPr>
      <w:lang w:eastAsia="zh-CN"/>
    </w:rPr>
  </w:style>
  <w:style w:type="character" w:customStyle="1" w:styleId="StyleStyle49ptBold1Char">
    <w:name w:val="Style Style4 + 9 pt Bold1 Char"/>
    <w:link w:val="StyleStyle49ptBold1"/>
    <w:locked/>
    <w:rsid w:val="00CC01A5"/>
    <w:rPr>
      <w:rFonts w:ascii="Arial Narrow" w:hAnsi="Arial Narrow"/>
      <w:b/>
      <w:bCs/>
      <w:sz w:val="16"/>
      <w:u w:val="single"/>
    </w:rPr>
  </w:style>
  <w:style w:type="paragraph" w:customStyle="1" w:styleId="StyleStyle49ptBold1">
    <w:name w:val="Style Style4 + 9 pt Bold1"/>
    <w:basedOn w:val="Style4"/>
    <w:link w:val="StyleStyle49ptBold1Char"/>
    <w:qFormat/>
    <w:rsid w:val="00CC01A5"/>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CC01A5"/>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CC01A5"/>
    <w:pPr>
      <w:numPr>
        <w:numId w:val="0"/>
      </w:numPr>
    </w:pPr>
    <w:rPr>
      <w:lang w:eastAsia="zh-CN"/>
    </w:rPr>
  </w:style>
  <w:style w:type="character" w:customStyle="1" w:styleId="StyleStyle49ptBold2Char">
    <w:name w:val="Style Style4 + 9 pt Bold2 Char"/>
    <w:link w:val="StyleStyle49ptBold2"/>
    <w:locked/>
    <w:rsid w:val="00CC01A5"/>
    <w:rPr>
      <w:rFonts w:ascii="Arial Narrow" w:hAnsi="Arial Narrow"/>
      <w:b/>
      <w:bCs/>
      <w:sz w:val="16"/>
      <w:u w:val="single"/>
    </w:rPr>
  </w:style>
  <w:style w:type="paragraph" w:customStyle="1" w:styleId="StyleStyle49ptBold2">
    <w:name w:val="Style Style4 + 9 pt Bold2"/>
    <w:basedOn w:val="Style4"/>
    <w:link w:val="StyleStyle49ptBold2Char"/>
    <w:qFormat/>
    <w:rsid w:val="00CC01A5"/>
    <w:pPr>
      <w:numPr>
        <w:numId w:val="0"/>
      </w:numPr>
    </w:pPr>
    <w:rPr>
      <w:rFonts w:eastAsiaTheme="minorEastAsia"/>
      <w:b/>
      <w:bCs/>
      <w:szCs w:val="24"/>
    </w:rPr>
  </w:style>
  <w:style w:type="character" w:customStyle="1" w:styleId="CiteBodyChar">
    <w:name w:val="Cite Body Char"/>
    <w:link w:val="CiteBody"/>
    <w:locked/>
    <w:rsid w:val="00CC01A5"/>
    <w:rPr>
      <w:rFonts w:ascii="Calibri" w:eastAsia="Calibri" w:hAnsi="Calibri" w:cs="Calibri"/>
      <w:sz w:val="16"/>
      <w:szCs w:val="16"/>
    </w:rPr>
  </w:style>
  <w:style w:type="paragraph" w:customStyle="1" w:styleId="CiteBody">
    <w:name w:val="Cite Body"/>
    <w:basedOn w:val="Normal"/>
    <w:link w:val="CiteBodyChar"/>
    <w:qFormat/>
    <w:rsid w:val="00CC01A5"/>
    <w:pPr>
      <w:spacing w:after="0" w:line="240" w:lineRule="auto"/>
    </w:pPr>
    <w:rPr>
      <w:rFonts w:eastAsia="Calibri"/>
      <w:sz w:val="16"/>
      <w:szCs w:val="16"/>
    </w:rPr>
  </w:style>
  <w:style w:type="character" w:customStyle="1" w:styleId="CiteBoldChar">
    <w:name w:val="Cite Bold Char"/>
    <w:link w:val="CiteBold"/>
    <w:locked/>
    <w:rsid w:val="00CC01A5"/>
    <w:rPr>
      <w:rFonts w:ascii="Calibri" w:eastAsia="Calibri" w:hAnsi="Calibri" w:cs="Calibri"/>
      <w:b/>
      <w:sz w:val="16"/>
      <w:szCs w:val="16"/>
    </w:rPr>
  </w:style>
  <w:style w:type="paragraph" w:customStyle="1" w:styleId="CiteBold">
    <w:name w:val="Cite Bold"/>
    <w:basedOn w:val="CiteBody"/>
    <w:link w:val="CiteBoldChar"/>
    <w:qFormat/>
    <w:rsid w:val="00CC01A5"/>
    <w:rPr>
      <w:b/>
    </w:rPr>
  </w:style>
  <w:style w:type="character" w:customStyle="1" w:styleId="StyleCardBody11ptUnderlineChar">
    <w:name w:val="Style Card Body + 11 pt Underline Char"/>
    <w:link w:val="StyleCardBody11ptUnderline"/>
    <w:locked/>
    <w:rsid w:val="00CC01A5"/>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CC01A5"/>
    <w:rPr>
      <w:u w:val="single"/>
    </w:rPr>
  </w:style>
  <w:style w:type="character" w:customStyle="1" w:styleId="StyleStyle49pt4Char">
    <w:name w:val="Style Style4 + 9 pt4 Char"/>
    <w:basedOn w:val="Style4Char"/>
    <w:link w:val="StyleStyle49pt4"/>
    <w:locked/>
    <w:rsid w:val="00CC01A5"/>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CC01A5"/>
    <w:pPr>
      <w:numPr>
        <w:numId w:val="0"/>
      </w:numPr>
    </w:pPr>
    <w:rPr>
      <w:lang w:eastAsia="zh-CN"/>
    </w:rPr>
  </w:style>
  <w:style w:type="character" w:customStyle="1" w:styleId="StyleStyle49ptBold4Char">
    <w:name w:val="Style Style4 + 9 pt Bold4 Char"/>
    <w:link w:val="StyleStyle49ptBold4"/>
    <w:locked/>
    <w:rsid w:val="00CC01A5"/>
    <w:rPr>
      <w:rFonts w:ascii="Arial Narrow" w:hAnsi="Arial Narrow"/>
      <w:b/>
      <w:bCs/>
      <w:sz w:val="16"/>
      <w:u w:val="single"/>
    </w:rPr>
  </w:style>
  <w:style w:type="paragraph" w:customStyle="1" w:styleId="StyleStyle49ptBold4">
    <w:name w:val="Style Style4 + 9 pt Bold4"/>
    <w:basedOn w:val="Style4"/>
    <w:link w:val="StyleStyle49ptBold4Char"/>
    <w:qFormat/>
    <w:rsid w:val="00CC01A5"/>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CC01A5"/>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CC01A5"/>
    <w:pPr>
      <w:numPr>
        <w:numId w:val="0"/>
      </w:numPr>
    </w:pPr>
    <w:rPr>
      <w:lang w:eastAsia="zh-CN"/>
    </w:rPr>
  </w:style>
  <w:style w:type="character" w:customStyle="1" w:styleId="StyleStyle49pt6Char">
    <w:name w:val="Style Style4 + 9 pt6 Char"/>
    <w:basedOn w:val="Style4Char"/>
    <w:link w:val="StyleStyle49pt6"/>
    <w:locked/>
    <w:rsid w:val="00CC01A5"/>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CC01A5"/>
    <w:pPr>
      <w:numPr>
        <w:numId w:val="0"/>
      </w:numPr>
    </w:pPr>
    <w:rPr>
      <w:lang w:eastAsia="zh-CN"/>
    </w:rPr>
  </w:style>
  <w:style w:type="character" w:customStyle="1" w:styleId="StyleStyle49ptBold5Char">
    <w:name w:val="Style Style4 + 9 pt Bold5 Char"/>
    <w:link w:val="StyleStyle49ptBold5"/>
    <w:locked/>
    <w:rsid w:val="00CC01A5"/>
    <w:rPr>
      <w:rFonts w:ascii="Arial Narrow" w:hAnsi="Arial Narrow"/>
      <w:b/>
      <w:bCs/>
      <w:sz w:val="16"/>
      <w:u w:val="single"/>
    </w:rPr>
  </w:style>
  <w:style w:type="paragraph" w:customStyle="1" w:styleId="StyleStyle49ptBold5">
    <w:name w:val="Style Style4 + 9 pt Bold5"/>
    <w:basedOn w:val="Style4"/>
    <w:link w:val="StyleStyle49ptBold5Char"/>
    <w:qFormat/>
    <w:rsid w:val="00CC01A5"/>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CC01A5"/>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CC01A5"/>
    <w:pPr>
      <w:numPr>
        <w:numId w:val="0"/>
      </w:numPr>
    </w:pPr>
    <w:rPr>
      <w:lang w:eastAsia="zh-CN"/>
    </w:rPr>
  </w:style>
  <w:style w:type="paragraph" w:customStyle="1" w:styleId="FONT7">
    <w:name w:val="FONT 7"/>
    <w:qFormat/>
    <w:rsid w:val="00CC01A5"/>
    <w:rPr>
      <w:rFonts w:ascii="Times New Roman" w:eastAsia="SimSun" w:hAnsi="Times New Roman" w:cs="Arial"/>
      <w:bCs/>
      <w:iCs/>
      <w:sz w:val="14"/>
      <w:szCs w:val="28"/>
    </w:rPr>
  </w:style>
  <w:style w:type="paragraph" w:customStyle="1" w:styleId="StyleStyle49pt8">
    <w:name w:val="Style Style4 + 9 pt8"/>
    <w:basedOn w:val="Style4"/>
    <w:qFormat/>
    <w:rsid w:val="00CC01A5"/>
    <w:pPr>
      <w:numPr>
        <w:numId w:val="0"/>
      </w:numPr>
    </w:pPr>
  </w:style>
  <w:style w:type="character" w:customStyle="1" w:styleId="StyleHeading2UnderlineChar">
    <w:name w:val="Style Heading 2 + Underline Char"/>
    <w:link w:val="StyleHeading2Underline"/>
    <w:locked/>
    <w:rsid w:val="00CC01A5"/>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CC01A5"/>
    <w:pPr>
      <w:tabs>
        <w:tab w:val="right" w:leader="dot" w:pos="9360"/>
      </w:tabs>
      <w:spacing w:before="240" w:after="240" w:line="240" w:lineRule="auto"/>
      <w:ind w:left="-900" w:right="-900"/>
    </w:pPr>
    <w:rPr>
      <w:rFonts w:eastAsia="Times New Roman" w:cs="Times New Roman"/>
      <w:bCs w:val="0"/>
      <w:sz w:val="24"/>
      <w:szCs w:val="26"/>
      <w:u w:val="single"/>
    </w:rPr>
  </w:style>
  <w:style w:type="character" w:customStyle="1" w:styleId="StyleCardText11ptUnderlineChar">
    <w:name w:val="Style Card Text + 11 pt Underline Char"/>
    <w:link w:val="StyleCardText11ptUnderline"/>
    <w:locked/>
    <w:rsid w:val="00CC01A5"/>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CC01A5"/>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CC01A5"/>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CC01A5"/>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CC01A5"/>
    <w:rPr>
      <w:rFonts w:ascii="Arial Narrow" w:hAnsi="Arial Narrow"/>
      <w:b/>
      <w:bCs/>
      <w:sz w:val="16"/>
      <w:u w:val="single"/>
    </w:rPr>
  </w:style>
  <w:style w:type="paragraph" w:customStyle="1" w:styleId="StyleStyle49ptBold6">
    <w:name w:val="Style Style4 + 9 pt Bold6"/>
    <w:basedOn w:val="Style4"/>
    <w:link w:val="StyleStyle49ptBold6Char"/>
    <w:qFormat/>
    <w:rsid w:val="00CC01A5"/>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CC01A5"/>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CC01A5"/>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CC01A5"/>
    <w:rPr>
      <w:rFonts w:ascii="Calibri" w:eastAsia="Calibri" w:hAnsi="Calibri" w:cs="Calibri"/>
      <w:b/>
      <w:bCs/>
      <w:u w:val="single"/>
    </w:rPr>
  </w:style>
  <w:style w:type="paragraph" w:customStyle="1" w:styleId="StyleCircled11pt">
    <w:name w:val="Style Circled + 11 pt"/>
    <w:basedOn w:val="Circled"/>
    <w:link w:val="StyleCircled11ptChar"/>
    <w:qFormat/>
    <w:rsid w:val="00CC01A5"/>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CC01A5"/>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CC01A5"/>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CC01A5"/>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CC01A5"/>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CC01A5"/>
    <w:pPr>
      <w:spacing w:after="0" w:line="240" w:lineRule="auto"/>
    </w:pPr>
    <w:rPr>
      <w:rFonts w:eastAsia="Calibri"/>
      <w:u w:val="single"/>
    </w:rPr>
  </w:style>
  <w:style w:type="character" w:customStyle="1" w:styleId="textboldCharChar">
    <w:name w:val="text bold Char Char"/>
    <w:link w:val="textboldChar"/>
    <w:locked/>
    <w:rsid w:val="00CC01A5"/>
    <w:rPr>
      <w:rFonts w:ascii="Calibri" w:eastAsia="Calibri" w:hAnsi="Calibri" w:cs="Calibri"/>
      <w:b/>
      <w:szCs w:val="22"/>
      <w:u w:val="thick"/>
    </w:rPr>
  </w:style>
  <w:style w:type="paragraph" w:customStyle="1" w:styleId="textboldChar">
    <w:name w:val="text bold Char"/>
    <w:basedOn w:val="Normal"/>
    <w:link w:val="textboldCharChar"/>
    <w:qFormat/>
    <w:rsid w:val="00CC01A5"/>
    <w:pPr>
      <w:spacing w:after="0" w:line="240" w:lineRule="auto"/>
      <w:ind w:left="720"/>
    </w:pPr>
    <w:rPr>
      <w:rFonts w:eastAsia="Calibri"/>
      <w:b/>
      <w:sz w:val="24"/>
      <w:szCs w:val="22"/>
      <w:u w:val="thick"/>
    </w:rPr>
  </w:style>
  <w:style w:type="paragraph" w:customStyle="1" w:styleId="notes-source-hasnotes">
    <w:name w:val="notes-source-hasnotes"/>
    <w:basedOn w:val="Normal"/>
    <w:qFormat/>
    <w:rsid w:val="00CC01A5"/>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CC01A5"/>
    <w:pPr>
      <w:spacing w:before="100" w:beforeAutospacing="1" w:after="100" w:afterAutospacing="1" w:line="240" w:lineRule="auto"/>
    </w:pPr>
    <w:rPr>
      <w:rFonts w:ascii="Times" w:hAnsi="Times"/>
      <w:szCs w:val="20"/>
    </w:rPr>
  </w:style>
  <w:style w:type="paragraph" w:customStyle="1" w:styleId="left">
    <w:name w:val="left"/>
    <w:basedOn w:val="Normal"/>
    <w:qFormat/>
    <w:rsid w:val="00CC01A5"/>
    <w:pPr>
      <w:spacing w:before="100" w:beforeAutospacing="1" w:after="100" w:afterAutospacing="1" w:line="240" w:lineRule="auto"/>
    </w:pPr>
    <w:rPr>
      <w:rFonts w:ascii="Times" w:hAnsi="Times"/>
      <w:szCs w:val="20"/>
    </w:rPr>
  </w:style>
  <w:style w:type="paragraph" w:customStyle="1" w:styleId="right">
    <w:name w:val="right"/>
    <w:basedOn w:val="Normal"/>
    <w:qFormat/>
    <w:rsid w:val="00CC01A5"/>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CC01A5"/>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CC01A5"/>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CC01A5"/>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CC01A5"/>
    <w:pPr>
      <w:spacing w:before="100" w:beforeAutospacing="1" w:after="100" w:afterAutospacing="1" w:line="240" w:lineRule="auto"/>
    </w:pPr>
    <w:rPr>
      <w:rFonts w:ascii="Times" w:hAnsi="Times"/>
      <w:szCs w:val="20"/>
    </w:rPr>
  </w:style>
  <w:style w:type="paragraph" w:customStyle="1" w:styleId="aff">
    <w:name w:val="aff"/>
    <w:basedOn w:val="Normal"/>
    <w:qFormat/>
    <w:rsid w:val="00CC01A5"/>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CC01A5"/>
    <w:pPr>
      <w:spacing w:before="100" w:beforeAutospacing="1" w:after="100" w:afterAutospacing="1" w:line="240" w:lineRule="auto"/>
    </w:pPr>
    <w:rPr>
      <w:rFonts w:ascii="Times" w:hAnsi="Times"/>
      <w:szCs w:val="20"/>
    </w:rPr>
  </w:style>
  <w:style w:type="paragraph" w:customStyle="1" w:styleId="sbyline">
    <w:name w:val="sbyline"/>
    <w:basedOn w:val="Normal"/>
    <w:qFormat/>
    <w:rsid w:val="00CC01A5"/>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CC01A5"/>
    <w:pPr>
      <w:spacing w:before="100" w:beforeAutospacing="1" w:after="100" w:afterAutospacing="1" w:line="240" w:lineRule="auto"/>
    </w:pPr>
    <w:rPr>
      <w:rFonts w:ascii="Times" w:hAnsi="Times"/>
      <w:szCs w:val="20"/>
    </w:rPr>
  </w:style>
  <w:style w:type="paragraph" w:customStyle="1" w:styleId="lede">
    <w:name w:val="lede"/>
    <w:basedOn w:val="Normal"/>
    <w:qFormat/>
    <w:rsid w:val="00CC01A5"/>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CC01A5"/>
    <w:rPr>
      <w:rFonts w:ascii="New Baskerville" w:eastAsiaTheme="minorEastAsia" w:hAnsi="New Baskerville"/>
      <w:color w:val="auto"/>
    </w:rPr>
  </w:style>
  <w:style w:type="paragraph" w:customStyle="1" w:styleId="SubHead1">
    <w:name w:val="_SubHead1"/>
    <w:basedOn w:val="Default"/>
    <w:next w:val="Default"/>
    <w:uiPriority w:val="99"/>
    <w:qFormat/>
    <w:rsid w:val="00CC01A5"/>
    <w:rPr>
      <w:rFonts w:ascii="New Baskerville" w:eastAsiaTheme="minorEastAsia" w:hAnsi="New Baskerville"/>
      <w:color w:val="auto"/>
    </w:rPr>
  </w:style>
  <w:style w:type="paragraph" w:customStyle="1" w:styleId="SubHead2">
    <w:name w:val="_SubHead2"/>
    <w:basedOn w:val="Default"/>
    <w:next w:val="Default"/>
    <w:uiPriority w:val="99"/>
    <w:qFormat/>
    <w:rsid w:val="00CC01A5"/>
    <w:rPr>
      <w:rFonts w:ascii="New Baskerville" w:eastAsiaTheme="minorEastAsia" w:hAnsi="New Baskerville"/>
      <w:color w:val="auto"/>
    </w:rPr>
  </w:style>
  <w:style w:type="paragraph" w:customStyle="1" w:styleId="collapsed-hide">
    <w:name w:val="collapsed-hide"/>
    <w:basedOn w:val="Normal"/>
    <w:qFormat/>
    <w:rsid w:val="00CC01A5"/>
    <w:pPr>
      <w:spacing w:before="100" w:beforeAutospacing="1" w:after="100" w:afterAutospacing="1" w:line="240" w:lineRule="auto"/>
    </w:pPr>
    <w:rPr>
      <w:rFonts w:ascii="Times" w:hAnsi="Times"/>
      <w:szCs w:val="20"/>
    </w:rPr>
  </w:style>
  <w:style w:type="paragraph" w:customStyle="1" w:styleId="odd">
    <w:name w:val="odd"/>
    <w:basedOn w:val="Normal"/>
    <w:qFormat/>
    <w:rsid w:val="00CC01A5"/>
    <w:pPr>
      <w:spacing w:before="100" w:beforeAutospacing="1" w:after="100" w:afterAutospacing="1" w:line="240" w:lineRule="auto"/>
    </w:pPr>
    <w:rPr>
      <w:rFonts w:ascii="Times" w:hAnsi="Times"/>
      <w:szCs w:val="20"/>
    </w:rPr>
  </w:style>
  <w:style w:type="paragraph" w:customStyle="1" w:styleId="volissue">
    <w:name w:val="volissue"/>
    <w:basedOn w:val="Normal"/>
    <w:qFormat/>
    <w:rsid w:val="00CC01A5"/>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CC01A5"/>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CC01A5"/>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CC01A5"/>
    <w:pPr>
      <w:spacing w:before="100" w:beforeAutospacing="1" w:after="100" w:afterAutospacing="1" w:line="240" w:lineRule="auto"/>
    </w:pPr>
    <w:rPr>
      <w:rFonts w:ascii="Times" w:hAnsi="Times"/>
      <w:szCs w:val="20"/>
    </w:rPr>
  </w:style>
  <w:style w:type="paragraph" w:customStyle="1" w:styleId="snippet">
    <w:name w:val="snippet"/>
    <w:basedOn w:val="Normal"/>
    <w:qFormat/>
    <w:rsid w:val="00CC01A5"/>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CC01A5"/>
    <w:pPr>
      <w:spacing w:line="201" w:lineRule="atLeast"/>
    </w:pPr>
    <w:rPr>
      <w:rFonts w:eastAsiaTheme="minorEastAsia"/>
      <w:color w:val="auto"/>
    </w:rPr>
  </w:style>
  <w:style w:type="paragraph" w:customStyle="1" w:styleId="Pa14">
    <w:name w:val="Pa14"/>
    <w:basedOn w:val="Default"/>
    <w:next w:val="Default"/>
    <w:uiPriority w:val="99"/>
    <w:qFormat/>
    <w:rsid w:val="00CC01A5"/>
    <w:pPr>
      <w:spacing w:line="241" w:lineRule="atLeast"/>
    </w:pPr>
    <w:rPr>
      <w:rFonts w:eastAsiaTheme="minorEastAsia"/>
      <w:color w:val="auto"/>
    </w:rPr>
  </w:style>
  <w:style w:type="paragraph" w:customStyle="1" w:styleId="Pa9">
    <w:name w:val="Pa9"/>
    <w:basedOn w:val="Default"/>
    <w:next w:val="Default"/>
    <w:uiPriority w:val="99"/>
    <w:qFormat/>
    <w:rsid w:val="00CC01A5"/>
    <w:pPr>
      <w:spacing w:line="241" w:lineRule="atLeast"/>
    </w:pPr>
    <w:rPr>
      <w:rFonts w:ascii="Gill Sans" w:eastAsiaTheme="minorEastAsia" w:hAnsi="Gill Sans"/>
      <w:color w:val="auto"/>
    </w:rPr>
  </w:style>
  <w:style w:type="paragraph" w:customStyle="1" w:styleId="hg-daily">
    <w:name w:val="hg-daily"/>
    <w:basedOn w:val="Normal"/>
    <w:qFormat/>
    <w:rsid w:val="00CC01A5"/>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CC01A5"/>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CC01A5"/>
    <w:pPr>
      <w:spacing w:after="0" w:line="240" w:lineRule="auto"/>
    </w:pPr>
    <w:rPr>
      <w:rFonts w:eastAsia="Times New Roman"/>
      <w:sz w:val="24"/>
      <w:szCs w:val="20"/>
    </w:rPr>
  </w:style>
  <w:style w:type="paragraph" w:customStyle="1" w:styleId="TOC1Char">
    <w:name w:val="TOC 1 Char"/>
    <w:basedOn w:val="Normal"/>
    <w:next w:val="Normal"/>
    <w:qFormat/>
    <w:rsid w:val="00CC01A5"/>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CC01A5"/>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CC01A5"/>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CC01A5"/>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CC01A5"/>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CC01A5"/>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CC01A5"/>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CC01A5"/>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CC01A5"/>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CC01A5"/>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CC01A5"/>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CC01A5"/>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CC01A5"/>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CC01A5"/>
    <w:pPr>
      <w:spacing w:after="0" w:line="240" w:lineRule="auto"/>
    </w:pPr>
    <w:rPr>
      <w:rFonts w:eastAsia="Times New Roman"/>
      <w:strike/>
      <w:sz w:val="16"/>
      <w:szCs w:val="22"/>
    </w:rPr>
  </w:style>
  <w:style w:type="character" w:customStyle="1" w:styleId="HeaderInitialChar">
    <w:name w:val="Header Initial Char"/>
    <w:link w:val="HeaderInitial"/>
    <w:locked/>
    <w:rsid w:val="00CC01A5"/>
    <w:rPr>
      <w:rFonts w:ascii="Calibri" w:eastAsia="Times New Roman" w:hAnsi="Calibri" w:cs="Calibri"/>
      <w:b/>
      <w:caps/>
      <w:sz w:val="40"/>
      <w:szCs w:val="40"/>
    </w:rPr>
  </w:style>
  <w:style w:type="paragraph" w:customStyle="1" w:styleId="HeaderInitial">
    <w:name w:val="Header Initial"/>
    <w:basedOn w:val="Normal"/>
    <w:link w:val="HeaderInitialChar"/>
    <w:qFormat/>
    <w:rsid w:val="00CC01A5"/>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CC01A5"/>
    <w:rPr>
      <w:rFonts w:ascii="Calibri" w:eastAsiaTheme="minorHAnsi" w:hAnsi="Calibri" w:cs="Calibri"/>
      <w:strike/>
      <w:sz w:val="16"/>
      <w:szCs w:val="22"/>
    </w:rPr>
  </w:style>
  <w:style w:type="paragraph" w:customStyle="1" w:styleId="Strikethrough0">
    <w:name w:val="Strikethrough"/>
    <w:basedOn w:val="Normal"/>
    <w:link w:val="StrikethroughChar"/>
    <w:qFormat/>
    <w:rsid w:val="00CC01A5"/>
    <w:pPr>
      <w:spacing w:after="0" w:line="240" w:lineRule="auto"/>
    </w:pPr>
    <w:rPr>
      <w:rFonts w:eastAsiaTheme="minorHAnsi"/>
      <w:strike/>
      <w:sz w:val="16"/>
      <w:szCs w:val="22"/>
    </w:rPr>
  </w:style>
  <w:style w:type="paragraph" w:customStyle="1" w:styleId="StyleCardtagNoSpacing1NoSpacing11NoSpacing2DebateTextRea">
    <w:name w:val="Style CardtagNo Spacing1No Spacing11No Spacing2Debate TextRea..."/>
    <w:basedOn w:val="Normal"/>
    <w:qFormat/>
    <w:rsid w:val="00CC01A5"/>
    <w:pPr>
      <w:spacing w:after="0" w:line="240" w:lineRule="auto"/>
    </w:pPr>
    <w:rPr>
      <w:rFonts w:asciiTheme="minorHAnsi" w:hAnsiTheme="minorHAnsi"/>
      <w:bCs/>
    </w:rPr>
  </w:style>
  <w:style w:type="character" w:customStyle="1" w:styleId="NormalF6Char">
    <w:name w:val="Normal F6 Char"/>
    <w:link w:val="NormalF6"/>
    <w:locked/>
    <w:rsid w:val="00CC01A5"/>
    <w:rPr>
      <w:rFonts w:ascii="Calibri" w:eastAsia="Times New Roman" w:hAnsi="Calibri" w:cs="Calibri"/>
      <w:szCs w:val="22"/>
    </w:rPr>
  </w:style>
  <w:style w:type="paragraph" w:customStyle="1" w:styleId="NormalF6">
    <w:name w:val="Normal F6"/>
    <w:basedOn w:val="Normal"/>
    <w:link w:val="NormalF6Char"/>
    <w:qFormat/>
    <w:rsid w:val="00CC01A5"/>
    <w:pPr>
      <w:spacing w:after="0" w:line="240" w:lineRule="auto"/>
    </w:pPr>
    <w:rPr>
      <w:rFonts w:eastAsia="Times New Roman"/>
      <w:sz w:val="24"/>
      <w:szCs w:val="22"/>
    </w:rPr>
  </w:style>
  <w:style w:type="paragraph" w:customStyle="1" w:styleId="TagNew">
    <w:name w:val="Tag New"/>
    <w:qFormat/>
    <w:rsid w:val="00CC01A5"/>
    <w:rPr>
      <w:rFonts w:ascii="Times New Roman" w:hAnsi="Times New Roman" w:cs="Times New Roman"/>
      <w:b/>
      <w:szCs w:val="20"/>
    </w:rPr>
  </w:style>
  <w:style w:type="paragraph" w:customStyle="1" w:styleId="TagNew0">
    <w:name w:val="Tag_New"/>
    <w:qFormat/>
    <w:rsid w:val="00CC01A5"/>
    <w:rPr>
      <w:rFonts w:ascii="Times New Roman" w:eastAsia="Malgun Gothic" w:hAnsi="Times New Roman" w:cs="Times New Roman"/>
      <w:b/>
      <w:bCs/>
      <w:szCs w:val="26"/>
    </w:rPr>
  </w:style>
  <w:style w:type="paragraph" w:customStyle="1" w:styleId="TagNew1">
    <w:name w:val="Tag+New"/>
    <w:qFormat/>
    <w:rsid w:val="00CC01A5"/>
    <w:rPr>
      <w:rFonts w:ascii="Times New Roman" w:eastAsia="Calibri" w:hAnsi="Times New Roman" w:cs="Times New Roman"/>
      <w:b/>
      <w:szCs w:val="22"/>
    </w:rPr>
  </w:style>
  <w:style w:type="paragraph" w:customStyle="1" w:styleId="cnnstorypgraphtxt">
    <w:name w:val="cnn_storypgraphtxt"/>
    <w:basedOn w:val="Normal"/>
    <w:qFormat/>
    <w:rsid w:val="00CC01A5"/>
    <w:pPr>
      <w:spacing w:before="100" w:beforeAutospacing="1" w:after="100" w:afterAutospacing="1" w:line="240" w:lineRule="auto"/>
    </w:pPr>
    <w:rPr>
      <w:rFonts w:eastAsia="Times New Roman"/>
      <w:sz w:val="24"/>
    </w:rPr>
  </w:style>
  <w:style w:type="paragraph" w:customStyle="1" w:styleId="Carding">
    <w:name w:val="Carding"/>
    <w:basedOn w:val="Normal"/>
    <w:qFormat/>
    <w:rsid w:val="00CC01A5"/>
    <w:pPr>
      <w:spacing w:after="0" w:line="240" w:lineRule="auto"/>
    </w:pPr>
    <w:rPr>
      <w:rFonts w:eastAsia="Times New Roman"/>
      <w:sz w:val="18"/>
    </w:rPr>
  </w:style>
  <w:style w:type="paragraph" w:customStyle="1" w:styleId="NormalWeb8">
    <w:name w:val="Normal (Web)8"/>
    <w:basedOn w:val="Normal"/>
    <w:qFormat/>
    <w:rsid w:val="00CC01A5"/>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CC01A5"/>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CC01A5"/>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CC01A5"/>
    <w:rPr>
      <w:b/>
      <w:bCs/>
      <w:u w:val="single"/>
    </w:rPr>
  </w:style>
  <w:style w:type="paragraph" w:customStyle="1" w:styleId="StyleUnderlined11ptBold">
    <w:name w:val="Style Underlined + 11 pt Bold"/>
    <w:basedOn w:val="underlined"/>
    <w:link w:val="StyleUnderlined11ptBoldChar"/>
    <w:qFormat/>
    <w:rsid w:val="00CC01A5"/>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CC01A5"/>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CC01A5"/>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CC01A5"/>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CC01A5"/>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CC01A5"/>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CC01A5"/>
    <w:rPr>
      <w:rFonts w:eastAsia="Times New Roman"/>
      <w:b/>
      <w:sz w:val="24"/>
      <w:szCs w:val="22"/>
      <w:lang w:val="x-none" w:eastAsia="x-none"/>
    </w:rPr>
  </w:style>
  <w:style w:type="character" w:customStyle="1" w:styleId="CardDownSizeChar">
    <w:name w:val="CardDownSize Char"/>
    <w:link w:val="CardDownSize"/>
    <w:locked/>
    <w:rsid w:val="00CC01A5"/>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CC01A5"/>
    <w:pPr>
      <w:spacing w:after="0" w:line="240" w:lineRule="auto"/>
    </w:pPr>
    <w:rPr>
      <w:rFonts w:eastAsia="Calibri"/>
      <w:sz w:val="16"/>
      <w:szCs w:val="20"/>
      <w:lang w:val="x-none" w:eastAsia="x-none"/>
    </w:rPr>
  </w:style>
  <w:style w:type="character" w:customStyle="1" w:styleId="Citation1Char">
    <w:name w:val="Citation1 Char"/>
    <w:link w:val="Citation1"/>
    <w:locked/>
    <w:rsid w:val="00CC01A5"/>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CC01A5"/>
    <w:pPr>
      <w:spacing w:after="0" w:line="240" w:lineRule="auto"/>
    </w:pPr>
    <w:rPr>
      <w:rFonts w:eastAsia="Calibri"/>
      <w:b/>
      <w:sz w:val="24"/>
      <w:szCs w:val="22"/>
      <w:u w:val="single"/>
      <w:lang w:val="x-none" w:eastAsia="x-none"/>
    </w:rPr>
  </w:style>
  <w:style w:type="paragraph" w:customStyle="1" w:styleId="Non-NavPanelTag">
    <w:name w:val="Non-Nav Panel Tag"/>
    <w:basedOn w:val="Normal"/>
    <w:qFormat/>
    <w:rsid w:val="00CC01A5"/>
    <w:pPr>
      <w:spacing w:after="0" w:line="240" w:lineRule="auto"/>
    </w:pPr>
    <w:rPr>
      <w:b/>
      <w:sz w:val="26"/>
    </w:rPr>
  </w:style>
  <w:style w:type="paragraph" w:customStyle="1" w:styleId="TagsFutura">
    <w:name w:val="TagsFutura"/>
    <w:basedOn w:val="Normal"/>
    <w:next w:val="Cites"/>
    <w:qFormat/>
    <w:rsid w:val="00CC01A5"/>
    <w:pPr>
      <w:spacing w:after="0" w:line="240" w:lineRule="auto"/>
    </w:pPr>
    <w:rPr>
      <w:rFonts w:ascii="Futura" w:eastAsia="Times" w:hAnsi="Futura"/>
      <w:b/>
      <w:caps/>
      <w:sz w:val="18"/>
      <w:szCs w:val="20"/>
    </w:rPr>
  </w:style>
  <w:style w:type="paragraph" w:customStyle="1" w:styleId="DebateTag0">
    <w:name w:val="DebateTag"/>
    <w:basedOn w:val="Normal"/>
    <w:qFormat/>
    <w:rsid w:val="00CC01A5"/>
    <w:pPr>
      <w:spacing w:after="0" w:line="240" w:lineRule="auto"/>
    </w:pPr>
    <w:rPr>
      <w:rFonts w:eastAsia="Calibri"/>
      <w:b/>
    </w:rPr>
  </w:style>
  <w:style w:type="paragraph" w:customStyle="1" w:styleId="Heading42">
    <w:name w:val="Heading 42"/>
    <w:basedOn w:val="Normal"/>
    <w:qFormat/>
    <w:rsid w:val="00CC01A5"/>
    <w:pPr>
      <w:spacing w:after="0" w:line="240" w:lineRule="auto"/>
    </w:pPr>
    <w:rPr>
      <w:rFonts w:eastAsia="Times New Roman"/>
    </w:rPr>
  </w:style>
  <w:style w:type="character" w:customStyle="1" w:styleId="DebateNormalChar">
    <w:name w:val="DebateNormal Char"/>
    <w:basedOn w:val="DefaultParagraphFont"/>
    <w:link w:val="DebateNormal"/>
    <w:locked/>
    <w:rsid w:val="00CC01A5"/>
    <w:rPr>
      <w:rFonts w:ascii="Calibri" w:eastAsia="Calibri" w:hAnsi="Calibri" w:cs="Calibri"/>
      <w:sz w:val="16"/>
      <w:szCs w:val="20"/>
    </w:rPr>
  </w:style>
  <w:style w:type="paragraph" w:customStyle="1" w:styleId="DebateNormal">
    <w:name w:val="DebateNormal"/>
    <w:basedOn w:val="Normal"/>
    <w:link w:val="DebateNormalChar"/>
    <w:qFormat/>
    <w:rsid w:val="00CC01A5"/>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CC01A5"/>
    <w:rPr>
      <w:rFonts w:ascii="Calibri" w:eastAsia="Calibri" w:hAnsi="Calibri" w:cs="Calibri"/>
      <w:b/>
      <w:sz w:val="16"/>
      <w:szCs w:val="20"/>
      <w:u w:val="single"/>
    </w:rPr>
  </w:style>
  <w:style w:type="paragraph" w:customStyle="1" w:styleId="DebateEmphasis">
    <w:name w:val="DebateEmphasis"/>
    <w:basedOn w:val="Normal"/>
    <w:link w:val="DebateEmphasisChar"/>
    <w:qFormat/>
    <w:rsid w:val="00CC01A5"/>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CC01A5"/>
    <w:rPr>
      <w:rFonts w:ascii="Times New Roman" w:eastAsiaTheme="minorHAnsi" w:hAnsi="Times New Roman" w:cs="Times New Roman"/>
      <w:sz w:val="18"/>
      <w:szCs w:val="22"/>
    </w:rPr>
  </w:style>
  <w:style w:type="paragraph" w:customStyle="1" w:styleId="NormalCite">
    <w:name w:val="NormalCite"/>
    <w:link w:val="NormalCiteChar"/>
    <w:qFormat/>
    <w:rsid w:val="00CC01A5"/>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CC01A5"/>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CC01A5"/>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CC01A5"/>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CC01A5"/>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CC01A5"/>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CC01A5"/>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CC01A5"/>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CC01A5"/>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CC01A5"/>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CC01A5"/>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CC01A5"/>
    <w:pPr>
      <w:spacing w:after="0" w:line="240" w:lineRule="auto"/>
    </w:pPr>
    <w:rPr>
      <w:rFonts w:eastAsia="Times New Roman"/>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CC01A5"/>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CC01A5"/>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CC01A5"/>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CC01A5"/>
    <w:pPr>
      <w:spacing w:after="0" w:line="240" w:lineRule="auto"/>
    </w:pPr>
    <w:rPr>
      <w:rFonts w:eastAsia="SimSun"/>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CC01A5"/>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CC01A5"/>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CC01A5"/>
    <w:rPr>
      <w:u w:val="single"/>
    </w:rPr>
  </w:style>
  <w:style w:type="paragraph" w:customStyle="1" w:styleId="UnderlineChar4">
    <w:name w:val="Underline Char4"/>
    <w:basedOn w:val="Normal"/>
    <w:link w:val="UnderlineChar4Char"/>
    <w:qFormat/>
    <w:rsid w:val="00CC01A5"/>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CC01A5"/>
    <w:rPr>
      <w:b/>
      <w:u w:val="single"/>
    </w:rPr>
  </w:style>
  <w:style w:type="paragraph" w:customStyle="1" w:styleId="BoldandUnderlineChar3">
    <w:name w:val="Bold and Underline Char3"/>
    <w:basedOn w:val="Normal"/>
    <w:link w:val="BoldandUnderlineChar3Char2"/>
    <w:qFormat/>
    <w:rsid w:val="00CC01A5"/>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CC01A5"/>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CC01A5"/>
    <w:pPr>
      <w:spacing w:after="0" w:line="240" w:lineRule="auto"/>
    </w:pPr>
    <w:rPr>
      <w:rFonts w:eastAsia="Times New Roman"/>
      <w:sz w:val="16"/>
      <w:szCs w:val="22"/>
      <w:u w:val="single"/>
    </w:rPr>
  </w:style>
  <w:style w:type="character" w:customStyle="1" w:styleId="BoldandUnderlineChar3CharChar">
    <w:name w:val="Bold and Underline Char3 Char Char"/>
    <w:basedOn w:val="DefaultParagraphFont"/>
    <w:link w:val="BoldandUnderlineChar3Char"/>
    <w:locked/>
    <w:rsid w:val="00CC01A5"/>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CC01A5"/>
    <w:pPr>
      <w:spacing w:after="0" w:line="240" w:lineRule="auto"/>
    </w:pPr>
    <w:rPr>
      <w:rFonts w:eastAsia="Times New Roman"/>
      <w:b/>
      <w:sz w:val="16"/>
      <w:szCs w:val="22"/>
      <w:u w:val="single"/>
    </w:rPr>
  </w:style>
  <w:style w:type="character" w:customStyle="1" w:styleId="UnderlineBoldIndentCharChar">
    <w:name w:val="Underline + Bold Indent Char Char"/>
    <w:link w:val="UnderlineBoldIndent"/>
    <w:locked/>
    <w:rsid w:val="00CC01A5"/>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CC01A5"/>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CC01A5"/>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CC01A5"/>
    <w:rPr>
      <w:u w:val="single"/>
    </w:rPr>
  </w:style>
  <w:style w:type="character" w:customStyle="1" w:styleId="StyleUnderlineBoldIndent11ptBoldChar">
    <w:name w:val="Style Underline + Bold Indent + 11 pt Bold Char"/>
    <w:link w:val="StyleUnderlineBoldIndent11ptBold"/>
    <w:locked/>
    <w:rsid w:val="00CC01A5"/>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CC01A5"/>
    <w:rPr>
      <w:b/>
      <w:bCs/>
      <w:u w:val="single"/>
    </w:rPr>
  </w:style>
  <w:style w:type="paragraph" w:customStyle="1" w:styleId="Style140">
    <w:name w:val="Style14"/>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CC01A5"/>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CC01A5"/>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CC01A5"/>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CC01A5"/>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CC01A5"/>
    <w:pPr>
      <w:spacing w:after="0" w:line="240" w:lineRule="auto"/>
      <w:ind w:left="288" w:right="288"/>
    </w:pPr>
    <w:rPr>
      <w:rFonts w:eastAsia="SimSun"/>
      <w:sz w:val="16"/>
      <w:szCs w:val="22"/>
      <w:lang w:eastAsia="zh-CN"/>
    </w:rPr>
  </w:style>
  <w:style w:type="paragraph" w:customStyle="1" w:styleId="WW-Default1">
    <w:name w:val="WW-Default1"/>
    <w:basedOn w:val="Normal"/>
    <w:qFormat/>
    <w:rsid w:val="00CC01A5"/>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CC01A5"/>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CC01A5"/>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CC01A5"/>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C01A5"/>
    <w:pPr>
      <w:keepLines w:val="0"/>
      <w:pageBreakBefore w:val="0"/>
      <w:spacing w:before="240" w:after="60" w:line="240" w:lineRule="auto"/>
      <w:jc w:val="left"/>
    </w:pPr>
    <w:rPr>
      <w:rFonts w:eastAsia="Times New Roman" w:cs="Arial"/>
      <w:sz w:val="24"/>
      <w:szCs w:val="28"/>
      <w:u w:val="none"/>
    </w:rPr>
  </w:style>
  <w:style w:type="character" w:customStyle="1" w:styleId="StyleStyle49ptBoldItalicChar">
    <w:name w:val="Style Style4 + 9 pt Bold Italic Char"/>
    <w:basedOn w:val="DefaultParagraphFont"/>
    <w:link w:val="StyleStyle49ptBoldItalic"/>
    <w:locked/>
    <w:rsid w:val="00CC01A5"/>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CC01A5"/>
    <w:pPr>
      <w:spacing w:after="0" w:line="240" w:lineRule="auto"/>
    </w:pPr>
    <w:rPr>
      <w:rFonts w:eastAsia="Times New Roman"/>
      <w:b/>
      <w:bCs/>
      <w:i/>
      <w:iCs/>
      <w:sz w:val="16"/>
      <w:szCs w:val="22"/>
      <w:u w:val="single"/>
    </w:rPr>
  </w:style>
  <w:style w:type="paragraph" w:customStyle="1" w:styleId="Style180">
    <w:name w:val="Style18"/>
    <w:basedOn w:val="Normal"/>
    <w:uiPriority w:val="99"/>
    <w:qFormat/>
    <w:rsid w:val="00CC01A5"/>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CC01A5"/>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CC01A5"/>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CC01A5"/>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CC01A5"/>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CC01A5"/>
    <w:rPr>
      <w:rFonts w:eastAsia="Times New Roman"/>
      <w:color w:val="auto"/>
      <w:lang w:bidi="en-US"/>
    </w:rPr>
  </w:style>
  <w:style w:type="character" w:customStyle="1" w:styleId="ALLCAPSChar">
    <w:name w:val="ALL CAPS Char"/>
    <w:basedOn w:val="DefaultParagraphFont"/>
    <w:link w:val="ALLCAPS"/>
    <w:locked/>
    <w:rsid w:val="00CC01A5"/>
    <w:rPr>
      <w:rFonts w:ascii="Calibri" w:eastAsia="Times New Roman" w:hAnsi="Calibri" w:cs="Calibri"/>
      <w:b/>
      <w:caps/>
      <w:sz w:val="16"/>
      <w:szCs w:val="20"/>
    </w:rPr>
  </w:style>
  <w:style w:type="paragraph" w:customStyle="1" w:styleId="ALLCAPS">
    <w:name w:val="ALL CAPS"/>
    <w:basedOn w:val="Normal"/>
    <w:link w:val="ALLCAPSChar"/>
    <w:qFormat/>
    <w:rsid w:val="00CC01A5"/>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CC01A5"/>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CC01A5"/>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CC01A5"/>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CC01A5"/>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bCs w:val="0"/>
      <w:kern w:val="32"/>
      <w:sz w:val="24"/>
      <w:u w:val="single"/>
    </w:rPr>
  </w:style>
  <w:style w:type="character" w:customStyle="1" w:styleId="CITEChar">
    <w:name w:val="CITE Char"/>
    <w:basedOn w:val="DefaultParagraphFont"/>
    <w:link w:val="CITE"/>
    <w:locked/>
    <w:rsid w:val="00CC01A5"/>
    <w:rPr>
      <w:rFonts w:ascii="Calibri" w:eastAsia="Times New Roman" w:hAnsi="Calibri" w:cs="Arial"/>
      <w:bCs/>
      <w:iCs/>
      <w:sz w:val="20"/>
      <w:szCs w:val="20"/>
    </w:rPr>
  </w:style>
  <w:style w:type="paragraph" w:customStyle="1" w:styleId="CITE">
    <w:name w:val="CITE"/>
    <w:basedOn w:val="Heading2"/>
    <w:link w:val="CITEChar"/>
    <w:autoRedefine/>
    <w:qFormat/>
    <w:rsid w:val="00CC01A5"/>
    <w:pPr>
      <w:keepLines w:val="0"/>
      <w:pageBreakBefore w:val="0"/>
      <w:spacing w:before="480" w:after="160" w:line="240" w:lineRule="auto"/>
      <w:contextualSpacing/>
      <w:jc w:val="left"/>
    </w:pPr>
    <w:rPr>
      <w:rFonts w:eastAsia="Times New Roman" w:cs="Arial"/>
      <w:b w:val="0"/>
      <w:iCs/>
      <w:sz w:val="20"/>
      <w:szCs w:val="20"/>
      <w:u w:val="none"/>
    </w:rPr>
  </w:style>
  <w:style w:type="character" w:customStyle="1" w:styleId="FifthChar">
    <w:name w:val="Fifth Char"/>
    <w:link w:val="Fifth"/>
    <w:locked/>
    <w:rsid w:val="00CC01A5"/>
    <w:rPr>
      <w:rFonts w:ascii="Calibri" w:eastAsia="Times New Roman" w:hAnsi="Calibri" w:cs="Calibri"/>
      <w:sz w:val="16"/>
      <w:szCs w:val="22"/>
      <w:lang w:val="x-none" w:eastAsia="x-none"/>
    </w:rPr>
  </w:style>
  <w:style w:type="paragraph" w:customStyle="1" w:styleId="Fifth">
    <w:name w:val="Fifth"/>
    <w:basedOn w:val="Normal"/>
    <w:link w:val="FifthChar"/>
    <w:qFormat/>
    <w:rsid w:val="00CC01A5"/>
    <w:pPr>
      <w:spacing w:after="0" w:line="240" w:lineRule="auto"/>
    </w:pPr>
    <w:rPr>
      <w:rFonts w:eastAsia="Times New Roman"/>
      <w:sz w:val="16"/>
      <w:szCs w:val="22"/>
      <w:lang w:val="x-none" w:eastAsia="x-none"/>
    </w:rPr>
  </w:style>
  <w:style w:type="paragraph" w:customStyle="1" w:styleId="Repeatblockheading0">
    <w:name w:val="Repeat block heading"/>
    <w:basedOn w:val="Normal"/>
    <w:qFormat/>
    <w:rsid w:val="00CC01A5"/>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CC01A5"/>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CC01A5"/>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CC01A5"/>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CC01A5"/>
    <w:pPr>
      <w:spacing w:after="0" w:line="240" w:lineRule="auto"/>
      <w:ind w:left="1440" w:right="1440"/>
    </w:pPr>
    <w:rPr>
      <w:sz w:val="24"/>
    </w:rPr>
  </w:style>
  <w:style w:type="paragraph" w:customStyle="1" w:styleId="pagpag1">
    <w:name w:val="pagpag1"/>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CC01A5"/>
    <w:pPr>
      <w:spacing w:after="0" w:line="240" w:lineRule="auto"/>
    </w:pPr>
    <w:rPr>
      <w:rFonts w:eastAsia="Calibri"/>
      <w:bCs/>
      <w:color w:val="000000"/>
      <w:sz w:val="16"/>
      <w:szCs w:val="22"/>
    </w:rPr>
  </w:style>
  <w:style w:type="character" w:customStyle="1" w:styleId="BodyText3Char1">
    <w:name w:val="Body Text 3 Char1"/>
    <w:basedOn w:val="DefaultParagraphFont"/>
    <w:uiPriority w:val="99"/>
    <w:rsid w:val="00CC01A5"/>
    <w:rPr>
      <w:rFonts w:ascii="Calibri" w:hAnsi="Calibri" w:cs="Calibri"/>
      <w:sz w:val="16"/>
      <w:szCs w:val="16"/>
    </w:rPr>
  </w:style>
  <w:style w:type="paragraph" w:customStyle="1" w:styleId="BodyText310">
    <w:name w:val="Body Text 31"/>
    <w:basedOn w:val="Normal"/>
    <w:next w:val="BodyText3"/>
    <w:qFormat/>
    <w:rsid w:val="00CC01A5"/>
    <w:pPr>
      <w:spacing w:after="120" w:line="240" w:lineRule="auto"/>
    </w:pPr>
    <w:rPr>
      <w:bCs/>
      <w:color w:val="000000"/>
    </w:rPr>
  </w:style>
  <w:style w:type="paragraph" w:styleId="BodyText2">
    <w:name w:val="Body Text 2"/>
    <w:basedOn w:val="Normal"/>
    <w:link w:val="BodyText2Char"/>
    <w:uiPriority w:val="99"/>
    <w:unhideWhenUsed/>
    <w:rsid w:val="00CC01A5"/>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CC01A5"/>
    <w:rPr>
      <w:rFonts w:ascii="Calibri" w:hAnsi="Calibri" w:cs="Calibri"/>
      <w:sz w:val="22"/>
    </w:rPr>
  </w:style>
  <w:style w:type="paragraph" w:customStyle="1" w:styleId="BodyText21">
    <w:name w:val="Body Text 21"/>
    <w:basedOn w:val="Normal"/>
    <w:next w:val="BodyText2"/>
    <w:qFormat/>
    <w:rsid w:val="00CC01A5"/>
    <w:pPr>
      <w:spacing w:after="120" w:line="480" w:lineRule="auto"/>
    </w:pPr>
    <w:rPr>
      <w:sz w:val="12"/>
    </w:rPr>
  </w:style>
  <w:style w:type="paragraph" w:styleId="BodyTextIndent">
    <w:name w:val="Body Text Indent"/>
    <w:basedOn w:val="Normal"/>
    <w:link w:val="BodyTextIndentChar"/>
    <w:unhideWhenUsed/>
    <w:rsid w:val="00CC01A5"/>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CC01A5"/>
    <w:rPr>
      <w:rFonts w:ascii="Calibri" w:hAnsi="Calibri" w:cs="Calibri"/>
      <w:sz w:val="22"/>
    </w:rPr>
  </w:style>
  <w:style w:type="paragraph" w:customStyle="1" w:styleId="BodyTextIndent1">
    <w:name w:val="Body Text Indent1"/>
    <w:basedOn w:val="Normal"/>
    <w:next w:val="BodyTextIndent"/>
    <w:qFormat/>
    <w:rsid w:val="00CC01A5"/>
    <w:pPr>
      <w:spacing w:after="120" w:line="240" w:lineRule="auto"/>
      <w:ind w:left="360"/>
    </w:pPr>
  </w:style>
  <w:style w:type="paragraph" w:styleId="BodyTextIndent3">
    <w:name w:val="Body Text Indent 3"/>
    <w:basedOn w:val="Normal"/>
    <w:link w:val="BodyTextIndent3Char1"/>
    <w:uiPriority w:val="99"/>
    <w:unhideWhenUsed/>
    <w:rsid w:val="00CC01A5"/>
    <w:pPr>
      <w:spacing w:after="120" w:line="240" w:lineRule="auto"/>
      <w:ind w:left="360"/>
    </w:pPr>
    <w:rPr>
      <w:rFonts w:eastAsiaTheme="minorHAnsi"/>
      <w:sz w:val="16"/>
      <w:szCs w:val="16"/>
    </w:rPr>
  </w:style>
  <w:style w:type="character" w:customStyle="1" w:styleId="BodyTextIndent3Char">
    <w:name w:val="Body Text Indent 3 Char"/>
    <w:basedOn w:val="DefaultParagraphFont"/>
    <w:uiPriority w:val="99"/>
    <w:rsid w:val="00CC01A5"/>
    <w:rPr>
      <w:rFonts w:ascii="Calibri" w:hAnsi="Calibri" w:cs="Calibri"/>
      <w:sz w:val="16"/>
      <w:szCs w:val="16"/>
    </w:rPr>
  </w:style>
  <w:style w:type="paragraph" w:customStyle="1" w:styleId="BodyTextIndent31">
    <w:name w:val="Body Text Indent 31"/>
    <w:basedOn w:val="Normal"/>
    <w:next w:val="BodyTextIndent3"/>
    <w:semiHidden/>
    <w:qFormat/>
    <w:rsid w:val="00CC01A5"/>
    <w:pPr>
      <w:spacing w:after="120" w:line="240" w:lineRule="auto"/>
      <w:ind w:left="360"/>
    </w:pPr>
    <w:rPr>
      <w:sz w:val="14"/>
    </w:rPr>
  </w:style>
  <w:style w:type="paragraph" w:styleId="BodyTextIndent2">
    <w:name w:val="Body Text Indent 2"/>
    <w:basedOn w:val="Normal"/>
    <w:link w:val="BodyTextIndent2Char1"/>
    <w:unhideWhenUsed/>
    <w:rsid w:val="00CC01A5"/>
    <w:pPr>
      <w:spacing w:after="120" w:line="480" w:lineRule="auto"/>
      <w:ind w:left="360"/>
    </w:pPr>
    <w:rPr>
      <w:rFonts w:eastAsiaTheme="minorHAnsi"/>
      <w:sz w:val="16"/>
      <w:szCs w:val="22"/>
    </w:rPr>
  </w:style>
  <w:style w:type="character" w:customStyle="1" w:styleId="BodyTextIndent2Char">
    <w:name w:val="Body Text Indent 2 Char"/>
    <w:basedOn w:val="DefaultParagraphFont"/>
    <w:rsid w:val="00CC01A5"/>
    <w:rPr>
      <w:rFonts w:ascii="Calibri" w:hAnsi="Calibri" w:cs="Calibri"/>
      <w:sz w:val="22"/>
    </w:rPr>
  </w:style>
  <w:style w:type="paragraph" w:customStyle="1" w:styleId="BodyTextIndent21">
    <w:name w:val="Body Text Indent 21"/>
    <w:basedOn w:val="Normal"/>
    <w:next w:val="BodyTextIndent2"/>
    <w:qFormat/>
    <w:rsid w:val="00CC01A5"/>
    <w:pPr>
      <w:spacing w:after="120" w:line="480" w:lineRule="auto"/>
      <w:ind w:left="360"/>
    </w:pPr>
  </w:style>
  <w:style w:type="paragraph" w:customStyle="1" w:styleId="z-BottomofForm1">
    <w:name w:val="z-Bottom of Form1"/>
    <w:basedOn w:val="Normal"/>
    <w:next w:val="Normal"/>
    <w:qFormat/>
    <w:rsid w:val="00CC01A5"/>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CC01A5"/>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CC01A5"/>
    <w:pPr>
      <w:spacing w:after="0" w:line="240" w:lineRule="auto"/>
    </w:pPr>
    <w:rPr>
      <w:rFonts w:ascii="Times New Roman" w:eastAsia="Times New Roman" w:hAnsi="Times New Roman"/>
      <w:b/>
      <w:sz w:val="16"/>
      <w:szCs w:val="22"/>
      <w:u w:val="single"/>
      <w:lang w:val="x-none" w:eastAsia="x-none"/>
    </w:rPr>
  </w:style>
  <w:style w:type="paragraph" w:customStyle="1" w:styleId="emactive">
    <w:name w:val="emactive"/>
    <w:basedOn w:val="Normal"/>
    <w:uiPriority w:val="99"/>
    <w:qFormat/>
    <w:rsid w:val="00CC01A5"/>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CC01A5"/>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CC01A5"/>
    <w:rPr>
      <w:rFonts w:ascii="Calibri" w:hAnsi="Calibri" w:cs="Calibri"/>
      <w:u w:val="single"/>
      <w:shd w:val="clear" w:color="auto" w:fill="66FFFF"/>
    </w:rPr>
  </w:style>
  <w:style w:type="paragraph" w:customStyle="1" w:styleId="CardHighlight">
    <w:name w:val="Card Highlight"/>
    <w:basedOn w:val="Normal"/>
    <w:link w:val="CardHighlightChar"/>
    <w:qFormat/>
    <w:rsid w:val="00CC01A5"/>
    <w:pPr>
      <w:shd w:val="clear" w:color="auto" w:fill="66FFFF"/>
      <w:spacing w:after="0" w:line="240" w:lineRule="auto"/>
    </w:pPr>
    <w:rPr>
      <w:sz w:val="24"/>
      <w:u w:val="single"/>
    </w:rPr>
  </w:style>
  <w:style w:type="paragraph" w:customStyle="1" w:styleId="nromal">
    <w:name w:val="nromal"/>
    <w:basedOn w:val="Normal"/>
    <w:uiPriority w:val="99"/>
    <w:qFormat/>
    <w:rsid w:val="00CC01A5"/>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CC01A5"/>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CC01A5"/>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CC01A5"/>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CC01A5"/>
    <w:pPr>
      <w:spacing w:before="100" w:beforeAutospacing="1" w:after="100" w:afterAutospacing="1" w:line="240" w:lineRule="auto"/>
    </w:pPr>
    <w:rPr>
      <w:rFonts w:eastAsia="Times New Roman"/>
      <w:sz w:val="24"/>
    </w:rPr>
  </w:style>
  <w:style w:type="paragraph" w:customStyle="1" w:styleId="more">
    <w:name w:val="more"/>
    <w:basedOn w:val="Normal"/>
    <w:qFormat/>
    <w:rsid w:val="00CC01A5"/>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CC01A5"/>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CC01A5"/>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CC01A5"/>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CC01A5"/>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CC01A5"/>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CC01A5"/>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CC01A5"/>
    <w:pPr>
      <w:spacing w:after="63"/>
    </w:pPr>
    <w:rPr>
      <w:rFonts w:ascii="Arial" w:eastAsia="Times New Roman" w:hAnsi="Arial"/>
      <w:color w:val="auto"/>
      <w:lang w:eastAsia="zh-CN"/>
    </w:rPr>
  </w:style>
  <w:style w:type="paragraph" w:customStyle="1" w:styleId="CM35">
    <w:name w:val="CM35"/>
    <w:basedOn w:val="Default"/>
    <w:next w:val="Default"/>
    <w:qFormat/>
    <w:rsid w:val="00CC01A5"/>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CC01A5"/>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CC01A5"/>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CC01A5"/>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CC01A5"/>
    <w:rPr>
      <w:rFonts w:ascii="Georgia" w:eastAsia="Times New Roman" w:hAnsi="Georgia"/>
      <w:sz w:val="22"/>
      <w:lang w:val="x-none" w:eastAsia="x-none"/>
    </w:rPr>
  </w:style>
  <w:style w:type="paragraph" w:customStyle="1" w:styleId="StyleCards11pt">
    <w:name w:val="Style Cards + 11 pt"/>
    <w:basedOn w:val="Cards"/>
    <w:link w:val="StyleCards11ptChar"/>
    <w:qFormat/>
    <w:rsid w:val="00CC01A5"/>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CC01A5"/>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CC01A5"/>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CC01A5"/>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CC01A5"/>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C01A5"/>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C01A5"/>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CC01A5"/>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CC01A5"/>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CC01A5"/>
    <w:rPr>
      <w:rFonts w:ascii="Times New Roman" w:eastAsia="Times New Roman" w:hAnsi="Times New Roman" w:cs="Times New Roman"/>
      <w:sz w:val="20"/>
      <w:szCs w:val="20"/>
    </w:rPr>
  </w:style>
  <w:style w:type="paragraph" w:customStyle="1" w:styleId="NormalFont">
    <w:name w:val="Normal Font"/>
    <w:link w:val="NormalFontChar"/>
    <w:qFormat/>
    <w:rsid w:val="00CC01A5"/>
    <w:rPr>
      <w:rFonts w:ascii="Times New Roman" w:eastAsia="Times New Roman" w:hAnsi="Times New Roman" w:cs="Times New Roman"/>
      <w:sz w:val="20"/>
      <w:szCs w:val="20"/>
    </w:rPr>
  </w:style>
  <w:style w:type="paragraph" w:customStyle="1" w:styleId="StyleSmall11pt">
    <w:name w:val="Style Small + 11 pt"/>
    <w:qFormat/>
    <w:rsid w:val="00CC01A5"/>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C01A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C01A5"/>
    <w:rPr>
      <w:u w:val="single"/>
      <w:lang w:val="x-none" w:eastAsia="x-none"/>
    </w:rPr>
  </w:style>
  <w:style w:type="character" w:customStyle="1" w:styleId="StyleNormalFont11ptBoldUnderlineChar">
    <w:name w:val="Style Normal Font + 11 pt Bold Underline Char"/>
    <w:link w:val="StyleNormalFont11ptBoldUnderline"/>
    <w:locked/>
    <w:rsid w:val="00CC01A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C01A5"/>
    <w:rPr>
      <w:b/>
      <w:bCs/>
      <w:u w:val="single"/>
      <w:lang w:val="x-none" w:eastAsia="x-none"/>
    </w:rPr>
  </w:style>
  <w:style w:type="paragraph" w:customStyle="1" w:styleId="StyleHeading2LatinArialMT13pt">
    <w:name w:val="Style Heading 2 + (Latin) ArialMT 13 pt"/>
    <w:basedOn w:val="Heading2"/>
    <w:next w:val="Heading2"/>
    <w:qFormat/>
    <w:rsid w:val="00CC01A5"/>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CC01A5"/>
    <w:pPr>
      <w:spacing w:after="0" w:line="240" w:lineRule="auto"/>
    </w:pPr>
    <w:rPr>
      <w:rFonts w:eastAsia="Times New Roman"/>
      <w:sz w:val="15"/>
    </w:rPr>
  </w:style>
  <w:style w:type="paragraph" w:customStyle="1" w:styleId="formatvorlage2">
    <w:name w:val="formatvorlage2"/>
    <w:basedOn w:val="Normal"/>
    <w:qFormat/>
    <w:rsid w:val="00CC01A5"/>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CC01A5"/>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CC01A5"/>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CC01A5"/>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CC01A5"/>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CC01A5"/>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CC01A5"/>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CC01A5"/>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CC01A5"/>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CC01A5"/>
    <w:pPr>
      <w:ind w:left="0"/>
    </w:pPr>
    <w:rPr>
      <w:rFonts w:ascii="Garamond" w:eastAsia="Cambria" w:hAnsi="Garamond" w:cs="Times New Roman"/>
      <w:color w:val="auto"/>
      <w:u w:val="single"/>
    </w:rPr>
  </w:style>
  <w:style w:type="paragraph" w:customStyle="1" w:styleId="PageHeading">
    <w:name w:val="Page Heading"/>
    <w:basedOn w:val="Heading2"/>
    <w:qFormat/>
    <w:rsid w:val="00CC01A5"/>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CC01A5"/>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CC01A5"/>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CC01A5"/>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CC01A5"/>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CC01A5"/>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CC01A5"/>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CC01A5"/>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CC01A5"/>
    <w:pPr>
      <w:spacing w:after="0" w:line="197" w:lineRule="exact"/>
      <w:jc w:val="both"/>
    </w:pPr>
  </w:style>
  <w:style w:type="paragraph" w:customStyle="1" w:styleId="Style42">
    <w:name w:val="Style42"/>
    <w:basedOn w:val="Normal"/>
    <w:uiPriority w:val="99"/>
    <w:qFormat/>
    <w:rsid w:val="00CC01A5"/>
    <w:pPr>
      <w:spacing w:after="0" w:line="202" w:lineRule="exact"/>
      <w:jc w:val="both"/>
    </w:pPr>
  </w:style>
  <w:style w:type="paragraph" w:customStyle="1" w:styleId="Style51">
    <w:name w:val="Style51"/>
    <w:basedOn w:val="Normal"/>
    <w:uiPriority w:val="99"/>
    <w:qFormat/>
    <w:rsid w:val="00CC01A5"/>
    <w:pPr>
      <w:spacing w:after="0" w:line="200" w:lineRule="exact"/>
      <w:jc w:val="both"/>
    </w:pPr>
  </w:style>
  <w:style w:type="character" w:customStyle="1" w:styleId="BoldUnderlineChar2Char">
    <w:name w:val="BoldUnderline Char2 Char"/>
    <w:link w:val="BoldUnderlineChar2"/>
    <w:locked/>
    <w:rsid w:val="00CC01A5"/>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CC01A5"/>
    <w:rPr>
      <w:rFonts w:ascii="Times New Roman" w:eastAsia="Times New Roman" w:hAnsi="Times New Roman" w:cs="Times New Roman"/>
      <w:b/>
      <w:sz w:val="20"/>
      <w:u w:val="single"/>
    </w:rPr>
  </w:style>
  <w:style w:type="paragraph" w:customStyle="1" w:styleId="document0">
    <w:name w:val="document"/>
    <w:basedOn w:val="Normal"/>
    <w:uiPriority w:val="99"/>
    <w:qFormat/>
    <w:rsid w:val="00CC01A5"/>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CC01A5"/>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CC01A5"/>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CC01A5"/>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CC01A5"/>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CC01A5"/>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CC01A5"/>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CC01A5"/>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CC01A5"/>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CC01A5"/>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CC01A5"/>
    <w:pPr>
      <w:spacing w:line="254" w:lineRule="auto"/>
    </w:pPr>
    <w:rPr>
      <w:rFonts w:ascii="Georgia" w:hAnsi="Georgia" w:cstheme="minorBidi"/>
      <w:b/>
    </w:rPr>
  </w:style>
  <w:style w:type="paragraph" w:customStyle="1" w:styleId="Normal20pt">
    <w:name w:val="Normal  + 20 pt"/>
    <w:basedOn w:val="Normal"/>
    <w:uiPriority w:val="6"/>
    <w:qFormat/>
    <w:rsid w:val="00CC01A5"/>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CC01A5"/>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CC01A5"/>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CC01A5"/>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CC01A5"/>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CC01A5"/>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CC01A5"/>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CC01A5"/>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CC01A5"/>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CC01A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CC01A5"/>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CC01A5"/>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CC01A5"/>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CC01A5"/>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CC01A5"/>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CC01A5"/>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CC01A5"/>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CC01A5"/>
    <w:pPr>
      <w:spacing w:after="0" w:line="254" w:lineRule="auto"/>
    </w:pPr>
    <w:rPr>
      <w:b/>
    </w:rPr>
  </w:style>
  <w:style w:type="paragraph" w:customStyle="1" w:styleId="CiteSmallText">
    <w:name w:val="Cite Small Text"/>
    <w:basedOn w:val="Normal"/>
    <w:uiPriority w:val="99"/>
    <w:qFormat/>
    <w:rsid w:val="00CC01A5"/>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CC01A5"/>
    <w:rPr>
      <w:lang w:val="x-none"/>
    </w:rPr>
  </w:style>
  <w:style w:type="paragraph" w:customStyle="1" w:styleId="Cards1CharChar">
    <w:name w:val="Cards1 Char Char"/>
    <w:basedOn w:val="Normal"/>
    <w:link w:val="Cards1CharCharChar"/>
    <w:qFormat/>
    <w:rsid w:val="00CC01A5"/>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CC01A5"/>
    <w:rPr>
      <w:color w:val="0000FF"/>
      <w:sz w:val="12"/>
      <w:u w:val="single"/>
    </w:rPr>
  </w:style>
  <w:style w:type="paragraph" w:customStyle="1" w:styleId="Swag">
    <w:name w:val="Swag"/>
    <w:basedOn w:val="Normal"/>
    <w:link w:val="SwagChar"/>
    <w:qFormat/>
    <w:rsid w:val="00CC01A5"/>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CC01A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CC01A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CC01A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CC01A5"/>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CC01A5"/>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CC01A5"/>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CC01A5"/>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CC01A5"/>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CC01A5"/>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CC01A5"/>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CC01A5"/>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CC01A5"/>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CC01A5"/>
  </w:style>
  <w:style w:type="paragraph" w:customStyle="1" w:styleId="NothingCharCharChar">
    <w:name w:val="Nothing Char Char Char"/>
    <w:link w:val="NothingCharChar"/>
    <w:qFormat/>
    <w:rsid w:val="00CC01A5"/>
    <w:pPr>
      <w:jc w:val="both"/>
    </w:pPr>
  </w:style>
  <w:style w:type="paragraph" w:customStyle="1" w:styleId="StyleLeft021">
    <w:name w:val="Style Left:  0.2&quot;1"/>
    <w:basedOn w:val="Normal"/>
    <w:uiPriority w:val="99"/>
    <w:qFormat/>
    <w:rsid w:val="00CC01A5"/>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CC01A5"/>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CC01A5"/>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CC01A5"/>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CC01A5"/>
    <w:pPr>
      <w:spacing w:after="0" w:line="254" w:lineRule="auto"/>
    </w:pPr>
    <w:rPr>
      <w:b/>
    </w:rPr>
  </w:style>
  <w:style w:type="paragraph" w:customStyle="1" w:styleId="CM27">
    <w:name w:val="CM27"/>
    <w:basedOn w:val="Normal"/>
    <w:next w:val="Normal"/>
    <w:uiPriority w:val="99"/>
    <w:qFormat/>
    <w:rsid w:val="00CC01A5"/>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CC01A5"/>
    <w:pPr>
      <w:spacing w:before="100" w:beforeAutospacing="1" w:after="100" w:afterAutospacing="1" w:line="240" w:lineRule="auto"/>
    </w:pPr>
    <w:rPr>
      <w:rFonts w:eastAsia="Times New Roman"/>
    </w:rPr>
  </w:style>
  <w:style w:type="paragraph" w:customStyle="1" w:styleId="Pol">
    <w:name w:val="Pol"/>
    <w:basedOn w:val="Heading2"/>
    <w:uiPriority w:val="99"/>
    <w:qFormat/>
    <w:rsid w:val="00CC01A5"/>
    <w:pPr>
      <w:spacing w:before="480" w:line="240" w:lineRule="auto"/>
    </w:pPr>
    <w:rPr>
      <w:bCs w:val="0"/>
      <w:caps/>
    </w:rPr>
  </w:style>
  <w:style w:type="paragraph" w:customStyle="1" w:styleId="Style70">
    <w:name w:val="Style7"/>
    <w:basedOn w:val="Normal"/>
    <w:uiPriority w:val="99"/>
    <w:qFormat/>
    <w:rsid w:val="00CC01A5"/>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CC01A5"/>
  </w:style>
  <w:style w:type="paragraph" w:customStyle="1" w:styleId="Footnote2">
    <w:name w:val="Footnote2"/>
    <w:basedOn w:val="Normal"/>
    <w:next w:val="Normal"/>
    <w:link w:val="Footnote2Char"/>
    <w:autoRedefine/>
    <w:qFormat/>
    <w:rsid w:val="00CC01A5"/>
    <w:pPr>
      <w:spacing w:after="120" w:line="480" w:lineRule="auto"/>
    </w:pPr>
    <w:rPr>
      <w:rFonts w:asciiTheme="minorHAnsi" w:hAnsiTheme="minorHAnsi" w:cstheme="minorBidi"/>
      <w:sz w:val="24"/>
    </w:rPr>
  </w:style>
  <w:style w:type="paragraph" w:customStyle="1" w:styleId="xhead">
    <w:name w:val="xhead"/>
    <w:basedOn w:val="Normal"/>
    <w:uiPriority w:val="99"/>
    <w:qFormat/>
    <w:rsid w:val="00CC01A5"/>
    <w:pPr>
      <w:spacing w:before="100" w:beforeAutospacing="1" w:after="100" w:afterAutospacing="1" w:line="240" w:lineRule="auto"/>
    </w:pPr>
  </w:style>
  <w:style w:type="paragraph" w:customStyle="1" w:styleId="headlinemeta">
    <w:name w:val="headline_meta"/>
    <w:basedOn w:val="Normal"/>
    <w:uiPriority w:val="99"/>
    <w:qFormat/>
    <w:rsid w:val="00CC01A5"/>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CC01A5"/>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CC01A5"/>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CC01A5"/>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CC01A5"/>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CC01A5"/>
  </w:style>
  <w:style w:type="paragraph" w:customStyle="1" w:styleId="UnderlineStyle1">
    <w:name w:val="Underline Style"/>
    <w:basedOn w:val="Normal"/>
    <w:link w:val="UnderlineStyleChar"/>
    <w:qFormat/>
    <w:rsid w:val="00CC01A5"/>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CC01A5"/>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CC01A5"/>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CC01A5"/>
    <w:pPr>
      <w:spacing w:after="0" w:line="240" w:lineRule="auto"/>
    </w:pPr>
    <w:rPr>
      <w:rFonts w:ascii="Lucida Grande" w:eastAsia="Cambria" w:hAnsi="Lucida Grande"/>
    </w:rPr>
  </w:style>
  <w:style w:type="paragraph" w:customStyle="1" w:styleId="Pa16">
    <w:name w:val="Pa16"/>
    <w:basedOn w:val="Default"/>
    <w:next w:val="Default"/>
    <w:uiPriority w:val="99"/>
    <w:qFormat/>
    <w:rsid w:val="00CC01A5"/>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CC01A5"/>
    <w:pPr>
      <w:spacing w:before="100" w:beforeAutospacing="1" w:after="100" w:afterAutospacing="1" w:line="240" w:lineRule="auto"/>
    </w:pPr>
  </w:style>
  <w:style w:type="paragraph" w:customStyle="1" w:styleId="Pa22">
    <w:name w:val="Pa2+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CC01A5"/>
    <w:pPr>
      <w:spacing w:before="100" w:beforeAutospacing="1" w:after="100" w:afterAutospacing="1" w:line="240" w:lineRule="auto"/>
    </w:pPr>
  </w:style>
  <w:style w:type="paragraph" w:customStyle="1" w:styleId="Number">
    <w:name w:val="Number"/>
    <w:basedOn w:val="Heading2"/>
    <w:qFormat/>
    <w:rsid w:val="00CC01A5"/>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CC01A5"/>
    <w:rPr>
      <w:rFonts w:ascii="Palatino" w:eastAsia="SimSun" w:hAnsi="Palatino" w:cs="Times New Roman"/>
      <w:b/>
      <w:sz w:val="22"/>
      <w:lang w:eastAsia="zh-CN"/>
    </w:rPr>
  </w:style>
  <w:style w:type="paragraph" w:customStyle="1" w:styleId="NotUnderlined">
    <w:name w:val="Not Underlined"/>
    <w:basedOn w:val="Normal"/>
    <w:uiPriority w:val="99"/>
    <w:qFormat/>
    <w:rsid w:val="00CC01A5"/>
    <w:pPr>
      <w:spacing w:after="0" w:line="240" w:lineRule="auto"/>
    </w:pPr>
    <w:rPr>
      <w:rFonts w:ascii="Century Gothic" w:hAnsi="Century Gothic"/>
      <w:szCs w:val="20"/>
    </w:rPr>
  </w:style>
  <w:style w:type="paragraph" w:customStyle="1" w:styleId="width100">
    <w:name w:val="width100"/>
    <w:basedOn w:val="Normal"/>
    <w:uiPriority w:val="99"/>
    <w:qFormat/>
    <w:rsid w:val="00CC01A5"/>
    <w:pPr>
      <w:spacing w:before="100" w:beforeAutospacing="1" w:after="100" w:afterAutospacing="1" w:line="240" w:lineRule="auto"/>
    </w:pPr>
  </w:style>
  <w:style w:type="paragraph" w:customStyle="1" w:styleId="introshadow">
    <w:name w:val="intro_shadow"/>
    <w:basedOn w:val="Normal"/>
    <w:uiPriority w:val="99"/>
    <w:qFormat/>
    <w:rsid w:val="00CC01A5"/>
    <w:pPr>
      <w:spacing w:before="100" w:beforeAutospacing="1" w:after="100" w:afterAutospacing="1" w:line="240" w:lineRule="auto"/>
    </w:pPr>
  </w:style>
  <w:style w:type="paragraph" w:customStyle="1" w:styleId="articleintro">
    <w:name w:val="articleintro"/>
    <w:basedOn w:val="Normal"/>
    <w:uiPriority w:val="99"/>
    <w:qFormat/>
    <w:rsid w:val="00CC01A5"/>
    <w:pPr>
      <w:spacing w:before="100" w:beforeAutospacing="1" w:after="100" w:afterAutospacing="1" w:line="240" w:lineRule="auto"/>
    </w:pPr>
  </w:style>
  <w:style w:type="paragraph" w:customStyle="1" w:styleId="Caption4">
    <w:name w:val="Caption4"/>
    <w:basedOn w:val="Normal"/>
    <w:uiPriority w:val="99"/>
    <w:qFormat/>
    <w:rsid w:val="00CC01A5"/>
    <w:pPr>
      <w:spacing w:before="100" w:beforeAutospacing="1" w:after="100" w:afterAutospacing="1" w:line="240" w:lineRule="auto"/>
    </w:pPr>
  </w:style>
  <w:style w:type="paragraph" w:customStyle="1" w:styleId="publishedon">
    <w:name w:val="published_on"/>
    <w:basedOn w:val="Normal"/>
    <w:uiPriority w:val="99"/>
    <w:qFormat/>
    <w:rsid w:val="00CC01A5"/>
    <w:pPr>
      <w:spacing w:before="100" w:beforeAutospacing="1" w:after="100" w:afterAutospacing="1" w:line="240" w:lineRule="auto"/>
    </w:pPr>
  </w:style>
  <w:style w:type="character" w:customStyle="1" w:styleId="CiteEmphasisChar">
    <w:name w:val="Cite/Emphasis Char"/>
    <w:basedOn w:val="DefaultParagraphFont"/>
    <w:link w:val="CiteEmphasis"/>
    <w:locked/>
    <w:rsid w:val="00CC01A5"/>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CC01A5"/>
    <w:pPr>
      <w:spacing w:after="0" w:line="240" w:lineRule="auto"/>
    </w:pPr>
    <w:rPr>
      <w:rFonts w:eastAsiaTheme="minorHAnsi"/>
      <w:b/>
      <w:color w:val="000000"/>
      <w:sz w:val="16"/>
      <w:szCs w:val="22"/>
      <w:u w:val="single"/>
    </w:rPr>
  </w:style>
  <w:style w:type="character" w:customStyle="1" w:styleId="Styleunread8ptChar">
    <w:name w:val="Style unread + 8 pt Char"/>
    <w:basedOn w:val="DefaultParagraphFont"/>
    <w:link w:val="Styleunread8pt"/>
    <w:locked/>
    <w:rsid w:val="00CC01A5"/>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CC01A5"/>
    <w:pPr>
      <w:spacing w:after="0" w:line="240" w:lineRule="auto"/>
    </w:pPr>
    <w:rPr>
      <w:rFonts w:eastAsiaTheme="minorHAnsi"/>
      <w:color w:val="000000"/>
      <w:sz w:val="16"/>
      <w:szCs w:val="22"/>
    </w:rPr>
  </w:style>
  <w:style w:type="paragraph" w:customStyle="1" w:styleId="ekprop-p">
    <w:name w:val="ekprop-p"/>
    <w:basedOn w:val="Normal"/>
    <w:uiPriority w:val="99"/>
    <w:qFormat/>
    <w:rsid w:val="00CC01A5"/>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CC01A5"/>
    <w:rPr>
      <w:rFonts w:ascii="Times New Roman" w:eastAsia="Times New Roman" w:hAnsi="Times New Roman" w:cs="Times New Roman"/>
      <w:color w:val="000000"/>
      <w:sz w:val="12"/>
    </w:rPr>
  </w:style>
  <w:style w:type="paragraph" w:customStyle="1" w:styleId="ShrinkCharChar">
    <w:name w:val="Shrink Char Char"/>
    <w:link w:val="ShrinkCharCharChar"/>
    <w:qFormat/>
    <w:rsid w:val="00CC01A5"/>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CC01A5"/>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CC01A5"/>
    <w:pPr>
      <w:spacing w:after="0" w:line="240" w:lineRule="auto"/>
    </w:pPr>
    <w:rPr>
      <w:rFonts w:eastAsiaTheme="minorHAnsi"/>
      <w:color w:val="000000"/>
      <w:sz w:val="16"/>
      <w:szCs w:val="22"/>
    </w:rPr>
  </w:style>
  <w:style w:type="character" w:customStyle="1" w:styleId="SpacerChar">
    <w:name w:val="Spacer Char"/>
    <w:basedOn w:val="DefaultParagraphFont"/>
    <w:link w:val="Spacer"/>
    <w:uiPriority w:val="4"/>
    <w:locked/>
    <w:rsid w:val="00CC01A5"/>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CC01A5"/>
    <w:pPr>
      <w:pBdr>
        <w:top w:val="none" w:sz="0" w:space="0" w:color="auto"/>
        <w:left w:val="none" w:sz="0" w:space="0" w:color="auto"/>
        <w:bottom w:val="none" w:sz="0" w:space="0" w:color="auto"/>
        <w:right w:val="none" w:sz="0" w:space="0" w:color="auto"/>
      </w:pBdr>
      <w:spacing w:before="480" w:line="240" w:lineRule="auto"/>
    </w:pPr>
    <w:rPr>
      <w:caps/>
      <w:sz w:val="24"/>
    </w:rPr>
  </w:style>
  <w:style w:type="paragraph" w:customStyle="1" w:styleId="CardFormatCharCharCharCharCharChar">
    <w:name w:val="Card Format Char Char Char Char Char Char"/>
    <w:basedOn w:val="Normal"/>
    <w:uiPriority w:val="99"/>
    <w:qFormat/>
    <w:rsid w:val="00CC01A5"/>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CC01A5"/>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CC01A5"/>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CC01A5"/>
    <w:pPr>
      <w:spacing w:before="100" w:beforeAutospacing="1" w:after="100" w:afterAutospacing="1" w:line="240" w:lineRule="auto"/>
    </w:pPr>
    <w:rPr>
      <w:rFonts w:eastAsia="Times New Roman"/>
    </w:rPr>
  </w:style>
  <w:style w:type="paragraph" w:customStyle="1" w:styleId="column-name">
    <w:name w:val="column-name"/>
    <w:basedOn w:val="Normal"/>
    <w:qFormat/>
    <w:rsid w:val="00CC01A5"/>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CC01A5"/>
    <w:rPr>
      <w:rFonts w:ascii="Calibri" w:eastAsia="Calibri" w:hAnsi="Calibri" w:cs="Calibri"/>
      <w:sz w:val="16"/>
      <w:szCs w:val="16"/>
    </w:rPr>
  </w:style>
  <w:style w:type="paragraph" w:customStyle="1" w:styleId="SmallSizeParagraph">
    <w:name w:val="Small Size Paragraph"/>
    <w:basedOn w:val="Normal"/>
    <w:link w:val="SmallSizeParagraphChar"/>
    <w:qFormat/>
    <w:rsid w:val="00CC01A5"/>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CC01A5"/>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CC01A5"/>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CC01A5"/>
    <w:rPr>
      <w:rFonts w:ascii="Calibri" w:eastAsia="Calibri" w:hAnsi="Calibri" w:cs="Calibri"/>
    </w:rPr>
  </w:style>
  <w:style w:type="paragraph" w:customStyle="1" w:styleId="StyleCardText9pt">
    <w:name w:val="Style Card Text + 9 pt"/>
    <w:basedOn w:val="Normal"/>
    <w:link w:val="StyleCardText9ptChar"/>
    <w:qFormat/>
    <w:rsid w:val="00CC01A5"/>
    <w:pPr>
      <w:spacing w:after="200" w:line="240" w:lineRule="auto"/>
      <w:contextualSpacing/>
    </w:pPr>
    <w:rPr>
      <w:rFonts w:eastAsia="Calibri"/>
      <w:sz w:val="24"/>
    </w:rPr>
  </w:style>
  <w:style w:type="character" w:customStyle="1" w:styleId="UnderlineSChar">
    <w:name w:val="Underline S Char"/>
    <w:link w:val="UnderlineS"/>
    <w:locked/>
    <w:rsid w:val="00CC01A5"/>
    <w:rPr>
      <w:rFonts w:ascii="Calibri" w:eastAsia="Calibri" w:hAnsi="Calibri" w:cs="Calibri"/>
      <w:u w:val="single"/>
      <w:lang w:val="x-none" w:eastAsia="zh-CN"/>
    </w:rPr>
  </w:style>
  <w:style w:type="paragraph" w:customStyle="1" w:styleId="UnderlineS">
    <w:name w:val="Underline S"/>
    <w:basedOn w:val="Normal"/>
    <w:link w:val="UnderlineSChar"/>
    <w:qFormat/>
    <w:rsid w:val="00CC01A5"/>
    <w:pPr>
      <w:spacing w:after="200" w:line="240" w:lineRule="auto"/>
    </w:pPr>
    <w:rPr>
      <w:rFonts w:eastAsia="Calibri"/>
      <w:sz w:val="24"/>
      <w:u w:val="single"/>
      <w:lang w:val="x-none" w:eastAsia="zh-CN"/>
    </w:rPr>
  </w:style>
  <w:style w:type="character" w:customStyle="1" w:styleId="TagofCardChar">
    <w:name w:val="Tag of Card Char"/>
    <w:link w:val="TagofCard"/>
    <w:locked/>
    <w:rsid w:val="00CC01A5"/>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CC01A5"/>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CC01A5"/>
    <w:rPr>
      <w:rFonts w:ascii="Times New Roman" w:hAnsi="Times New Roman" w:cs="Times New Roman"/>
    </w:rPr>
  </w:style>
  <w:style w:type="paragraph" w:customStyle="1" w:styleId="Debatenoraml">
    <w:name w:val="Debatenoraml"/>
    <w:basedOn w:val="NoSpacing"/>
    <w:link w:val="DebatenoramlChar"/>
    <w:qFormat/>
    <w:rsid w:val="00CC01A5"/>
    <w:pPr>
      <w:spacing w:line="240" w:lineRule="auto"/>
    </w:pPr>
    <w:rPr>
      <w:rFonts w:ascii="Times New Roman" w:hAnsi="Times New Roman" w:cs="Times New Roman"/>
      <w:bCs w:val="0"/>
    </w:rPr>
  </w:style>
  <w:style w:type="character" w:customStyle="1" w:styleId="QualsChar">
    <w:name w:val="Quals Char"/>
    <w:link w:val="Quals"/>
    <w:locked/>
    <w:rsid w:val="00CC01A5"/>
    <w:rPr>
      <w:rFonts w:ascii="Calibri" w:eastAsia="Calibri" w:hAnsi="Calibri" w:cs="Calibri"/>
      <w:sz w:val="18"/>
    </w:rPr>
  </w:style>
  <w:style w:type="paragraph" w:customStyle="1" w:styleId="Quals">
    <w:name w:val="Quals"/>
    <w:basedOn w:val="Normal"/>
    <w:link w:val="QualsChar"/>
    <w:qFormat/>
    <w:rsid w:val="00CC01A5"/>
    <w:pPr>
      <w:spacing w:after="0" w:line="240" w:lineRule="auto"/>
    </w:pPr>
    <w:rPr>
      <w:rFonts w:eastAsia="Calibri"/>
      <w:sz w:val="18"/>
    </w:rPr>
  </w:style>
  <w:style w:type="character" w:customStyle="1" w:styleId="StarredChar">
    <w:name w:val="Starred Char"/>
    <w:link w:val="Starred"/>
    <w:locked/>
    <w:rsid w:val="00CC01A5"/>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CC01A5"/>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CC01A5"/>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CC01A5"/>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CC01A5"/>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CC01A5"/>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CC01A5"/>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CC01A5"/>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CC01A5"/>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CC01A5"/>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CC01A5"/>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CC01A5"/>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CC01A5"/>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CC01A5"/>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CC01A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C01A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C01A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C01A5"/>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CC01A5"/>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CC01A5"/>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CC01A5"/>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CC01A5"/>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CC01A5"/>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CC01A5"/>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CC01A5"/>
    <w:pPr>
      <w:spacing w:before="100" w:beforeAutospacing="1" w:after="100" w:afterAutospacing="1" w:line="240" w:lineRule="auto"/>
    </w:pPr>
    <w:rPr>
      <w:rFonts w:eastAsia="Times New Roman"/>
      <w:sz w:val="24"/>
    </w:rPr>
  </w:style>
  <w:style w:type="paragraph" w:customStyle="1" w:styleId="summary">
    <w:name w:val="summary"/>
    <w:basedOn w:val="Normal"/>
    <w:qFormat/>
    <w:rsid w:val="00CC01A5"/>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CC01A5"/>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CC01A5"/>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CC01A5"/>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CC01A5"/>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CC01A5"/>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CC01A5"/>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CC01A5"/>
    <w:pPr>
      <w:keepNext/>
      <w:spacing w:after="0" w:line="240" w:lineRule="auto"/>
      <w:ind w:left="288" w:right="288"/>
    </w:pPr>
    <w:rPr>
      <w:rFonts w:eastAsia="MS Gothic"/>
      <w:szCs w:val="20"/>
    </w:rPr>
  </w:style>
  <w:style w:type="paragraph" w:customStyle="1" w:styleId="canvas-atom">
    <w:name w:val="canvas-atom"/>
    <w:basedOn w:val="Normal"/>
    <w:uiPriority w:val="99"/>
    <w:qFormat/>
    <w:rsid w:val="00CC01A5"/>
    <w:pPr>
      <w:spacing w:before="100" w:beforeAutospacing="1" w:after="100" w:afterAutospacing="1" w:line="240" w:lineRule="auto"/>
    </w:pPr>
    <w:rPr>
      <w:sz w:val="24"/>
    </w:rPr>
  </w:style>
  <w:style w:type="paragraph" w:customStyle="1" w:styleId="tweet-text">
    <w:name w:val="tweet-text"/>
    <w:basedOn w:val="Normal"/>
    <w:uiPriority w:val="99"/>
    <w:qFormat/>
    <w:rsid w:val="00CC01A5"/>
    <w:pPr>
      <w:spacing w:before="100" w:beforeAutospacing="1" w:after="100" w:afterAutospacing="1" w:line="240" w:lineRule="auto"/>
    </w:pPr>
  </w:style>
  <w:style w:type="paragraph" w:customStyle="1" w:styleId="graf">
    <w:name w:val="graf"/>
    <w:basedOn w:val="Normal"/>
    <w:uiPriority w:val="99"/>
    <w:qFormat/>
    <w:rsid w:val="00CC01A5"/>
    <w:pPr>
      <w:spacing w:before="100" w:beforeAutospacing="1" w:after="100" w:afterAutospacing="1" w:line="240" w:lineRule="auto"/>
    </w:pPr>
  </w:style>
  <w:style w:type="paragraph" w:customStyle="1" w:styleId="column">
    <w:name w:val="column"/>
    <w:basedOn w:val="Normal"/>
    <w:uiPriority w:val="99"/>
    <w:qFormat/>
    <w:rsid w:val="00CC01A5"/>
    <w:pPr>
      <w:spacing w:before="100" w:beforeAutospacing="1" w:after="100" w:afterAutospacing="1" w:line="240" w:lineRule="auto"/>
    </w:pPr>
  </w:style>
  <w:style w:type="paragraph" w:customStyle="1" w:styleId="recirc-container">
    <w:name w:val="recirc-container"/>
    <w:basedOn w:val="Normal"/>
    <w:uiPriority w:val="99"/>
    <w:qFormat/>
    <w:rsid w:val="00CC01A5"/>
    <w:pPr>
      <w:spacing w:before="100" w:beforeAutospacing="1" w:after="100" w:afterAutospacing="1" w:line="240" w:lineRule="auto"/>
    </w:pPr>
    <w:rPr>
      <w:sz w:val="24"/>
    </w:rPr>
  </w:style>
  <w:style w:type="paragraph" w:customStyle="1" w:styleId="interstitial-link">
    <w:name w:val="interstitial-link"/>
    <w:basedOn w:val="Normal"/>
    <w:uiPriority w:val="99"/>
    <w:qFormat/>
    <w:rsid w:val="00CC01A5"/>
    <w:pPr>
      <w:spacing w:before="100" w:beforeAutospacing="1" w:after="100" w:afterAutospacing="1" w:line="240" w:lineRule="auto"/>
    </w:pPr>
    <w:rPr>
      <w:sz w:val="24"/>
    </w:rPr>
  </w:style>
  <w:style w:type="paragraph" w:customStyle="1" w:styleId="see-also">
    <w:name w:val="see-also"/>
    <w:basedOn w:val="Normal"/>
    <w:uiPriority w:val="99"/>
    <w:qFormat/>
    <w:rsid w:val="00CC01A5"/>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CC01A5"/>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CC01A5"/>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CC01A5"/>
    <w:pPr>
      <w:keepNext/>
      <w:spacing w:after="0" w:line="240" w:lineRule="auto"/>
      <w:ind w:left="288" w:right="288"/>
    </w:pPr>
    <w:rPr>
      <w:rFonts w:eastAsia="MS Gothic"/>
      <w:szCs w:val="20"/>
    </w:rPr>
  </w:style>
  <w:style w:type="paragraph" w:customStyle="1" w:styleId="po-hr-cndek">
    <w:name w:val="po-hr-cn__dek"/>
    <w:basedOn w:val="Normal"/>
    <w:qFormat/>
    <w:rsid w:val="00CC01A5"/>
    <w:pPr>
      <w:spacing w:before="100" w:beforeAutospacing="1" w:after="100" w:afterAutospacing="1" w:line="256" w:lineRule="auto"/>
    </w:pPr>
  </w:style>
  <w:style w:type="paragraph" w:customStyle="1" w:styleId="m4481627234786388783gmail-card">
    <w:name w:val="m_4481627234786388783gmail-card"/>
    <w:basedOn w:val="Normal"/>
    <w:qFormat/>
    <w:rsid w:val="00CC01A5"/>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CC01A5"/>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CC01A5"/>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CC01A5"/>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CC01A5"/>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CC01A5"/>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CC01A5"/>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CC01A5"/>
  </w:style>
  <w:style w:type="paragraph" w:customStyle="1" w:styleId="lastpar">
    <w:name w:val="lastpar"/>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CC01A5"/>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CC01A5"/>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CC01A5"/>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CC01A5"/>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CC01A5"/>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CC01A5"/>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CC01A5"/>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CC01A5"/>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CC01A5"/>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CC01A5"/>
    <w:pPr>
      <w:spacing w:line="256" w:lineRule="auto"/>
    </w:pPr>
    <w:rPr>
      <w:rFonts w:ascii="Times New Roman" w:eastAsia="Calibri" w:hAnsi="Times New Roman" w:cs="Times New Roman"/>
      <w:sz w:val="24"/>
    </w:rPr>
  </w:style>
  <w:style w:type="paragraph" w:customStyle="1" w:styleId="normalChar">
    <w:name w:val="normal Char"/>
    <w:basedOn w:val="Normal"/>
    <w:qFormat/>
    <w:rsid w:val="00CC01A5"/>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CC01A5"/>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CC01A5"/>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CC01A5"/>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CC01A5"/>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CC01A5"/>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CC01A5"/>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CC01A5"/>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CC01A5"/>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CC01A5"/>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CC01A5"/>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CC01A5"/>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CC01A5"/>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CC01A5"/>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CC01A5"/>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CC01A5"/>
    <w:pPr>
      <w:spacing w:line="256" w:lineRule="auto"/>
    </w:pPr>
    <w:rPr>
      <w:rFonts w:ascii="Times New Roman" w:eastAsia="Calibri" w:hAnsi="Times New Roman" w:cs="Times New Roman"/>
    </w:rPr>
  </w:style>
  <w:style w:type="paragraph" w:customStyle="1" w:styleId="cardunderlined">
    <w:name w:val="card underlined"/>
    <w:basedOn w:val="Normal"/>
    <w:qFormat/>
    <w:rsid w:val="00CC01A5"/>
    <w:pPr>
      <w:spacing w:line="256" w:lineRule="auto"/>
    </w:pPr>
    <w:rPr>
      <w:rFonts w:eastAsia="Calibri" w:cs="Times New Roman"/>
      <w:u w:val="single"/>
    </w:rPr>
  </w:style>
  <w:style w:type="paragraph" w:customStyle="1" w:styleId="article-text">
    <w:name w:val="article-text"/>
    <w:basedOn w:val="Normal"/>
    <w:qFormat/>
    <w:rsid w:val="00CC01A5"/>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CC01A5"/>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CC01A5"/>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CC01A5"/>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CC01A5"/>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CC01A5"/>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CC01A5"/>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CC01A5"/>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CC01A5"/>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CC01A5"/>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CC01A5"/>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CC01A5"/>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CC01A5"/>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CC01A5"/>
    <w:pPr>
      <w:spacing w:line="256" w:lineRule="auto"/>
    </w:pPr>
    <w:rPr>
      <w:rFonts w:ascii="Times" w:eastAsia="Times New Roman" w:hAnsi="Times"/>
      <w:sz w:val="16"/>
      <w:szCs w:val="28"/>
      <w:u w:val="single"/>
    </w:rPr>
  </w:style>
  <w:style w:type="paragraph" w:customStyle="1" w:styleId="HeaderStyle">
    <w:name w:val="Header Style"/>
    <w:basedOn w:val="Normal"/>
    <w:qFormat/>
    <w:rsid w:val="00CC01A5"/>
    <w:pPr>
      <w:spacing w:line="256" w:lineRule="auto"/>
      <w:jc w:val="center"/>
    </w:pPr>
    <w:rPr>
      <w:rFonts w:eastAsia="Times New Roman"/>
      <w:b/>
      <w:sz w:val="24"/>
      <w:szCs w:val="20"/>
      <w:u w:val="single"/>
    </w:rPr>
  </w:style>
  <w:style w:type="paragraph" w:customStyle="1" w:styleId="Pa19">
    <w:name w:val="Pa19"/>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CC01A5"/>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CC01A5"/>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CC01A5"/>
    <w:pPr>
      <w:spacing w:line="256" w:lineRule="auto"/>
    </w:pPr>
    <w:rPr>
      <w:rFonts w:eastAsia="MS Mincho"/>
      <w:sz w:val="16"/>
      <w:szCs w:val="22"/>
      <w:u w:val="single"/>
    </w:rPr>
  </w:style>
  <w:style w:type="character" w:customStyle="1" w:styleId="BoldandUnderlineCharChar1CharChar">
    <w:name w:val="Bold and Underline Char Char1 Char Char"/>
    <w:basedOn w:val="DefaultParagraphFont"/>
    <w:link w:val="BoldandUnderlineCharChar1Char"/>
    <w:locked/>
    <w:rsid w:val="00CC01A5"/>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CC01A5"/>
    <w:pPr>
      <w:spacing w:line="256" w:lineRule="auto"/>
    </w:pPr>
    <w:rPr>
      <w:rFonts w:eastAsia="MS Mincho"/>
      <w:b/>
      <w:sz w:val="16"/>
      <w:szCs w:val="22"/>
      <w:u w:val="single"/>
    </w:rPr>
  </w:style>
  <w:style w:type="paragraph" w:customStyle="1" w:styleId="blocktitle5">
    <w:name w:val="block title"/>
    <w:basedOn w:val="Normal"/>
    <w:autoRedefine/>
    <w:qFormat/>
    <w:rsid w:val="00CC01A5"/>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CC01A5"/>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CC01A5"/>
    <w:pPr>
      <w:spacing w:line="256" w:lineRule="auto"/>
    </w:pPr>
  </w:style>
  <w:style w:type="paragraph" w:customStyle="1" w:styleId="Tag21">
    <w:name w:val="Tag21"/>
    <w:basedOn w:val="Normal"/>
    <w:qFormat/>
    <w:rsid w:val="00CC01A5"/>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CC01A5"/>
    <w:rPr>
      <w:shd w:val="clear" w:color="auto" w:fill="FFFFFF"/>
    </w:rPr>
  </w:style>
  <w:style w:type="paragraph" w:customStyle="1" w:styleId="Bodytext101">
    <w:name w:val="Body text (10)1"/>
    <w:basedOn w:val="Normal"/>
    <w:link w:val="Bodytext10"/>
    <w:uiPriority w:val="99"/>
    <w:qFormat/>
    <w:rsid w:val="00CC01A5"/>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CC01A5"/>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CC01A5"/>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CC01A5"/>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CC01A5"/>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CC01A5"/>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CC01A5"/>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CC01A5"/>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CC01A5"/>
    <w:pPr>
      <w:spacing w:line="256" w:lineRule="auto"/>
    </w:pPr>
    <w:rPr>
      <w:rFonts w:eastAsiaTheme="minorHAnsi"/>
      <w:sz w:val="16"/>
      <w:szCs w:val="22"/>
    </w:rPr>
  </w:style>
  <w:style w:type="character" w:customStyle="1" w:styleId="LectureChar">
    <w:name w:val="Lecture Char"/>
    <w:basedOn w:val="DateTimeChar"/>
    <w:link w:val="Lecture"/>
    <w:uiPriority w:val="4"/>
    <w:locked/>
    <w:rsid w:val="00CC01A5"/>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CC01A5"/>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CC01A5"/>
    <w:pPr>
      <w:spacing w:before="240" w:line="256" w:lineRule="auto"/>
    </w:pPr>
    <w:rPr>
      <w:b/>
      <w:sz w:val="26"/>
    </w:rPr>
  </w:style>
  <w:style w:type="character" w:customStyle="1" w:styleId="BreakBlockChar">
    <w:name w:val="Break Block Char"/>
    <w:basedOn w:val="DefaultParagraphFont"/>
    <w:link w:val="BreakBlock"/>
    <w:locked/>
    <w:rsid w:val="00CC01A5"/>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CC01A5"/>
    <w:pPr>
      <w:spacing w:before="240" w:line="256" w:lineRule="auto"/>
      <w:jc w:val="center"/>
    </w:pPr>
    <w:rPr>
      <w:rFonts w:ascii="Arial Bold" w:eastAsiaTheme="minorHAnsi" w:hAnsi="Arial Bold"/>
      <w:b/>
      <w:caps/>
      <w:sz w:val="32"/>
      <w:szCs w:val="22"/>
      <w:u w:val="single"/>
    </w:rPr>
  </w:style>
  <w:style w:type="character" w:customStyle="1" w:styleId="BoldandUnderlineChar2CharCharChar">
    <w:name w:val="Bold and Underline Char2 Char Char Char"/>
    <w:link w:val="BoldandUnderlineChar2CharChar"/>
    <w:locked/>
    <w:rsid w:val="00CC01A5"/>
    <w:rPr>
      <w:b/>
      <w:u w:val="single"/>
    </w:rPr>
  </w:style>
  <w:style w:type="paragraph" w:customStyle="1" w:styleId="BoldandUnderlineChar2CharChar">
    <w:name w:val="Bold and Underline Char2 Char Char"/>
    <w:basedOn w:val="Normal"/>
    <w:link w:val="BoldandUnderlineChar2CharCharChar"/>
    <w:qFormat/>
    <w:rsid w:val="00CC01A5"/>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CC01A5"/>
    <w:rPr>
      <w:sz w:val="16"/>
    </w:rPr>
  </w:style>
  <w:style w:type="paragraph" w:customStyle="1" w:styleId="Reduce8pt">
    <w:name w:val="Reduce 8pt"/>
    <w:basedOn w:val="Normal"/>
    <w:link w:val="Reduce8ptCharChar"/>
    <w:qFormat/>
    <w:rsid w:val="00CC01A5"/>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CC01A5"/>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CC01A5"/>
    <w:pPr>
      <w:spacing w:line="256" w:lineRule="auto"/>
    </w:pPr>
    <w:rPr>
      <w:rFonts w:asciiTheme="majorHAnsi" w:eastAsiaTheme="minorHAnsi" w:hAnsiTheme="majorHAnsi"/>
      <w:b/>
      <w:sz w:val="28"/>
      <w:szCs w:val="22"/>
    </w:rPr>
  </w:style>
  <w:style w:type="paragraph" w:customStyle="1" w:styleId="Warrant">
    <w:name w:val="Warrant"/>
    <w:autoRedefine/>
    <w:uiPriority w:val="4"/>
    <w:qFormat/>
    <w:rsid w:val="00CC01A5"/>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CC01A5"/>
    <w:pPr>
      <w:spacing w:before="100" w:beforeAutospacing="1" w:after="100" w:afterAutospacing="1" w:line="256" w:lineRule="auto"/>
    </w:pPr>
    <w:rPr>
      <w:sz w:val="24"/>
    </w:rPr>
  </w:style>
  <w:style w:type="paragraph" w:customStyle="1" w:styleId="style41">
    <w:name w:val="style4"/>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CC01A5"/>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CC01A5"/>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CC01A5"/>
    <w:pPr>
      <w:spacing w:line="256" w:lineRule="auto"/>
    </w:pPr>
    <w:rPr>
      <w:rFonts w:ascii="Times New Roman" w:eastAsia="Times New Roman" w:hAnsi="Times New Roman"/>
      <w:b/>
      <w:sz w:val="24"/>
      <w:szCs w:val="22"/>
    </w:rPr>
  </w:style>
  <w:style w:type="character" w:customStyle="1" w:styleId="Style5ptChar">
    <w:name w:val="Style 5 pt Char"/>
    <w:basedOn w:val="DefaultParagraphFont"/>
    <w:link w:val="Style5pt"/>
    <w:locked/>
    <w:rsid w:val="00CC01A5"/>
    <w:rPr>
      <w:rFonts w:ascii="Calibri" w:eastAsia="Times New Roman" w:hAnsi="Calibri" w:cs="Calibri"/>
      <w:sz w:val="10"/>
      <w:szCs w:val="10"/>
    </w:rPr>
  </w:style>
  <w:style w:type="paragraph" w:customStyle="1" w:styleId="Style5pt">
    <w:name w:val="Style 5 pt"/>
    <w:basedOn w:val="Normal"/>
    <w:link w:val="Style5ptChar"/>
    <w:qFormat/>
    <w:rsid w:val="00CC01A5"/>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CC01A5"/>
    <w:rPr>
      <w:sz w:val="16"/>
      <w:szCs w:val="16"/>
    </w:rPr>
  </w:style>
  <w:style w:type="character" w:styleId="EndnoteReference">
    <w:name w:val="endnote reference"/>
    <w:basedOn w:val="DefaultParagraphFont"/>
    <w:uiPriority w:val="99"/>
    <w:unhideWhenUsed/>
    <w:rsid w:val="00CC01A5"/>
    <w:rPr>
      <w:vertAlign w:val="superscript"/>
    </w:rPr>
  </w:style>
  <w:style w:type="character" w:styleId="PlaceholderText">
    <w:name w:val="Placeholder Text"/>
    <w:basedOn w:val="DefaultParagraphFont"/>
    <w:uiPriority w:val="99"/>
    <w:rsid w:val="00CC01A5"/>
    <w:rPr>
      <w:color w:val="808080"/>
    </w:rPr>
  </w:style>
  <w:style w:type="character" w:styleId="SubtleEmphasis">
    <w:name w:val="Subtle Emphasis"/>
    <w:basedOn w:val="DefaultParagraphFont"/>
    <w:uiPriority w:val="19"/>
    <w:qFormat/>
    <w:rsid w:val="00CC01A5"/>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CC01A5"/>
    <w:rPr>
      <w:b/>
      <w:bCs w:val="0"/>
      <w:sz w:val="26"/>
      <w:u w:val="single"/>
    </w:rPr>
  </w:style>
  <w:style w:type="character" w:styleId="SubtleReference">
    <w:name w:val="Subtle Reference"/>
    <w:basedOn w:val="DefaultParagraphFont"/>
    <w:uiPriority w:val="31"/>
    <w:qFormat/>
    <w:rsid w:val="00CC01A5"/>
    <w:rPr>
      <w:smallCaps/>
      <w:color w:val="5A5A5A" w:themeColor="text1" w:themeTint="A5"/>
    </w:rPr>
  </w:style>
  <w:style w:type="character" w:styleId="BookTitle">
    <w:name w:val="Book Title"/>
    <w:basedOn w:val="DefaultParagraphFont"/>
    <w:qFormat/>
    <w:rsid w:val="00CC01A5"/>
    <w:rPr>
      <w:b/>
      <w:bCs/>
      <w:i/>
      <w:iCs/>
      <w:spacing w:val="5"/>
    </w:rPr>
  </w:style>
  <w:style w:type="character" w:customStyle="1" w:styleId="Heading7Char1">
    <w:name w:val="Heading 7 Char1"/>
    <w:basedOn w:val="DefaultParagraphFont"/>
    <w:semiHidden/>
    <w:rsid w:val="00CC01A5"/>
  </w:style>
  <w:style w:type="character" w:customStyle="1" w:styleId="Heading8Char1">
    <w:name w:val="Heading 8 Char1"/>
    <w:basedOn w:val="DefaultParagraphFont"/>
    <w:semiHidden/>
    <w:rsid w:val="00CC01A5"/>
  </w:style>
  <w:style w:type="character" w:customStyle="1" w:styleId="Heading9Char1">
    <w:name w:val="Heading 9 Char1"/>
    <w:basedOn w:val="DefaultParagraphFont"/>
    <w:semiHidden/>
    <w:rsid w:val="00CC01A5"/>
  </w:style>
  <w:style w:type="character" w:customStyle="1" w:styleId="UnderlineBold">
    <w:name w:val="Underline + Bold"/>
    <w:uiPriority w:val="1"/>
    <w:qFormat/>
    <w:rsid w:val="00CC01A5"/>
    <w:rPr>
      <w:b/>
      <w:bCs w:val="0"/>
      <w:sz w:val="20"/>
      <w:u w:val="single"/>
    </w:rPr>
  </w:style>
  <w:style w:type="character" w:customStyle="1" w:styleId="start">
    <w:name w:val="start"/>
    <w:basedOn w:val="DefaultParagraphFont"/>
    <w:rsid w:val="00CC01A5"/>
  </w:style>
  <w:style w:type="character" w:customStyle="1" w:styleId="caps">
    <w:name w:val="caps"/>
    <w:basedOn w:val="DefaultParagraphFont"/>
    <w:rsid w:val="00CC01A5"/>
  </w:style>
  <w:style w:type="character" w:customStyle="1" w:styleId="tooltip-container">
    <w:name w:val="tooltip-container"/>
    <w:basedOn w:val="DefaultParagraphFont"/>
    <w:rsid w:val="00CC01A5"/>
  </w:style>
  <w:style w:type="paragraph" w:styleId="BalloonText">
    <w:name w:val="Balloon Text"/>
    <w:basedOn w:val="Normal"/>
    <w:link w:val="BalloonTextChar"/>
    <w:uiPriority w:val="99"/>
    <w:unhideWhenUsed/>
    <w:rsid w:val="00CC01A5"/>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CC01A5"/>
    <w:rPr>
      <w:rFonts w:ascii="Times New Roman" w:hAnsi="Times New Roman" w:cs="Times New Roman"/>
      <w:sz w:val="18"/>
      <w:szCs w:val="18"/>
    </w:rPr>
  </w:style>
  <w:style w:type="character" w:customStyle="1" w:styleId="latin24compacttimestamp-2v7xiq">
    <w:name w:val="latin24compacttimestamp-2v7xiq"/>
    <w:basedOn w:val="DefaultParagraphFont"/>
    <w:rsid w:val="00CC01A5"/>
  </w:style>
  <w:style w:type="character" w:customStyle="1" w:styleId="figpopup-sensitive-area">
    <w:name w:val="figpopup-sensitive-area"/>
    <w:basedOn w:val="DefaultParagraphFont"/>
    <w:rsid w:val="00CC01A5"/>
  </w:style>
  <w:style w:type="character" w:customStyle="1" w:styleId="3oh-">
    <w:name w:val="_3oh-"/>
    <w:basedOn w:val="DefaultParagraphFont"/>
    <w:rsid w:val="00CC01A5"/>
  </w:style>
  <w:style w:type="paragraph" w:styleId="z-TopofForm">
    <w:name w:val="HTML Top of Form"/>
    <w:basedOn w:val="Normal"/>
    <w:next w:val="Normal"/>
    <w:link w:val="z-TopofFormChar"/>
    <w:hidden/>
    <w:uiPriority w:val="99"/>
    <w:unhideWhenUsed/>
    <w:rsid w:val="00CC01A5"/>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CC01A5"/>
    <w:rPr>
      <w:rFonts w:ascii="Calibri" w:hAnsi="Calibri" w:cs="Calibri"/>
      <w:vanish/>
      <w:sz w:val="22"/>
      <w:szCs w:val="16"/>
    </w:rPr>
  </w:style>
  <w:style w:type="paragraph" w:styleId="z-BottomofForm">
    <w:name w:val="HTML Bottom of Form"/>
    <w:basedOn w:val="Normal"/>
    <w:next w:val="Normal"/>
    <w:link w:val="z-BottomofFormChar"/>
    <w:hidden/>
    <w:uiPriority w:val="99"/>
    <w:unhideWhenUsed/>
    <w:rsid w:val="00CC01A5"/>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CC01A5"/>
    <w:rPr>
      <w:rFonts w:ascii="Calibri" w:hAnsi="Calibri" w:cs="Calibri"/>
      <w:vanish/>
      <w:sz w:val="22"/>
      <w:szCs w:val="16"/>
    </w:rPr>
  </w:style>
  <w:style w:type="character" w:customStyle="1" w:styleId="num">
    <w:name w:val="num"/>
    <w:basedOn w:val="DefaultParagraphFont"/>
    <w:rsid w:val="00CC01A5"/>
  </w:style>
  <w:style w:type="character" w:customStyle="1" w:styleId="letter">
    <w:name w:val="letter"/>
    <w:basedOn w:val="DefaultParagraphFont"/>
    <w:rsid w:val="00CC01A5"/>
  </w:style>
  <w:style w:type="character" w:customStyle="1" w:styleId="dttext">
    <w:name w:val="dttext"/>
    <w:basedOn w:val="DefaultParagraphFont"/>
    <w:rsid w:val="00CC01A5"/>
  </w:style>
  <w:style w:type="character" w:customStyle="1" w:styleId="sdsense">
    <w:name w:val="sdsense"/>
    <w:basedOn w:val="DefaultParagraphFont"/>
    <w:rsid w:val="00CC01A5"/>
  </w:style>
  <w:style w:type="character" w:customStyle="1" w:styleId="sd">
    <w:name w:val="sd"/>
    <w:basedOn w:val="DefaultParagraphFont"/>
    <w:rsid w:val="00CC01A5"/>
  </w:style>
  <w:style w:type="character" w:customStyle="1" w:styleId="css-8l6xbc">
    <w:name w:val="css-8l6xbc"/>
    <w:basedOn w:val="DefaultParagraphFont"/>
    <w:rsid w:val="00CC01A5"/>
  </w:style>
  <w:style w:type="character" w:customStyle="1" w:styleId="c-timestamplabel">
    <w:name w:val="c-timestamp__label"/>
    <w:basedOn w:val="DefaultParagraphFont"/>
    <w:rsid w:val="00CC01A5"/>
  </w:style>
  <w:style w:type="character" w:customStyle="1" w:styleId="c-messagelistunreaddividerlabel">
    <w:name w:val="c-message_list__unread_divider__label"/>
    <w:basedOn w:val="DefaultParagraphFont"/>
    <w:rsid w:val="00CC01A5"/>
  </w:style>
  <w:style w:type="character" w:customStyle="1" w:styleId="c-messagesender">
    <w:name w:val="c-message__sender"/>
    <w:basedOn w:val="DefaultParagraphFont"/>
    <w:rsid w:val="00CC01A5"/>
  </w:style>
  <w:style w:type="character" w:customStyle="1" w:styleId="c-reactioncount">
    <w:name w:val="c-reaction__count"/>
    <w:basedOn w:val="DefaultParagraphFont"/>
    <w:rsid w:val="00CC01A5"/>
  </w:style>
  <w:style w:type="paragraph" w:styleId="Footer">
    <w:name w:val="footer"/>
    <w:basedOn w:val="Normal"/>
    <w:link w:val="FooterChar"/>
    <w:uiPriority w:val="99"/>
    <w:unhideWhenUsed/>
    <w:rsid w:val="00CC01A5"/>
    <w:pPr>
      <w:tabs>
        <w:tab w:val="center" w:pos="4680"/>
        <w:tab w:val="right" w:pos="9360"/>
      </w:tabs>
      <w:spacing w:after="0" w:line="240" w:lineRule="auto"/>
    </w:pPr>
    <w:rPr>
      <w:rFonts w:eastAsiaTheme="minorHAnsi"/>
      <w:sz w:val="16"/>
      <w:szCs w:val="22"/>
    </w:rPr>
  </w:style>
  <w:style w:type="character" w:customStyle="1" w:styleId="FooterChar1">
    <w:name w:val="Footer Char1"/>
    <w:basedOn w:val="DefaultParagraphFont"/>
    <w:uiPriority w:val="99"/>
    <w:semiHidden/>
    <w:rsid w:val="00CC01A5"/>
    <w:rPr>
      <w:rFonts w:ascii="Calibri" w:hAnsi="Calibri" w:cs="Calibri"/>
      <w:sz w:val="22"/>
    </w:rPr>
  </w:style>
  <w:style w:type="character" w:customStyle="1" w:styleId="m-2757091861540947080gmail-styleunderline">
    <w:name w:val="m_-2757091861540947080gmail-styleunderline"/>
    <w:basedOn w:val="DefaultParagraphFont"/>
    <w:rsid w:val="00CC01A5"/>
  </w:style>
  <w:style w:type="character" w:customStyle="1" w:styleId="c-messagekittext">
    <w:name w:val="c-message_kit__text"/>
    <w:basedOn w:val="DefaultParagraphFont"/>
    <w:rsid w:val="00CC01A5"/>
  </w:style>
  <w:style w:type="character" w:customStyle="1" w:styleId="cardChar0">
    <w:name w:val="card Char"/>
    <w:aliases w:val="Bold Cite Char Char,Speed Cite Char"/>
    <w:basedOn w:val="DefaultParagraphFont"/>
    <w:rsid w:val="00CC01A5"/>
    <w:rPr>
      <w:rFonts w:ascii="Georgia" w:eastAsia="Calibri" w:hAnsi="Georgia" w:cs="Times New Roman" w:hint="default"/>
      <w:sz w:val="24"/>
    </w:rPr>
  </w:style>
  <w:style w:type="character" w:customStyle="1" w:styleId="BoldUnderline1">
    <w:name w:val="Bold.Underline"/>
    <w:uiPriority w:val="1"/>
    <w:qFormat/>
    <w:rsid w:val="00CC01A5"/>
    <w:rPr>
      <w:b/>
      <w:bCs w:val="0"/>
      <w:u w:val="single"/>
    </w:rPr>
  </w:style>
  <w:style w:type="character" w:customStyle="1" w:styleId="Minimize">
    <w:name w:val="Minimize"/>
    <w:uiPriority w:val="1"/>
    <w:qFormat/>
    <w:rsid w:val="00CC01A5"/>
    <w:rPr>
      <w:rFonts w:asciiTheme="minorHAnsi" w:hAnsiTheme="minorHAnsi" w:hint="default"/>
      <w:sz w:val="16"/>
    </w:rPr>
  </w:style>
  <w:style w:type="character" w:customStyle="1" w:styleId="BoldUnderline2">
    <w:name w:val="BoldUnderline"/>
    <w:basedOn w:val="DefaultParagraphFont"/>
    <w:uiPriority w:val="1"/>
    <w:qFormat/>
    <w:rsid w:val="00CC01A5"/>
    <w:rPr>
      <w:rFonts w:ascii="Arial" w:hAnsi="Arial" w:cs="Arial" w:hint="default"/>
      <w:b/>
      <w:bCs w:val="0"/>
      <w:sz w:val="20"/>
      <w:u w:val="single"/>
    </w:rPr>
  </w:style>
  <w:style w:type="character" w:customStyle="1" w:styleId="UnresolvedMention1">
    <w:name w:val="Unresolved Mention1"/>
    <w:basedOn w:val="DefaultParagraphFont"/>
    <w:uiPriority w:val="99"/>
    <w:rsid w:val="00CC01A5"/>
    <w:rPr>
      <w:color w:val="605E5C"/>
      <w:shd w:val="clear" w:color="auto" w:fill="E1DFDD"/>
    </w:rPr>
  </w:style>
  <w:style w:type="character" w:customStyle="1" w:styleId="expertise">
    <w:name w:val="expertise"/>
    <w:basedOn w:val="DefaultParagraphFont"/>
    <w:rsid w:val="00CC01A5"/>
  </w:style>
  <w:style w:type="character" w:customStyle="1" w:styleId="education">
    <w:name w:val="education"/>
    <w:basedOn w:val="DefaultParagraphFont"/>
    <w:rsid w:val="00CC01A5"/>
  </w:style>
  <w:style w:type="character" w:customStyle="1" w:styleId="rollover-people">
    <w:name w:val="rollover-people"/>
    <w:basedOn w:val="DefaultParagraphFont"/>
    <w:rsid w:val="00CC01A5"/>
  </w:style>
  <w:style w:type="character" w:customStyle="1" w:styleId="UnresolvedMention2">
    <w:name w:val="Unresolved Mention2"/>
    <w:basedOn w:val="DefaultParagraphFont"/>
    <w:uiPriority w:val="99"/>
    <w:rsid w:val="00CC01A5"/>
    <w:rPr>
      <w:color w:val="605E5C"/>
      <w:shd w:val="clear" w:color="auto" w:fill="E1DFDD"/>
    </w:rPr>
  </w:style>
  <w:style w:type="character" w:customStyle="1" w:styleId="UnresolvedMention3">
    <w:name w:val="Unresolved Mention3"/>
    <w:basedOn w:val="DefaultParagraphFont"/>
    <w:uiPriority w:val="99"/>
    <w:rsid w:val="00CC01A5"/>
    <w:rPr>
      <w:color w:val="605E5C"/>
      <w:shd w:val="clear" w:color="auto" w:fill="E1DFDD"/>
    </w:rPr>
  </w:style>
  <w:style w:type="character" w:customStyle="1" w:styleId="url">
    <w:name w:val="url"/>
    <w:basedOn w:val="DefaultParagraphFont"/>
    <w:rsid w:val="00CC01A5"/>
  </w:style>
  <w:style w:type="character" w:customStyle="1" w:styleId="ellip">
    <w:name w:val="ellip"/>
    <w:basedOn w:val="DefaultParagraphFont"/>
    <w:rsid w:val="00CC01A5"/>
  </w:style>
  <w:style w:type="character" w:customStyle="1" w:styleId="nowrap">
    <w:name w:val="nowrap"/>
    <w:basedOn w:val="DefaultParagraphFont"/>
    <w:rsid w:val="00CC01A5"/>
  </w:style>
  <w:style w:type="character" w:customStyle="1" w:styleId="Emph">
    <w:name w:val="Emph"/>
    <w:basedOn w:val="DefaultParagraphFont"/>
    <w:uiPriority w:val="1"/>
    <w:qFormat/>
    <w:rsid w:val="00CC01A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C01A5"/>
    <w:rPr>
      <w:u w:val="single"/>
    </w:rPr>
  </w:style>
  <w:style w:type="character" w:customStyle="1" w:styleId="BoldUnderlineChar">
    <w:name w:val="Bold Underline Char"/>
    <w:basedOn w:val="DefaultParagraphFont"/>
    <w:rsid w:val="00CC01A5"/>
    <w:rPr>
      <w:rFonts w:ascii="Arial" w:hAnsi="Arial" w:cs="Arial" w:hint="default"/>
      <w:b/>
      <w:bCs w:val="0"/>
      <w:u w:val="single"/>
    </w:rPr>
  </w:style>
  <w:style w:type="character" w:customStyle="1" w:styleId="ReadCard">
    <w:name w:val="ReadCard"/>
    <w:uiPriority w:val="1"/>
    <w:qFormat/>
    <w:rsid w:val="00CC01A5"/>
    <w:rPr>
      <w:rFonts w:ascii="Times New Roman" w:hAnsi="Times New Roman" w:cs="Times New Roman" w:hint="default"/>
      <w:b/>
      <w:bCs w:val="0"/>
      <w:sz w:val="24"/>
      <w:u w:val="single"/>
    </w:rPr>
  </w:style>
  <w:style w:type="character" w:customStyle="1" w:styleId="DebateUnderline0">
    <w:name w:val="Debate Underline"/>
    <w:qFormat/>
    <w:rsid w:val="00CC01A5"/>
    <w:rPr>
      <w:rFonts w:ascii="Times New Roman" w:hAnsi="Times New Roman" w:cs="Times New Roman" w:hint="default"/>
      <w:sz w:val="20"/>
      <w:u w:val="thick"/>
    </w:rPr>
  </w:style>
  <w:style w:type="character" w:customStyle="1" w:styleId="BoldUnderlineUNDO">
    <w:name w:val="Bold.Underline.UNDO"/>
    <w:uiPriority w:val="1"/>
    <w:qFormat/>
    <w:rsid w:val="00CC01A5"/>
    <w:rPr>
      <w:b w:val="0"/>
      <w:bCs w:val="0"/>
    </w:rPr>
  </w:style>
  <w:style w:type="paragraph" w:styleId="FootnoteText">
    <w:name w:val="footnote text"/>
    <w:basedOn w:val="Normal"/>
    <w:link w:val="FootnoteTextChar"/>
    <w:uiPriority w:val="99"/>
    <w:unhideWhenUsed/>
    <w:qFormat/>
    <w:rsid w:val="00CC01A5"/>
    <w:pPr>
      <w:spacing w:line="254" w:lineRule="auto"/>
    </w:pPr>
    <w:rPr>
      <w:rFonts w:eastAsiaTheme="minorHAnsi"/>
      <w:sz w:val="16"/>
      <w:szCs w:val="20"/>
    </w:rPr>
  </w:style>
  <w:style w:type="character" w:customStyle="1" w:styleId="FootnoteTextChar1">
    <w:name w:val="Footnote Text Char1"/>
    <w:basedOn w:val="DefaultParagraphFont"/>
    <w:uiPriority w:val="99"/>
    <w:rsid w:val="00CC01A5"/>
    <w:rPr>
      <w:rFonts w:ascii="Calibri" w:hAnsi="Calibri" w:cs="Calibri"/>
      <w:sz w:val="20"/>
      <w:szCs w:val="20"/>
    </w:rPr>
  </w:style>
  <w:style w:type="character" w:customStyle="1" w:styleId="LinedDown">
    <w:name w:val="Lined Down"/>
    <w:qFormat/>
    <w:rsid w:val="00CC01A5"/>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CC01A5"/>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CC01A5"/>
  </w:style>
  <w:style w:type="character" w:customStyle="1" w:styleId="LDCut">
    <w:name w:val="LD Cut"/>
    <w:basedOn w:val="DefaultParagraphFont"/>
    <w:uiPriority w:val="1"/>
    <w:qFormat/>
    <w:rsid w:val="00CC01A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CC01A5"/>
    <w:rPr>
      <w:rFonts w:ascii="Times New Roman" w:hAnsi="Times New Roman" w:cs="Times New Roman" w:hint="default"/>
      <w:b/>
      <w:bCs w:val="0"/>
      <w:color w:val="auto"/>
      <w:sz w:val="24"/>
      <w:u w:val="single"/>
    </w:rPr>
  </w:style>
  <w:style w:type="character" w:customStyle="1" w:styleId="Style1Char">
    <w:name w:val="Style1 Char"/>
    <w:locked/>
    <w:rsid w:val="00CC01A5"/>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CC01A5"/>
    <w:rPr>
      <w:sz w:val="20"/>
    </w:rPr>
  </w:style>
  <w:style w:type="character" w:customStyle="1" w:styleId="DebateHighlighted">
    <w:name w:val="Debate Highlighted"/>
    <w:qFormat/>
    <w:rsid w:val="00CC01A5"/>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CC01A5"/>
    <w:rPr>
      <w:b/>
      <w:bCs w:val="0"/>
      <w:sz w:val="24"/>
    </w:rPr>
  </w:style>
  <w:style w:type="character" w:customStyle="1" w:styleId="regtext">
    <w:name w:val="regtext"/>
    <w:uiPriority w:val="99"/>
    <w:rsid w:val="00CC01A5"/>
  </w:style>
  <w:style w:type="character" w:customStyle="1" w:styleId="Dottedunderline0">
    <w:name w:val="Dotted underline"/>
    <w:rsid w:val="00CC01A5"/>
    <w:rPr>
      <w:u w:val="dotted"/>
    </w:rPr>
  </w:style>
  <w:style w:type="character" w:customStyle="1" w:styleId="slug-pub-date">
    <w:name w:val="slug-pub-date"/>
    <w:rsid w:val="00CC01A5"/>
  </w:style>
  <w:style w:type="character" w:customStyle="1" w:styleId="slug-vol">
    <w:name w:val="slug-vol"/>
    <w:rsid w:val="00CC01A5"/>
  </w:style>
  <w:style w:type="character" w:customStyle="1" w:styleId="slug-issue">
    <w:name w:val="slug-issue"/>
    <w:rsid w:val="00CC01A5"/>
  </w:style>
  <w:style w:type="character" w:customStyle="1" w:styleId="slug-pages">
    <w:name w:val="slug-pages"/>
    <w:rsid w:val="00CC01A5"/>
  </w:style>
  <w:style w:type="character" w:customStyle="1" w:styleId="DDIUnderline">
    <w:name w:val="DDI Underline"/>
    <w:uiPriority w:val="99"/>
    <w:qFormat/>
    <w:rsid w:val="00CC01A5"/>
    <w:rPr>
      <w:sz w:val="20"/>
      <w:u w:val="thick"/>
    </w:rPr>
  </w:style>
  <w:style w:type="character" w:customStyle="1" w:styleId="CardsChar1">
    <w:name w:val="Cards Char1"/>
    <w:locked/>
    <w:rsid w:val="00CC01A5"/>
    <w:rPr>
      <w:rFonts w:ascii="Times New Roman" w:eastAsia="Times New Roman" w:hAnsi="Times New Roman" w:cs="Times New Roman" w:hint="default"/>
    </w:rPr>
  </w:style>
  <w:style w:type="character" w:customStyle="1" w:styleId="apple-converted-space">
    <w:name w:val="apple-converted-space"/>
    <w:basedOn w:val="DefaultParagraphFont"/>
    <w:rsid w:val="00CC01A5"/>
  </w:style>
  <w:style w:type="character" w:customStyle="1" w:styleId="CardTextChar2">
    <w:name w:val="Card Text Char"/>
    <w:locked/>
    <w:rsid w:val="00CC01A5"/>
    <w:rPr>
      <w:rFonts w:ascii="Georgia" w:hAnsi="Georgia" w:hint="default"/>
      <w:sz w:val="18"/>
      <w:u w:val="single"/>
    </w:rPr>
  </w:style>
  <w:style w:type="character" w:customStyle="1" w:styleId="normaltextrun">
    <w:name w:val="normaltextrun"/>
    <w:basedOn w:val="DefaultParagraphFont"/>
    <w:rsid w:val="00CC01A5"/>
  </w:style>
  <w:style w:type="character" w:customStyle="1" w:styleId="eop">
    <w:name w:val="eop"/>
    <w:basedOn w:val="DefaultParagraphFont"/>
    <w:rsid w:val="00CC01A5"/>
  </w:style>
  <w:style w:type="character" w:customStyle="1" w:styleId="spellingerror">
    <w:name w:val="spellingerror"/>
    <w:basedOn w:val="DefaultParagraphFont"/>
    <w:rsid w:val="00CC01A5"/>
  </w:style>
  <w:style w:type="character" w:customStyle="1" w:styleId="powa-tease">
    <w:name w:val="powa-tease"/>
    <w:basedOn w:val="DefaultParagraphFont"/>
    <w:rsid w:val="00CC01A5"/>
  </w:style>
  <w:style w:type="character" w:customStyle="1" w:styleId="powa-byline">
    <w:name w:val="powa-byline"/>
    <w:basedOn w:val="DefaultParagraphFont"/>
    <w:rsid w:val="00CC01A5"/>
  </w:style>
  <w:style w:type="character" w:customStyle="1" w:styleId="apple-style-span">
    <w:name w:val="apple-style-span"/>
    <w:basedOn w:val="DefaultParagraphFont"/>
    <w:rsid w:val="00CC01A5"/>
    <w:rPr>
      <w:rFonts w:ascii="Times New Roman" w:hAnsi="Times New Roman" w:cs="Times New Roman" w:hint="default"/>
    </w:rPr>
  </w:style>
  <w:style w:type="character" w:customStyle="1" w:styleId="st">
    <w:name w:val="st"/>
    <w:rsid w:val="00CC01A5"/>
  </w:style>
  <w:style w:type="character" w:customStyle="1" w:styleId="highlight2">
    <w:name w:val="highlight2"/>
    <w:basedOn w:val="DefaultParagraphFont"/>
    <w:rsid w:val="00CC01A5"/>
    <w:rPr>
      <w:rFonts w:ascii="Arial" w:hAnsi="Arial" w:cs="Arial" w:hint="default"/>
      <w:b/>
      <w:bCs w:val="0"/>
      <w:sz w:val="19"/>
      <w:u w:val="thick"/>
      <w:bdr w:val="none" w:sz="0" w:space="0" w:color="auto" w:frame="1"/>
    </w:rPr>
  </w:style>
  <w:style w:type="character" w:customStyle="1" w:styleId="Emphasis2">
    <w:name w:val="Emphasis2"/>
    <w:basedOn w:val="DefaultParagraphFont"/>
    <w:rsid w:val="00CC01A5"/>
    <w:rPr>
      <w:rFonts w:ascii="Franklin Gothic Heavy" w:hAnsi="Franklin Gothic Heavy" w:hint="default"/>
      <w:iCs/>
      <w:u w:val="single"/>
    </w:rPr>
  </w:style>
  <w:style w:type="character" w:customStyle="1" w:styleId="EmphasizeThis">
    <w:name w:val="EmphasizeThis"/>
    <w:rsid w:val="00CC01A5"/>
    <w:rPr>
      <w:rFonts w:ascii="Georgia" w:hAnsi="Georgia" w:hint="default"/>
      <w:b/>
      <w:bCs w:val="0"/>
      <w:iCs/>
      <w:sz w:val="24"/>
      <w:u w:val="thick"/>
    </w:rPr>
  </w:style>
  <w:style w:type="character" w:customStyle="1" w:styleId="balancedheadline">
    <w:name w:val="balancedheadline"/>
    <w:basedOn w:val="DefaultParagraphFont"/>
    <w:rsid w:val="00CC01A5"/>
  </w:style>
  <w:style w:type="character" w:customStyle="1" w:styleId="UnresolvedMention30">
    <w:name w:val="Unresolved Mention30"/>
    <w:basedOn w:val="DefaultParagraphFont"/>
    <w:uiPriority w:val="99"/>
    <w:semiHidden/>
    <w:rsid w:val="00CC01A5"/>
    <w:rPr>
      <w:color w:val="605E5C"/>
      <w:shd w:val="clear" w:color="auto" w:fill="E1DFDD"/>
    </w:rPr>
  </w:style>
  <w:style w:type="character" w:customStyle="1" w:styleId="m-4339160018974791352style13ptbold">
    <w:name w:val="m_-4339160018974791352style13ptbold"/>
    <w:basedOn w:val="DefaultParagraphFont"/>
    <w:rsid w:val="00CC01A5"/>
  </w:style>
  <w:style w:type="character" w:customStyle="1" w:styleId="m-4339160018974791352styleunderline">
    <w:name w:val="m_-4339160018974791352styleunderline"/>
    <w:basedOn w:val="DefaultParagraphFont"/>
    <w:rsid w:val="00CC01A5"/>
  </w:style>
  <w:style w:type="character" w:customStyle="1" w:styleId="m8622195508348221850gmail-msohyperlink">
    <w:name w:val="m_8622195508348221850gmail-msohyperlink"/>
    <w:basedOn w:val="DefaultParagraphFont"/>
    <w:rsid w:val="00CC01A5"/>
  </w:style>
  <w:style w:type="character" w:customStyle="1" w:styleId="UnresolvedMention4">
    <w:name w:val="Unresolved Mention4"/>
    <w:basedOn w:val="DefaultParagraphFont"/>
    <w:uiPriority w:val="99"/>
    <w:rsid w:val="00CC01A5"/>
    <w:rPr>
      <w:color w:val="605E5C"/>
      <w:shd w:val="clear" w:color="auto" w:fill="E1DFDD"/>
    </w:rPr>
  </w:style>
  <w:style w:type="character" w:customStyle="1" w:styleId="longbio">
    <w:name w:val="long_bio"/>
    <w:basedOn w:val="DefaultParagraphFont"/>
    <w:rsid w:val="00CC01A5"/>
  </w:style>
  <w:style w:type="character" w:customStyle="1" w:styleId="UnresolvedMention5">
    <w:name w:val="Unresolved Mention5"/>
    <w:basedOn w:val="DefaultParagraphFont"/>
    <w:uiPriority w:val="99"/>
    <w:rsid w:val="00CC01A5"/>
    <w:rPr>
      <w:color w:val="605E5C"/>
      <w:shd w:val="clear" w:color="auto" w:fill="E1DFDD"/>
    </w:rPr>
  </w:style>
  <w:style w:type="character" w:customStyle="1" w:styleId="UnresolvedMention6">
    <w:name w:val="Unresolved Mention6"/>
    <w:basedOn w:val="DefaultParagraphFont"/>
    <w:uiPriority w:val="99"/>
    <w:rsid w:val="00CC01A5"/>
    <w:rPr>
      <w:color w:val="605E5C"/>
      <w:shd w:val="clear" w:color="auto" w:fill="E1DFDD"/>
    </w:rPr>
  </w:style>
  <w:style w:type="character" w:customStyle="1" w:styleId="UnresolvedMention7">
    <w:name w:val="Unresolved Mention7"/>
    <w:basedOn w:val="DefaultParagraphFont"/>
    <w:uiPriority w:val="99"/>
    <w:rsid w:val="00CC01A5"/>
    <w:rPr>
      <w:color w:val="605E5C"/>
      <w:shd w:val="clear" w:color="auto" w:fill="E1DFDD"/>
    </w:rPr>
  </w:style>
  <w:style w:type="character" w:customStyle="1" w:styleId="UnresolvedMention8">
    <w:name w:val="Unresolved Mention8"/>
    <w:basedOn w:val="DefaultParagraphFont"/>
    <w:uiPriority w:val="99"/>
    <w:rsid w:val="00CC01A5"/>
    <w:rPr>
      <w:color w:val="605E5C"/>
      <w:shd w:val="clear" w:color="auto" w:fill="E1DFDD"/>
    </w:rPr>
  </w:style>
  <w:style w:type="character" w:customStyle="1" w:styleId="m4841727538114946087gmail-styleunderline">
    <w:name w:val="m_4841727538114946087gmail-styleunderline"/>
    <w:basedOn w:val="DefaultParagraphFont"/>
    <w:rsid w:val="00CC01A5"/>
  </w:style>
  <w:style w:type="character" w:customStyle="1" w:styleId="UnresolvedMention9">
    <w:name w:val="Unresolved Mention9"/>
    <w:basedOn w:val="DefaultParagraphFont"/>
    <w:uiPriority w:val="99"/>
    <w:rsid w:val="00CC01A5"/>
    <w:rPr>
      <w:color w:val="605E5C"/>
      <w:shd w:val="clear" w:color="auto" w:fill="E1DFDD"/>
    </w:rPr>
  </w:style>
  <w:style w:type="character" w:customStyle="1" w:styleId="UnresolvedMention10">
    <w:name w:val="Unresolved Mention10"/>
    <w:basedOn w:val="DefaultParagraphFont"/>
    <w:uiPriority w:val="99"/>
    <w:semiHidden/>
    <w:rsid w:val="00CC01A5"/>
    <w:rPr>
      <w:color w:val="605E5C"/>
      <w:shd w:val="clear" w:color="auto" w:fill="E1DFDD"/>
    </w:rPr>
  </w:style>
  <w:style w:type="character" w:customStyle="1" w:styleId="UnresolvedMention11">
    <w:name w:val="Unresolved Mention11"/>
    <w:basedOn w:val="DefaultParagraphFont"/>
    <w:uiPriority w:val="99"/>
    <w:semiHidden/>
    <w:rsid w:val="00CC01A5"/>
    <w:rPr>
      <w:color w:val="605E5C"/>
      <w:shd w:val="clear" w:color="auto" w:fill="E1DFDD"/>
    </w:rPr>
  </w:style>
  <w:style w:type="character" w:customStyle="1" w:styleId="lbexsectionlevelolc">
    <w:name w:val="lbexsectionlevelolc"/>
    <w:basedOn w:val="DefaultParagraphFont"/>
    <w:rsid w:val="00CC01A5"/>
  </w:style>
  <w:style w:type="character" w:customStyle="1" w:styleId="lbexallcap">
    <w:name w:val="lbexallcap"/>
    <w:basedOn w:val="DefaultParagraphFont"/>
    <w:rsid w:val="00CC01A5"/>
  </w:style>
  <w:style w:type="character" w:customStyle="1" w:styleId="link">
    <w:name w:val="link"/>
    <w:basedOn w:val="DefaultParagraphFont"/>
    <w:rsid w:val="00CC01A5"/>
  </w:style>
  <w:style w:type="character" w:customStyle="1" w:styleId="c-messagebody">
    <w:name w:val="c-message__body"/>
    <w:basedOn w:val="DefaultParagraphFont"/>
    <w:rsid w:val="00CC01A5"/>
  </w:style>
  <w:style w:type="character" w:customStyle="1" w:styleId="m7735155540857680774gmail-style13ptbold">
    <w:name w:val="m_7735155540857680774gmail-style13ptbold"/>
    <w:basedOn w:val="DefaultParagraphFont"/>
    <w:rsid w:val="00CC01A5"/>
  </w:style>
  <w:style w:type="character" w:customStyle="1" w:styleId="style65">
    <w:name w:val="style65"/>
    <w:basedOn w:val="DefaultParagraphFont"/>
    <w:rsid w:val="00CC01A5"/>
  </w:style>
  <w:style w:type="character" w:customStyle="1" w:styleId="bodytext4">
    <w:name w:val="body_text"/>
    <w:basedOn w:val="DefaultParagraphFont"/>
    <w:rsid w:val="00CC01A5"/>
  </w:style>
  <w:style w:type="character" w:customStyle="1" w:styleId="bio">
    <w:name w:val="bio"/>
    <w:basedOn w:val="DefaultParagraphFont"/>
    <w:rsid w:val="00CC01A5"/>
  </w:style>
  <w:style w:type="character" w:customStyle="1" w:styleId="5yl5">
    <w:name w:val="_5yl5"/>
    <w:basedOn w:val="DefaultParagraphFont"/>
    <w:rsid w:val="00CC01A5"/>
  </w:style>
  <w:style w:type="character" w:customStyle="1" w:styleId="text">
    <w:name w:val="text"/>
    <w:basedOn w:val="DefaultParagraphFont"/>
    <w:rsid w:val="00CC01A5"/>
  </w:style>
  <w:style w:type="paragraph" w:styleId="CommentSubject">
    <w:name w:val="annotation subject"/>
    <w:basedOn w:val="CommentText"/>
    <w:next w:val="CommentText"/>
    <w:link w:val="CommentSubjectChar"/>
    <w:uiPriority w:val="99"/>
    <w:unhideWhenUsed/>
    <w:rsid w:val="00CC01A5"/>
    <w:pPr>
      <w:spacing w:line="240" w:lineRule="auto"/>
    </w:pPr>
    <w:rPr>
      <w:b/>
      <w:bCs/>
    </w:rPr>
  </w:style>
  <w:style w:type="character" w:customStyle="1" w:styleId="CommentSubjectChar1">
    <w:name w:val="Comment Subject Char1"/>
    <w:basedOn w:val="CommentTextChar1"/>
    <w:uiPriority w:val="99"/>
    <w:rsid w:val="00CC01A5"/>
    <w:rPr>
      <w:rFonts w:ascii="Calibri" w:hAnsi="Calibri" w:cs="Calibri"/>
      <w:b/>
      <w:bCs/>
      <w:sz w:val="20"/>
      <w:szCs w:val="20"/>
    </w:rPr>
  </w:style>
  <w:style w:type="character" w:customStyle="1" w:styleId="z-TopofFormChar1">
    <w:name w:val="z-Top of Form Char1"/>
    <w:basedOn w:val="DefaultParagraphFont"/>
    <w:uiPriority w:val="99"/>
    <w:rsid w:val="00CC01A5"/>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CC01A5"/>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CC01A5"/>
  </w:style>
  <w:style w:type="character" w:customStyle="1" w:styleId="-newsgate-macro-cci-bullet-">
    <w:name w:val="-newsgate-macro-cci-bullet-"/>
    <w:basedOn w:val="DefaultParagraphFont"/>
    <w:rsid w:val="00CC01A5"/>
  </w:style>
  <w:style w:type="character" w:customStyle="1" w:styleId="UnderlineChar">
    <w:name w:val="Underline Char"/>
    <w:aliases w:val="Underlined Text Char"/>
    <w:locked/>
    <w:rsid w:val="00CC01A5"/>
    <w:rPr>
      <w:rFonts w:ascii="Century Gothic" w:eastAsia="Times New Roman" w:hAnsi="Century Gothic" w:hint="default"/>
      <w:sz w:val="24"/>
      <w:u w:val="thick"/>
    </w:rPr>
  </w:style>
  <w:style w:type="paragraph" w:customStyle="1" w:styleId="Analytic2">
    <w:name w:val="Analytic2"/>
    <w:basedOn w:val="Normal"/>
    <w:link w:val="Analytic2Char"/>
    <w:uiPriority w:val="4"/>
    <w:rsid w:val="00CC01A5"/>
    <w:pPr>
      <w:spacing w:line="256" w:lineRule="auto"/>
    </w:pPr>
  </w:style>
  <w:style w:type="character" w:customStyle="1" w:styleId="Analytic2Char">
    <w:name w:val="Analytic2 Char"/>
    <w:basedOn w:val="DefaultParagraphFont"/>
    <w:link w:val="Analytic2"/>
    <w:uiPriority w:val="4"/>
    <w:locked/>
    <w:rsid w:val="00CC01A5"/>
    <w:rPr>
      <w:rFonts w:ascii="Calibri" w:hAnsi="Calibri" w:cs="Calibri"/>
      <w:sz w:val="22"/>
    </w:rPr>
  </w:style>
  <w:style w:type="character" w:customStyle="1" w:styleId="AnalyticsChar0">
    <w:name w:val="Analytics Char"/>
    <w:basedOn w:val="DefaultParagraphFont"/>
    <w:link w:val="Analytics0"/>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Pip">
    <w:name w:val="AnalyticsPip"/>
    <w:basedOn w:val="Analytic2"/>
    <w:link w:val="AnalyticsPipChar"/>
    <w:uiPriority w:val="4"/>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CC01A5"/>
    <w:rPr>
      <w:rFonts w:ascii="Calibri" w:eastAsiaTheme="majorEastAsia" w:hAnsi="Calibri" w:cstheme="majorBidi"/>
      <w:b/>
      <w:bCs/>
      <w:color w:val="365F91" w:themeColor="accent1" w:themeShade="BF"/>
      <w:sz w:val="28"/>
      <w:szCs w:val="28"/>
    </w:rPr>
  </w:style>
  <w:style w:type="paragraph" w:styleId="Quote">
    <w:name w:val="Quote"/>
    <w:basedOn w:val="Normal"/>
    <w:next w:val="Normal"/>
    <w:link w:val="QuoteChar"/>
    <w:uiPriority w:val="29"/>
    <w:qFormat/>
    <w:rsid w:val="00CC01A5"/>
    <w:pPr>
      <w:spacing w:after="0" w:line="240" w:lineRule="auto"/>
    </w:pPr>
    <w:rPr>
      <w:rFonts w:eastAsiaTheme="minorHAnsi"/>
      <w:i/>
      <w:iCs/>
      <w:color w:val="000000" w:themeColor="text1"/>
      <w:sz w:val="16"/>
      <w:szCs w:val="22"/>
    </w:rPr>
  </w:style>
  <w:style w:type="character" w:customStyle="1" w:styleId="QuoteChar1">
    <w:name w:val="Quote Char1"/>
    <w:basedOn w:val="DefaultParagraphFont"/>
    <w:uiPriority w:val="29"/>
    <w:rsid w:val="00CC01A5"/>
    <w:rPr>
      <w:rFonts w:ascii="Calibri" w:hAnsi="Calibri" w:cs="Calibri"/>
      <w:i/>
      <w:iCs/>
      <w:color w:val="404040" w:themeColor="text1" w:themeTint="BF"/>
      <w:sz w:val="22"/>
    </w:rPr>
  </w:style>
  <w:style w:type="character" w:customStyle="1" w:styleId="ref-lnk">
    <w:name w:val="ref-lnk"/>
    <w:basedOn w:val="DefaultParagraphFont"/>
    <w:rsid w:val="00CC01A5"/>
  </w:style>
  <w:style w:type="character" w:customStyle="1" w:styleId="ref-overlay">
    <w:name w:val="ref-overlay"/>
    <w:basedOn w:val="DefaultParagraphFont"/>
    <w:rsid w:val="00CC01A5"/>
  </w:style>
  <w:style w:type="character" w:customStyle="1" w:styleId="ref-fn-p">
    <w:name w:val="ref-fn-p"/>
    <w:basedOn w:val="DefaultParagraphFont"/>
    <w:rsid w:val="00CC01A5"/>
  </w:style>
  <w:style w:type="character" w:customStyle="1" w:styleId="opinion-articlebody">
    <w:name w:val="opinion-article__body"/>
    <w:basedOn w:val="DefaultParagraphFont"/>
    <w:rsid w:val="00CC01A5"/>
  </w:style>
  <w:style w:type="character" w:customStyle="1" w:styleId="citationref">
    <w:name w:val="citationref"/>
    <w:basedOn w:val="DefaultParagraphFont"/>
    <w:rsid w:val="00CC01A5"/>
  </w:style>
  <w:style w:type="character" w:customStyle="1" w:styleId="journaltitle">
    <w:name w:val="journaltitle"/>
    <w:basedOn w:val="DefaultParagraphFont"/>
    <w:rsid w:val="00CC01A5"/>
  </w:style>
  <w:style w:type="character" w:customStyle="1" w:styleId="hit">
    <w:name w:val="hit"/>
    <w:basedOn w:val="DefaultParagraphFont"/>
    <w:rsid w:val="00CC01A5"/>
  </w:style>
  <w:style w:type="character" w:customStyle="1" w:styleId="Style11ptUnderline">
    <w:name w:val="Style 11 pt Underline"/>
    <w:basedOn w:val="DefaultParagraphFont"/>
    <w:rsid w:val="00CC01A5"/>
    <w:rPr>
      <w:sz w:val="20"/>
      <w:u w:val="single"/>
    </w:rPr>
  </w:style>
  <w:style w:type="character" w:customStyle="1" w:styleId="Style11ptBoldUnderlineBorderSinglesolidlineAuto">
    <w:name w:val="Style 11 pt Bold Underline Border: : (Single solid line Auto  ..."/>
    <w:basedOn w:val="DefaultParagraphFont"/>
    <w:rsid w:val="00CC01A5"/>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CC01A5"/>
  </w:style>
  <w:style w:type="character" w:customStyle="1" w:styleId="StyleBold">
    <w:name w:val="Style Bold"/>
    <w:basedOn w:val="DefaultParagraphFont"/>
    <w:uiPriority w:val="9"/>
    <w:rsid w:val="00CC01A5"/>
    <w:rPr>
      <w:b/>
      <w:bCs/>
    </w:rPr>
  </w:style>
  <w:style w:type="character" w:customStyle="1" w:styleId="aqj">
    <w:name w:val="aqj"/>
    <w:basedOn w:val="DefaultParagraphFont"/>
    <w:rsid w:val="00CC01A5"/>
  </w:style>
  <w:style w:type="character" w:customStyle="1" w:styleId="maintext">
    <w:name w:val="maintext"/>
    <w:basedOn w:val="DefaultParagraphFont"/>
    <w:rsid w:val="00CC01A5"/>
  </w:style>
  <w:style w:type="character" w:customStyle="1" w:styleId="NotBold10Final">
    <w:name w:val="NotBold10Final"/>
    <w:uiPriority w:val="1"/>
    <w:qFormat/>
    <w:rsid w:val="00CC01A5"/>
    <w:rPr>
      <w:rFonts w:ascii="Times New Roman" w:hAnsi="Times New Roman" w:cs="Times New Roman" w:hint="default"/>
      <w:b w:val="0"/>
      <w:bCs w:val="0"/>
      <w:i w:val="0"/>
      <w:iCs w:val="0"/>
      <w:sz w:val="20"/>
    </w:rPr>
  </w:style>
  <w:style w:type="character" w:customStyle="1" w:styleId="Bold12">
    <w:name w:val="Bold12"/>
    <w:uiPriority w:val="1"/>
    <w:qFormat/>
    <w:rsid w:val="00CC01A5"/>
    <w:rPr>
      <w:rFonts w:ascii="Times New Roman" w:hAnsi="Times New Roman" w:cs="Times New Roman" w:hint="default"/>
      <w:b/>
      <w:bCs w:val="0"/>
      <w:sz w:val="24"/>
    </w:rPr>
  </w:style>
  <w:style w:type="character" w:customStyle="1" w:styleId="textexposedshow">
    <w:name w:val="text_exposed_show"/>
    <w:basedOn w:val="DefaultParagraphFont"/>
    <w:rsid w:val="00CC01A5"/>
  </w:style>
  <w:style w:type="character" w:customStyle="1" w:styleId="TagGreg">
    <w:name w:val="TagGreg"/>
    <w:basedOn w:val="DefaultParagraphFont"/>
    <w:uiPriority w:val="1"/>
    <w:qFormat/>
    <w:rsid w:val="00CC01A5"/>
    <w:rPr>
      <w:rFonts w:ascii="Arial" w:hAnsi="Arial" w:cs="Arial" w:hint="default"/>
      <w:b/>
      <w:bCs w:val="0"/>
      <w:sz w:val="24"/>
    </w:rPr>
  </w:style>
  <w:style w:type="character" w:customStyle="1" w:styleId="Style11ptBlackUnderline">
    <w:name w:val="Style 11 pt Black Underline"/>
    <w:rsid w:val="00CC01A5"/>
    <w:rPr>
      <w:color w:val="000000"/>
      <w:sz w:val="20"/>
      <w:u w:val="single"/>
    </w:rPr>
  </w:style>
  <w:style w:type="character" w:customStyle="1" w:styleId="Style11ptBlack">
    <w:name w:val="Style 11 pt Black"/>
    <w:rsid w:val="00CC01A5"/>
    <w:rPr>
      <w:color w:val="000000"/>
      <w:sz w:val="20"/>
    </w:rPr>
  </w:style>
  <w:style w:type="character" w:customStyle="1" w:styleId="swauthor">
    <w:name w:val="sw_author"/>
    <w:rsid w:val="00CC01A5"/>
  </w:style>
  <w:style w:type="character" w:customStyle="1" w:styleId="Mention1">
    <w:name w:val="Mention1"/>
    <w:basedOn w:val="DefaultParagraphFont"/>
    <w:uiPriority w:val="99"/>
    <w:semiHidden/>
    <w:rsid w:val="00CC01A5"/>
    <w:rPr>
      <w:color w:val="2B579A"/>
      <w:shd w:val="clear" w:color="auto" w:fill="E6E6E6"/>
    </w:rPr>
  </w:style>
  <w:style w:type="character" w:customStyle="1" w:styleId="BoldUnderlineChar0">
    <w:name w:val="BoldUnderline Char"/>
    <w:rsid w:val="00CC01A5"/>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CC01A5"/>
  </w:style>
  <w:style w:type="character" w:customStyle="1" w:styleId="wikigeneratedlinkcontent">
    <w:name w:val="wikigeneratedlinkcontent"/>
    <w:basedOn w:val="DefaultParagraphFont"/>
    <w:rsid w:val="00CC01A5"/>
  </w:style>
  <w:style w:type="character" w:customStyle="1" w:styleId="boldunderlineChar1">
    <w:name w:val="bold underline Char"/>
    <w:basedOn w:val="DefaultParagraphFont"/>
    <w:rsid w:val="00CC01A5"/>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CC01A5"/>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CC01A5"/>
    <w:rPr>
      <w:sz w:val="24"/>
    </w:rPr>
  </w:style>
  <w:style w:type="character" w:customStyle="1" w:styleId="box">
    <w:name w:val="box"/>
    <w:basedOn w:val="DefaultParagraphFont"/>
    <w:rsid w:val="00CC01A5"/>
    <w:rPr>
      <w:rFonts w:ascii="Arial" w:hAnsi="Arial" w:cs="Arial" w:hint="default"/>
      <w:b/>
      <w:bCs w:val="0"/>
      <w:color w:val="000000"/>
      <w:sz w:val="19"/>
      <w:szCs w:val="22"/>
      <w:u w:val="thick"/>
      <w:bdr w:val="single" w:sz="12" w:space="0" w:color="auto" w:frame="1"/>
    </w:rPr>
  </w:style>
  <w:style w:type="character" w:customStyle="1" w:styleId="Style8pt">
    <w:name w:val="Style 8 pt"/>
    <w:rsid w:val="00CC01A5"/>
    <w:rPr>
      <w:rFonts w:ascii="Times New Roman" w:hAnsi="Times New Roman" w:cs="Times New Roman" w:hint="default"/>
      <w:strike w:val="0"/>
      <w:dstrike w:val="0"/>
      <w:sz w:val="16"/>
      <w:u w:val="none"/>
      <w:effect w:val="none"/>
    </w:rPr>
  </w:style>
  <w:style w:type="character" w:customStyle="1" w:styleId="7TimesNewRoman">
    <w:name w:val="7 Times New Roman"/>
    <w:rsid w:val="00CC01A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CC01A5"/>
    <w:rPr>
      <w:rFonts w:ascii="Calibri" w:hAnsi="Calibri" w:cs="Calibri" w:hint="default"/>
      <w:b/>
      <w:bCs w:val="0"/>
      <w:szCs w:val="24"/>
      <w:u w:val="single"/>
      <w:lang w:val="en-US" w:eastAsia="en-US" w:bidi="ar-SA"/>
    </w:rPr>
  </w:style>
  <w:style w:type="character" w:customStyle="1" w:styleId="UnderlinedCharChar">
    <w:name w:val="Underlined Char Char"/>
    <w:rsid w:val="00CC01A5"/>
    <w:rPr>
      <w:szCs w:val="28"/>
      <w:u w:val="single"/>
      <w:lang w:val="en-US" w:eastAsia="en-US" w:bidi="ar-SA"/>
    </w:rPr>
  </w:style>
  <w:style w:type="character" w:customStyle="1" w:styleId="Style9ptUnderline">
    <w:name w:val="Style 9 pt Underline"/>
    <w:rsid w:val="00CC01A5"/>
    <w:rPr>
      <w:sz w:val="20"/>
      <w:u w:val="single"/>
    </w:rPr>
  </w:style>
  <w:style w:type="character" w:customStyle="1" w:styleId="StyleTimesNewRoman9pt">
    <w:name w:val="Style Times New Roman 9 pt"/>
    <w:rsid w:val="00CC01A5"/>
    <w:rPr>
      <w:sz w:val="20"/>
    </w:rPr>
  </w:style>
  <w:style w:type="character" w:customStyle="1" w:styleId="Style9ptItalicUnderline">
    <w:name w:val="Style 9 pt Italic Underline"/>
    <w:rsid w:val="00CC01A5"/>
    <w:rPr>
      <w:i/>
      <w:iCs/>
      <w:sz w:val="20"/>
      <w:u w:val="single"/>
    </w:rPr>
  </w:style>
  <w:style w:type="character" w:customStyle="1" w:styleId="Style9ptBoldUnderline">
    <w:name w:val="Style 9 pt Bold Underline"/>
    <w:rsid w:val="00CC01A5"/>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CC01A5"/>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CC01A5"/>
    <w:rPr>
      <w:rFonts w:ascii="Calibri" w:hAnsi="Calibri" w:cs="Calibri"/>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CC01A5"/>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CC01A5"/>
    <w:rPr>
      <w:rFonts w:ascii="Calibri" w:hAnsi="Calibri" w:cs="Calibri"/>
      <w:sz w:val="22"/>
    </w:rPr>
  </w:style>
  <w:style w:type="character" w:customStyle="1" w:styleId="term">
    <w:name w:val="term"/>
    <w:basedOn w:val="DefaultParagraphFont"/>
    <w:rsid w:val="00CC01A5"/>
  </w:style>
  <w:style w:type="character" w:customStyle="1" w:styleId="Style9ptUnderline2">
    <w:name w:val="Style 9 pt Underline2"/>
    <w:rsid w:val="00CC01A5"/>
    <w:rPr>
      <w:sz w:val="20"/>
      <w:u w:val="single"/>
    </w:rPr>
  </w:style>
  <w:style w:type="character" w:customStyle="1" w:styleId="CharChar11">
    <w:name w:val="Char Char11"/>
    <w:rsid w:val="00CC01A5"/>
    <w:rPr>
      <w:rFonts w:ascii="Arial" w:hAnsi="Arial" w:cs="Arial" w:hint="default"/>
      <w:bCs/>
      <w:szCs w:val="26"/>
      <w:u w:val="single"/>
      <w:lang w:val="en-US" w:eastAsia="en-US" w:bidi="ar-SA"/>
    </w:rPr>
  </w:style>
  <w:style w:type="character" w:customStyle="1" w:styleId="12TimesNewRoman">
    <w:name w:val="12 Times New Roman"/>
    <w:rsid w:val="00CC01A5"/>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CC01A5"/>
    <w:rPr>
      <w:u w:val="single"/>
      <w:lang w:val="en-US" w:eastAsia="en-US" w:bidi="ar-SA"/>
    </w:rPr>
  </w:style>
  <w:style w:type="character" w:customStyle="1" w:styleId="Highlightedunderline">
    <w:name w:val="Highlighted underline"/>
    <w:qFormat/>
    <w:rsid w:val="00CC01A5"/>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CC01A5"/>
    <w:rPr>
      <w:rFonts w:ascii="Times New Roman" w:hAnsi="Times New Roman" w:cs="Times New Roman" w:hint="default"/>
      <w:sz w:val="22"/>
    </w:rPr>
  </w:style>
  <w:style w:type="character" w:customStyle="1" w:styleId="pubdate">
    <w:name w:val="pubdate"/>
    <w:rsid w:val="00CC01A5"/>
  </w:style>
  <w:style w:type="character" w:customStyle="1" w:styleId="UnderlineChar1">
    <w:name w:val="Underline Char1"/>
    <w:aliases w:val="Cards + Font: 12 pt Char1"/>
    <w:rsid w:val="00CC01A5"/>
    <w:rPr>
      <w:rFonts w:ascii="Garamond" w:hAnsi="Garamond" w:hint="default"/>
      <w:sz w:val="22"/>
      <w:szCs w:val="24"/>
      <w:u w:val="single"/>
      <w:lang w:val="en-US" w:eastAsia="en-US" w:bidi="ar-SA"/>
    </w:rPr>
  </w:style>
  <w:style w:type="character" w:customStyle="1" w:styleId="Box0">
    <w:name w:val="Box!"/>
    <w:rsid w:val="00CC01A5"/>
    <w:rPr>
      <w:rFonts w:ascii="Times New Roman" w:hAnsi="Times New Roman" w:cs="Times New Roman" w:hint="default"/>
      <w:sz w:val="20"/>
      <w:u w:val="thick"/>
      <w:bdr w:val="single" w:sz="4" w:space="0" w:color="auto" w:frame="1"/>
    </w:rPr>
  </w:style>
  <w:style w:type="character" w:customStyle="1" w:styleId="CharacterStyle1">
    <w:name w:val="Character Style 1"/>
    <w:rsid w:val="00CC01A5"/>
    <w:rPr>
      <w:sz w:val="20"/>
      <w:szCs w:val="20"/>
    </w:rPr>
  </w:style>
  <w:style w:type="character" w:customStyle="1" w:styleId="ReallyfuckingsmallChar0">
    <w:name w:val="Really fucking small Char"/>
    <w:rsid w:val="00CC01A5"/>
    <w:rPr>
      <w:sz w:val="10"/>
      <w:szCs w:val="24"/>
      <w:lang w:val="en-US" w:eastAsia="en-US" w:bidi="ar-SA"/>
    </w:rPr>
  </w:style>
  <w:style w:type="character" w:customStyle="1" w:styleId="SmallText-New">
    <w:name w:val="Small Text - New"/>
    <w:rsid w:val="00CC01A5"/>
    <w:rPr>
      <w:rFonts w:ascii="Arial Narrow" w:hAnsi="Arial Narrow" w:hint="default"/>
      <w:sz w:val="14"/>
    </w:rPr>
  </w:style>
  <w:style w:type="character" w:customStyle="1" w:styleId="Underlined-New">
    <w:name w:val="Underlined - New"/>
    <w:rsid w:val="00CC01A5"/>
    <w:rPr>
      <w:rFonts w:ascii="Arial Narrow" w:hAnsi="Arial Narrow" w:hint="default"/>
      <w:sz w:val="16"/>
      <w:u w:val="single"/>
    </w:rPr>
  </w:style>
  <w:style w:type="character" w:customStyle="1" w:styleId="BoldUnderlining">
    <w:name w:val="Bold Underlining"/>
    <w:rsid w:val="00CC01A5"/>
    <w:rPr>
      <w:b/>
      <w:bCs w:val="0"/>
      <w:u w:val="single"/>
    </w:rPr>
  </w:style>
  <w:style w:type="character" w:customStyle="1" w:styleId="cardCharChar">
    <w:name w:val="card Char Char"/>
    <w:rsid w:val="00CC01A5"/>
    <w:rPr>
      <w:szCs w:val="24"/>
      <w:lang w:val="en-US" w:eastAsia="en-US" w:bidi="ar-SA"/>
    </w:rPr>
  </w:style>
  <w:style w:type="character" w:customStyle="1" w:styleId="flagicon">
    <w:name w:val="flagicon"/>
    <w:basedOn w:val="DefaultParagraphFont"/>
    <w:rsid w:val="00CC01A5"/>
  </w:style>
  <w:style w:type="character" w:customStyle="1" w:styleId="Style11ptUnderline2">
    <w:name w:val="Style 11 pt Underline2"/>
    <w:rsid w:val="00CC01A5"/>
    <w:rPr>
      <w:sz w:val="20"/>
      <w:u w:val="single"/>
    </w:rPr>
  </w:style>
  <w:style w:type="character" w:customStyle="1" w:styleId="Style11ptBoldUnderline2">
    <w:name w:val="Style 11 pt Bold Underline2"/>
    <w:rsid w:val="00CC01A5"/>
    <w:rPr>
      <w:b/>
      <w:bCs/>
      <w:sz w:val="20"/>
      <w:u w:val="single"/>
    </w:rPr>
  </w:style>
  <w:style w:type="character" w:customStyle="1" w:styleId="Style11ptUnderline1">
    <w:name w:val="Style 11 pt Underline1"/>
    <w:rsid w:val="00CC01A5"/>
    <w:rPr>
      <w:sz w:val="20"/>
      <w:u w:val="single"/>
    </w:rPr>
  </w:style>
  <w:style w:type="character" w:customStyle="1" w:styleId="Style11ptBoldUnderline1">
    <w:name w:val="Style 11 pt Bold Underline1"/>
    <w:rsid w:val="00CC01A5"/>
    <w:rPr>
      <w:b/>
      <w:bCs/>
      <w:sz w:val="20"/>
      <w:u w:val="single"/>
    </w:rPr>
  </w:style>
  <w:style w:type="character" w:customStyle="1" w:styleId="1">
    <w:name w:val="1"/>
    <w:rsid w:val="00CC01A5"/>
    <w:rPr>
      <w:rFonts w:ascii="Arial" w:hAnsi="Arial" w:cs="Arial" w:hint="default"/>
      <w:bCs/>
      <w:sz w:val="20"/>
      <w:u w:val="single"/>
      <w:lang w:val="en-US" w:eastAsia="en-US" w:bidi="ar-SA"/>
    </w:rPr>
  </w:style>
  <w:style w:type="character" w:customStyle="1" w:styleId="Style9ptUnderline6">
    <w:name w:val="Style 9 pt Underline6"/>
    <w:rsid w:val="00CC01A5"/>
    <w:rPr>
      <w:sz w:val="20"/>
      <w:u w:val="single"/>
    </w:rPr>
  </w:style>
  <w:style w:type="character" w:customStyle="1" w:styleId="CardUnderlined0">
    <w:name w:val="Card Underlined"/>
    <w:rsid w:val="00CC01A5"/>
    <w:rPr>
      <w:rFonts w:ascii="Garamond" w:hAnsi="Garamond" w:hint="default"/>
      <w:sz w:val="22"/>
      <w:szCs w:val="24"/>
      <w:u w:val="single"/>
      <w:lang w:val="en-US" w:eastAsia="en-US" w:bidi="ar-SA"/>
    </w:rPr>
  </w:style>
  <w:style w:type="character" w:customStyle="1" w:styleId="StyleUnderline1">
    <w:name w:val="Style Underline1"/>
    <w:rsid w:val="00CC01A5"/>
    <w:rPr>
      <w:u w:val="single"/>
    </w:rPr>
  </w:style>
  <w:style w:type="character" w:customStyle="1" w:styleId="A6">
    <w:name w:val="A6"/>
    <w:uiPriority w:val="99"/>
    <w:rsid w:val="00CC01A5"/>
    <w:rPr>
      <w:rFonts w:ascii="Minion Pro" w:hAnsi="Minion Pro" w:cs="Minion Pro" w:hint="default"/>
      <w:color w:val="211D1E"/>
      <w:sz w:val="21"/>
      <w:szCs w:val="21"/>
    </w:rPr>
  </w:style>
  <w:style w:type="character" w:customStyle="1" w:styleId="A11">
    <w:name w:val="A11"/>
    <w:uiPriority w:val="99"/>
    <w:rsid w:val="00CC01A5"/>
    <w:rPr>
      <w:rFonts w:ascii="Minion Pro" w:hAnsi="Minion Pro" w:cs="Minion Pro" w:hint="default"/>
      <w:color w:val="211D1E"/>
      <w:sz w:val="12"/>
      <w:szCs w:val="12"/>
    </w:rPr>
  </w:style>
  <w:style w:type="character" w:customStyle="1" w:styleId="A12">
    <w:name w:val="A12"/>
    <w:uiPriority w:val="99"/>
    <w:rsid w:val="00CC01A5"/>
    <w:rPr>
      <w:rFonts w:ascii="Minion Pro" w:hAnsi="Minion Pro" w:cs="Minion Pro" w:hint="default"/>
      <w:color w:val="211D1E"/>
      <w:sz w:val="22"/>
      <w:szCs w:val="22"/>
    </w:rPr>
  </w:style>
  <w:style w:type="character" w:customStyle="1" w:styleId="CardsCharChar">
    <w:name w:val="Cards Char Char"/>
    <w:rsid w:val="00CC01A5"/>
    <w:rPr>
      <w:szCs w:val="24"/>
      <w:lang w:val="en-US" w:eastAsia="en-US" w:bidi="ar-SA"/>
    </w:rPr>
  </w:style>
  <w:style w:type="character" w:customStyle="1" w:styleId="CitationChar1">
    <w:name w:val="Citation Char1"/>
    <w:basedOn w:val="DefaultParagraphFont"/>
    <w:rsid w:val="00CC01A5"/>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CC01A5"/>
  </w:style>
  <w:style w:type="character" w:customStyle="1" w:styleId="charoverride-4">
    <w:name w:val="charoverride-4"/>
    <w:basedOn w:val="DefaultParagraphFont"/>
    <w:rsid w:val="00CC01A5"/>
  </w:style>
  <w:style w:type="character" w:customStyle="1" w:styleId="charoverride-3">
    <w:name w:val="charoverride-3"/>
    <w:basedOn w:val="DefaultParagraphFont"/>
    <w:rsid w:val="00CC01A5"/>
  </w:style>
  <w:style w:type="character" w:customStyle="1" w:styleId="f">
    <w:name w:val="f"/>
    <w:rsid w:val="00CC01A5"/>
  </w:style>
  <w:style w:type="character" w:customStyle="1" w:styleId="BodyTextChar1">
    <w:name w:val="Body Text Char1"/>
    <w:aliases w:val="BT Char1,Very Small Text Char1"/>
    <w:basedOn w:val="DefaultParagraphFont"/>
    <w:uiPriority w:val="99"/>
    <w:rsid w:val="00CC01A5"/>
    <w:rPr>
      <w:rFonts w:ascii="Times New Roman" w:hAnsi="Times New Roman" w:cs="Times New Roman" w:hint="default"/>
    </w:rPr>
  </w:style>
  <w:style w:type="character" w:customStyle="1" w:styleId="CharChar6">
    <w:name w:val="Char Char6"/>
    <w:rsid w:val="00CC01A5"/>
    <w:rPr>
      <w:rFonts w:ascii="Arial" w:hAnsi="Arial" w:cs="Arial" w:hint="default"/>
      <w:b/>
      <w:bCs/>
      <w:kern w:val="32"/>
      <w:sz w:val="28"/>
      <w:szCs w:val="32"/>
      <w:lang w:val="en-US" w:eastAsia="en-US" w:bidi="ar-SA"/>
    </w:rPr>
  </w:style>
  <w:style w:type="character" w:customStyle="1" w:styleId="standardcontent">
    <w:name w:val="standardcontent"/>
    <w:rsid w:val="00CC01A5"/>
  </w:style>
  <w:style w:type="character" w:customStyle="1" w:styleId="storyby">
    <w:name w:val="storyby"/>
    <w:rsid w:val="00CC01A5"/>
  </w:style>
  <w:style w:type="character" w:customStyle="1" w:styleId="Boxed">
    <w:name w:val="Boxed"/>
    <w:qFormat/>
    <w:rsid w:val="00CC01A5"/>
    <w:rPr>
      <w:rFonts w:ascii="Garamond" w:hAnsi="Garamond" w:hint="default"/>
      <w:sz w:val="20"/>
      <w:bdr w:val="single" w:sz="6" w:space="0" w:color="auto" w:frame="1"/>
    </w:rPr>
  </w:style>
  <w:style w:type="character" w:customStyle="1" w:styleId="ShrinkChar">
    <w:name w:val="Shrink Char"/>
    <w:rsid w:val="00CC01A5"/>
    <w:rPr>
      <w:rFonts w:ascii="Garamond" w:hAnsi="Garamond" w:hint="default"/>
      <w:sz w:val="12"/>
      <w:lang w:val="en-US" w:eastAsia="en-US" w:bidi="ar-SA"/>
    </w:rPr>
  </w:style>
  <w:style w:type="character" w:customStyle="1" w:styleId="CitesChar2">
    <w:name w:val="Cites Char2"/>
    <w:rsid w:val="00CC01A5"/>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CC01A5"/>
    <w:rPr>
      <w:sz w:val="24"/>
      <w:szCs w:val="24"/>
      <w:u w:val="thick"/>
    </w:rPr>
  </w:style>
  <w:style w:type="character" w:customStyle="1" w:styleId="CharChar3">
    <w:name w:val="Char Char3"/>
    <w:rsid w:val="00CC01A5"/>
    <w:rPr>
      <w:rFonts w:ascii="Arial" w:hAnsi="Arial" w:cs="Arial" w:hint="default"/>
      <w:bCs/>
      <w:szCs w:val="26"/>
      <w:u w:val="single"/>
      <w:lang w:val="en-US" w:eastAsia="en-US" w:bidi="ar-SA"/>
    </w:rPr>
  </w:style>
  <w:style w:type="character" w:customStyle="1" w:styleId="UNDERLINECharChar">
    <w:name w:val="UNDERLINE Char Char"/>
    <w:rsid w:val="00CC01A5"/>
    <w:rPr>
      <w:bCs/>
      <w:kern w:val="28"/>
      <w:szCs w:val="32"/>
      <w:u w:val="single"/>
    </w:rPr>
  </w:style>
  <w:style w:type="character" w:customStyle="1" w:styleId="tag1Char">
    <w:name w:val="tag1 Char"/>
    <w:rsid w:val="00CC01A5"/>
    <w:rPr>
      <w:b/>
      <w:bCs w:val="0"/>
      <w:sz w:val="24"/>
    </w:rPr>
  </w:style>
  <w:style w:type="character" w:customStyle="1" w:styleId="SmallFontChar">
    <w:name w:val="Small Font Char"/>
    <w:rsid w:val="00CC01A5"/>
    <w:rPr>
      <w:rFonts w:ascii="Arial" w:eastAsia="Calibri" w:hAnsi="Arial" w:cs="Arial" w:hint="default"/>
      <w:sz w:val="12"/>
      <w:szCs w:val="22"/>
    </w:rPr>
  </w:style>
  <w:style w:type="character" w:customStyle="1" w:styleId="CardUnderlinedChar">
    <w:name w:val="Card Underlined Char"/>
    <w:rsid w:val="00CC01A5"/>
    <w:rPr>
      <w:rFonts w:ascii="Tahoma" w:hAnsi="Tahoma" w:cs="Tahoma" w:hint="default"/>
      <w:sz w:val="18"/>
      <w:u w:val="single"/>
    </w:rPr>
  </w:style>
  <w:style w:type="character" w:customStyle="1" w:styleId="SmallFontCharCharCharChar">
    <w:name w:val="Small Font Char Char Char Char"/>
    <w:rsid w:val="00CC01A5"/>
    <w:rPr>
      <w:rFonts w:ascii="Arial" w:hAnsi="Arial" w:cs="Arial" w:hint="default"/>
      <w:sz w:val="12"/>
      <w:szCs w:val="24"/>
    </w:rPr>
  </w:style>
  <w:style w:type="character" w:customStyle="1" w:styleId="TagCiteChar3">
    <w:name w:val="TagCite Char"/>
    <w:rsid w:val="00CC01A5"/>
    <w:rPr>
      <w:rFonts w:ascii="Garamond" w:hAnsi="Garamond" w:hint="default"/>
      <w:b/>
      <w:bCs w:val="0"/>
      <w:sz w:val="24"/>
      <w:szCs w:val="24"/>
    </w:rPr>
  </w:style>
  <w:style w:type="character" w:customStyle="1" w:styleId="CharChar4">
    <w:name w:val="Char Char4"/>
    <w:rsid w:val="00CC01A5"/>
    <w:rPr>
      <w:b/>
      <w:bCs/>
      <w:sz w:val="28"/>
      <w:szCs w:val="28"/>
    </w:rPr>
  </w:style>
  <w:style w:type="character" w:customStyle="1" w:styleId="Text0">
    <w:name w:val="Text"/>
    <w:qFormat/>
    <w:rsid w:val="00CC01A5"/>
    <w:rPr>
      <w:rFonts w:ascii="Times New Roman" w:hAnsi="Times New Roman" w:cs="Times New Roman" w:hint="default"/>
      <w:sz w:val="20"/>
    </w:rPr>
  </w:style>
  <w:style w:type="character" w:customStyle="1" w:styleId="CharChar5">
    <w:name w:val="Char Char5"/>
    <w:rsid w:val="00CC01A5"/>
    <w:rPr>
      <w:rFonts w:ascii="Arial" w:hAnsi="Arial" w:cs="Arial" w:hint="default"/>
      <w:b/>
      <w:bCs/>
      <w:sz w:val="26"/>
      <w:szCs w:val="26"/>
    </w:rPr>
  </w:style>
  <w:style w:type="character" w:customStyle="1" w:styleId="heading2char2charchar10">
    <w:name w:val="heading2char2charchar1"/>
    <w:rsid w:val="00CC01A5"/>
  </w:style>
  <w:style w:type="character" w:customStyle="1" w:styleId="charchar60">
    <w:name w:val="charchar6"/>
    <w:rsid w:val="00CC01A5"/>
  </w:style>
  <w:style w:type="character" w:customStyle="1" w:styleId="yshortcuts">
    <w:name w:val="yshortcuts"/>
    <w:rsid w:val="00CC01A5"/>
  </w:style>
  <w:style w:type="character" w:customStyle="1" w:styleId="term1">
    <w:name w:val="term1"/>
    <w:rsid w:val="00CC01A5"/>
    <w:rPr>
      <w:b/>
      <w:bCs/>
    </w:rPr>
  </w:style>
  <w:style w:type="character" w:customStyle="1" w:styleId="verdana">
    <w:name w:val="verdana"/>
    <w:rsid w:val="00CC01A5"/>
  </w:style>
  <w:style w:type="character" w:customStyle="1" w:styleId="searchtermbold">
    <w:name w:val="searchtermbold"/>
    <w:rsid w:val="00CC01A5"/>
  </w:style>
  <w:style w:type="character" w:customStyle="1" w:styleId="ssl0">
    <w:name w:val="ss_l0"/>
    <w:rsid w:val="00CC01A5"/>
  </w:style>
  <w:style w:type="character" w:customStyle="1" w:styleId="vitstoryheadline">
    <w:name w:val="vitstoryheadline"/>
    <w:rsid w:val="00CC01A5"/>
  </w:style>
  <w:style w:type="character" w:customStyle="1" w:styleId="bps-topic-ident">
    <w:name w:val="bps-topic-ident"/>
    <w:rsid w:val="00CC01A5"/>
  </w:style>
  <w:style w:type="character" w:customStyle="1" w:styleId="byline">
    <w:name w:val="byline"/>
    <w:rsid w:val="00CC01A5"/>
  </w:style>
  <w:style w:type="character" w:customStyle="1" w:styleId="TextUnderlineChar">
    <w:name w:val="Text Underline Char"/>
    <w:rsid w:val="00CC01A5"/>
    <w:rPr>
      <w:rFonts w:ascii="Garamond" w:hAnsi="Garamond" w:cs="Arial" w:hint="default"/>
      <w:bCs/>
      <w:kern w:val="20"/>
      <w:szCs w:val="32"/>
      <w:u w:val="single"/>
      <w:lang w:val="en-US" w:eastAsia="en-US" w:bidi="ar-SA"/>
    </w:rPr>
  </w:style>
  <w:style w:type="character" w:customStyle="1" w:styleId="RegularChar">
    <w:name w:val="Regular Char"/>
    <w:rsid w:val="00CC01A5"/>
    <w:rPr>
      <w:rFonts w:ascii="Garamond" w:hAnsi="Garamond" w:cs="Arial" w:hint="default"/>
      <w:bCs/>
      <w:kern w:val="20"/>
      <w:szCs w:val="32"/>
      <w:lang w:val="en-US" w:eastAsia="en-US" w:bidi="ar-SA"/>
    </w:rPr>
  </w:style>
  <w:style w:type="character" w:customStyle="1" w:styleId="BoldunderlineChar3">
    <w:name w:val="Bold underline Char"/>
    <w:rsid w:val="00CC01A5"/>
    <w:rPr>
      <w:rFonts w:ascii="Garamond" w:hAnsi="Garamond" w:cs="Arial" w:hint="default"/>
      <w:b/>
      <w:bCs/>
      <w:kern w:val="20"/>
      <w:szCs w:val="32"/>
      <w:u w:val="single"/>
      <w:lang w:val="en-US" w:eastAsia="en-US" w:bidi="ar-SA"/>
    </w:rPr>
  </w:style>
  <w:style w:type="character" w:customStyle="1" w:styleId="UnderlinedCard1">
    <w:name w:val="Underlined Card"/>
    <w:rsid w:val="00CC01A5"/>
    <w:rPr>
      <w:rFonts w:ascii="Arial Narrow" w:hAnsi="Arial Narrow" w:hint="default"/>
      <w:sz w:val="22"/>
      <w:u w:val="single"/>
    </w:rPr>
  </w:style>
  <w:style w:type="character" w:customStyle="1" w:styleId="SourceBold">
    <w:name w:val="Source Bold"/>
    <w:rsid w:val="00CC01A5"/>
    <w:rPr>
      <w:rFonts w:ascii="Arial Narrow" w:hAnsi="Arial Narrow" w:hint="default"/>
      <w:b/>
      <w:bCs w:val="0"/>
      <w:strike w:val="0"/>
      <w:dstrike w:val="0"/>
      <w:sz w:val="24"/>
      <w:u w:val="none"/>
      <w:effect w:val="none"/>
    </w:rPr>
  </w:style>
  <w:style w:type="character" w:customStyle="1" w:styleId="Hyperlink1">
    <w:name w:val="Hyperlink1"/>
    <w:rsid w:val="00CC01A5"/>
    <w:rPr>
      <w:color w:val="002FF6"/>
      <w:sz w:val="24"/>
      <w:u w:val="single"/>
    </w:rPr>
  </w:style>
  <w:style w:type="character" w:customStyle="1" w:styleId="CardsFont12pt0">
    <w:name w:val="Cards + Font 12pt"/>
    <w:uiPriority w:val="1"/>
    <w:rsid w:val="00CC01A5"/>
    <w:rPr>
      <w:rFonts w:ascii="Calibri" w:eastAsia="Calibri" w:hAnsi="Calibri" w:cs="Calibri" w:hint="default"/>
      <w:sz w:val="24"/>
      <w:szCs w:val="24"/>
      <w:u w:val="single"/>
      <w:lang w:val="en-US" w:eastAsia="en-US" w:bidi="ar-SA"/>
    </w:rPr>
  </w:style>
  <w:style w:type="character" w:customStyle="1" w:styleId="HilightChar">
    <w:name w:val="Hilight Char"/>
    <w:rsid w:val="00CC01A5"/>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CC01A5"/>
    <w:rPr>
      <w:rFonts w:ascii="Times New Roman" w:eastAsia="Times New Roman" w:hAnsi="Times New Roman" w:cs="Times New Roman" w:hint="default"/>
      <w:sz w:val="20"/>
      <w:szCs w:val="20"/>
      <w:u w:val="single"/>
    </w:rPr>
  </w:style>
  <w:style w:type="character" w:customStyle="1" w:styleId="c1">
    <w:name w:val="c1"/>
    <w:rsid w:val="00CC01A5"/>
  </w:style>
  <w:style w:type="character" w:customStyle="1" w:styleId="author0">
    <w:name w:val="author"/>
    <w:rsid w:val="00CC01A5"/>
    <w:rPr>
      <w:rFonts w:ascii="Times New Roman" w:hAnsi="Times New Roman" w:cs="Times New Roman" w:hint="default"/>
      <w:b/>
      <w:bCs w:val="0"/>
      <w:sz w:val="24"/>
    </w:rPr>
  </w:style>
  <w:style w:type="character" w:customStyle="1" w:styleId="blue">
    <w:name w:val="blue"/>
    <w:basedOn w:val="DefaultParagraphFont"/>
    <w:rsid w:val="00CC01A5"/>
  </w:style>
  <w:style w:type="character" w:customStyle="1" w:styleId="AuthorYear">
    <w:name w:val="AuthorYear"/>
    <w:uiPriority w:val="1"/>
    <w:qFormat/>
    <w:rsid w:val="00CC01A5"/>
    <w:rPr>
      <w:rFonts w:ascii="Georgia" w:hAnsi="Georgia" w:hint="default"/>
      <w:b/>
      <w:bCs w:val="0"/>
      <w:sz w:val="24"/>
    </w:rPr>
  </w:style>
  <w:style w:type="character" w:customStyle="1" w:styleId="Highlight">
    <w:name w:val="Highlight"/>
    <w:uiPriority w:val="1"/>
    <w:qFormat/>
    <w:rsid w:val="00CC01A5"/>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CC01A5"/>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CC01A5"/>
    <w:rPr>
      <w:rFonts w:ascii="Arial" w:hAnsi="Arial" w:cs="Arial" w:hint="default"/>
      <w:color w:val="000000"/>
      <w:sz w:val="12"/>
      <w:szCs w:val="22"/>
    </w:rPr>
  </w:style>
  <w:style w:type="character" w:customStyle="1" w:styleId="Emphasis20">
    <w:name w:val="Emphasis 2"/>
    <w:basedOn w:val="Emphasis"/>
    <w:uiPriority w:val="1"/>
    <w:qFormat/>
    <w:rsid w:val="00CC01A5"/>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CC01A5"/>
    <w:rPr>
      <w:b/>
      <w:bCs w:val="0"/>
      <w:u w:val="thick"/>
      <w:lang w:val="en-US" w:eastAsia="en-US" w:bidi="ar-SA"/>
    </w:rPr>
  </w:style>
  <w:style w:type="character" w:customStyle="1" w:styleId="citation0">
    <w:name w:val="citation"/>
    <w:rsid w:val="00CC01A5"/>
  </w:style>
  <w:style w:type="character" w:customStyle="1" w:styleId="Underline0">
    <w:name w:val="*Underline*"/>
    <w:rsid w:val="00CC01A5"/>
    <w:rPr>
      <w:rFonts w:ascii="Times New Roman" w:hAnsi="Times New Roman" w:cs="Times New Roman" w:hint="default"/>
      <w:b/>
      <w:bCs w:val="0"/>
      <w:sz w:val="24"/>
      <w:u w:val="single"/>
    </w:rPr>
  </w:style>
  <w:style w:type="character" w:customStyle="1" w:styleId="AuthorDate1">
    <w:name w:val="Author Date"/>
    <w:rsid w:val="00CC01A5"/>
    <w:rPr>
      <w:b/>
      <w:bCs w:val="0"/>
      <w:sz w:val="24"/>
      <w:u w:val="thick"/>
    </w:rPr>
  </w:style>
  <w:style w:type="character" w:customStyle="1" w:styleId="UnderlineChar2">
    <w:name w:val="Underline Char2"/>
    <w:rsid w:val="00CC01A5"/>
    <w:rPr>
      <w:rFonts w:ascii="Trebuchet MS" w:hAnsi="Trebuchet MS" w:hint="default"/>
      <w:u w:val="thick"/>
      <w:lang w:val="en-US" w:eastAsia="zh-CN" w:bidi="ar-SA"/>
    </w:rPr>
  </w:style>
  <w:style w:type="character" w:customStyle="1" w:styleId="Style1Char1">
    <w:name w:val="Style1 Char1"/>
    <w:rsid w:val="00CC01A5"/>
    <w:rPr>
      <w:rFonts w:ascii="Book Antiqua" w:hAnsi="Book Antiqua" w:hint="default"/>
      <w:sz w:val="16"/>
      <w:szCs w:val="16"/>
      <w:lang w:val="en-US" w:eastAsia="en-US" w:bidi="ar-SA"/>
    </w:rPr>
  </w:style>
  <w:style w:type="character" w:customStyle="1" w:styleId="NothingChar1">
    <w:name w:val="Nothing Char1"/>
    <w:rsid w:val="00CC01A5"/>
    <w:rPr>
      <w:rFonts w:ascii="Times New Roman" w:eastAsia="Calibri" w:hAnsi="Times New Roman" w:cs="Times New Roman" w:hint="default"/>
      <w:sz w:val="24"/>
      <w:szCs w:val="20"/>
    </w:rPr>
  </w:style>
  <w:style w:type="character" w:customStyle="1" w:styleId="Style2Char1">
    <w:name w:val="Style2 Char1"/>
    <w:rsid w:val="00CC01A5"/>
    <w:rPr>
      <w:rFonts w:ascii="Book Antiqua" w:hAnsi="Book Antiqua" w:hint="default"/>
      <w:szCs w:val="24"/>
      <w:u w:val="thick"/>
      <w:lang w:val="en-US" w:eastAsia="en-US" w:bidi="ar-SA"/>
    </w:rPr>
  </w:style>
  <w:style w:type="character" w:customStyle="1" w:styleId="NormalUnderlineChar0">
    <w:name w:val="Normal Underline Char"/>
    <w:rsid w:val="00CC01A5"/>
    <w:rPr>
      <w:szCs w:val="24"/>
      <w:u w:val="single"/>
    </w:rPr>
  </w:style>
  <w:style w:type="character" w:customStyle="1" w:styleId="heading3char0">
    <w:name w:val="heading3char"/>
    <w:rsid w:val="00CC01A5"/>
  </w:style>
  <w:style w:type="character" w:customStyle="1" w:styleId="SmallChar">
    <w:name w:val="Small Char"/>
    <w:aliases w:val="No Spacing3 Char,No Spacing1 Char1,CD - Cite Char,Debate Text Char1,No Spacing2 Char1,No Spacing11 Char1"/>
    <w:qFormat/>
    <w:rsid w:val="00CC01A5"/>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CC01A5"/>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CC01A5"/>
    <w:rPr>
      <w:b/>
      <w:bCs/>
      <w:iCs/>
      <w:szCs w:val="26"/>
      <w:lang w:val="en-US" w:eastAsia="en-US" w:bidi="ar-SA"/>
    </w:rPr>
  </w:style>
  <w:style w:type="character" w:customStyle="1" w:styleId="comments-post">
    <w:name w:val="comments-post"/>
    <w:rsid w:val="00CC01A5"/>
  </w:style>
  <w:style w:type="character" w:customStyle="1" w:styleId="underlinecardChar">
    <w:name w:val="underline card Char"/>
    <w:rsid w:val="00CC01A5"/>
    <w:rPr>
      <w:rFonts w:ascii="Arial" w:hAnsi="Arial" w:cs="Arial" w:hint="default"/>
      <w:sz w:val="18"/>
      <w:szCs w:val="24"/>
      <w:u w:val="single"/>
      <w:lang w:val="en-US" w:eastAsia="en-US" w:bidi="ar-SA"/>
    </w:rPr>
  </w:style>
  <w:style w:type="character" w:customStyle="1" w:styleId="Irrelevant5fontChar">
    <w:name w:val="Irrelevant (5 font) Char"/>
    <w:rsid w:val="00CC01A5"/>
    <w:rPr>
      <w:sz w:val="10"/>
      <w:szCs w:val="10"/>
      <w:lang w:val="en-US" w:eastAsia="en-US" w:bidi="ar-SA"/>
    </w:rPr>
  </w:style>
  <w:style w:type="character" w:customStyle="1" w:styleId="TagsCharCharChar">
    <w:name w:val="Tags Char Char Char"/>
    <w:rsid w:val="00CC01A5"/>
    <w:rPr>
      <w:b/>
      <w:bCs w:val="0"/>
      <w:lang w:val="en-US" w:eastAsia="en-US" w:bidi="ar-SA"/>
    </w:rPr>
  </w:style>
  <w:style w:type="character" w:customStyle="1" w:styleId="CitesChar1">
    <w:name w:val="Cites Char1"/>
    <w:rsid w:val="00CC01A5"/>
    <w:rPr>
      <w:b/>
      <w:bCs/>
      <w:lang w:val="en-US" w:eastAsia="en-US" w:bidi="ar-SA"/>
    </w:rPr>
  </w:style>
  <w:style w:type="character" w:customStyle="1" w:styleId="Hyperlink13">
    <w:name w:val="Hyperlink13"/>
    <w:rsid w:val="00CC01A5"/>
    <w:rPr>
      <w:b w:val="0"/>
      <w:bCs w:val="0"/>
      <w:strike w:val="0"/>
      <w:dstrike w:val="0"/>
      <w:color w:val="008000"/>
      <w:sz w:val="20"/>
      <w:szCs w:val="20"/>
      <w:u w:val="none"/>
      <w:effect w:val="none"/>
    </w:rPr>
  </w:style>
  <w:style w:type="character" w:customStyle="1" w:styleId="standardcontent1">
    <w:name w:val="standardcontent1"/>
    <w:rsid w:val="00CC01A5"/>
    <w:rPr>
      <w:rFonts w:ascii="Arial" w:hAnsi="Arial" w:cs="Arial" w:hint="default"/>
      <w:strike w:val="0"/>
      <w:dstrike w:val="0"/>
      <w:sz w:val="24"/>
      <w:szCs w:val="24"/>
      <w:u w:val="none"/>
      <w:effect w:val="none"/>
    </w:rPr>
  </w:style>
  <w:style w:type="character" w:customStyle="1" w:styleId="Hyperlink4">
    <w:name w:val="Hyperlink4"/>
    <w:rsid w:val="00CC01A5"/>
    <w:rPr>
      <w:color w:val="000066"/>
      <w:u w:val="single"/>
    </w:rPr>
  </w:style>
  <w:style w:type="character" w:customStyle="1" w:styleId="rddeckline1">
    <w:name w:val="rddeckline1"/>
    <w:rsid w:val="00CC01A5"/>
    <w:rPr>
      <w:rFonts w:ascii="Verdana" w:hAnsi="Verdana" w:hint="default"/>
      <w:b/>
      <w:bCs/>
      <w:sz w:val="22"/>
      <w:szCs w:val="22"/>
    </w:rPr>
  </w:style>
  <w:style w:type="character" w:customStyle="1" w:styleId="link-external">
    <w:name w:val="link-external"/>
    <w:rsid w:val="00CC01A5"/>
  </w:style>
  <w:style w:type="character" w:customStyle="1" w:styleId="contact1">
    <w:name w:val="contact1"/>
    <w:rsid w:val="00CC01A5"/>
    <w:rPr>
      <w:rFonts w:ascii="Tahoma" w:hAnsi="Tahoma" w:cs="Tahoma" w:hint="default"/>
      <w:color w:val="999999"/>
      <w:sz w:val="20"/>
      <w:szCs w:val="20"/>
    </w:rPr>
  </w:style>
  <w:style w:type="character" w:customStyle="1" w:styleId="credits1">
    <w:name w:val="credits1"/>
    <w:rsid w:val="00CC01A5"/>
    <w:rPr>
      <w:rFonts w:ascii="Tahoma" w:hAnsi="Tahoma" w:cs="Tahoma" w:hint="default"/>
      <w:color w:val="999999"/>
      <w:sz w:val="16"/>
      <w:szCs w:val="16"/>
    </w:rPr>
  </w:style>
  <w:style w:type="character" w:customStyle="1" w:styleId="underline20">
    <w:name w:val="underline2"/>
    <w:rsid w:val="00CC01A5"/>
    <w:rPr>
      <w:u w:val="single"/>
    </w:rPr>
  </w:style>
  <w:style w:type="character" w:customStyle="1" w:styleId="CardsFont12ptCharCharCharChar">
    <w:name w:val="Cards + Font: 12 pt Char Char Char Char"/>
    <w:rsid w:val="00CC01A5"/>
    <w:rPr>
      <w:sz w:val="24"/>
      <w:szCs w:val="24"/>
      <w:u w:val="thick"/>
      <w:lang w:val="en-US" w:eastAsia="en-US" w:bidi="ar-SA"/>
    </w:rPr>
  </w:style>
  <w:style w:type="character" w:customStyle="1" w:styleId="UnderlinedCardChar0">
    <w:name w:val="Underlined Card Char"/>
    <w:rsid w:val="00CC01A5"/>
    <w:rPr>
      <w:rFonts w:ascii="Palatino Linotype" w:hAnsi="Palatino Linotype" w:hint="default"/>
      <w:u w:val="single"/>
      <w:lang w:val="en-US" w:eastAsia="en-US" w:bidi="ar-SA"/>
    </w:rPr>
  </w:style>
  <w:style w:type="character" w:customStyle="1" w:styleId="Style10ptUnderline">
    <w:name w:val="Style 10 pt Underline"/>
    <w:rsid w:val="00CC01A5"/>
    <w:rPr>
      <w:sz w:val="32"/>
      <w:szCs w:val="32"/>
      <w:u w:val="single"/>
    </w:rPr>
  </w:style>
  <w:style w:type="character" w:customStyle="1" w:styleId="StyleBoldText12pt10ptNotBoldKernat16pt">
    <w:name w:val="Style Bold Text 12 pt + 10 pt Not Bold Kern at 16 pt"/>
    <w:rsid w:val="00CC01A5"/>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CC01A5"/>
  </w:style>
  <w:style w:type="character" w:customStyle="1" w:styleId="Char3">
    <w:name w:val="Char3"/>
    <w:rsid w:val="00CC01A5"/>
    <w:rPr>
      <w:rFonts w:ascii="Arial Narrow" w:eastAsia="Batang" w:hAnsi="Arial Narrow" w:cs="Arial" w:hint="default"/>
      <w:b/>
      <w:bCs/>
      <w:iCs/>
      <w:sz w:val="24"/>
      <w:szCs w:val="28"/>
      <w:lang w:val="en-US" w:eastAsia="en-US" w:bidi="ar-SA"/>
    </w:rPr>
  </w:style>
  <w:style w:type="character" w:customStyle="1" w:styleId="UnderlinedCards">
    <w:name w:val="Underlined Cards"/>
    <w:rsid w:val="00CC01A5"/>
    <w:rPr>
      <w:sz w:val="24"/>
      <w:szCs w:val="24"/>
      <w:u w:val="thick"/>
      <w:lang w:val="en-US" w:eastAsia="en-US" w:bidi="ar-SA"/>
    </w:rPr>
  </w:style>
  <w:style w:type="character" w:customStyle="1" w:styleId="CardsFont12ptCharCharCharCharCharCharCharCharChar">
    <w:name w:val="Cards + Font: 12 pt Char Char Char Char Char Char Char Char Char"/>
    <w:rsid w:val="00CC01A5"/>
    <w:rPr>
      <w:sz w:val="24"/>
      <w:szCs w:val="24"/>
      <w:u w:val="thick"/>
      <w:lang w:val="en-US" w:eastAsia="en-US" w:bidi="ar-SA"/>
    </w:rPr>
  </w:style>
  <w:style w:type="character" w:customStyle="1" w:styleId="highlightcardtextChar">
    <w:name w:val="highlight card text Char"/>
    <w:rsid w:val="00CC01A5"/>
    <w:rPr>
      <w:rFonts w:ascii="Arial" w:hAnsi="Arial" w:cs="Arial" w:hint="default"/>
      <w:color w:val="000000"/>
      <w:sz w:val="18"/>
      <w:szCs w:val="24"/>
      <w:u w:val="single"/>
      <w:lang w:val="en-US" w:eastAsia="en-US" w:bidi="ar-SA"/>
    </w:rPr>
  </w:style>
  <w:style w:type="character" w:customStyle="1" w:styleId="TagsChar4">
    <w:name w:val="Tags Char4"/>
    <w:rsid w:val="00CC01A5"/>
    <w:rPr>
      <w:b/>
      <w:bCs w:val="0"/>
      <w:lang w:val="en-US" w:eastAsia="en-US" w:bidi="ar-SA"/>
    </w:rPr>
  </w:style>
  <w:style w:type="character" w:customStyle="1" w:styleId="hit1">
    <w:name w:val="hit1"/>
    <w:rsid w:val="00CC01A5"/>
    <w:rPr>
      <w:rFonts w:ascii="Verdana" w:hAnsi="Verdana" w:hint="default"/>
      <w:b/>
      <w:bCs/>
      <w:vanish/>
      <w:webHidden w:val="0"/>
      <w:color w:val="CC0033"/>
      <w:sz w:val="20"/>
      <w:szCs w:val="20"/>
      <w:specVanish/>
    </w:rPr>
  </w:style>
  <w:style w:type="character" w:customStyle="1" w:styleId="ssl01">
    <w:name w:val="ss_l01"/>
    <w:rsid w:val="00CC01A5"/>
    <w:rPr>
      <w:rFonts w:ascii="Verdana" w:hAnsi="Verdana" w:hint="default"/>
      <w:color w:val="000000"/>
      <w:sz w:val="20"/>
      <w:szCs w:val="20"/>
    </w:rPr>
  </w:style>
  <w:style w:type="character" w:customStyle="1" w:styleId="tightinline1">
    <w:name w:val="tightinline1"/>
    <w:rsid w:val="00CC01A5"/>
    <w:rPr>
      <w:rFonts w:ascii="Verdana" w:hAnsi="Verdana" w:hint="default"/>
      <w:vanish/>
      <w:webHidden w:val="0"/>
      <w:color w:val="000000"/>
      <w:sz w:val="20"/>
      <w:szCs w:val="20"/>
      <w:specVanish/>
    </w:rPr>
  </w:style>
  <w:style w:type="character" w:customStyle="1" w:styleId="blsp-spelling-corrected">
    <w:name w:val="blsp-spelling-corrected"/>
    <w:rsid w:val="00CC01A5"/>
  </w:style>
  <w:style w:type="character" w:customStyle="1" w:styleId="blsp-spelling-error">
    <w:name w:val="blsp-spelling-error"/>
    <w:rsid w:val="00CC01A5"/>
  </w:style>
  <w:style w:type="character" w:customStyle="1" w:styleId="sup">
    <w:name w:val="sup"/>
    <w:rsid w:val="00CC01A5"/>
  </w:style>
  <w:style w:type="character" w:customStyle="1" w:styleId="pgnum">
    <w:name w:val="pgnum"/>
    <w:rsid w:val="00CC01A5"/>
  </w:style>
  <w:style w:type="character" w:customStyle="1" w:styleId="SmallFontCharChar">
    <w:name w:val="Small Font Char Char"/>
    <w:rsid w:val="00CC01A5"/>
    <w:rPr>
      <w:rFonts w:ascii="Arial" w:hAnsi="Arial" w:cs="Arial" w:hint="default"/>
      <w:sz w:val="12"/>
      <w:szCs w:val="24"/>
      <w:lang w:val="en-US" w:eastAsia="en-US" w:bidi="ar-SA"/>
    </w:rPr>
  </w:style>
  <w:style w:type="character" w:customStyle="1" w:styleId="BoldUnderliningChar">
    <w:name w:val="Bold Underlining Char"/>
    <w:rsid w:val="00CC01A5"/>
    <w:rPr>
      <w:rFonts w:ascii="Arial Narrow" w:eastAsia="Calibri" w:hAnsi="Arial Narrow" w:cs="Times New Roman" w:hint="default"/>
      <w:b/>
      <w:bCs w:val="0"/>
      <w:sz w:val="20"/>
      <w:u w:val="single"/>
    </w:rPr>
  </w:style>
  <w:style w:type="character" w:customStyle="1" w:styleId="bc21">
    <w:name w:val="bc_21"/>
    <w:rsid w:val="00CC01A5"/>
  </w:style>
  <w:style w:type="character" w:customStyle="1" w:styleId="copystyle">
    <w:name w:val="copystyle"/>
    <w:rsid w:val="00CC01A5"/>
  </w:style>
  <w:style w:type="character" w:customStyle="1" w:styleId="boldciteCharChar1">
    <w:name w:val="bold cite Char Char1"/>
    <w:rsid w:val="00CC01A5"/>
    <w:rPr>
      <w:rFonts w:ascii="Arial" w:hAnsi="Arial" w:cs="Arial" w:hint="default"/>
      <w:b/>
      <w:bCs/>
      <w:kern w:val="32"/>
      <w:sz w:val="24"/>
      <w:szCs w:val="24"/>
      <w:lang w:val="en-US" w:eastAsia="en-US" w:bidi="ar-SA"/>
    </w:rPr>
  </w:style>
  <w:style w:type="character" w:customStyle="1" w:styleId="ReadUnderline">
    <w:name w:val="Read Underline"/>
    <w:rsid w:val="00CC01A5"/>
    <w:rPr>
      <w:rFonts w:ascii="Arial" w:hAnsi="Arial" w:cs="Arial" w:hint="default"/>
      <w:b/>
      <w:bCs w:val="0"/>
      <w:sz w:val="18"/>
      <w:u w:val="thick"/>
    </w:rPr>
  </w:style>
  <w:style w:type="character" w:customStyle="1" w:styleId="ShrinkText">
    <w:name w:val="Shrink Text"/>
    <w:rsid w:val="00CC01A5"/>
    <w:rPr>
      <w:sz w:val="16"/>
    </w:rPr>
  </w:style>
  <w:style w:type="character" w:customStyle="1" w:styleId="klink">
    <w:name w:val="klink"/>
    <w:rsid w:val="00CC01A5"/>
  </w:style>
  <w:style w:type="character" w:customStyle="1" w:styleId="noiconheadline">
    <w:name w:val="noicon_headline"/>
    <w:rsid w:val="00CC01A5"/>
  </w:style>
  <w:style w:type="character" w:customStyle="1" w:styleId="BlockTitleCharChar">
    <w:name w:val="Block Title Char Char"/>
    <w:rsid w:val="00CC01A5"/>
    <w:rPr>
      <w:rFonts w:ascii="Georgia" w:hAnsi="Georgia" w:cs="Arial" w:hint="default"/>
      <w:b/>
      <w:bCs/>
      <w:kern w:val="32"/>
      <w:sz w:val="28"/>
      <w:szCs w:val="32"/>
      <w:lang w:val="en-US" w:eastAsia="en-US" w:bidi="ar-SA"/>
    </w:rPr>
  </w:style>
  <w:style w:type="paragraph" w:styleId="MacroText">
    <w:name w:val="macro"/>
    <w:link w:val="MacroTextChar"/>
    <w:unhideWhenUsed/>
    <w:rsid w:val="00CC01A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CC01A5"/>
    <w:rPr>
      <w:rFonts w:ascii="Consolas" w:hAnsi="Consolas" w:cs="Consolas"/>
      <w:sz w:val="20"/>
      <w:szCs w:val="20"/>
    </w:rPr>
  </w:style>
  <w:style w:type="character" w:customStyle="1" w:styleId="pp1">
    <w:name w:val="pp1"/>
    <w:rsid w:val="00CC01A5"/>
    <w:rPr>
      <w:rFonts w:ascii="Times New Roman" w:hAnsi="Times New Roman" w:cs="Times New Roman" w:hint="default"/>
      <w:i w:val="0"/>
      <w:iCs w:val="0"/>
      <w:smallCaps w:val="0"/>
      <w:sz w:val="30"/>
      <w:szCs w:val="30"/>
    </w:rPr>
  </w:style>
  <w:style w:type="character" w:customStyle="1" w:styleId="prbodytext1">
    <w:name w:val="pr_bodytext1"/>
    <w:rsid w:val="00CC01A5"/>
    <w:rPr>
      <w:rFonts w:ascii="Arial" w:hAnsi="Arial" w:cs="Arial" w:hint="default"/>
      <w:sz w:val="20"/>
      <w:szCs w:val="20"/>
    </w:rPr>
  </w:style>
  <w:style w:type="character" w:customStyle="1" w:styleId="italic">
    <w:name w:val="italic"/>
    <w:rsid w:val="00CC01A5"/>
  </w:style>
  <w:style w:type="character" w:customStyle="1" w:styleId="marrontitulobig">
    <w:name w:val="marron_titulo_big"/>
    <w:rsid w:val="00CC01A5"/>
  </w:style>
  <w:style w:type="character" w:customStyle="1" w:styleId="articlehead">
    <w:name w:val="articlehead"/>
    <w:rsid w:val="00CC01A5"/>
  </w:style>
  <w:style w:type="character" w:customStyle="1" w:styleId="lead">
    <w:name w:val="lead"/>
    <w:rsid w:val="00CC01A5"/>
  </w:style>
  <w:style w:type="character" w:customStyle="1" w:styleId="manchettebig2">
    <w:name w:val="manchettebig2"/>
    <w:rsid w:val="00CC01A5"/>
  </w:style>
  <w:style w:type="character" w:customStyle="1" w:styleId="blue3">
    <w:name w:val="blue3"/>
    <w:rsid w:val="00CC01A5"/>
  </w:style>
  <w:style w:type="character" w:customStyle="1" w:styleId="over-title">
    <w:name w:val="over-title"/>
    <w:rsid w:val="00CC01A5"/>
  </w:style>
  <w:style w:type="character" w:customStyle="1" w:styleId="contentheader">
    <w:name w:val="contentheader"/>
    <w:rsid w:val="00CC01A5"/>
  </w:style>
  <w:style w:type="character" w:customStyle="1" w:styleId="Stylecites10ptNotBoldChar">
    <w:name w:val="Style cites + 10 pt Not Bold Char"/>
    <w:rsid w:val="00CC01A5"/>
    <w:rPr>
      <w:rFonts w:ascii="SimSun" w:eastAsia="SimSun" w:hAnsi="SimSun" w:hint="eastAsia"/>
      <w:szCs w:val="24"/>
      <w:lang w:val="en-US" w:eastAsia="zh-CN" w:bidi="ar-SA"/>
    </w:rPr>
  </w:style>
  <w:style w:type="character" w:customStyle="1" w:styleId="tagscharchar0">
    <w:name w:val="tagscharchar"/>
    <w:rsid w:val="00CC01A5"/>
  </w:style>
  <w:style w:type="character" w:customStyle="1" w:styleId="btx">
    <w:name w:val="btx"/>
    <w:rsid w:val="00CC01A5"/>
  </w:style>
  <w:style w:type="character" w:customStyle="1" w:styleId="bhl">
    <w:name w:val="bhl"/>
    <w:rsid w:val="00CC01A5"/>
  </w:style>
  <w:style w:type="character" w:customStyle="1" w:styleId="FontStyle13">
    <w:name w:val="Font Style13"/>
    <w:uiPriority w:val="99"/>
    <w:rsid w:val="00CC01A5"/>
    <w:rPr>
      <w:rFonts w:ascii="Times New Roman" w:hAnsi="Times New Roman" w:cs="Times New Roman" w:hint="default"/>
      <w:sz w:val="18"/>
      <w:szCs w:val="18"/>
    </w:rPr>
  </w:style>
  <w:style w:type="character" w:customStyle="1" w:styleId="FontStyle11">
    <w:name w:val="Font Style11"/>
    <w:uiPriority w:val="99"/>
    <w:rsid w:val="00CC01A5"/>
    <w:rPr>
      <w:rFonts w:ascii="Times New Roman" w:hAnsi="Times New Roman" w:cs="Times New Roman" w:hint="default"/>
      <w:b/>
      <w:bCs/>
      <w:sz w:val="24"/>
      <w:szCs w:val="24"/>
    </w:rPr>
  </w:style>
  <w:style w:type="character" w:customStyle="1" w:styleId="FontStyle12">
    <w:name w:val="Font Style12"/>
    <w:uiPriority w:val="99"/>
    <w:rsid w:val="00CC01A5"/>
    <w:rPr>
      <w:rFonts w:ascii="Times New Roman" w:hAnsi="Times New Roman" w:cs="Times New Roman" w:hint="default"/>
      <w:sz w:val="24"/>
      <w:szCs w:val="24"/>
    </w:rPr>
  </w:style>
  <w:style w:type="character" w:customStyle="1" w:styleId="FontStyle14">
    <w:name w:val="Font Style14"/>
    <w:uiPriority w:val="99"/>
    <w:rsid w:val="00CC01A5"/>
    <w:rPr>
      <w:rFonts w:ascii="Times New Roman" w:hAnsi="Times New Roman" w:cs="Times New Roman" w:hint="default"/>
      <w:i/>
      <w:iCs/>
      <w:sz w:val="18"/>
      <w:szCs w:val="18"/>
    </w:rPr>
  </w:style>
  <w:style w:type="character" w:customStyle="1" w:styleId="FontStyle15">
    <w:name w:val="Font Style15"/>
    <w:uiPriority w:val="99"/>
    <w:rsid w:val="00CC01A5"/>
    <w:rPr>
      <w:rFonts w:ascii="Times New Roman" w:hAnsi="Times New Roman" w:cs="Times New Roman" w:hint="default"/>
      <w:b/>
      <w:bCs/>
      <w:sz w:val="18"/>
      <w:szCs w:val="18"/>
    </w:rPr>
  </w:style>
  <w:style w:type="character" w:customStyle="1" w:styleId="FontStyle16">
    <w:name w:val="Font Style16"/>
    <w:uiPriority w:val="99"/>
    <w:rsid w:val="00CC01A5"/>
    <w:rPr>
      <w:rFonts w:ascii="Times New Roman" w:hAnsi="Times New Roman" w:cs="Times New Roman" w:hint="default"/>
      <w:b/>
      <w:bCs/>
      <w:spacing w:val="-20"/>
      <w:sz w:val="16"/>
      <w:szCs w:val="16"/>
    </w:rPr>
  </w:style>
  <w:style w:type="character" w:customStyle="1" w:styleId="FontStyle17">
    <w:name w:val="Font Style17"/>
    <w:uiPriority w:val="99"/>
    <w:rsid w:val="00CC01A5"/>
    <w:rPr>
      <w:rFonts w:ascii="Times New Roman" w:hAnsi="Times New Roman" w:cs="Times New Roman" w:hint="default"/>
      <w:b/>
      <w:bCs/>
      <w:sz w:val="10"/>
      <w:szCs w:val="10"/>
    </w:rPr>
  </w:style>
  <w:style w:type="character" w:customStyle="1" w:styleId="in-widget">
    <w:name w:val="in-widget"/>
    <w:rsid w:val="00CC01A5"/>
  </w:style>
  <w:style w:type="character" w:customStyle="1" w:styleId="copyright">
    <w:name w:val="copyright"/>
    <w:rsid w:val="00CC01A5"/>
  </w:style>
  <w:style w:type="character" w:customStyle="1" w:styleId="spanstyle">
    <w:name w:val="spanstyle"/>
    <w:rsid w:val="00CC01A5"/>
  </w:style>
  <w:style w:type="character" w:customStyle="1" w:styleId="ssl3">
    <w:name w:val="ss_l3"/>
    <w:rsid w:val="00CC01A5"/>
  </w:style>
  <w:style w:type="character" w:customStyle="1" w:styleId="bold">
    <w:name w:val="bold"/>
    <w:rsid w:val="00CC01A5"/>
  </w:style>
  <w:style w:type="character" w:customStyle="1" w:styleId="docnumbertitle">
    <w:name w:val="doc_number_title"/>
    <w:basedOn w:val="DefaultParagraphFont"/>
    <w:rsid w:val="00CC01A5"/>
  </w:style>
  <w:style w:type="character" w:customStyle="1" w:styleId="StyleUnderlineChar9pt">
    <w:name w:val="Style Underline Char + 9 pt"/>
    <w:basedOn w:val="DefaultParagraphFont"/>
    <w:rsid w:val="00CC01A5"/>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CC01A5"/>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CC01A5"/>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CC01A5"/>
    <w:rPr>
      <w:b w:val="0"/>
      <w:bCs w:val="0"/>
      <w:sz w:val="22"/>
      <w:u w:val="single"/>
      <w:bdr w:val="none" w:sz="0" w:space="0" w:color="auto" w:frame="1"/>
    </w:rPr>
  </w:style>
  <w:style w:type="character" w:customStyle="1" w:styleId="pmterms1">
    <w:name w:val="pmterms1"/>
    <w:rsid w:val="00CC01A5"/>
  </w:style>
  <w:style w:type="character" w:customStyle="1" w:styleId="title1">
    <w:name w:val="title1"/>
    <w:basedOn w:val="DefaultParagraphFont"/>
    <w:rsid w:val="00CC01A5"/>
  </w:style>
  <w:style w:type="character" w:customStyle="1" w:styleId="2">
    <w:name w:val="2"/>
    <w:rsid w:val="00CC01A5"/>
    <w:rPr>
      <w:rFonts w:ascii="Arial" w:hAnsi="Arial" w:cs="Arial" w:hint="default"/>
      <w:bCs/>
      <w:sz w:val="20"/>
      <w:u w:val="single"/>
      <w:lang w:val="en-US" w:eastAsia="en-US" w:bidi="ar-SA"/>
    </w:rPr>
  </w:style>
  <w:style w:type="character" w:customStyle="1" w:styleId="Style11ptBoldUnderline">
    <w:name w:val="Style 11 pt Bold Underline"/>
    <w:rsid w:val="00CC01A5"/>
    <w:rPr>
      <w:b/>
      <w:bCs/>
      <w:sz w:val="20"/>
      <w:u w:val="single"/>
    </w:rPr>
  </w:style>
  <w:style w:type="character" w:customStyle="1" w:styleId="erasure">
    <w:name w:val="erasure"/>
    <w:rsid w:val="00CC01A5"/>
    <w:rPr>
      <w:rFonts w:ascii="Arial" w:hAnsi="Arial" w:cs="Arial" w:hint="default"/>
      <w:strike/>
      <w:color w:val="000000"/>
      <w:szCs w:val="22"/>
      <w:vertAlign w:val="baseline"/>
    </w:rPr>
  </w:style>
  <w:style w:type="character" w:customStyle="1" w:styleId="CardCite1">
    <w:name w:val="CardCite1"/>
    <w:qFormat/>
    <w:rsid w:val="00CC01A5"/>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CC01A5"/>
    <w:rPr>
      <w:u w:val="single"/>
    </w:rPr>
  </w:style>
  <w:style w:type="character" w:customStyle="1" w:styleId="addmd">
    <w:name w:val="addmd"/>
    <w:basedOn w:val="DefaultParagraphFont"/>
    <w:rsid w:val="00CC01A5"/>
  </w:style>
  <w:style w:type="character" w:customStyle="1" w:styleId="MinimizeChar">
    <w:name w:val="Minimize Char"/>
    <w:basedOn w:val="cardChar0"/>
    <w:locked/>
    <w:rsid w:val="00CC01A5"/>
    <w:rPr>
      <w:rFonts w:ascii="Calibri" w:eastAsiaTheme="minorHAnsi" w:hAnsi="Calibri" w:cs="Calibri" w:hint="default"/>
      <w:sz w:val="24"/>
      <w:lang w:eastAsia="en-US"/>
    </w:rPr>
  </w:style>
  <w:style w:type="character" w:customStyle="1" w:styleId="StyleUnderline4">
    <w:name w:val="Style Underline4"/>
    <w:basedOn w:val="DefaultParagraphFont"/>
    <w:rsid w:val="00CC01A5"/>
    <w:rPr>
      <w:u w:val="single"/>
    </w:rPr>
  </w:style>
  <w:style w:type="character" w:customStyle="1" w:styleId="HTMLPreformattedChar1">
    <w:name w:val="HTML Preformatted Char1"/>
    <w:basedOn w:val="DefaultParagraphFont"/>
    <w:uiPriority w:val="99"/>
    <w:rsid w:val="00CC01A5"/>
    <w:rPr>
      <w:rFonts w:ascii="Consolas" w:hAnsi="Consolas" w:cs="Consolas" w:hint="default"/>
      <w:sz w:val="20"/>
      <w:szCs w:val="20"/>
    </w:rPr>
  </w:style>
  <w:style w:type="character" w:customStyle="1" w:styleId="FontStyle39">
    <w:name w:val="Font Style39"/>
    <w:uiPriority w:val="99"/>
    <w:rsid w:val="00CC01A5"/>
    <w:rPr>
      <w:rFonts w:ascii="Constantia" w:hAnsi="Constantia" w:cs="Constantia" w:hint="default"/>
      <w:b/>
      <w:bCs/>
      <w:sz w:val="18"/>
      <w:szCs w:val="18"/>
    </w:rPr>
  </w:style>
  <w:style w:type="character" w:customStyle="1" w:styleId="hidden">
    <w:name w:val="hidden"/>
    <w:basedOn w:val="DefaultParagraphFont"/>
    <w:uiPriority w:val="99"/>
    <w:rsid w:val="00CC01A5"/>
  </w:style>
  <w:style w:type="character" w:customStyle="1" w:styleId="StyleStyleBoldUnderlineIntenseEmphasisUnderlineStyleapple-s1">
    <w:name w:val="Style Style Bold UnderlineIntense EmphasisUnderlineStyleapple-s...1"/>
    <w:basedOn w:val="DefaultParagraphFont"/>
    <w:rsid w:val="00CC01A5"/>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CC01A5"/>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CC01A5"/>
  </w:style>
  <w:style w:type="character" w:customStyle="1" w:styleId="dropcap">
    <w:name w:val="dropcap"/>
    <w:basedOn w:val="DefaultParagraphFont"/>
    <w:rsid w:val="00CC01A5"/>
  </w:style>
  <w:style w:type="character" w:customStyle="1" w:styleId="articleauthor">
    <w:name w:val="articleauthor"/>
    <w:basedOn w:val="DefaultParagraphFont"/>
    <w:rsid w:val="00CC01A5"/>
  </w:style>
  <w:style w:type="character" w:customStyle="1" w:styleId="article-date">
    <w:name w:val="article-date"/>
    <w:basedOn w:val="DefaultParagraphFont"/>
    <w:rsid w:val="00CC01A5"/>
  </w:style>
  <w:style w:type="character" w:customStyle="1" w:styleId="highlightedsearchterm">
    <w:name w:val="highlightedsearchterm"/>
    <w:basedOn w:val="DefaultParagraphFont"/>
    <w:rsid w:val="00CC01A5"/>
  </w:style>
  <w:style w:type="character" w:customStyle="1" w:styleId="bodysubtoc">
    <w:name w:val="bodysubtoc"/>
    <w:basedOn w:val="DefaultParagraphFont"/>
    <w:rsid w:val="00CC01A5"/>
  </w:style>
  <w:style w:type="character" w:customStyle="1" w:styleId="lefttitlesmaller">
    <w:name w:val="lefttitlesmaller"/>
    <w:basedOn w:val="DefaultParagraphFont"/>
    <w:rsid w:val="00CC01A5"/>
  </w:style>
  <w:style w:type="character" w:customStyle="1" w:styleId="mb">
    <w:name w:val="mb"/>
    <w:basedOn w:val="DefaultParagraphFont"/>
    <w:rsid w:val="00CC01A5"/>
  </w:style>
  <w:style w:type="character" w:customStyle="1" w:styleId="fn">
    <w:name w:val="fn"/>
    <w:basedOn w:val="DefaultParagraphFont"/>
    <w:rsid w:val="00CC01A5"/>
  </w:style>
  <w:style w:type="character" w:customStyle="1" w:styleId="smallcaps">
    <w:name w:val="smallcaps"/>
    <w:basedOn w:val="DefaultParagraphFont"/>
    <w:rsid w:val="00CC01A5"/>
  </w:style>
  <w:style w:type="character" w:customStyle="1" w:styleId="field-content">
    <w:name w:val="field-content"/>
    <w:basedOn w:val="DefaultParagraphFont"/>
    <w:rsid w:val="00CC01A5"/>
  </w:style>
  <w:style w:type="character" w:customStyle="1" w:styleId="submitted">
    <w:name w:val="submitted"/>
    <w:basedOn w:val="DefaultParagraphFont"/>
    <w:rsid w:val="00CC01A5"/>
  </w:style>
  <w:style w:type="character" w:customStyle="1" w:styleId="submitted-date">
    <w:name w:val="submitted-date"/>
    <w:basedOn w:val="DefaultParagraphFont"/>
    <w:rsid w:val="00CC01A5"/>
  </w:style>
  <w:style w:type="character" w:customStyle="1" w:styleId="submitted-time">
    <w:name w:val="submitted-time"/>
    <w:basedOn w:val="DefaultParagraphFont"/>
    <w:rsid w:val="00CC01A5"/>
  </w:style>
  <w:style w:type="character" w:customStyle="1" w:styleId="A2">
    <w:name w:val="A2"/>
    <w:uiPriority w:val="99"/>
    <w:rsid w:val="00CC01A5"/>
    <w:rPr>
      <w:rFonts w:ascii="Sabon LT Std" w:hAnsi="Sabon LT Std" w:cs="Sabon LT Std" w:hint="default"/>
      <w:color w:val="000000"/>
      <w:sz w:val="15"/>
      <w:szCs w:val="15"/>
    </w:rPr>
  </w:style>
  <w:style w:type="character" w:customStyle="1" w:styleId="searchword">
    <w:name w:val="searchword"/>
    <w:basedOn w:val="DefaultParagraphFont"/>
    <w:rsid w:val="00CC01A5"/>
  </w:style>
  <w:style w:type="character" w:customStyle="1" w:styleId="meta-prep">
    <w:name w:val="meta-prep"/>
    <w:basedOn w:val="DefaultParagraphFont"/>
    <w:rsid w:val="00CC01A5"/>
  </w:style>
  <w:style w:type="character" w:customStyle="1" w:styleId="entry-date">
    <w:name w:val="entry-date"/>
    <w:basedOn w:val="DefaultParagraphFont"/>
    <w:rsid w:val="00CC01A5"/>
  </w:style>
  <w:style w:type="character" w:customStyle="1" w:styleId="Date1">
    <w:name w:val="Date1"/>
    <w:basedOn w:val="DefaultParagraphFont"/>
    <w:rsid w:val="00CC01A5"/>
  </w:style>
  <w:style w:type="character" w:customStyle="1" w:styleId="CiteReal0">
    <w:name w:val="CiteReal"/>
    <w:uiPriority w:val="1"/>
    <w:qFormat/>
    <w:rsid w:val="00CC01A5"/>
    <w:rPr>
      <w:rFonts w:ascii="Arial" w:hAnsi="Arial" w:cs="Arial" w:hint="default"/>
      <w:b/>
      <w:bCs w:val="0"/>
      <w:sz w:val="24"/>
      <w:u w:val="single"/>
    </w:rPr>
  </w:style>
  <w:style w:type="character" w:customStyle="1" w:styleId="articletitle0">
    <w:name w:val="articletitle"/>
    <w:rsid w:val="00CC01A5"/>
    <w:rPr>
      <w:rFonts w:ascii="Times New Roman" w:hAnsi="Times New Roman" w:cs="Times New Roman" w:hint="default"/>
    </w:rPr>
  </w:style>
  <w:style w:type="character" w:customStyle="1" w:styleId="6pointChar">
    <w:name w:val="6 point Char"/>
    <w:rsid w:val="00CC01A5"/>
    <w:rPr>
      <w:rFonts w:ascii="Times New Roman" w:hAnsi="Times New Roman" w:cs="Times New Roman" w:hint="default"/>
      <w:sz w:val="12"/>
      <w:lang w:val="en-US" w:eastAsia="en-US"/>
    </w:rPr>
  </w:style>
  <w:style w:type="character" w:customStyle="1" w:styleId="StyleThickunderline">
    <w:name w:val="Style Thick underline"/>
    <w:qFormat/>
    <w:rsid w:val="00CC01A5"/>
    <w:rPr>
      <w:u w:val="thick"/>
    </w:rPr>
  </w:style>
  <w:style w:type="character" w:customStyle="1" w:styleId="SmallText2">
    <w:name w:val="SmallText"/>
    <w:rsid w:val="00CC01A5"/>
    <w:rPr>
      <w:color w:val="000000"/>
    </w:rPr>
  </w:style>
  <w:style w:type="character" w:customStyle="1" w:styleId="underline3">
    <w:name w:val="underline3"/>
    <w:basedOn w:val="underline20"/>
    <w:rsid w:val="00CC01A5"/>
    <w:rPr>
      <w:u w:val="single"/>
      <w:bdr w:val="none" w:sz="0" w:space="0" w:color="auto" w:frame="1"/>
      <w:shd w:val="clear" w:color="auto" w:fill="FFFF00"/>
    </w:rPr>
  </w:style>
  <w:style w:type="character" w:customStyle="1" w:styleId="menu">
    <w:name w:val="menu"/>
    <w:basedOn w:val="DefaultParagraphFont"/>
    <w:rsid w:val="00CC01A5"/>
  </w:style>
  <w:style w:type="character" w:customStyle="1" w:styleId="itxtrst">
    <w:name w:val="itxtrst"/>
    <w:rsid w:val="00CC01A5"/>
  </w:style>
  <w:style w:type="character" w:customStyle="1" w:styleId="A-Underlining">
    <w:name w:val="A-Underlining"/>
    <w:basedOn w:val="DefaultParagraphFont"/>
    <w:rsid w:val="00CC01A5"/>
    <w:rPr>
      <w:rFonts w:ascii="Garamond" w:hAnsi="Garamond" w:hint="default"/>
      <w:color w:val="auto"/>
      <w:sz w:val="24"/>
      <w:u w:val="single"/>
    </w:rPr>
  </w:style>
  <w:style w:type="character" w:customStyle="1" w:styleId="AuthorChar">
    <w:name w:val="Author Char"/>
    <w:basedOn w:val="DefaultParagraphFont"/>
    <w:rsid w:val="00CC01A5"/>
    <w:rPr>
      <w:rFonts w:ascii="Times New Roman" w:eastAsia="Times New Roman" w:hAnsi="Times New Roman" w:cs="Times New Roman" w:hint="default"/>
      <w:b/>
      <w:bCs w:val="0"/>
      <w:szCs w:val="20"/>
    </w:rPr>
  </w:style>
  <w:style w:type="character" w:customStyle="1" w:styleId="StyleUnderlineBold">
    <w:name w:val="Style Underline + Bold"/>
    <w:rsid w:val="00CC01A5"/>
    <w:rPr>
      <w:b/>
      <w:bCs/>
      <w:u w:val="single"/>
    </w:rPr>
  </w:style>
  <w:style w:type="character" w:customStyle="1" w:styleId="smallChar0">
    <w:name w:val="small Char"/>
    <w:rsid w:val="00CC01A5"/>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CC01A5"/>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CC01A5"/>
  </w:style>
  <w:style w:type="character" w:customStyle="1" w:styleId="UnderlinedTextCharChar">
    <w:name w:val="Underlined Text Char Char"/>
    <w:basedOn w:val="DefaultParagraphFont"/>
    <w:rsid w:val="00CC01A5"/>
    <w:rPr>
      <w:rFonts w:ascii="Arial" w:hAnsi="Arial" w:cs="Arial" w:hint="default"/>
      <w:bCs/>
      <w:noProof w:val="0"/>
      <w:szCs w:val="26"/>
      <w:u w:val="single"/>
      <w:lang w:val="en-US" w:eastAsia="en-US" w:bidi="ar-SA"/>
    </w:rPr>
  </w:style>
  <w:style w:type="character" w:customStyle="1" w:styleId="il">
    <w:name w:val="il"/>
    <w:rsid w:val="00CC01A5"/>
  </w:style>
  <w:style w:type="character" w:customStyle="1" w:styleId="BodyText12">
    <w:name w:val="Body Text1"/>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CC01A5"/>
  </w:style>
  <w:style w:type="character" w:customStyle="1" w:styleId="HIGHLIGHT0">
    <w:name w:val="HIGHLIGHT"/>
    <w:uiPriority w:val="1"/>
    <w:rsid w:val="00CC01A5"/>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CC01A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CC01A5"/>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CC01A5"/>
    <w:rPr>
      <w:rFonts w:ascii="Garamond" w:hAnsi="Garamond" w:hint="default"/>
      <w:bCs/>
      <w:color w:val="auto"/>
      <w:spacing w:val="5"/>
      <w:sz w:val="20"/>
      <w:u w:val="single"/>
    </w:rPr>
  </w:style>
  <w:style w:type="character" w:customStyle="1" w:styleId="StyleIntenseReferenceGaramondBold">
    <w:name w:val="Style Intense Reference + Garamond Bold"/>
    <w:rsid w:val="00CC01A5"/>
    <w:rPr>
      <w:rFonts w:ascii="Garamond" w:hAnsi="Garamond" w:hint="default"/>
      <w:b/>
      <w:bCs/>
      <w:color w:val="auto"/>
      <w:spacing w:val="5"/>
      <w:sz w:val="20"/>
      <w:u w:val="single"/>
    </w:rPr>
  </w:style>
  <w:style w:type="character" w:customStyle="1" w:styleId="detailtitle">
    <w:name w:val="detailtitle"/>
    <w:basedOn w:val="DefaultParagraphFont"/>
    <w:rsid w:val="00CC01A5"/>
  </w:style>
  <w:style w:type="character" w:customStyle="1" w:styleId="a0">
    <w:name w:val="a"/>
    <w:basedOn w:val="DefaultParagraphFont"/>
    <w:rsid w:val="00CC01A5"/>
  </w:style>
  <w:style w:type="character" w:customStyle="1" w:styleId="newstime">
    <w:name w:val="newstime"/>
    <w:basedOn w:val="DefaultParagraphFont"/>
    <w:rsid w:val="00CC01A5"/>
  </w:style>
  <w:style w:type="character" w:customStyle="1" w:styleId="IntenseReference1">
    <w:name w:val="Intense Reference1"/>
    <w:qFormat/>
    <w:rsid w:val="00CC01A5"/>
    <w:rPr>
      <w:rFonts w:ascii="Arial" w:hAnsi="Arial" w:cs="Arial" w:hint="default"/>
      <w:bCs/>
      <w:color w:val="auto"/>
      <w:spacing w:val="5"/>
      <w:sz w:val="20"/>
      <w:u w:val="thick"/>
    </w:rPr>
  </w:style>
  <w:style w:type="character" w:customStyle="1" w:styleId="TagChar3">
    <w:name w:val="Tag Char3"/>
    <w:rsid w:val="00CC01A5"/>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CC01A5"/>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CC01A5"/>
  </w:style>
  <w:style w:type="character" w:customStyle="1" w:styleId="ilad1">
    <w:name w:val="il_ad1"/>
    <w:rsid w:val="00CC01A5"/>
    <w:rPr>
      <w:vanish/>
      <w:webHidden w:val="0"/>
      <w:color w:val="000000"/>
      <w:u w:val="single"/>
      <w:specVanish/>
    </w:rPr>
  </w:style>
  <w:style w:type="character" w:customStyle="1" w:styleId="ThickUnderlineCharChar">
    <w:name w:val="Thick Underline Char Char"/>
    <w:rsid w:val="00CC01A5"/>
    <w:rPr>
      <w:sz w:val="24"/>
      <w:szCs w:val="24"/>
      <w:u w:val="thick"/>
      <w:lang w:val="en-US" w:eastAsia="en-US" w:bidi="ar-SA"/>
    </w:rPr>
  </w:style>
  <w:style w:type="character" w:customStyle="1" w:styleId="Underline21">
    <w:name w:val="Underline 2"/>
    <w:basedOn w:val="DefaultParagraphFont"/>
    <w:uiPriority w:val="1"/>
    <w:qFormat/>
    <w:rsid w:val="00CC01A5"/>
    <w:rPr>
      <w:b/>
      <w:bCs w:val="0"/>
      <w:u w:val="single"/>
    </w:rPr>
  </w:style>
  <w:style w:type="character" w:customStyle="1" w:styleId="tx">
    <w:name w:val="tx"/>
    <w:basedOn w:val="DefaultParagraphFont"/>
    <w:rsid w:val="00CC01A5"/>
  </w:style>
  <w:style w:type="character" w:customStyle="1" w:styleId="oneclick-link">
    <w:name w:val="oneclick-link"/>
    <w:basedOn w:val="DefaultParagraphFont"/>
    <w:rsid w:val="00CC01A5"/>
  </w:style>
  <w:style w:type="character" w:customStyle="1" w:styleId="EndnoteTextChar">
    <w:name w:val="Endnote Text Char"/>
    <w:basedOn w:val="DefaultParagraphFont"/>
    <w:locked/>
    <w:rsid w:val="00CC01A5"/>
  </w:style>
  <w:style w:type="character" w:customStyle="1" w:styleId="BodyTextFirstIndentChar">
    <w:name w:val="Body Text First Indent Char"/>
    <w:basedOn w:val="Heading8Char"/>
    <w:locked/>
    <w:rsid w:val="00CC01A5"/>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CC01A5"/>
  </w:style>
  <w:style w:type="character" w:customStyle="1" w:styleId="CitesCharCharCharChar">
    <w:name w:val="Cites Char Char Char Char"/>
    <w:locked/>
    <w:rsid w:val="00CC01A5"/>
  </w:style>
  <w:style w:type="character" w:customStyle="1" w:styleId="TagsChar1CharChar">
    <w:name w:val="Tags Char1 Char Char"/>
    <w:locked/>
    <w:rsid w:val="00CC01A5"/>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CC01A5"/>
  </w:style>
  <w:style w:type="character" w:customStyle="1" w:styleId="CardsFont6ptCharCharChar">
    <w:name w:val="Cards + Font: 6 pt Char Char Char"/>
    <w:locked/>
    <w:rsid w:val="00CC01A5"/>
  </w:style>
  <w:style w:type="character" w:customStyle="1" w:styleId="blocktitleChar">
    <w:name w:val="block title Char"/>
    <w:locked/>
    <w:rsid w:val="00CC01A5"/>
  </w:style>
  <w:style w:type="character" w:customStyle="1" w:styleId="Cards1Char">
    <w:name w:val="Cards1 Char"/>
    <w:locked/>
    <w:rsid w:val="00CC01A5"/>
  </w:style>
  <w:style w:type="character" w:customStyle="1" w:styleId="CardsUnderlineChar">
    <w:name w:val="Cards + Underline Char"/>
    <w:locked/>
    <w:rsid w:val="00CC01A5"/>
  </w:style>
  <w:style w:type="character" w:customStyle="1" w:styleId="Debate-CardSmalltextF2Char">
    <w:name w:val="Debate- Card Small text F2 Char"/>
    <w:locked/>
    <w:rsid w:val="00CC01A5"/>
  </w:style>
  <w:style w:type="character" w:customStyle="1" w:styleId="CardTagChar">
    <w:name w:val="Card Tag Char"/>
    <w:locked/>
    <w:rsid w:val="00CC01A5"/>
  </w:style>
  <w:style w:type="character" w:customStyle="1" w:styleId="LanguageStrikeChar">
    <w:name w:val="Language Strike Char"/>
    <w:locked/>
    <w:rsid w:val="00CC01A5"/>
  </w:style>
  <w:style w:type="character" w:customStyle="1" w:styleId="8pointChar">
    <w:name w:val="8 point Char"/>
    <w:locked/>
    <w:rsid w:val="00CC01A5"/>
  </w:style>
  <w:style w:type="character" w:customStyle="1" w:styleId="citationunderlineChar">
    <w:name w:val="citation/underline Char"/>
    <w:locked/>
    <w:rsid w:val="00CC01A5"/>
  </w:style>
  <w:style w:type="character" w:customStyle="1" w:styleId="DateCitesAuthorCharChar">
    <w:name w:val="DateCitesAuthor Char Char"/>
    <w:locked/>
    <w:rsid w:val="00CC01A5"/>
  </w:style>
  <w:style w:type="character" w:customStyle="1" w:styleId="StyleStyle411pt1Char">
    <w:name w:val="Style Style4 + 11 pt1 Char"/>
    <w:locked/>
    <w:rsid w:val="00CC01A5"/>
  </w:style>
  <w:style w:type="character" w:customStyle="1" w:styleId="UnderlineCardChar0">
    <w:name w:val="UnderlineCard Char"/>
    <w:locked/>
    <w:rsid w:val="00CC01A5"/>
  </w:style>
  <w:style w:type="character" w:customStyle="1" w:styleId="CardUpSize-LightChar">
    <w:name w:val="CardUpSize - Light Char"/>
    <w:basedOn w:val="DefaultParagraphFont"/>
    <w:locked/>
    <w:rsid w:val="00CC01A5"/>
  </w:style>
  <w:style w:type="character" w:customStyle="1" w:styleId="CiteCardUpSize-HeavyChar">
    <w:name w:val="Cite // CardUpSize - Heavy Char"/>
    <w:basedOn w:val="DefaultParagraphFont"/>
    <w:locked/>
    <w:rsid w:val="00CC01A5"/>
  </w:style>
  <w:style w:type="character" w:customStyle="1" w:styleId="HotRouteCharCharCharCharCharChar">
    <w:name w:val="Hot Route! Char Char Char Char Char Char"/>
    <w:locked/>
    <w:rsid w:val="00CC01A5"/>
  </w:style>
  <w:style w:type="character" w:customStyle="1" w:styleId="SmallTextCharCharCharChar">
    <w:name w:val="Small Text Char Char Char Char"/>
    <w:locked/>
    <w:rsid w:val="00CC01A5"/>
  </w:style>
  <w:style w:type="character" w:customStyle="1" w:styleId="UnderlineCharCharCharCharCharCharCharChar">
    <w:name w:val="Underline Char Char Char Char Char Char Char Char"/>
    <w:basedOn w:val="DefaultParagraphFont"/>
    <w:locked/>
    <w:rsid w:val="00CC01A5"/>
  </w:style>
  <w:style w:type="character" w:customStyle="1" w:styleId="SmalltextCharCharCharChar0">
    <w:name w:val="Small text Char Char Char Char"/>
    <w:basedOn w:val="DefaultParagraphFont"/>
    <w:locked/>
    <w:rsid w:val="00CC01A5"/>
  </w:style>
  <w:style w:type="character" w:customStyle="1" w:styleId="UnderlinedCardTextChar">
    <w:name w:val="Underlined Card Text Char"/>
    <w:locked/>
    <w:rsid w:val="00CC01A5"/>
  </w:style>
  <w:style w:type="character" w:customStyle="1" w:styleId="cardtextemphasisChar">
    <w:name w:val="card text emphasis Char"/>
    <w:locked/>
    <w:rsid w:val="00CC01A5"/>
  </w:style>
  <w:style w:type="character" w:customStyle="1" w:styleId="CiteCharCharChar">
    <w:name w:val="Cite Char Char Char"/>
    <w:locked/>
    <w:rsid w:val="00CC01A5"/>
  </w:style>
  <w:style w:type="character" w:customStyle="1" w:styleId="CiteCardChar">
    <w:name w:val="Cite_Card Char"/>
    <w:locked/>
    <w:rsid w:val="00CC01A5"/>
  </w:style>
  <w:style w:type="character" w:customStyle="1" w:styleId="BoldandUnderlineCharChar2">
    <w:name w:val="Bold and Underline Char Char2"/>
    <w:locked/>
    <w:rsid w:val="00CC01A5"/>
  </w:style>
  <w:style w:type="character" w:customStyle="1" w:styleId="CiteCardCharCharCharChar">
    <w:name w:val="Cite_Card Char Char Char Char"/>
    <w:locked/>
    <w:rsid w:val="00CC01A5"/>
  </w:style>
  <w:style w:type="character" w:customStyle="1" w:styleId="LittleChar">
    <w:name w:val="Little Char"/>
    <w:locked/>
    <w:rsid w:val="00CC01A5"/>
  </w:style>
  <w:style w:type="character" w:customStyle="1" w:styleId="DebateHeaderChar">
    <w:name w:val="Debate Header Char"/>
    <w:locked/>
    <w:rsid w:val="00CC01A5"/>
  </w:style>
  <w:style w:type="character" w:customStyle="1" w:styleId="UnhighlightedChar">
    <w:name w:val="Unhighlighted Char"/>
    <w:locked/>
    <w:rsid w:val="00CC01A5"/>
  </w:style>
  <w:style w:type="character" w:customStyle="1" w:styleId="StylecardUnderlineChar">
    <w:name w:val="Style card + Underline Char"/>
    <w:locked/>
    <w:rsid w:val="00CC01A5"/>
  </w:style>
  <w:style w:type="character" w:customStyle="1" w:styleId="CiteCardCharCharCharCharCharCharCharChar">
    <w:name w:val="Cite_Card Char Char Char Char Char Char Char Char"/>
    <w:locked/>
    <w:rsid w:val="00CC01A5"/>
  </w:style>
  <w:style w:type="character" w:customStyle="1" w:styleId="CiteNormalChar">
    <w:name w:val="Cite Normal Char"/>
    <w:locked/>
    <w:rsid w:val="00CC01A5"/>
  </w:style>
  <w:style w:type="character" w:customStyle="1" w:styleId="NormaltextCharChar">
    <w:name w:val="Normal text Char Char"/>
    <w:locked/>
    <w:rsid w:val="00CC01A5"/>
  </w:style>
  <w:style w:type="character" w:customStyle="1" w:styleId="underlinedcardChar1">
    <w:name w:val="underlined card Char"/>
    <w:locked/>
    <w:rsid w:val="00CC01A5"/>
  </w:style>
  <w:style w:type="character" w:customStyle="1" w:styleId="Debate-CardTagandCite-F6Char">
    <w:name w:val="Debate- Card Tag and Cite- F6 Char"/>
    <w:locked/>
    <w:rsid w:val="00CC01A5"/>
  </w:style>
  <w:style w:type="character" w:customStyle="1" w:styleId="cardChar2">
    <w:name w:val="%card Char"/>
    <w:locked/>
    <w:rsid w:val="00CC01A5"/>
  </w:style>
  <w:style w:type="character" w:customStyle="1" w:styleId="UnunderlinedTextChar">
    <w:name w:val="Ununderlined Text Char"/>
    <w:locked/>
    <w:rsid w:val="00CC01A5"/>
  </w:style>
  <w:style w:type="character" w:customStyle="1" w:styleId="ReallyfuckingsmallCharCharCharChar">
    <w:name w:val="Really fucking small Char Char Char Char"/>
    <w:locked/>
    <w:rsid w:val="00CC01A5"/>
  </w:style>
  <w:style w:type="character" w:customStyle="1" w:styleId="CardDownx1Char">
    <w:name w:val="CardDown x1 Char"/>
    <w:locked/>
    <w:rsid w:val="00CC01A5"/>
  </w:style>
  <w:style w:type="character" w:customStyle="1" w:styleId="FullCiteChar">
    <w:name w:val="Full Cite Char"/>
    <w:locked/>
    <w:rsid w:val="00CC01A5"/>
  </w:style>
  <w:style w:type="character" w:customStyle="1" w:styleId="evidencetextChar">
    <w:name w:val="evidence text Char"/>
    <w:locked/>
    <w:rsid w:val="00CC01A5"/>
  </w:style>
  <w:style w:type="character" w:customStyle="1" w:styleId="StyleStyleArialNarrow9ptLeft-075ArialNarrowChar">
    <w:name w:val="Style Style Arial Narrow 9 pt Left:  -0.75&quot; + Arial Narrow Char"/>
    <w:locked/>
    <w:rsid w:val="00CC01A5"/>
  </w:style>
  <w:style w:type="character" w:customStyle="1" w:styleId="StyleStyleCardTextLeft-075Right0Char">
    <w:name w:val="Style Style Card Text + Left:  -0.75&quot; + Right:  0&quot; Char"/>
    <w:locked/>
    <w:rsid w:val="00CC01A5"/>
  </w:style>
  <w:style w:type="character" w:customStyle="1" w:styleId="DebateUnderlineBoldChar">
    <w:name w:val="Debate Underline Bold Char"/>
    <w:locked/>
    <w:rsid w:val="00CC01A5"/>
  </w:style>
  <w:style w:type="character" w:customStyle="1" w:styleId="StyleArialNarrow12ptBoldLeft-075Char">
    <w:name w:val="Style Arial Narrow 12 pt Bold Left:  -0.75&quot; Char"/>
    <w:locked/>
    <w:rsid w:val="00CC01A5"/>
  </w:style>
  <w:style w:type="character" w:customStyle="1" w:styleId="StyleStyleevidencetextBorderSinglesolidlineAuto05Char">
    <w:name w:val="Style Style evidence text + Border: : (Single solid line Auto  0.5 ... Char"/>
    <w:locked/>
    <w:rsid w:val="00CC01A5"/>
  </w:style>
  <w:style w:type="character" w:customStyle="1" w:styleId="StyleevidencetextBorderSinglesolidlineAuto05ptLChar">
    <w:name w:val="Style evidence text + Border: : (Single solid line Auto  0.5 pt L... Char"/>
    <w:locked/>
    <w:rsid w:val="00CC01A5"/>
  </w:style>
  <w:style w:type="character" w:customStyle="1" w:styleId="HighlightingChar">
    <w:name w:val="Highlighting Char"/>
    <w:locked/>
    <w:rsid w:val="00CC01A5"/>
  </w:style>
  <w:style w:type="character" w:customStyle="1" w:styleId="UnderliningCharChar1CharCharChar">
    <w:name w:val="Underlining Char Char1 Char Char Char"/>
    <w:locked/>
    <w:rsid w:val="00CC01A5"/>
  </w:style>
  <w:style w:type="character" w:customStyle="1" w:styleId="CiteCharCharCharCharCharChar">
    <w:name w:val="Cite Char Char Char Char Char Char"/>
    <w:locked/>
    <w:rsid w:val="00CC01A5"/>
  </w:style>
  <w:style w:type="character" w:customStyle="1" w:styleId="UnderliningCharCharChar">
    <w:name w:val="Underlining Char Char Char"/>
    <w:locked/>
    <w:rsid w:val="00CC01A5"/>
  </w:style>
  <w:style w:type="character" w:customStyle="1" w:styleId="sup1">
    <w:name w:val="sup1"/>
    <w:rsid w:val="00CC01A5"/>
  </w:style>
  <w:style w:type="character" w:customStyle="1" w:styleId="pgnum1">
    <w:name w:val="pgnum1"/>
    <w:rsid w:val="00CC01A5"/>
  </w:style>
  <w:style w:type="character" w:customStyle="1" w:styleId="nw">
    <w:name w:val="nw"/>
    <w:rsid w:val="00CC01A5"/>
  </w:style>
  <w:style w:type="character" w:customStyle="1" w:styleId="CardsHighlight">
    <w:name w:val="Cards Highlight"/>
    <w:uiPriority w:val="1"/>
    <w:rsid w:val="00CC01A5"/>
  </w:style>
  <w:style w:type="character" w:customStyle="1" w:styleId="apple">
    <w:name w:val="apple"/>
    <w:rsid w:val="00CC01A5"/>
  </w:style>
  <w:style w:type="character" w:customStyle="1" w:styleId="inhoud">
    <w:name w:val="inhoud"/>
    <w:rsid w:val="00CC01A5"/>
  </w:style>
  <w:style w:type="character" w:customStyle="1" w:styleId="CardsUnderlined">
    <w:name w:val="Cards Underlined"/>
    <w:qFormat/>
    <w:rsid w:val="00CC01A5"/>
  </w:style>
  <w:style w:type="character" w:customStyle="1" w:styleId="Cites-AuthorDate">
    <w:name w:val="Cites-Author/Date"/>
    <w:qFormat/>
    <w:rsid w:val="00CC01A5"/>
  </w:style>
  <w:style w:type="character" w:customStyle="1" w:styleId="StyleCardtextChar10pt">
    <w:name w:val="Style Card text Char + 10 pt"/>
    <w:rsid w:val="00CC01A5"/>
  </w:style>
  <w:style w:type="character" w:customStyle="1" w:styleId="UnderliningChar2">
    <w:name w:val="Underlining Char2"/>
    <w:rsid w:val="00CC01A5"/>
  </w:style>
  <w:style w:type="character" w:customStyle="1" w:styleId="UnderliningChar1">
    <w:name w:val="Underlining Char1"/>
    <w:rsid w:val="00CC01A5"/>
  </w:style>
  <w:style w:type="character" w:customStyle="1" w:styleId="smcaps">
    <w:name w:val="smcaps"/>
    <w:rsid w:val="00CC01A5"/>
  </w:style>
  <w:style w:type="character" w:customStyle="1" w:styleId="Style1Char2">
    <w:name w:val="Style1 Char2"/>
    <w:rsid w:val="00CC01A5"/>
  </w:style>
  <w:style w:type="character" w:customStyle="1" w:styleId="inside-head1">
    <w:name w:val="inside-head1"/>
    <w:rsid w:val="00CC01A5"/>
  </w:style>
  <w:style w:type="character" w:customStyle="1" w:styleId="datestamp1">
    <w:name w:val="datestamp1"/>
    <w:rsid w:val="00CC01A5"/>
  </w:style>
  <w:style w:type="character" w:customStyle="1" w:styleId="pagetools1">
    <w:name w:val="pagetools1"/>
    <w:rsid w:val="00CC01A5"/>
  </w:style>
  <w:style w:type="character" w:customStyle="1" w:styleId="smallredtext">
    <w:name w:val="smallredtext"/>
    <w:rsid w:val="00CC01A5"/>
  </w:style>
  <w:style w:type="character" w:customStyle="1" w:styleId="storyheading31">
    <w:name w:val="storyheading31"/>
    <w:rsid w:val="00CC01A5"/>
  </w:style>
  <w:style w:type="character" w:customStyle="1" w:styleId="storydeck31">
    <w:name w:val="storydeck31"/>
    <w:rsid w:val="00CC01A5"/>
  </w:style>
  <w:style w:type="character" w:customStyle="1" w:styleId="subtitle10">
    <w:name w:val="subtitle1"/>
    <w:rsid w:val="00CC01A5"/>
  </w:style>
  <w:style w:type="character" w:customStyle="1" w:styleId="Title10">
    <w:name w:val="Title1"/>
    <w:rsid w:val="00CC01A5"/>
  </w:style>
  <w:style w:type="character" w:customStyle="1" w:styleId="clsbiolink">
    <w:name w:val="clsbiolink"/>
    <w:rsid w:val="00CC01A5"/>
  </w:style>
  <w:style w:type="character" w:customStyle="1" w:styleId="clssmaller">
    <w:name w:val="clssmaller"/>
    <w:rsid w:val="00CC01A5"/>
  </w:style>
  <w:style w:type="character" w:customStyle="1" w:styleId="sm1">
    <w:name w:val="sm1"/>
    <w:rsid w:val="00CC01A5"/>
  </w:style>
  <w:style w:type="character" w:customStyle="1" w:styleId="noindentChar">
    <w:name w:val="noindent Char"/>
    <w:rsid w:val="00CC01A5"/>
  </w:style>
  <w:style w:type="character" w:customStyle="1" w:styleId="SmallChar1">
    <w:name w:val="Small Char1"/>
    <w:rsid w:val="00CC01A5"/>
  </w:style>
  <w:style w:type="character" w:customStyle="1" w:styleId="fullcite0">
    <w:name w:val="fullcite"/>
    <w:rsid w:val="00CC01A5"/>
  </w:style>
  <w:style w:type="character" w:customStyle="1" w:styleId="Style9ptThickunderline">
    <w:name w:val="Style 9 pt Thick underline"/>
    <w:rsid w:val="00CC01A5"/>
  </w:style>
  <w:style w:type="character" w:customStyle="1" w:styleId="CardNotUnderlinedChar">
    <w:name w:val="Card Not Underlined Char"/>
    <w:rsid w:val="00CC01A5"/>
  </w:style>
  <w:style w:type="character" w:customStyle="1" w:styleId="IndexHeadersCharChar">
    <w:name w:val="Index Headers Char Char"/>
    <w:rsid w:val="00CC01A5"/>
  </w:style>
  <w:style w:type="character" w:customStyle="1" w:styleId="CircleChar1">
    <w:name w:val="Circle Char1"/>
    <w:rsid w:val="00CC01A5"/>
  </w:style>
  <w:style w:type="character" w:customStyle="1" w:styleId="textmedium">
    <w:name w:val="textmedium"/>
    <w:rsid w:val="00CC01A5"/>
  </w:style>
  <w:style w:type="character" w:customStyle="1" w:styleId="justify">
    <w:name w:val="justify"/>
    <w:rsid w:val="00CC01A5"/>
  </w:style>
  <w:style w:type="character" w:customStyle="1" w:styleId="SmallCardTextChar">
    <w:name w:val="Small Card Text Char"/>
    <w:rsid w:val="00CC01A5"/>
  </w:style>
  <w:style w:type="character" w:customStyle="1" w:styleId="tagChar30">
    <w:name w:val="tag Char3"/>
    <w:rsid w:val="00CC01A5"/>
  </w:style>
  <w:style w:type="character" w:customStyle="1" w:styleId="medium-normal1">
    <w:name w:val="medium-normal1"/>
    <w:rsid w:val="00CC01A5"/>
  </w:style>
  <w:style w:type="character" w:customStyle="1" w:styleId="inside-head">
    <w:name w:val="inside-head"/>
    <w:rsid w:val="00CC01A5"/>
  </w:style>
  <w:style w:type="character" w:customStyle="1" w:styleId="awtw">
    <w:name w:val="awtw"/>
    <w:rsid w:val="00CC01A5"/>
  </w:style>
  <w:style w:type="character" w:customStyle="1" w:styleId="CardText-Underlined">
    <w:name w:val="Card Text - Underlined"/>
    <w:rsid w:val="00CC01A5"/>
  </w:style>
  <w:style w:type="character" w:customStyle="1" w:styleId="Citation-AuthorDate">
    <w:name w:val="Citation - Author/Date"/>
    <w:rsid w:val="00CC01A5"/>
  </w:style>
  <w:style w:type="character" w:customStyle="1" w:styleId="ld3">
    <w:name w:val="ld3"/>
    <w:rsid w:val="00CC01A5"/>
  </w:style>
  <w:style w:type="character" w:customStyle="1" w:styleId="5Notunderlined">
    <w:name w:val="5 Not underlined"/>
    <w:rsid w:val="00CC01A5"/>
  </w:style>
  <w:style w:type="character" w:customStyle="1" w:styleId="postbody">
    <w:name w:val="postbody"/>
    <w:rsid w:val="00CC01A5"/>
  </w:style>
  <w:style w:type="paragraph" w:styleId="EndnoteText">
    <w:name w:val="endnote text"/>
    <w:basedOn w:val="Normal"/>
    <w:link w:val="EndnoteTextChar1"/>
    <w:unhideWhenUsed/>
    <w:rsid w:val="00CC01A5"/>
    <w:pPr>
      <w:spacing w:after="0" w:line="240" w:lineRule="auto"/>
    </w:pPr>
    <w:rPr>
      <w:rFonts w:eastAsiaTheme="minorHAnsi"/>
      <w:sz w:val="16"/>
      <w:szCs w:val="20"/>
    </w:rPr>
  </w:style>
  <w:style w:type="character" w:customStyle="1" w:styleId="EndnoteTextChar2">
    <w:name w:val="Endnote Text Char2"/>
    <w:basedOn w:val="DefaultParagraphFont"/>
    <w:semiHidden/>
    <w:rsid w:val="00CC01A5"/>
    <w:rPr>
      <w:rFonts w:ascii="Calibri" w:hAnsi="Calibri" w:cs="Calibri"/>
      <w:sz w:val="20"/>
      <w:szCs w:val="20"/>
    </w:rPr>
  </w:style>
  <w:style w:type="character" w:customStyle="1" w:styleId="ssl4">
    <w:name w:val="ss_l4"/>
    <w:rsid w:val="00CC01A5"/>
  </w:style>
  <w:style w:type="character" w:customStyle="1" w:styleId="stylestylebold12pt">
    <w:name w:val="stylestylebold12pt"/>
    <w:rsid w:val="00CC01A5"/>
  </w:style>
  <w:style w:type="character" w:customStyle="1" w:styleId="externaledithide">
    <w:name w:val="external_edit_hide"/>
    <w:rsid w:val="00CC01A5"/>
  </w:style>
  <w:style w:type="character" w:customStyle="1" w:styleId="grey10">
    <w:name w:val="grey10"/>
    <w:rsid w:val="00CC01A5"/>
  </w:style>
  <w:style w:type="character" w:customStyle="1" w:styleId="CharacterStyle20">
    <w:name w:val="Character Style 20"/>
    <w:rsid w:val="00CC01A5"/>
  </w:style>
  <w:style w:type="character" w:customStyle="1" w:styleId="Style11ptUnderlineBorderSinglesolidlineAuto05pt">
    <w:name w:val="Style 11 pt Underline Border: : (Single solid line Auto  0.5 pt..."/>
    <w:rsid w:val="00CC01A5"/>
  </w:style>
  <w:style w:type="character" w:customStyle="1" w:styleId="A9">
    <w:name w:val="A9"/>
    <w:uiPriority w:val="99"/>
    <w:rsid w:val="00CC01A5"/>
  </w:style>
  <w:style w:type="character" w:customStyle="1" w:styleId="A5">
    <w:name w:val="A5"/>
    <w:uiPriority w:val="99"/>
    <w:rsid w:val="00CC01A5"/>
  </w:style>
  <w:style w:type="character" w:customStyle="1" w:styleId="underline1">
    <w:name w:val="underline1"/>
    <w:rsid w:val="00CC01A5"/>
  </w:style>
  <w:style w:type="character" w:customStyle="1" w:styleId="see">
    <w:name w:val="see"/>
    <w:rsid w:val="00CC01A5"/>
  </w:style>
  <w:style w:type="character" w:customStyle="1" w:styleId="CharacterStyle2">
    <w:name w:val="Character Style 2"/>
    <w:rsid w:val="00CC01A5"/>
  </w:style>
  <w:style w:type="character" w:customStyle="1" w:styleId="lightblue">
    <w:name w:val="lightblue"/>
    <w:rsid w:val="00CC01A5"/>
  </w:style>
  <w:style w:type="character" w:customStyle="1" w:styleId="centerheadlines">
    <w:name w:val="centerheadlines"/>
    <w:rsid w:val="00CC01A5"/>
  </w:style>
  <w:style w:type="character" w:customStyle="1" w:styleId="datetime0">
    <w:name w:val="datetime"/>
    <w:rsid w:val="00CC01A5"/>
  </w:style>
  <w:style w:type="character" w:customStyle="1" w:styleId="info">
    <w:name w:val="info"/>
    <w:rsid w:val="00CC01A5"/>
  </w:style>
  <w:style w:type="character" w:customStyle="1" w:styleId="datestory">
    <w:name w:val="datestory"/>
    <w:rsid w:val="00CC01A5"/>
  </w:style>
  <w:style w:type="character" w:customStyle="1" w:styleId="A1">
    <w:name w:val="A1"/>
    <w:uiPriority w:val="99"/>
    <w:rsid w:val="00CC01A5"/>
  </w:style>
  <w:style w:type="character" w:customStyle="1" w:styleId="-SmallText-">
    <w:name w:val="-Small Text-"/>
    <w:rsid w:val="00CC01A5"/>
  </w:style>
  <w:style w:type="character" w:customStyle="1" w:styleId="goohl1">
    <w:name w:val="goohl1"/>
    <w:rsid w:val="00CC01A5"/>
  </w:style>
  <w:style w:type="character" w:customStyle="1" w:styleId="goohl2">
    <w:name w:val="goohl2"/>
    <w:rsid w:val="00CC01A5"/>
  </w:style>
  <w:style w:type="character" w:customStyle="1" w:styleId="goohl0">
    <w:name w:val="goohl0"/>
    <w:rsid w:val="00CC01A5"/>
  </w:style>
  <w:style w:type="character" w:customStyle="1" w:styleId="StyleUnderlineBorderSinglesolidlineAuto05ptLinew">
    <w:name w:val="Style Underline Border: : (Single solid line Auto  0.5 pt Line w..."/>
    <w:basedOn w:val="DefaultParagraphFont"/>
    <w:rsid w:val="00CC01A5"/>
  </w:style>
  <w:style w:type="character" w:customStyle="1" w:styleId="citeschar10">
    <w:name w:val="citeschar1"/>
    <w:basedOn w:val="DefaultParagraphFont"/>
    <w:rsid w:val="00CC01A5"/>
  </w:style>
  <w:style w:type="character" w:customStyle="1" w:styleId="cardunderlinedchar0">
    <w:name w:val="cardunderlinedchar"/>
    <w:basedOn w:val="DefaultParagraphFont"/>
    <w:rsid w:val="00CC01A5"/>
  </w:style>
  <w:style w:type="character" w:customStyle="1" w:styleId="Style1CharCharChar">
    <w:name w:val="Style1 Char Char Char"/>
    <w:locked/>
    <w:rsid w:val="00CC01A5"/>
  </w:style>
  <w:style w:type="character" w:customStyle="1" w:styleId="headline">
    <w:name w:val="headline"/>
    <w:rsid w:val="00CC01A5"/>
  </w:style>
  <w:style w:type="character" w:customStyle="1" w:styleId="provider">
    <w:name w:val="provider"/>
    <w:basedOn w:val="DefaultParagraphFont"/>
    <w:rsid w:val="00CC01A5"/>
  </w:style>
  <w:style w:type="character" w:customStyle="1" w:styleId="ilad">
    <w:name w:val="il_ad"/>
    <w:rsid w:val="00CC01A5"/>
  </w:style>
  <w:style w:type="character" w:customStyle="1" w:styleId="grame">
    <w:name w:val="grame"/>
    <w:rsid w:val="00CC01A5"/>
  </w:style>
  <w:style w:type="character" w:customStyle="1" w:styleId="spelle">
    <w:name w:val="spelle"/>
    <w:rsid w:val="00CC01A5"/>
  </w:style>
  <w:style w:type="character" w:customStyle="1" w:styleId="vitstorybyline">
    <w:name w:val="vitstorybyline"/>
    <w:rsid w:val="00CC01A5"/>
  </w:style>
  <w:style w:type="character" w:customStyle="1" w:styleId="yahoobuzzbadge-form">
    <w:name w:val="yahoobuzzbadge-form"/>
    <w:rsid w:val="00CC01A5"/>
  </w:style>
  <w:style w:type="character" w:customStyle="1" w:styleId="tickerlinx">
    <w:name w:val="tickerlinx"/>
    <w:rsid w:val="00CC01A5"/>
  </w:style>
  <w:style w:type="character" w:customStyle="1" w:styleId="post-author">
    <w:name w:val="post-author"/>
    <w:rsid w:val="00CC01A5"/>
  </w:style>
  <w:style w:type="character" w:customStyle="1" w:styleId="post-timestamp">
    <w:name w:val="post-timestamp"/>
    <w:rsid w:val="00CC01A5"/>
  </w:style>
  <w:style w:type="character" w:customStyle="1" w:styleId="mw-headline">
    <w:name w:val="mw-headline"/>
    <w:rsid w:val="00CC01A5"/>
  </w:style>
  <w:style w:type="character" w:customStyle="1" w:styleId="month">
    <w:name w:val="month"/>
    <w:rsid w:val="00CC01A5"/>
  </w:style>
  <w:style w:type="character" w:customStyle="1" w:styleId="2xBoldUnderline">
    <w:name w:val="2x_Bold_Underline"/>
    <w:rsid w:val="00CC01A5"/>
  </w:style>
  <w:style w:type="character" w:customStyle="1" w:styleId="texttitlebigred">
    <w:name w:val="texttitlebigred"/>
    <w:rsid w:val="00CC01A5"/>
  </w:style>
  <w:style w:type="character" w:customStyle="1" w:styleId="subtitles">
    <w:name w:val="subtitles"/>
    <w:rsid w:val="00CC01A5"/>
  </w:style>
  <w:style w:type="character" w:customStyle="1" w:styleId="UnderlineCharChar1">
    <w:name w:val="Underline Char Char1"/>
    <w:rsid w:val="00CC01A5"/>
  </w:style>
  <w:style w:type="character" w:customStyle="1" w:styleId="CiteCardChar1">
    <w:name w:val="Cite_Card Char1"/>
    <w:rsid w:val="00CC01A5"/>
  </w:style>
  <w:style w:type="character" w:customStyle="1" w:styleId="ptitleinside">
    <w:name w:val="p_title_inside"/>
    <w:rsid w:val="00CC01A5"/>
  </w:style>
  <w:style w:type="character" w:customStyle="1" w:styleId="paramv">
    <w:name w:val="paramv"/>
    <w:rsid w:val="00CC01A5"/>
  </w:style>
  <w:style w:type="character" w:customStyle="1" w:styleId="quotepeekbase">
    <w:name w:val="quotepeekbase"/>
    <w:rsid w:val="00CC01A5"/>
  </w:style>
  <w:style w:type="character" w:customStyle="1" w:styleId="symbol">
    <w:name w:val="symbol"/>
    <w:rsid w:val="00CC01A5"/>
  </w:style>
  <w:style w:type="character" w:customStyle="1" w:styleId="data">
    <w:name w:val="data"/>
    <w:rsid w:val="00CC01A5"/>
  </w:style>
  <w:style w:type="character" w:customStyle="1" w:styleId="cross-head">
    <w:name w:val="cross-head"/>
    <w:rsid w:val="00CC01A5"/>
  </w:style>
  <w:style w:type="character" w:customStyle="1" w:styleId="scaps">
    <w:name w:val="scaps"/>
    <w:rsid w:val="00CC01A5"/>
  </w:style>
  <w:style w:type="character" w:customStyle="1" w:styleId="pub-date">
    <w:name w:val="pub-date"/>
    <w:rsid w:val="00CC01A5"/>
  </w:style>
  <w:style w:type="character" w:customStyle="1" w:styleId="StyleTimesNewRoman12ptBold">
    <w:name w:val="Style Times New Roman 12 pt Bold"/>
    <w:rsid w:val="00CC01A5"/>
  </w:style>
  <w:style w:type="character" w:customStyle="1" w:styleId="AuthorDateF4">
    <w:name w:val="Author Date (F4)"/>
    <w:rsid w:val="00CC01A5"/>
  </w:style>
  <w:style w:type="character" w:customStyle="1" w:styleId="BoldUnderlineF6">
    <w:name w:val="Bold Underline (F6)"/>
    <w:rsid w:val="00CC01A5"/>
  </w:style>
  <w:style w:type="character" w:customStyle="1" w:styleId="grouptext">
    <w:name w:val="group_text"/>
    <w:rsid w:val="00CC01A5"/>
  </w:style>
  <w:style w:type="character" w:customStyle="1" w:styleId="authors">
    <w:name w:val="authors"/>
    <w:rsid w:val="00CC01A5"/>
  </w:style>
  <w:style w:type="character" w:customStyle="1" w:styleId="StyleArial12ptBoldItalic">
    <w:name w:val="Style Arial 12 pt Bold Italic"/>
    <w:rsid w:val="00CC01A5"/>
  </w:style>
  <w:style w:type="character" w:customStyle="1" w:styleId="verdana12grey1">
    <w:name w:val="verdana12grey1"/>
    <w:rsid w:val="00CC01A5"/>
  </w:style>
  <w:style w:type="character" w:customStyle="1" w:styleId="verdana9grey1a">
    <w:name w:val="verdana9grey1a"/>
    <w:rsid w:val="00CC01A5"/>
  </w:style>
  <w:style w:type="character" w:customStyle="1" w:styleId="nn-twttr-share-btn">
    <w:name w:val="nn-twttr-share-btn"/>
    <w:rsid w:val="00CC01A5"/>
  </w:style>
  <w:style w:type="character" w:customStyle="1" w:styleId="count">
    <w:name w:val="count"/>
    <w:rsid w:val="00CC01A5"/>
  </w:style>
  <w:style w:type="character" w:customStyle="1" w:styleId="fbbuttontext">
    <w:name w:val="fb_button_text"/>
    <w:rsid w:val="00CC01A5"/>
  </w:style>
  <w:style w:type="character" w:customStyle="1" w:styleId="comment-count">
    <w:name w:val="comment-count"/>
    <w:rsid w:val="00CC01A5"/>
  </w:style>
  <w:style w:type="character" w:customStyle="1" w:styleId="comment-count-text">
    <w:name w:val="comment-count-text"/>
    <w:rsid w:val="00CC01A5"/>
  </w:style>
  <w:style w:type="character" w:customStyle="1" w:styleId="author-name">
    <w:name w:val="author-name"/>
    <w:rsid w:val="00CC01A5"/>
  </w:style>
  <w:style w:type="character" w:customStyle="1" w:styleId="lightheader">
    <w:name w:val="lightheader"/>
    <w:rsid w:val="00CC01A5"/>
  </w:style>
  <w:style w:type="character" w:customStyle="1" w:styleId="CiteCardCharCharCharCharChar">
    <w:name w:val="Cite_Card Char Char Char Char Char"/>
    <w:rsid w:val="00CC01A5"/>
  </w:style>
  <w:style w:type="character" w:customStyle="1" w:styleId="CiteCardCharCharCharCharCharChar">
    <w:name w:val="Cite_Card Char Char Char Char Char Char"/>
    <w:rsid w:val="00CC01A5"/>
  </w:style>
  <w:style w:type="character" w:customStyle="1" w:styleId="yahoobuzzbadge">
    <w:name w:val="yahoobuzzbadge"/>
    <w:rsid w:val="00CC01A5"/>
  </w:style>
  <w:style w:type="character" w:customStyle="1" w:styleId="fbsharecountinner">
    <w:name w:val="fb_share_count_inner"/>
    <w:rsid w:val="00CC01A5"/>
  </w:style>
  <w:style w:type="character" w:customStyle="1" w:styleId="fbconnectbuttontext">
    <w:name w:val="fbconnectbutton_text"/>
    <w:rsid w:val="00CC01A5"/>
  </w:style>
  <w:style w:type="character" w:customStyle="1" w:styleId="SourcenameChar">
    <w:name w:val="Source name Char"/>
    <w:locked/>
    <w:rsid w:val="00CC01A5"/>
  </w:style>
  <w:style w:type="character" w:customStyle="1" w:styleId="StrongEmphasis">
    <w:name w:val="Strong Emphasis"/>
    <w:rsid w:val="00CC01A5"/>
  </w:style>
  <w:style w:type="character" w:customStyle="1" w:styleId="Caption2">
    <w:name w:val="Caption2"/>
    <w:rsid w:val="00CC01A5"/>
  </w:style>
  <w:style w:type="character" w:customStyle="1" w:styleId="Style11ptItalicUnderline">
    <w:name w:val="Style 11 pt Italic Underline"/>
    <w:rsid w:val="00CC01A5"/>
  </w:style>
  <w:style w:type="character" w:customStyle="1" w:styleId="Style11ptItalic">
    <w:name w:val="Style 11 pt Italic"/>
    <w:rsid w:val="00CC01A5"/>
  </w:style>
  <w:style w:type="character" w:customStyle="1" w:styleId="Style6pt">
    <w:name w:val="Style 6 pt"/>
    <w:qFormat/>
    <w:rsid w:val="00CC01A5"/>
  </w:style>
  <w:style w:type="character" w:customStyle="1" w:styleId="article-articlebody">
    <w:name w:val="article-articlebody"/>
    <w:basedOn w:val="DefaultParagraphFont"/>
    <w:rsid w:val="00CC01A5"/>
  </w:style>
  <w:style w:type="character" w:customStyle="1" w:styleId="pageheader0">
    <w:name w:val="pageheader"/>
    <w:basedOn w:val="DefaultParagraphFont"/>
    <w:rsid w:val="00CC01A5"/>
  </w:style>
  <w:style w:type="character" w:customStyle="1" w:styleId="AuthorCharChar">
    <w:name w:val="Author Char Char"/>
    <w:rsid w:val="00CC01A5"/>
  </w:style>
  <w:style w:type="character" w:customStyle="1" w:styleId="smallchar2">
    <w:name w:val="smallchar"/>
    <w:basedOn w:val="DefaultParagraphFont"/>
    <w:rsid w:val="00CC01A5"/>
  </w:style>
  <w:style w:type="character" w:customStyle="1" w:styleId="Shortcite">
    <w:name w:val="Shortcite"/>
    <w:rsid w:val="00CC01A5"/>
  </w:style>
  <w:style w:type="character" w:customStyle="1" w:styleId="Longcite">
    <w:name w:val="Longcite"/>
    <w:rsid w:val="00CC01A5"/>
  </w:style>
  <w:style w:type="character" w:customStyle="1" w:styleId="StyleStyle7pt8pt">
    <w:name w:val="Style Style 7 pt + 8 pt"/>
    <w:rsid w:val="00CC01A5"/>
  </w:style>
  <w:style w:type="character" w:customStyle="1" w:styleId="StyleStyleThickunderlineBold1">
    <w:name w:val="Style Style Thick underline + Bold1"/>
    <w:rsid w:val="00CC01A5"/>
  </w:style>
  <w:style w:type="character" w:customStyle="1" w:styleId="StyleUnderline2">
    <w:name w:val="Style Underline2"/>
    <w:rsid w:val="00CC01A5"/>
  </w:style>
  <w:style w:type="character" w:customStyle="1" w:styleId="tagchar0">
    <w:name w:val="tagchar"/>
    <w:basedOn w:val="DefaultParagraphFont"/>
    <w:rsid w:val="00CC01A5"/>
  </w:style>
  <w:style w:type="character" w:customStyle="1" w:styleId="address">
    <w:name w:val="address"/>
    <w:rsid w:val="00CC01A5"/>
  </w:style>
  <w:style w:type="character" w:customStyle="1" w:styleId="NormalizationChar">
    <w:name w:val="Normalization Char"/>
    <w:rsid w:val="00CC01A5"/>
  </w:style>
  <w:style w:type="character" w:customStyle="1" w:styleId="maintextbldleft">
    <w:name w:val="maintextbldleft"/>
    <w:basedOn w:val="DefaultParagraphFont"/>
    <w:rsid w:val="00CC01A5"/>
  </w:style>
  <w:style w:type="character" w:customStyle="1" w:styleId="maintextleft">
    <w:name w:val="maintextleft"/>
    <w:basedOn w:val="DefaultParagraphFont"/>
    <w:rsid w:val="00CC01A5"/>
  </w:style>
  <w:style w:type="character" w:customStyle="1" w:styleId="highlight1">
    <w:name w:val="highlight"/>
    <w:rsid w:val="00CC01A5"/>
  </w:style>
  <w:style w:type="character" w:customStyle="1" w:styleId="Shrinker">
    <w:name w:val="Shrinker"/>
    <w:rsid w:val="00CC01A5"/>
  </w:style>
  <w:style w:type="character" w:customStyle="1" w:styleId="heading2char1">
    <w:name w:val="heading2char"/>
    <w:basedOn w:val="DefaultParagraphFont"/>
    <w:rsid w:val="00CC01A5"/>
  </w:style>
  <w:style w:type="character" w:customStyle="1" w:styleId="heading3char1">
    <w:name w:val="heading3char1"/>
    <w:basedOn w:val="DefaultParagraphFont"/>
    <w:rsid w:val="00CC01A5"/>
  </w:style>
  <w:style w:type="character" w:customStyle="1" w:styleId="underlinea">
    <w:name w:val="underlinea"/>
    <w:basedOn w:val="DefaultParagraphFont"/>
    <w:rsid w:val="00CC01A5"/>
  </w:style>
  <w:style w:type="character" w:customStyle="1" w:styleId="StyleUnderlineChar9pt2">
    <w:name w:val="Style Underline Char + 9 pt2"/>
    <w:rsid w:val="00CC01A5"/>
  </w:style>
  <w:style w:type="character" w:customStyle="1" w:styleId="StyleUnderlineChar9ptBold1">
    <w:name w:val="Style Underline Char + 9 pt Bold1"/>
    <w:rsid w:val="00CC01A5"/>
  </w:style>
  <w:style w:type="character" w:customStyle="1" w:styleId="FontStyle329">
    <w:name w:val="Font Style329"/>
    <w:uiPriority w:val="99"/>
    <w:rsid w:val="00CC01A5"/>
  </w:style>
  <w:style w:type="character" w:customStyle="1" w:styleId="styleboldunderline">
    <w:name w:val="styleboldunderline"/>
    <w:rsid w:val="00CC01A5"/>
  </w:style>
  <w:style w:type="character" w:customStyle="1" w:styleId="FontStyle291">
    <w:name w:val="Font Style291"/>
    <w:uiPriority w:val="99"/>
    <w:rsid w:val="00CC01A5"/>
  </w:style>
  <w:style w:type="character" w:customStyle="1" w:styleId="FontStyle232">
    <w:name w:val="Font Style232"/>
    <w:uiPriority w:val="99"/>
    <w:rsid w:val="00CC01A5"/>
  </w:style>
  <w:style w:type="character" w:customStyle="1" w:styleId="MicroTextCharChar">
    <w:name w:val="MicroText Char Char"/>
    <w:rsid w:val="00CC01A5"/>
  </w:style>
  <w:style w:type="character" w:customStyle="1" w:styleId="Hyperlink6">
    <w:name w:val="Hyperlink6"/>
    <w:rsid w:val="00CC01A5"/>
  </w:style>
  <w:style w:type="character" w:customStyle="1" w:styleId="pmterms11">
    <w:name w:val="pmterms11"/>
    <w:rsid w:val="00CC01A5"/>
  </w:style>
  <w:style w:type="character" w:customStyle="1" w:styleId="style61">
    <w:name w:val="style6"/>
    <w:rsid w:val="00CC01A5"/>
  </w:style>
  <w:style w:type="character" w:customStyle="1" w:styleId="Title2">
    <w:name w:val="Title2"/>
    <w:basedOn w:val="DefaultParagraphFont"/>
    <w:rsid w:val="00CC01A5"/>
  </w:style>
  <w:style w:type="character" w:customStyle="1" w:styleId="pmterms12">
    <w:name w:val="pmterms12"/>
    <w:basedOn w:val="DefaultParagraphFont"/>
    <w:rsid w:val="00CC01A5"/>
  </w:style>
  <w:style w:type="character" w:customStyle="1" w:styleId="BoldandUnderlineChar1Char2Char">
    <w:name w:val="Bold and Underline Char1 Char2 Char"/>
    <w:basedOn w:val="DefaultParagraphFont"/>
    <w:rsid w:val="00CC01A5"/>
  </w:style>
  <w:style w:type="character" w:customStyle="1" w:styleId="cardtextsmallCharCharCharCharCharCharCharCharCharCharCharChar">
    <w:name w:val="card text small Char Char Char Char Char Char Char Char Char Char Char Char"/>
    <w:basedOn w:val="DefaultParagraphFont"/>
    <w:rsid w:val="00CC01A5"/>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CC01A5"/>
  </w:style>
  <w:style w:type="character" w:customStyle="1" w:styleId="pmterms2">
    <w:name w:val="pmterms2"/>
    <w:basedOn w:val="DefaultParagraphFont"/>
    <w:rsid w:val="00CC01A5"/>
  </w:style>
  <w:style w:type="character" w:customStyle="1" w:styleId="BoldandUnderlineChar1Char2CharChar">
    <w:name w:val="Bold and Underline Char1 Char2 Char Char"/>
    <w:basedOn w:val="DefaultParagraphFont"/>
    <w:rsid w:val="00CC01A5"/>
  </w:style>
  <w:style w:type="character" w:customStyle="1" w:styleId="UnderlineChar1Char1">
    <w:name w:val="Underline Char1 Char1"/>
    <w:basedOn w:val="DefaultParagraphFont"/>
    <w:rsid w:val="00CC01A5"/>
  </w:style>
  <w:style w:type="character" w:customStyle="1" w:styleId="UnderlineChar6CharCharCharCharCharCharCharChar">
    <w:name w:val="Underline Char6 Char Char Char Char Char Char Char Char"/>
    <w:basedOn w:val="DefaultParagraphFont"/>
    <w:rsid w:val="00CC01A5"/>
  </w:style>
  <w:style w:type="character" w:customStyle="1" w:styleId="BoldText12pt">
    <w:name w:val="Bold Text 12 pt"/>
    <w:autoRedefine/>
    <w:rsid w:val="00CC01A5"/>
  </w:style>
  <w:style w:type="character" w:customStyle="1" w:styleId="Style2CharChar">
    <w:name w:val="Style2 Char Char"/>
    <w:basedOn w:val="DefaultParagraphFont"/>
    <w:rsid w:val="00CC01A5"/>
  </w:style>
  <w:style w:type="character" w:customStyle="1" w:styleId="DebateCiteCharCharChar">
    <w:name w:val="Debate Cite Char Char Char"/>
    <w:basedOn w:val="DefaultParagraphFont"/>
    <w:rsid w:val="00CC01A5"/>
  </w:style>
  <w:style w:type="paragraph" w:styleId="BodyTextFirstIndent">
    <w:name w:val="Body Text First Indent"/>
    <w:basedOn w:val="BodyText"/>
    <w:link w:val="BodyTextFirstIndentChar1"/>
    <w:unhideWhenUsed/>
    <w:rsid w:val="00CC01A5"/>
    <w:pPr>
      <w:spacing w:after="0" w:line="240" w:lineRule="auto"/>
      <w:ind w:firstLine="360"/>
    </w:pPr>
    <w:rPr>
      <w:rFonts w:ascii="Georgia" w:eastAsiaTheme="minorHAnsi" w:hAnsi="Georgia"/>
      <w:sz w:val="16"/>
      <w:szCs w:val="22"/>
    </w:rPr>
  </w:style>
  <w:style w:type="character" w:customStyle="1" w:styleId="BodyTextFirstIndentChar2">
    <w:name w:val="Body Text First Indent Char2"/>
    <w:basedOn w:val="BodyTextChar"/>
    <w:semiHidden/>
    <w:rsid w:val="00CC01A5"/>
    <w:rPr>
      <w:rFonts w:ascii="Calibri" w:hAnsi="Calibri" w:cs="Calibri"/>
      <w:sz w:val="22"/>
    </w:rPr>
  </w:style>
  <w:style w:type="character" w:customStyle="1" w:styleId="Style10ptBold">
    <w:name w:val="Style 10 pt Bold"/>
    <w:basedOn w:val="DefaultParagraphFont"/>
    <w:rsid w:val="00CC01A5"/>
  </w:style>
  <w:style w:type="character" w:customStyle="1" w:styleId="text9">
    <w:name w:val="text9"/>
    <w:basedOn w:val="DefaultParagraphFont"/>
    <w:rsid w:val="00CC01A5"/>
  </w:style>
  <w:style w:type="character" w:customStyle="1" w:styleId="text21">
    <w:name w:val="text21"/>
    <w:basedOn w:val="DefaultParagraphFont"/>
    <w:rsid w:val="00CC01A5"/>
  </w:style>
  <w:style w:type="character" w:customStyle="1" w:styleId="text19">
    <w:name w:val="text19"/>
    <w:basedOn w:val="DefaultParagraphFont"/>
    <w:rsid w:val="00CC01A5"/>
  </w:style>
  <w:style w:type="character" w:customStyle="1" w:styleId="term2">
    <w:name w:val="term2"/>
    <w:basedOn w:val="DefaultParagraphFont"/>
    <w:rsid w:val="00CC01A5"/>
  </w:style>
  <w:style w:type="character" w:customStyle="1" w:styleId="ToReadChar">
    <w:name w:val="To Read Char"/>
    <w:basedOn w:val="DefaultParagraphFont"/>
    <w:rsid w:val="00CC01A5"/>
  </w:style>
  <w:style w:type="character" w:customStyle="1" w:styleId="ToReadCharChar">
    <w:name w:val="To Read Char Char"/>
    <w:basedOn w:val="DefaultParagraphFont"/>
    <w:rsid w:val="00CC01A5"/>
  </w:style>
  <w:style w:type="character" w:customStyle="1" w:styleId="storytextstyle">
    <w:name w:val="storytextstyle"/>
    <w:basedOn w:val="DefaultParagraphFont"/>
    <w:rsid w:val="00CC01A5"/>
  </w:style>
  <w:style w:type="character" w:customStyle="1" w:styleId="cardunderlinedCharChar">
    <w:name w:val="card underlined Char Char"/>
    <w:basedOn w:val="DefaultParagraphFont"/>
    <w:rsid w:val="00CC01A5"/>
  </w:style>
  <w:style w:type="character" w:customStyle="1" w:styleId="articlehead21">
    <w:name w:val="articlehead21"/>
    <w:basedOn w:val="DefaultParagraphFont"/>
    <w:rsid w:val="00CC01A5"/>
  </w:style>
  <w:style w:type="character" w:customStyle="1" w:styleId="BoldandUnderlineChar2Char1">
    <w:name w:val="Bold and Underline Char2 Char1"/>
    <w:basedOn w:val="DefaultParagraphFont"/>
    <w:rsid w:val="00CC01A5"/>
  </w:style>
  <w:style w:type="character" w:customStyle="1" w:styleId="TagCiteChar10">
    <w:name w:val="Tag/Cite Char1"/>
    <w:basedOn w:val="DefaultParagraphFont"/>
    <w:rsid w:val="00CC01A5"/>
  </w:style>
  <w:style w:type="character" w:customStyle="1" w:styleId="CardCharChar0">
    <w:name w:val="Card Char Char"/>
    <w:basedOn w:val="DefaultParagraphFont"/>
    <w:rsid w:val="00CC01A5"/>
  </w:style>
  <w:style w:type="character" w:customStyle="1" w:styleId="BriefTitle1Char">
    <w:name w:val="Brief Title 1 Char"/>
    <w:basedOn w:val="DefaultParagraphFont"/>
    <w:rsid w:val="00CC01A5"/>
  </w:style>
  <w:style w:type="character" w:customStyle="1" w:styleId="TagCiteCharChar">
    <w:name w:val="Tag/Cite Char Char"/>
    <w:basedOn w:val="DefaultParagraphFont"/>
    <w:rsid w:val="00CC01A5"/>
  </w:style>
  <w:style w:type="character" w:customStyle="1" w:styleId="prodgeneral1">
    <w:name w:val="prodgeneral1"/>
    <w:basedOn w:val="DefaultParagraphFont"/>
    <w:rsid w:val="00CC01A5"/>
  </w:style>
  <w:style w:type="character" w:customStyle="1" w:styleId="texto11">
    <w:name w:val="texto11"/>
    <w:basedOn w:val="DefaultParagraphFont"/>
    <w:rsid w:val="00CC01A5"/>
  </w:style>
  <w:style w:type="character" w:customStyle="1" w:styleId="date10">
    <w:name w:val="date1"/>
    <w:basedOn w:val="DefaultParagraphFont"/>
    <w:rsid w:val="00CC01A5"/>
  </w:style>
  <w:style w:type="character" w:customStyle="1" w:styleId="summary1">
    <w:name w:val="summary1"/>
    <w:basedOn w:val="DefaultParagraphFont"/>
    <w:rsid w:val="00CC01A5"/>
  </w:style>
  <w:style w:type="character" w:customStyle="1" w:styleId="text3">
    <w:name w:val="text3"/>
    <w:basedOn w:val="DefaultParagraphFont"/>
    <w:rsid w:val="00CC01A5"/>
  </w:style>
  <w:style w:type="character" w:customStyle="1" w:styleId="featurecontentgray1">
    <w:name w:val="featurecontentgray1"/>
    <w:basedOn w:val="DefaultParagraphFont"/>
    <w:rsid w:val="00CC01A5"/>
  </w:style>
  <w:style w:type="character" w:customStyle="1" w:styleId="CardCharCharChar0">
    <w:name w:val="Card Char Char Char"/>
    <w:basedOn w:val="DefaultParagraphFont"/>
    <w:rsid w:val="00CC01A5"/>
  </w:style>
  <w:style w:type="character" w:customStyle="1" w:styleId="big1">
    <w:name w:val="big1"/>
    <w:basedOn w:val="DefaultParagraphFont"/>
    <w:rsid w:val="00CC01A5"/>
  </w:style>
  <w:style w:type="character" w:customStyle="1" w:styleId="articletitle1">
    <w:name w:val="articletitle1"/>
    <w:basedOn w:val="DefaultParagraphFont"/>
    <w:rsid w:val="00CC01A5"/>
  </w:style>
  <w:style w:type="character" w:customStyle="1" w:styleId="prodgeneral">
    <w:name w:val="prodgeneral"/>
    <w:basedOn w:val="DefaultParagraphFont"/>
    <w:rsid w:val="00CC01A5"/>
  </w:style>
  <w:style w:type="character" w:customStyle="1" w:styleId="Style10pt">
    <w:name w:val="Style 10 pt"/>
    <w:basedOn w:val="DefaultParagraphFont"/>
    <w:rsid w:val="00CC01A5"/>
  </w:style>
  <w:style w:type="character" w:customStyle="1" w:styleId="StyleUnderlineChar0">
    <w:name w:val="Style Underline + Char"/>
    <w:basedOn w:val="DefaultParagraphFont"/>
    <w:rsid w:val="00CC01A5"/>
  </w:style>
  <w:style w:type="character" w:customStyle="1" w:styleId="highlightChar">
    <w:name w:val="highlight Char"/>
    <w:basedOn w:val="DefaultParagraphFont"/>
    <w:rsid w:val="00CC01A5"/>
  </w:style>
  <w:style w:type="character" w:customStyle="1" w:styleId="citeChar0">
    <w:name w:val="cite Char"/>
    <w:basedOn w:val="DefaultParagraphFont"/>
    <w:rsid w:val="00CC01A5"/>
  </w:style>
  <w:style w:type="character" w:customStyle="1" w:styleId="OffensiveLanguageChar">
    <w:name w:val="Offensive Language Char"/>
    <w:rsid w:val="00CC01A5"/>
  </w:style>
  <w:style w:type="character" w:customStyle="1" w:styleId="yellowfadeinnerspan">
    <w:name w:val="yellowfadeinnerspan"/>
    <w:rsid w:val="00CC01A5"/>
  </w:style>
  <w:style w:type="character" w:customStyle="1" w:styleId="ipa">
    <w:name w:val="ipa"/>
    <w:basedOn w:val="DefaultParagraphFont"/>
    <w:rsid w:val="00CC01A5"/>
  </w:style>
  <w:style w:type="character" w:customStyle="1" w:styleId="StyleciteChar">
    <w:name w:val="Style cite + Char"/>
    <w:basedOn w:val="DefaultParagraphFont"/>
    <w:rsid w:val="00CC01A5"/>
  </w:style>
  <w:style w:type="character" w:customStyle="1" w:styleId="H4TagChar1">
    <w:name w:val="H4 (Tag) Char1"/>
    <w:locked/>
    <w:rsid w:val="00CC01A5"/>
  </w:style>
  <w:style w:type="character" w:customStyle="1" w:styleId="DebateUnderlinedChar">
    <w:name w:val="Debate Underlined Char"/>
    <w:locked/>
    <w:rsid w:val="00CC01A5"/>
  </w:style>
  <w:style w:type="character" w:customStyle="1" w:styleId="Card10f2Char">
    <w:name w:val="Card.10.f2 Char"/>
    <w:locked/>
    <w:rsid w:val="00CC01A5"/>
  </w:style>
  <w:style w:type="character" w:customStyle="1" w:styleId="Heading180">
    <w:name w:val="Heading #18_"/>
    <w:basedOn w:val="DefaultParagraphFont"/>
    <w:locked/>
    <w:rsid w:val="00CC01A5"/>
  </w:style>
  <w:style w:type="character" w:customStyle="1" w:styleId="Picturecaption20">
    <w:name w:val="Picture caption (2)_"/>
    <w:basedOn w:val="DefaultParagraphFont"/>
    <w:locked/>
    <w:rsid w:val="00CC01A5"/>
  </w:style>
  <w:style w:type="character" w:customStyle="1" w:styleId="Picturecaption0">
    <w:name w:val="Picture caption_"/>
    <w:basedOn w:val="DefaultParagraphFont"/>
    <w:locked/>
    <w:rsid w:val="00CC01A5"/>
  </w:style>
  <w:style w:type="character" w:customStyle="1" w:styleId="Bodytext311">
    <w:name w:val="Body text (31)_"/>
    <w:basedOn w:val="DefaultParagraphFont"/>
    <w:locked/>
    <w:rsid w:val="00CC01A5"/>
  </w:style>
  <w:style w:type="character" w:customStyle="1" w:styleId="Heading220">
    <w:name w:val="Heading #22_"/>
    <w:basedOn w:val="DefaultParagraphFont"/>
    <w:locked/>
    <w:rsid w:val="00CC01A5"/>
  </w:style>
  <w:style w:type="character" w:customStyle="1" w:styleId="Bodytext1310">
    <w:name w:val="Body text (131)_"/>
    <w:basedOn w:val="DefaultParagraphFont"/>
    <w:locked/>
    <w:rsid w:val="00CC01A5"/>
  </w:style>
  <w:style w:type="character" w:customStyle="1" w:styleId="Bodytext1400">
    <w:name w:val="Body text (140)_"/>
    <w:basedOn w:val="DefaultParagraphFont"/>
    <w:locked/>
    <w:rsid w:val="00CC01A5"/>
  </w:style>
  <w:style w:type="character" w:customStyle="1" w:styleId="Bodytext1410">
    <w:name w:val="Body text (141)_"/>
    <w:basedOn w:val="DefaultParagraphFont"/>
    <w:locked/>
    <w:rsid w:val="00CC01A5"/>
  </w:style>
  <w:style w:type="character" w:customStyle="1" w:styleId="Tableofcontents200">
    <w:name w:val="Table of contents (20)_"/>
    <w:basedOn w:val="DefaultParagraphFont"/>
    <w:locked/>
    <w:rsid w:val="00CC01A5"/>
  </w:style>
  <w:style w:type="character" w:customStyle="1" w:styleId="Tableofcontents210">
    <w:name w:val="Table of contents (21)_"/>
    <w:basedOn w:val="DefaultParagraphFont"/>
    <w:locked/>
    <w:rsid w:val="00CC01A5"/>
  </w:style>
  <w:style w:type="character" w:customStyle="1" w:styleId="Tableofcontents220">
    <w:name w:val="Table of contents (22)_"/>
    <w:basedOn w:val="DefaultParagraphFont"/>
    <w:locked/>
    <w:rsid w:val="00CC01A5"/>
  </w:style>
  <w:style w:type="character" w:customStyle="1" w:styleId="Bodytext1420">
    <w:name w:val="Body text (142)_"/>
    <w:basedOn w:val="DefaultParagraphFont"/>
    <w:locked/>
    <w:rsid w:val="00CC01A5"/>
  </w:style>
  <w:style w:type="character" w:customStyle="1" w:styleId="Bodytext1430">
    <w:name w:val="Body text (143)_"/>
    <w:basedOn w:val="DefaultParagraphFont"/>
    <w:locked/>
    <w:rsid w:val="00CC01A5"/>
  </w:style>
  <w:style w:type="character" w:customStyle="1" w:styleId="Bodytext144Exact">
    <w:name w:val="Body text (144) Exact"/>
    <w:basedOn w:val="DefaultParagraphFont"/>
    <w:locked/>
    <w:rsid w:val="00CC01A5"/>
  </w:style>
  <w:style w:type="character" w:customStyle="1" w:styleId="Bodytext145Exact">
    <w:name w:val="Body text (145) Exact"/>
    <w:basedOn w:val="DefaultParagraphFont"/>
    <w:locked/>
    <w:rsid w:val="00CC01A5"/>
  </w:style>
  <w:style w:type="character" w:customStyle="1" w:styleId="Bodytext1460">
    <w:name w:val="Body text (146)_"/>
    <w:basedOn w:val="DefaultParagraphFont"/>
    <w:locked/>
    <w:rsid w:val="00CC01A5"/>
  </w:style>
  <w:style w:type="character" w:customStyle="1" w:styleId="Heading231">
    <w:name w:val="Heading #23_"/>
    <w:basedOn w:val="DefaultParagraphFont"/>
    <w:locked/>
    <w:rsid w:val="00CC01A5"/>
  </w:style>
  <w:style w:type="character" w:customStyle="1" w:styleId="Picturecaption360">
    <w:name w:val="Picture caption (36)_"/>
    <w:basedOn w:val="DefaultParagraphFont"/>
    <w:locked/>
    <w:rsid w:val="00CC01A5"/>
  </w:style>
  <w:style w:type="character" w:customStyle="1" w:styleId="Picturecaption420">
    <w:name w:val="Picture caption (42)_"/>
    <w:basedOn w:val="DefaultParagraphFont"/>
    <w:locked/>
    <w:rsid w:val="00CC01A5"/>
  </w:style>
  <w:style w:type="character" w:customStyle="1" w:styleId="Bodytext1540">
    <w:name w:val="Body text (154)_"/>
    <w:basedOn w:val="DefaultParagraphFont"/>
    <w:locked/>
    <w:rsid w:val="00CC01A5"/>
  </w:style>
  <w:style w:type="character" w:customStyle="1" w:styleId="Bodytext1550">
    <w:name w:val="Body text (155)_"/>
    <w:basedOn w:val="DefaultParagraphFont"/>
    <w:locked/>
    <w:rsid w:val="00CC01A5"/>
  </w:style>
  <w:style w:type="character" w:customStyle="1" w:styleId="Bodytext1560">
    <w:name w:val="Body text (156)_"/>
    <w:basedOn w:val="DefaultParagraphFont"/>
    <w:locked/>
    <w:rsid w:val="00CC01A5"/>
  </w:style>
  <w:style w:type="character" w:customStyle="1" w:styleId="Bodytext600">
    <w:name w:val="Body text (60)_"/>
    <w:basedOn w:val="DefaultParagraphFont"/>
    <w:locked/>
    <w:rsid w:val="00CC01A5"/>
  </w:style>
  <w:style w:type="character" w:customStyle="1" w:styleId="Bodytext1580">
    <w:name w:val="Body text (158)_"/>
    <w:basedOn w:val="DefaultParagraphFont"/>
    <w:locked/>
    <w:rsid w:val="00CC01A5"/>
  </w:style>
  <w:style w:type="character" w:customStyle="1" w:styleId="Bodytext1590">
    <w:name w:val="Body text (159)_"/>
    <w:basedOn w:val="DefaultParagraphFont"/>
    <w:locked/>
    <w:rsid w:val="00CC01A5"/>
  </w:style>
  <w:style w:type="character" w:customStyle="1" w:styleId="Bodytext1600">
    <w:name w:val="Body text (160)_"/>
    <w:basedOn w:val="DefaultParagraphFont"/>
    <w:locked/>
    <w:rsid w:val="00CC01A5"/>
  </w:style>
  <w:style w:type="character" w:customStyle="1" w:styleId="Picturecaption40">
    <w:name w:val="Picture caption (4)_"/>
    <w:basedOn w:val="DefaultParagraphFont"/>
    <w:locked/>
    <w:rsid w:val="00CC01A5"/>
  </w:style>
  <w:style w:type="character" w:customStyle="1" w:styleId="Heading101">
    <w:name w:val="Heading #10_"/>
    <w:basedOn w:val="DefaultParagraphFont"/>
    <w:locked/>
    <w:rsid w:val="00CC01A5"/>
  </w:style>
  <w:style w:type="character" w:customStyle="1" w:styleId="Picturecaption30">
    <w:name w:val="Picture caption (3)_"/>
    <w:basedOn w:val="DefaultParagraphFont"/>
    <w:locked/>
    <w:rsid w:val="00CC01A5"/>
  </w:style>
  <w:style w:type="character" w:customStyle="1" w:styleId="Heading130">
    <w:name w:val="Heading #13_"/>
    <w:basedOn w:val="DefaultParagraphFont"/>
    <w:locked/>
    <w:rsid w:val="00CC01A5"/>
  </w:style>
  <w:style w:type="character" w:customStyle="1" w:styleId="Heading920">
    <w:name w:val="Heading #9 (2)_"/>
    <w:basedOn w:val="DefaultParagraphFont"/>
    <w:locked/>
    <w:rsid w:val="00CC01A5"/>
  </w:style>
  <w:style w:type="character" w:customStyle="1" w:styleId="Heading150">
    <w:name w:val="Heading #15_"/>
    <w:basedOn w:val="DefaultParagraphFont"/>
    <w:locked/>
    <w:rsid w:val="00CC01A5"/>
  </w:style>
  <w:style w:type="character" w:customStyle="1" w:styleId="Bodytext380">
    <w:name w:val="Body text (38)_"/>
    <w:basedOn w:val="DefaultParagraphFont"/>
    <w:locked/>
    <w:rsid w:val="00CC01A5"/>
  </w:style>
  <w:style w:type="character" w:customStyle="1" w:styleId="Heading170">
    <w:name w:val="Heading #17_"/>
    <w:basedOn w:val="DefaultParagraphFont"/>
    <w:locked/>
    <w:rsid w:val="00CC01A5"/>
  </w:style>
  <w:style w:type="character" w:customStyle="1" w:styleId="Bodytext97Exact">
    <w:name w:val="Body text (97) Exact"/>
    <w:basedOn w:val="DefaultParagraphFont"/>
    <w:locked/>
    <w:rsid w:val="00CC01A5"/>
  </w:style>
  <w:style w:type="character" w:customStyle="1" w:styleId="Bodytext420">
    <w:name w:val="Body text (42)_"/>
    <w:basedOn w:val="DefaultParagraphFont"/>
    <w:locked/>
    <w:rsid w:val="00CC01A5"/>
  </w:style>
  <w:style w:type="character" w:customStyle="1" w:styleId="Picturecaption90">
    <w:name w:val="Picture caption (9)_"/>
    <w:basedOn w:val="DefaultParagraphFont"/>
    <w:locked/>
    <w:rsid w:val="00CC01A5"/>
  </w:style>
  <w:style w:type="character" w:customStyle="1" w:styleId="Bodytext96Exact">
    <w:name w:val="Body text (96) Exact"/>
    <w:basedOn w:val="DefaultParagraphFont"/>
    <w:locked/>
    <w:rsid w:val="00CC01A5"/>
  </w:style>
  <w:style w:type="character" w:customStyle="1" w:styleId="Heading1420">
    <w:name w:val="Heading #14 (2)_"/>
    <w:basedOn w:val="DefaultParagraphFont"/>
    <w:locked/>
    <w:rsid w:val="00CC01A5"/>
  </w:style>
  <w:style w:type="character" w:customStyle="1" w:styleId="Picturecaption310">
    <w:name w:val="Picture caption (31)_"/>
    <w:basedOn w:val="DefaultParagraphFont"/>
    <w:locked/>
    <w:rsid w:val="00CC01A5"/>
  </w:style>
  <w:style w:type="character" w:customStyle="1" w:styleId="Picturecaption270">
    <w:name w:val="Picture caption (27)_"/>
    <w:basedOn w:val="DefaultParagraphFont"/>
    <w:locked/>
    <w:rsid w:val="00CC01A5"/>
  </w:style>
  <w:style w:type="character" w:customStyle="1" w:styleId="Bodytext43Exact">
    <w:name w:val="Body text (43) Exact"/>
    <w:basedOn w:val="DefaultParagraphFont"/>
    <w:locked/>
    <w:rsid w:val="00CC01A5"/>
  </w:style>
  <w:style w:type="character" w:customStyle="1" w:styleId="Bodytext1090">
    <w:name w:val="Body text (109)_"/>
    <w:basedOn w:val="DefaultParagraphFont"/>
    <w:locked/>
    <w:rsid w:val="00CC01A5"/>
  </w:style>
  <w:style w:type="character" w:customStyle="1" w:styleId="Bodytext1100">
    <w:name w:val="Body text (110)_"/>
    <w:basedOn w:val="DefaultParagraphFont"/>
    <w:locked/>
    <w:rsid w:val="00CC01A5"/>
  </w:style>
  <w:style w:type="character" w:customStyle="1" w:styleId="Bodytext1110">
    <w:name w:val="Body text (111)_"/>
    <w:basedOn w:val="DefaultParagraphFont"/>
    <w:locked/>
    <w:rsid w:val="00CC01A5"/>
  </w:style>
  <w:style w:type="character" w:customStyle="1" w:styleId="Tablecaption70">
    <w:name w:val="Table caption (7)_"/>
    <w:basedOn w:val="DefaultParagraphFont"/>
    <w:locked/>
    <w:rsid w:val="00CC01A5"/>
  </w:style>
  <w:style w:type="character" w:customStyle="1" w:styleId="Bodytext1120">
    <w:name w:val="Body text (112)_"/>
    <w:basedOn w:val="DefaultParagraphFont"/>
    <w:locked/>
    <w:rsid w:val="00CC01A5"/>
  </w:style>
  <w:style w:type="character" w:customStyle="1" w:styleId="Bodytext1130">
    <w:name w:val="Body text (113)_"/>
    <w:basedOn w:val="DefaultParagraphFont"/>
    <w:locked/>
    <w:rsid w:val="00CC01A5"/>
  </w:style>
  <w:style w:type="character" w:customStyle="1" w:styleId="Tableofcontents100">
    <w:name w:val="Table of contents (10)_"/>
    <w:basedOn w:val="DefaultParagraphFont"/>
    <w:locked/>
    <w:rsid w:val="00CC01A5"/>
  </w:style>
  <w:style w:type="character" w:customStyle="1" w:styleId="Tableofcontents120">
    <w:name w:val="Table of contents (12)_"/>
    <w:basedOn w:val="DefaultParagraphFont"/>
    <w:locked/>
    <w:rsid w:val="00CC01A5"/>
  </w:style>
  <w:style w:type="character" w:customStyle="1" w:styleId="Tableofcontents140">
    <w:name w:val="Table of contents (14)_"/>
    <w:basedOn w:val="DefaultParagraphFont"/>
    <w:locked/>
    <w:rsid w:val="00CC01A5"/>
  </w:style>
  <w:style w:type="character" w:customStyle="1" w:styleId="Heading1620">
    <w:name w:val="Heading #16 (2)_"/>
    <w:basedOn w:val="DefaultParagraphFont"/>
    <w:locked/>
    <w:rsid w:val="00CC01A5"/>
  </w:style>
  <w:style w:type="character" w:customStyle="1" w:styleId="StyleStyle4LatinTimesNewRomanAsianSimSunChar">
    <w:name w:val="Style Style4 + (Latin) Times New Roman (Asian) SimSun Char"/>
    <w:locked/>
    <w:rsid w:val="00CC01A5"/>
  </w:style>
  <w:style w:type="character" w:customStyle="1" w:styleId="StyleUnderlineCharLatinTimesNewRomanAsianSimSunChar">
    <w:name w:val="Style Underline Char + (Latin) Times New Roman (Asian) SimSun Char"/>
    <w:locked/>
    <w:rsid w:val="00CC01A5"/>
  </w:style>
  <w:style w:type="character" w:customStyle="1" w:styleId="StyleUnderlineCharLatinTimesNewRomanAsianSimSunBoldChar">
    <w:name w:val="Style Underline Char + (Latin) Times New Roman (Asian) SimSun Bold Char"/>
    <w:locked/>
    <w:rsid w:val="00CC01A5"/>
  </w:style>
  <w:style w:type="character" w:customStyle="1" w:styleId="StyleStyle1BoldChar">
    <w:name w:val="Style Style1 + Bold Char"/>
    <w:locked/>
    <w:rsid w:val="00CC01A5"/>
  </w:style>
  <w:style w:type="character" w:customStyle="1" w:styleId="StyleBoldandUnderlineChar11ptChar">
    <w:name w:val="Style Bold and Underline Char + 11 pt Char"/>
    <w:locked/>
    <w:rsid w:val="00CC01A5"/>
  </w:style>
  <w:style w:type="character" w:customStyle="1" w:styleId="StyleStyleStyle4LatinTimesNewRomanAsianSimSunBoldChar">
    <w:name w:val="Style Style Style4 + (Latin) Times New Roman (Asian) SimSun Bold + Char"/>
    <w:locked/>
    <w:rsid w:val="00CC01A5"/>
  </w:style>
  <w:style w:type="character" w:customStyle="1" w:styleId="StyleStyle4BoldChar">
    <w:name w:val="Style Style4 + Bold Char"/>
    <w:locked/>
    <w:rsid w:val="00CC01A5"/>
  </w:style>
  <w:style w:type="character" w:customStyle="1" w:styleId="StyleStyle411ptBorderSinglesolidlineAuto05ptLChar">
    <w:name w:val="Style Style4 + 11 pt Border: : (Single solid line Auto  0.5 pt L... Char"/>
    <w:locked/>
    <w:rsid w:val="00CC01A5"/>
  </w:style>
  <w:style w:type="character" w:customStyle="1" w:styleId="StyleStyle49ptBoldBorderSinglesolidlineAuto05Char">
    <w:name w:val="Style Style4 + 9 pt Bold Border: : (Single solid line Auto  0.5... Char"/>
    <w:locked/>
    <w:rsid w:val="00CC01A5"/>
  </w:style>
  <w:style w:type="character" w:customStyle="1" w:styleId="StyleStyle49ptBorderSinglesolidlineAuto05ptLiChar">
    <w:name w:val="Style Style4 + 9 pt Border: : (Single solid line Auto  0.5 pt Li... Char"/>
    <w:locked/>
    <w:rsid w:val="00CC01A5"/>
  </w:style>
  <w:style w:type="character" w:customStyle="1" w:styleId="UnderlineCharCharCharCharCharChar">
    <w:name w:val="Underline Char Char Char Char Char Char"/>
    <w:locked/>
    <w:rsid w:val="00CC01A5"/>
  </w:style>
  <w:style w:type="character" w:customStyle="1" w:styleId="TextsmallChar">
    <w:name w:val="Textsmall Char"/>
    <w:locked/>
    <w:rsid w:val="00CC01A5"/>
  </w:style>
  <w:style w:type="character" w:customStyle="1" w:styleId="BlockHeaderHiddenChar">
    <w:name w:val="Block Header Hidden Char"/>
    <w:basedOn w:val="DefaultParagraphFont"/>
    <w:locked/>
    <w:rsid w:val="00CC01A5"/>
  </w:style>
  <w:style w:type="character" w:customStyle="1" w:styleId="F7-SmallFont">
    <w:name w:val="F7 - Small Font"/>
    <w:rsid w:val="00CC01A5"/>
  </w:style>
  <w:style w:type="character" w:customStyle="1" w:styleId="StyleLatinGaramond9ptUnderline">
    <w:name w:val="Style (Latin) Garamond 9 pt Underline"/>
    <w:rsid w:val="00CC01A5"/>
  </w:style>
  <w:style w:type="character" w:customStyle="1" w:styleId="tkrname">
    <w:name w:val="tkrname"/>
    <w:basedOn w:val="DefaultParagraphFont"/>
    <w:rsid w:val="00CC01A5"/>
  </w:style>
  <w:style w:type="character" w:customStyle="1" w:styleId="tkrchange">
    <w:name w:val="tkrchange"/>
    <w:basedOn w:val="DefaultParagraphFont"/>
    <w:rsid w:val="00CC01A5"/>
  </w:style>
  <w:style w:type="character" w:customStyle="1" w:styleId="l9">
    <w:name w:val="l9"/>
    <w:basedOn w:val="DefaultParagraphFont"/>
    <w:rsid w:val="00CC01A5"/>
  </w:style>
  <w:style w:type="character" w:customStyle="1" w:styleId="l8">
    <w:name w:val="l8"/>
    <w:basedOn w:val="DefaultParagraphFont"/>
    <w:rsid w:val="00CC01A5"/>
  </w:style>
  <w:style w:type="character" w:customStyle="1" w:styleId="l6">
    <w:name w:val="l6"/>
    <w:basedOn w:val="DefaultParagraphFont"/>
    <w:rsid w:val="00CC01A5"/>
  </w:style>
  <w:style w:type="character" w:customStyle="1" w:styleId="l7">
    <w:name w:val="l7"/>
    <w:basedOn w:val="DefaultParagraphFont"/>
    <w:rsid w:val="00CC01A5"/>
  </w:style>
  <w:style w:type="character" w:customStyle="1" w:styleId="ellipsistext">
    <w:name w:val="ellipsis_text"/>
    <w:basedOn w:val="DefaultParagraphFont"/>
    <w:rsid w:val="00CC01A5"/>
  </w:style>
  <w:style w:type="character" w:customStyle="1" w:styleId="referencediv">
    <w:name w:val="referencediv"/>
    <w:basedOn w:val="DefaultParagraphFont"/>
    <w:rsid w:val="00CC01A5"/>
  </w:style>
  <w:style w:type="character" w:customStyle="1" w:styleId="A3">
    <w:name w:val="A3"/>
    <w:rsid w:val="00CC01A5"/>
  </w:style>
  <w:style w:type="character" w:customStyle="1" w:styleId="cite0">
    <w:name w:val="cite0"/>
    <w:rsid w:val="00CC01A5"/>
  </w:style>
  <w:style w:type="character" w:customStyle="1" w:styleId="hilite1">
    <w:name w:val="hilite1"/>
    <w:rsid w:val="00CC01A5"/>
  </w:style>
  <w:style w:type="character" w:customStyle="1" w:styleId="Style8pt1">
    <w:name w:val="Style 8 pt1"/>
    <w:basedOn w:val="DefaultParagraphFont"/>
    <w:rsid w:val="00CC01A5"/>
  </w:style>
  <w:style w:type="character" w:customStyle="1" w:styleId="qlabel">
    <w:name w:val="q_label"/>
    <w:rsid w:val="00CC01A5"/>
  </w:style>
  <w:style w:type="character" w:customStyle="1" w:styleId="alabel">
    <w:name w:val="a_label"/>
    <w:rsid w:val="00CC01A5"/>
  </w:style>
  <w:style w:type="character" w:customStyle="1" w:styleId="StyleStyle4CharTimesNewRoman11pt">
    <w:name w:val="Style Style4 Char + Times New Roman 11 pt"/>
    <w:rsid w:val="00CC01A5"/>
  </w:style>
  <w:style w:type="character" w:customStyle="1" w:styleId="Aunderline">
    <w:name w:val="Aunderline"/>
    <w:qFormat/>
    <w:rsid w:val="00CC01A5"/>
  </w:style>
  <w:style w:type="character" w:customStyle="1" w:styleId="desc">
    <w:name w:val="desc"/>
    <w:basedOn w:val="DefaultParagraphFont"/>
    <w:rsid w:val="00CC01A5"/>
  </w:style>
  <w:style w:type="character" w:customStyle="1" w:styleId="titleauthoretc">
    <w:name w:val="titleauthoretc"/>
    <w:rsid w:val="00CC01A5"/>
  </w:style>
  <w:style w:type="character" w:customStyle="1" w:styleId="in-top">
    <w:name w:val="in-top"/>
    <w:rsid w:val="00CC01A5"/>
  </w:style>
  <w:style w:type="character" w:customStyle="1" w:styleId="nukeled">
    <w:name w:val="nukeled"/>
    <w:rsid w:val="00CC01A5"/>
  </w:style>
  <w:style w:type="character" w:customStyle="1" w:styleId="contextlyrelated">
    <w:name w:val="contextly_related"/>
    <w:rsid w:val="00CC01A5"/>
  </w:style>
  <w:style w:type="character" w:customStyle="1" w:styleId="in-right">
    <w:name w:val="in-right"/>
    <w:rsid w:val="00CC01A5"/>
  </w:style>
  <w:style w:type="character" w:customStyle="1" w:styleId="adtext">
    <w:name w:val="ad_text"/>
    <w:rsid w:val="00CC01A5"/>
  </w:style>
  <w:style w:type="character" w:customStyle="1" w:styleId="linkrow">
    <w:name w:val="link_row"/>
    <w:rsid w:val="00CC01A5"/>
  </w:style>
  <w:style w:type="character" w:customStyle="1" w:styleId="revision-date">
    <w:name w:val="revision-date"/>
    <w:rsid w:val="00CC01A5"/>
  </w:style>
  <w:style w:type="character" w:customStyle="1" w:styleId="facebook-share">
    <w:name w:val="facebook-share"/>
    <w:rsid w:val="00CC01A5"/>
  </w:style>
  <w:style w:type="character" w:customStyle="1" w:styleId="facebook-share-label">
    <w:name w:val="facebook-share-label"/>
    <w:rsid w:val="00CC01A5"/>
  </w:style>
  <w:style w:type="character" w:customStyle="1" w:styleId="cap">
    <w:name w:val="cap"/>
    <w:rsid w:val="00CC01A5"/>
  </w:style>
  <w:style w:type="character" w:customStyle="1" w:styleId="share">
    <w:name w:val="share"/>
    <w:rsid w:val="00CC01A5"/>
  </w:style>
  <w:style w:type="character" w:customStyle="1" w:styleId="ata11y">
    <w:name w:val="at_a11y"/>
    <w:rsid w:val="00CC01A5"/>
  </w:style>
  <w:style w:type="character" w:customStyle="1" w:styleId="tpk">
    <w:name w:val="tpk"/>
    <w:rsid w:val="00CC01A5"/>
  </w:style>
  <w:style w:type="character" w:customStyle="1" w:styleId="A24">
    <w:name w:val="A24"/>
    <w:uiPriority w:val="99"/>
    <w:rsid w:val="00CC01A5"/>
  </w:style>
  <w:style w:type="character" w:customStyle="1" w:styleId="A25">
    <w:name w:val="A25"/>
    <w:uiPriority w:val="99"/>
    <w:rsid w:val="00CC01A5"/>
  </w:style>
  <w:style w:type="character" w:customStyle="1" w:styleId="Headerorfooter">
    <w:name w:val="Header or footer_"/>
    <w:basedOn w:val="DefaultParagraphFont"/>
    <w:rsid w:val="00CC01A5"/>
  </w:style>
  <w:style w:type="character" w:customStyle="1" w:styleId="Bodytext22">
    <w:name w:val="Body text (2)_"/>
    <w:basedOn w:val="DefaultParagraphFont"/>
    <w:rsid w:val="00CC01A5"/>
  </w:style>
  <w:style w:type="character" w:customStyle="1" w:styleId="Headerorfooter0">
    <w:name w:val="Header or footer"/>
    <w:basedOn w:val="Bodytext10"/>
    <w:rsid w:val="00CC01A5"/>
    <w:rPr>
      <w:shd w:val="clear" w:color="auto" w:fill="FFFFFF"/>
    </w:rPr>
  </w:style>
  <w:style w:type="character" w:customStyle="1" w:styleId="Bodytext30">
    <w:name w:val="Body text (3)_"/>
    <w:basedOn w:val="DefaultParagraphFont"/>
    <w:rsid w:val="00CC01A5"/>
  </w:style>
  <w:style w:type="character" w:customStyle="1" w:styleId="Bodytext31Exact">
    <w:name w:val="Body text (31) Exact"/>
    <w:basedOn w:val="DefaultParagraphFont"/>
    <w:rsid w:val="00CC01A5"/>
  </w:style>
  <w:style w:type="character" w:customStyle="1" w:styleId="Bodytext46">
    <w:name w:val="Body text (46)_"/>
    <w:basedOn w:val="DefaultParagraphFont"/>
    <w:rsid w:val="00CC01A5"/>
  </w:style>
  <w:style w:type="character" w:customStyle="1" w:styleId="Bodytext51">
    <w:name w:val="Body text (51)_"/>
    <w:basedOn w:val="DefaultParagraphFont"/>
    <w:rsid w:val="00CC01A5"/>
  </w:style>
  <w:style w:type="character" w:customStyle="1" w:styleId="Bodytext34">
    <w:name w:val="Body text (34)_"/>
    <w:basedOn w:val="DefaultParagraphFont"/>
    <w:rsid w:val="00CC01A5"/>
  </w:style>
  <w:style w:type="character" w:customStyle="1" w:styleId="Bodytext3Spacing0ptExact">
    <w:name w:val="Body text (3) + Spacing 0 pt Exact"/>
    <w:rsid w:val="00CC01A5"/>
  </w:style>
  <w:style w:type="character" w:customStyle="1" w:styleId="Bodytext82">
    <w:name w:val="Body text (82)_"/>
    <w:basedOn w:val="DefaultParagraphFont"/>
    <w:rsid w:val="00CC01A5"/>
  </w:style>
  <w:style w:type="character" w:customStyle="1" w:styleId="PicturecaptionSpacing0ptExact">
    <w:name w:val="Picture caption + Spacing 0 pt Exact"/>
    <w:basedOn w:val="DefaultParagraphFont"/>
    <w:rsid w:val="00CC01A5"/>
  </w:style>
  <w:style w:type="character" w:customStyle="1" w:styleId="Tableofcontents13">
    <w:name w:val="Table of contents (13)_"/>
    <w:basedOn w:val="DefaultParagraphFont"/>
    <w:rsid w:val="00CC01A5"/>
  </w:style>
  <w:style w:type="character" w:customStyle="1" w:styleId="Bodytext114">
    <w:name w:val="Body text (114)_"/>
    <w:basedOn w:val="DefaultParagraphFont"/>
    <w:rsid w:val="00CC01A5"/>
  </w:style>
  <w:style w:type="character" w:customStyle="1" w:styleId="Bodytext115">
    <w:name w:val="Body text (115)_"/>
    <w:basedOn w:val="DefaultParagraphFont"/>
    <w:rsid w:val="00CC01A5"/>
  </w:style>
  <w:style w:type="character" w:customStyle="1" w:styleId="BodyText40">
    <w:name w:val="Body Text4"/>
    <w:basedOn w:val="DefaultParagraphFont"/>
    <w:rsid w:val="00CC01A5"/>
  </w:style>
  <w:style w:type="character" w:customStyle="1" w:styleId="Bodytext820">
    <w:name w:val="Body text (82)"/>
    <w:rsid w:val="00CC01A5"/>
  </w:style>
  <w:style w:type="character" w:customStyle="1" w:styleId="Bodytext100">
    <w:name w:val="Body text (10)"/>
    <w:basedOn w:val="PicturecaptionSpacing0ptExact"/>
    <w:rsid w:val="00CC01A5"/>
  </w:style>
  <w:style w:type="character" w:customStyle="1" w:styleId="Bodytext82Spacing0ptExact">
    <w:name w:val="Body text (82) + Spacing 0 pt Exact"/>
    <w:basedOn w:val="Bodytext820"/>
    <w:rsid w:val="00CC01A5"/>
  </w:style>
  <w:style w:type="character" w:customStyle="1" w:styleId="Bodytext131Exact">
    <w:name w:val="Body text (131) Exact"/>
    <w:basedOn w:val="DefaultParagraphFont"/>
    <w:rsid w:val="00CC01A5"/>
  </w:style>
  <w:style w:type="character" w:customStyle="1" w:styleId="Picturecaption2Spacing0ptExact">
    <w:name w:val="Picture caption (2) + Spacing 0 pt Exact"/>
    <w:basedOn w:val="DefaultParagraphFont"/>
    <w:rsid w:val="00CC01A5"/>
  </w:style>
  <w:style w:type="character" w:customStyle="1" w:styleId="Bodytext114Exact">
    <w:name w:val="Body text (114) Exact"/>
    <w:basedOn w:val="Bodytext131Exact"/>
    <w:rsid w:val="00CC01A5"/>
  </w:style>
  <w:style w:type="character" w:customStyle="1" w:styleId="Bodytext340">
    <w:name w:val="Body text (34)"/>
    <w:basedOn w:val="BodyText40"/>
    <w:rsid w:val="00CC01A5"/>
  </w:style>
  <w:style w:type="character" w:customStyle="1" w:styleId="Bodytext1409pt">
    <w:name w:val="Body text (140) + 9 pt"/>
    <w:aliases w:val="Not Italic,Table of contents (12) + FrankRuehl,11 pt"/>
    <w:basedOn w:val="DefaultParagraphFont"/>
    <w:rsid w:val="00CC01A5"/>
  </w:style>
  <w:style w:type="character" w:customStyle="1" w:styleId="Bodytext510">
    <w:name w:val="Body text (51)"/>
    <w:basedOn w:val="Bodytext115"/>
    <w:rsid w:val="00CC01A5"/>
  </w:style>
  <w:style w:type="character" w:customStyle="1" w:styleId="Bodytext1140">
    <w:name w:val="Body text (114)"/>
    <w:basedOn w:val="Bodytext131Exact"/>
    <w:rsid w:val="00CC01A5"/>
  </w:style>
  <w:style w:type="character" w:customStyle="1" w:styleId="Tableofcontents130">
    <w:name w:val="Table of contents (13)"/>
    <w:basedOn w:val="Bodytext82Spacing0ptExact"/>
    <w:rsid w:val="00CC01A5"/>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CC01A5"/>
  </w:style>
  <w:style w:type="character" w:customStyle="1" w:styleId="Bodytext460">
    <w:name w:val="Body text (46)"/>
    <w:basedOn w:val="Bodytext114"/>
    <w:rsid w:val="00CC01A5"/>
  </w:style>
  <w:style w:type="character" w:customStyle="1" w:styleId="Bodytext46NotBold">
    <w:name w:val="Body text (46) + Not Bold"/>
    <w:basedOn w:val="Bodytext114"/>
    <w:rsid w:val="00CC01A5"/>
  </w:style>
  <w:style w:type="character" w:customStyle="1" w:styleId="Bodytext46SegoeUI">
    <w:name w:val="Body text (46) + Segoe UI"/>
    <w:basedOn w:val="Bodytext114"/>
    <w:rsid w:val="00CC01A5"/>
  </w:style>
  <w:style w:type="character" w:customStyle="1" w:styleId="Bodytext115Spacing0ptExact">
    <w:name w:val="Body text (115) + Spacing 0 pt Exact"/>
    <w:basedOn w:val="Picturecaption2Spacing0ptExact"/>
    <w:rsid w:val="00CC01A5"/>
  </w:style>
  <w:style w:type="character" w:customStyle="1" w:styleId="Picturecaption42SmallCaps">
    <w:name w:val="Picture caption (42) + Small Caps"/>
    <w:basedOn w:val="DefaultParagraphFont"/>
    <w:rsid w:val="00CC01A5"/>
  </w:style>
  <w:style w:type="character" w:customStyle="1" w:styleId="Bodytext155Exact">
    <w:name w:val="Body text (155) Exact"/>
    <w:basedOn w:val="DefaultParagraphFont"/>
    <w:rsid w:val="00CC01A5"/>
  </w:style>
  <w:style w:type="character" w:customStyle="1" w:styleId="Bodytext157">
    <w:name w:val="Body text (157)_"/>
    <w:basedOn w:val="DefaultParagraphFont"/>
    <w:rsid w:val="00CC01A5"/>
  </w:style>
  <w:style w:type="character" w:customStyle="1" w:styleId="Heading2213pt">
    <w:name w:val="Heading #22 + 13 pt"/>
    <w:basedOn w:val="DefaultParagraphFont"/>
    <w:rsid w:val="00CC01A5"/>
  </w:style>
  <w:style w:type="character" w:customStyle="1" w:styleId="Heading22125pt">
    <w:name w:val="Heading #22 + 12.5 pt"/>
    <w:basedOn w:val="DefaultParagraphFont"/>
    <w:rsid w:val="00CC01A5"/>
  </w:style>
  <w:style w:type="character" w:customStyle="1" w:styleId="Bodytext300">
    <w:name w:val="Body text (30)_"/>
    <w:basedOn w:val="DefaultParagraphFont"/>
    <w:rsid w:val="00CC01A5"/>
  </w:style>
  <w:style w:type="character" w:customStyle="1" w:styleId="Bodytext39">
    <w:name w:val="Body text (39)_"/>
    <w:basedOn w:val="DefaultParagraphFont"/>
    <w:rsid w:val="00CC01A5"/>
  </w:style>
  <w:style w:type="character" w:customStyle="1" w:styleId="Bodytext159Exact">
    <w:name w:val="Body text (159) Exact"/>
    <w:basedOn w:val="DefaultParagraphFont"/>
    <w:rsid w:val="00CC01A5"/>
  </w:style>
  <w:style w:type="character" w:customStyle="1" w:styleId="Bodytext60Spacing0pt">
    <w:name w:val="Body text (60) + Spacing 0 pt"/>
    <w:basedOn w:val="DefaultParagraphFont"/>
    <w:rsid w:val="00CC01A5"/>
  </w:style>
  <w:style w:type="character" w:customStyle="1" w:styleId="Bodytext3Spacing-1pt">
    <w:name w:val="Body text (3) + Spacing -1 pt"/>
    <w:basedOn w:val="Bodytext3Spacing0ptExact"/>
    <w:rsid w:val="00CC01A5"/>
  </w:style>
  <w:style w:type="character" w:customStyle="1" w:styleId="Bodytext3TimesNewRoman">
    <w:name w:val="Body text (3) + Times New Roman"/>
    <w:aliases w:val="11.5 pt"/>
    <w:basedOn w:val="Bodytext3Spacing0ptExact"/>
    <w:rsid w:val="00CC01A5"/>
  </w:style>
  <w:style w:type="character" w:customStyle="1" w:styleId="BodytextExact">
    <w:name w:val="Body text Exact"/>
    <w:basedOn w:val="DefaultParagraphFont"/>
    <w:rsid w:val="00CC01A5"/>
  </w:style>
  <w:style w:type="character" w:customStyle="1" w:styleId="Heading13Italic">
    <w:name w:val="Heading #13 + Italic"/>
    <w:basedOn w:val="DefaultParagraphFont"/>
    <w:rsid w:val="00CC01A5"/>
  </w:style>
  <w:style w:type="character" w:customStyle="1" w:styleId="Heading92Spacing2pt">
    <w:name w:val="Heading #9 (2) + Spacing 2 pt"/>
    <w:basedOn w:val="DefaultParagraphFont"/>
    <w:rsid w:val="00CC01A5"/>
  </w:style>
  <w:style w:type="character" w:customStyle="1" w:styleId="Bodytext38Spacing0pt">
    <w:name w:val="Body text (38) + Spacing 0 pt"/>
    <w:basedOn w:val="DefaultParagraphFont"/>
    <w:rsid w:val="00CC01A5"/>
  </w:style>
  <w:style w:type="character" w:customStyle="1" w:styleId="Bodytext42Spacing-1pt">
    <w:name w:val="Body text (42) + Spacing -1 pt"/>
    <w:basedOn w:val="DefaultParagraphFont"/>
    <w:rsid w:val="00CC01A5"/>
  </w:style>
  <w:style w:type="character" w:customStyle="1" w:styleId="Bodytext35">
    <w:name w:val="Body text (35)_"/>
    <w:basedOn w:val="DefaultParagraphFont"/>
    <w:rsid w:val="00CC01A5"/>
  </w:style>
  <w:style w:type="character" w:customStyle="1" w:styleId="Picturecaption19">
    <w:name w:val="Picture caption (19)_"/>
    <w:basedOn w:val="DefaultParagraphFont"/>
    <w:rsid w:val="00CC01A5"/>
  </w:style>
  <w:style w:type="character" w:customStyle="1" w:styleId="Picturecaption9Exact">
    <w:name w:val="Picture caption (9) Exact"/>
    <w:basedOn w:val="DefaultParagraphFont"/>
    <w:rsid w:val="00CC01A5"/>
  </w:style>
  <w:style w:type="character" w:customStyle="1" w:styleId="Bodytext87">
    <w:name w:val="Body text (87)_"/>
    <w:basedOn w:val="DefaultParagraphFont"/>
    <w:rsid w:val="00CC01A5"/>
  </w:style>
  <w:style w:type="character" w:customStyle="1" w:styleId="Bodytext6">
    <w:name w:val="Body text (6)_"/>
    <w:basedOn w:val="DefaultParagraphFont"/>
    <w:rsid w:val="00CC01A5"/>
  </w:style>
  <w:style w:type="character" w:customStyle="1" w:styleId="Heading142SmallCaps">
    <w:name w:val="Heading #14 (2) + Small Caps"/>
    <w:basedOn w:val="DefaultParagraphFont"/>
    <w:rsid w:val="00CC01A5"/>
  </w:style>
  <w:style w:type="character" w:customStyle="1" w:styleId="Picturecaption27Spacing0pt">
    <w:name w:val="Picture caption (27) + Spacing 0 pt"/>
    <w:basedOn w:val="DefaultParagraphFont"/>
    <w:rsid w:val="00CC01A5"/>
  </w:style>
  <w:style w:type="character" w:customStyle="1" w:styleId="Bodytext43Spacing0ptExact">
    <w:name w:val="Body text (43) + Spacing 0 pt Exact"/>
    <w:basedOn w:val="DefaultParagraphFont"/>
    <w:rsid w:val="00CC01A5"/>
  </w:style>
  <w:style w:type="character" w:customStyle="1" w:styleId="Bodytext870">
    <w:name w:val="Body text (87)"/>
    <w:basedOn w:val="DefaultParagraphFont"/>
    <w:rsid w:val="00CC01A5"/>
  </w:style>
  <w:style w:type="character" w:customStyle="1" w:styleId="BodytextSegoeUI">
    <w:name w:val="Body text + Segoe UI"/>
    <w:aliases w:val="21.5 pt"/>
    <w:basedOn w:val="DefaultParagraphFont"/>
    <w:rsid w:val="00CC01A5"/>
  </w:style>
  <w:style w:type="character" w:customStyle="1" w:styleId="Bodytext68">
    <w:name w:val="Body text (68)_"/>
    <w:basedOn w:val="DefaultParagraphFont"/>
    <w:rsid w:val="00CC01A5"/>
  </w:style>
  <w:style w:type="character" w:customStyle="1" w:styleId="Bodytext112SmallCaps">
    <w:name w:val="Body text (112) + Small Caps"/>
    <w:basedOn w:val="DefaultParagraphFont"/>
    <w:rsid w:val="00CC01A5"/>
  </w:style>
  <w:style w:type="character" w:customStyle="1" w:styleId="Tableofcontents11">
    <w:name w:val="Table of contents (11)_"/>
    <w:basedOn w:val="DefaultParagraphFont"/>
    <w:rsid w:val="00CC01A5"/>
  </w:style>
  <w:style w:type="character" w:customStyle="1" w:styleId="Tableofcontents15">
    <w:name w:val="Table of contents (15)_"/>
    <w:basedOn w:val="DefaultParagraphFont"/>
    <w:rsid w:val="00CC01A5"/>
  </w:style>
  <w:style w:type="character" w:customStyle="1" w:styleId="Heading162SmallCaps">
    <w:name w:val="Heading #16 (2) + Small Caps"/>
    <w:basedOn w:val="DefaultParagraphFont"/>
    <w:rsid w:val="00CC01A5"/>
  </w:style>
  <w:style w:type="character" w:customStyle="1" w:styleId="ft6">
    <w:name w:val="ft6"/>
    <w:basedOn w:val="DefaultParagraphFont"/>
    <w:rsid w:val="00CC01A5"/>
  </w:style>
  <w:style w:type="character" w:customStyle="1" w:styleId="amp">
    <w:name w:val="amp"/>
    <w:basedOn w:val="DefaultParagraphFont"/>
    <w:rsid w:val="00CC01A5"/>
  </w:style>
  <w:style w:type="character" w:customStyle="1" w:styleId="article-quote-right">
    <w:name w:val="article-quote-right"/>
    <w:basedOn w:val="DefaultParagraphFont"/>
    <w:rsid w:val="00CC01A5"/>
  </w:style>
  <w:style w:type="character" w:customStyle="1" w:styleId="StyleBox12ptBold">
    <w:name w:val="Style Box + 12 pt Bold"/>
    <w:basedOn w:val="DefaultParagraphFont"/>
    <w:rsid w:val="00CC01A5"/>
  </w:style>
  <w:style w:type="character" w:customStyle="1" w:styleId="StyleBox12pt">
    <w:name w:val="Style Box + 12 pt"/>
    <w:basedOn w:val="DefaultParagraphFont"/>
    <w:rsid w:val="00CC01A5"/>
  </w:style>
  <w:style w:type="character" w:customStyle="1" w:styleId="BoldandUnderlineCharCharCharChar">
    <w:name w:val="Bold and Underline Char Char Char Char"/>
    <w:rsid w:val="00CC01A5"/>
  </w:style>
  <w:style w:type="character" w:customStyle="1" w:styleId="BoldandUnderlineCharChar">
    <w:name w:val="Bold and Underline Char Char"/>
    <w:rsid w:val="00CC01A5"/>
  </w:style>
  <w:style w:type="character" w:customStyle="1" w:styleId="commentstext">
    <w:name w:val="commentstext"/>
    <w:rsid w:val="00CC01A5"/>
  </w:style>
  <w:style w:type="character" w:customStyle="1" w:styleId="dd">
    <w:name w:val="dd"/>
    <w:rsid w:val="00CC01A5"/>
  </w:style>
  <w:style w:type="character" w:customStyle="1" w:styleId="underLight">
    <w:name w:val="underLight"/>
    <w:uiPriority w:val="1"/>
    <w:qFormat/>
    <w:rsid w:val="00CC01A5"/>
  </w:style>
  <w:style w:type="character" w:customStyle="1" w:styleId="author-rss">
    <w:name w:val="author-rss"/>
    <w:rsid w:val="00CC01A5"/>
  </w:style>
  <w:style w:type="character" w:customStyle="1" w:styleId="at">
    <w:name w:val="at"/>
    <w:basedOn w:val="DefaultParagraphFont"/>
    <w:rsid w:val="00CC01A5"/>
  </w:style>
  <w:style w:type="character" w:customStyle="1" w:styleId="source">
    <w:name w:val="source"/>
    <w:rsid w:val="00CC01A5"/>
  </w:style>
  <w:style w:type="character" w:customStyle="1" w:styleId="bioline">
    <w:name w:val="bioline"/>
    <w:rsid w:val="00CC01A5"/>
  </w:style>
  <w:style w:type="character" w:customStyle="1" w:styleId="wikicreatelink">
    <w:name w:val="wikicreatelink"/>
    <w:basedOn w:val="DefaultParagraphFont"/>
    <w:rsid w:val="00CC01A5"/>
  </w:style>
  <w:style w:type="character" w:customStyle="1" w:styleId="facebook-share-count">
    <w:name w:val="facebook-share-count"/>
    <w:basedOn w:val="DefaultParagraphFont"/>
    <w:rsid w:val="00CC01A5"/>
  </w:style>
  <w:style w:type="character" w:customStyle="1" w:styleId="tickerwrap">
    <w:name w:val="ticker_wrap"/>
    <w:basedOn w:val="DefaultParagraphFont"/>
    <w:rsid w:val="00CC01A5"/>
  </w:style>
  <w:style w:type="character" w:customStyle="1" w:styleId="smallcaps0">
    <w:name w:val="small_caps"/>
    <w:basedOn w:val="DefaultParagraphFont"/>
    <w:rsid w:val="00CC01A5"/>
  </w:style>
  <w:style w:type="character" w:customStyle="1" w:styleId="bodycopy">
    <w:name w:val="bodycopy"/>
    <w:basedOn w:val="DefaultParagraphFont"/>
    <w:rsid w:val="00CC01A5"/>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CC01A5"/>
  </w:style>
  <w:style w:type="character" w:customStyle="1" w:styleId="StyleGaramondText1">
    <w:name w:val="Style Garamond Text 1"/>
    <w:basedOn w:val="DefaultParagraphFont"/>
    <w:rsid w:val="00CC01A5"/>
  </w:style>
  <w:style w:type="character" w:customStyle="1" w:styleId="StyleGaramondText1Underline">
    <w:name w:val="Style Garamond Text 1 Underline"/>
    <w:basedOn w:val="DefaultParagraphFont"/>
    <w:rsid w:val="00CC01A5"/>
  </w:style>
  <w:style w:type="character" w:customStyle="1" w:styleId="StyleBoldUnderlineBorderSinglesolidlineAuto05pt">
    <w:name w:val="Style Bold Underline Border: : (Single solid line Auto  0.5 pt ..."/>
    <w:basedOn w:val="DefaultParagraphFont"/>
    <w:rsid w:val="00CC01A5"/>
  </w:style>
  <w:style w:type="character" w:customStyle="1" w:styleId="StyleStyleBoldUnderlineUnderlineIntenseEmphasisIntenseEmpha">
    <w:name w:val="Style Style Bold UnderlineUnderlineIntense EmphasisIntense Empha..."/>
    <w:basedOn w:val="DefaultParagraphFont"/>
    <w:rsid w:val="00CC01A5"/>
  </w:style>
  <w:style w:type="character" w:customStyle="1" w:styleId="Style7ptBold">
    <w:name w:val="Style 7 pt Bold"/>
    <w:basedOn w:val="DefaultParagraphFont"/>
    <w:rsid w:val="00CC01A5"/>
  </w:style>
  <w:style w:type="character" w:customStyle="1" w:styleId="cardunderlineChar">
    <w:name w:val="card underline Char"/>
    <w:locked/>
    <w:rsid w:val="00CC01A5"/>
  </w:style>
  <w:style w:type="character" w:customStyle="1" w:styleId="StyleHeading4UnderlinedsmalltextGaramondChar">
    <w:name w:val="Style Heading 4Underlinedsmall text + Garamond Char"/>
    <w:locked/>
    <w:rsid w:val="00CC01A5"/>
  </w:style>
  <w:style w:type="character" w:customStyle="1" w:styleId="Style2Char0">
    <w:name w:val="Style 2 Char"/>
    <w:locked/>
    <w:rsid w:val="00CC01A5"/>
  </w:style>
  <w:style w:type="character" w:customStyle="1" w:styleId="GAUnderlineChar">
    <w:name w:val="GA Underline Char"/>
    <w:locked/>
    <w:rsid w:val="00CC01A5"/>
  </w:style>
  <w:style w:type="character" w:customStyle="1" w:styleId="textsmallChar0">
    <w:name w:val="textsmall Char"/>
    <w:locked/>
    <w:rsid w:val="00CC01A5"/>
  </w:style>
  <w:style w:type="character" w:customStyle="1" w:styleId="cardtextChar3">
    <w:name w:val="cardtext Char"/>
    <w:locked/>
    <w:rsid w:val="00CC01A5"/>
  </w:style>
  <w:style w:type="character" w:customStyle="1" w:styleId="StyleHeading2TagHEADING2TagCite11ptChar">
    <w:name w:val="Style Heading 2TagHEADING 2Tag&amp;Cite + 11 pt Char"/>
    <w:locked/>
    <w:rsid w:val="00CC01A5"/>
  </w:style>
  <w:style w:type="character" w:customStyle="1" w:styleId="CiteCorrectedChar">
    <w:name w:val="Cite Corrected Char"/>
    <w:locked/>
    <w:rsid w:val="00CC01A5"/>
  </w:style>
  <w:style w:type="character" w:customStyle="1" w:styleId="ReallySamllTextChar">
    <w:name w:val="ReallySamllText Char"/>
    <w:locked/>
    <w:rsid w:val="00CC01A5"/>
  </w:style>
  <w:style w:type="character" w:customStyle="1" w:styleId="NormalUnderlineChar1">
    <w:name w:val="Normal Underline Char1"/>
    <w:locked/>
    <w:rsid w:val="00CC01A5"/>
  </w:style>
  <w:style w:type="character" w:customStyle="1" w:styleId="ImportantTextChar">
    <w:name w:val="Important Text Char"/>
    <w:locked/>
    <w:rsid w:val="00CC01A5"/>
  </w:style>
  <w:style w:type="character" w:customStyle="1" w:styleId="StyleBodyText11ptBlackUnderlineChar">
    <w:name w:val="Style Body Text + 11 pt Black Underline Char"/>
    <w:locked/>
    <w:rsid w:val="00CC01A5"/>
  </w:style>
  <w:style w:type="character" w:customStyle="1" w:styleId="StyleBodyText11ptBoldBlackChar">
    <w:name w:val="Style Body Text + 11 pt Bold Black Char"/>
    <w:locked/>
    <w:rsid w:val="00CC01A5"/>
  </w:style>
  <w:style w:type="character" w:customStyle="1" w:styleId="StyletinyBoldChar">
    <w:name w:val="Style tiny + Bold Char"/>
    <w:locked/>
    <w:rsid w:val="00CC01A5"/>
  </w:style>
  <w:style w:type="character" w:customStyle="1" w:styleId="Heading5SizeDownChar">
    <w:name w:val="Heading 5 Size Down Char"/>
    <w:locked/>
    <w:rsid w:val="00CC01A5"/>
  </w:style>
  <w:style w:type="character" w:customStyle="1" w:styleId="Normal2BoldChar">
    <w:name w:val="Normal2 + Bold Char"/>
    <w:locked/>
    <w:rsid w:val="00CC01A5"/>
  </w:style>
  <w:style w:type="character" w:customStyle="1" w:styleId="ListContentsChar">
    <w:name w:val="List Contents Char"/>
    <w:locked/>
    <w:rsid w:val="00CC01A5"/>
  </w:style>
  <w:style w:type="character" w:customStyle="1" w:styleId="StyleListContents11ptCustomColorRGB353132UnderlineChar">
    <w:name w:val="Style List Contents + 11 pt Custom Color(RGB(353132)) Underline Char"/>
    <w:locked/>
    <w:rsid w:val="00CC01A5"/>
  </w:style>
  <w:style w:type="character" w:customStyle="1" w:styleId="StyleCards12ptThickunderlineChar2">
    <w:name w:val="Style Cards + 12 pt Thick underline Char2"/>
    <w:locked/>
    <w:rsid w:val="00CC01A5"/>
  </w:style>
  <w:style w:type="character" w:customStyle="1" w:styleId="UnimportantCharChar">
    <w:name w:val="Unimportant Char Char"/>
    <w:locked/>
    <w:rsid w:val="00CC01A5"/>
  </w:style>
  <w:style w:type="character" w:customStyle="1" w:styleId="UnunderlinedChar">
    <w:name w:val="Ununderlined Char"/>
    <w:locked/>
    <w:rsid w:val="00CC01A5"/>
  </w:style>
  <w:style w:type="character" w:customStyle="1" w:styleId="textunderlineChar0">
    <w:name w:val="text underline Char"/>
    <w:locked/>
    <w:rsid w:val="00CC01A5"/>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CC01A5"/>
  </w:style>
  <w:style w:type="character" w:customStyle="1" w:styleId="Cardnon-underlinedChar">
    <w:name w:val="Card non-underlined Char"/>
    <w:locked/>
    <w:rsid w:val="00CC01A5"/>
  </w:style>
  <w:style w:type="character" w:customStyle="1" w:styleId="Card-UnderlineChar">
    <w:name w:val="Card-Underline Char"/>
    <w:locked/>
    <w:rsid w:val="00CC01A5"/>
  </w:style>
  <w:style w:type="character" w:customStyle="1" w:styleId="CircleChar">
    <w:name w:val="Circle Char"/>
    <w:locked/>
    <w:rsid w:val="00CC01A5"/>
  </w:style>
  <w:style w:type="character" w:customStyle="1" w:styleId="citeunreadChar">
    <w:name w:val="cite unread Char"/>
    <w:locked/>
    <w:rsid w:val="00CC01A5"/>
  </w:style>
  <w:style w:type="character" w:customStyle="1" w:styleId="readCharChar">
    <w:name w:val="read Char Char"/>
    <w:locked/>
    <w:rsid w:val="00CC01A5"/>
  </w:style>
  <w:style w:type="character" w:customStyle="1" w:styleId="StyleStyle16ptChar">
    <w:name w:val="Style Style1 + 6 pt Char"/>
    <w:locked/>
    <w:rsid w:val="00CC01A5"/>
  </w:style>
  <w:style w:type="character" w:customStyle="1" w:styleId="tagChar2">
    <w:name w:val="tag Char2"/>
    <w:qFormat/>
    <w:rsid w:val="00CC01A5"/>
  </w:style>
  <w:style w:type="character" w:customStyle="1" w:styleId="cardchar00">
    <w:name w:val="cardchar0"/>
    <w:basedOn w:val="DefaultParagraphFont"/>
    <w:rsid w:val="00CC01A5"/>
  </w:style>
  <w:style w:type="character" w:customStyle="1" w:styleId="UnderlineNon-bold">
    <w:name w:val="Underline Non - bold"/>
    <w:rsid w:val="00CC01A5"/>
  </w:style>
  <w:style w:type="character" w:customStyle="1" w:styleId="UnderlineBold0">
    <w:name w:val="Underline Bold"/>
    <w:uiPriority w:val="6"/>
    <w:qFormat/>
    <w:rsid w:val="00CC01A5"/>
  </w:style>
  <w:style w:type="character" w:customStyle="1" w:styleId="Heading5Char2">
    <w:name w:val="Heading 5 Char2"/>
    <w:rsid w:val="00CC01A5"/>
  </w:style>
  <w:style w:type="character" w:customStyle="1" w:styleId="underlinechar5">
    <w:name w:val="underlinechar"/>
    <w:rsid w:val="00CC01A5"/>
  </w:style>
  <w:style w:type="character" w:customStyle="1" w:styleId="authordate2">
    <w:name w:val="authordate"/>
    <w:rsid w:val="00CC01A5"/>
  </w:style>
  <w:style w:type="character" w:customStyle="1" w:styleId="underline4">
    <w:name w:val="%underline"/>
    <w:qFormat/>
    <w:rsid w:val="00CC01A5"/>
  </w:style>
  <w:style w:type="character" w:customStyle="1" w:styleId="AUNDERLINE0">
    <w:name w:val="AUNDERLINE"/>
    <w:qFormat/>
    <w:rsid w:val="00CC01A5"/>
  </w:style>
  <w:style w:type="character" w:customStyle="1" w:styleId="slug-doi">
    <w:name w:val="slug-doi"/>
    <w:basedOn w:val="DefaultParagraphFont"/>
    <w:rsid w:val="00CC01A5"/>
  </w:style>
  <w:style w:type="character" w:customStyle="1" w:styleId="af">
    <w:name w:val="af"/>
    <w:basedOn w:val="DefaultParagraphFont"/>
    <w:rsid w:val="00CC01A5"/>
  </w:style>
  <w:style w:type="character" w:customStyle="1" w:styleId="ab">
    <w:name w:val="ab"/>
    <w:basedOn w:val="DefaultParagraphFont"/>
    <w:rsid w:val="00CC01A5"/>
  </w:style>
  <w:style w:type="character" w:customStyle="1" w:styleId="em">
    <w:name w:val="em"/>
    <w:basedOn w:val="DefaultParagraphFont"/>
    <w:rsid w:val="00CC01A5"/>
  </w:style>
  <w:style w:type="character" w:customStyle="1" w:styleId="au">
    <w:name w:val="au"/>
    <w:basedOn w:val="DefaultParagraphFont"/>
    <w:rsid w:val="00CC01A5"/>
  </w:style>
  <w:style w:type="character" w:customStyle="1" w:styleId="ti">
    <w:name w:val="ti"/>
    <w:basedOn w:val="DefaultParagraphFont"/>
    <w:rsid w:val="00CC01A5"/>
  </w:style>
  <w:style w:type="character" w:customStyle="1" w:styleId="subheadblue">
    <w:name w:val="subhead_blue"/>
    <w:basedOn w:val="DefaultParagraphFont"/>
    <w:rsid w:val="00CC01A5"/>
  </w:style>
  <w:style w:type="character" w:customStyle="1" w:styleId="affiliation">
    <w:name w:val="affiliation"/>
    <w:basedOn w:val="DefaultParagraphFont"/>
    <w:rsid w:val="00CC01A5"/>
  </w:style>
  <w:style w:type="character" w:customStyle="1" w:styleId="slug-doi-wrapper">
    <w:name w:val="slug-doi-wrapper"/>
    <w:basedOn w:val="DefaultParagraphFont"/>
    <w:rsid w:val="00CC01A5"/>
  </w:style>
  <w:style w:type="character" w:customStyle="1" w:styleId="slug-metadata-noteahead-of-print">
    <w:name w:val="slug-metadata-note ahead-of-print"/>
    <w:basedOn w:val="DefaultParagraphFont"/>
    <w:rsid w:val="00CC01A5"/>
  </w:style>
  <w:style w:type="character" w:customStyle="1" w:styleId="slug-ahead-of-print-date">
    <w:name w:val="slug-ahead-of-print-date"/>
    <w:basedOn w:val="DefaultParagraphFont"/>
    <w:rsid w:val="00CC01A5"/>
  </w:style>
  <w:style w:type="character" w:customStyle="1" w:styleId="medium-bold">
    <w:name w:val="medium-bold"/>
    <w:basedOn w:val="DefaultParagraphFont"/>
    <w:rsid w:val="00CC01A5"/>
  </w:style>
  <w:style w:type="character" w:customStyle="1" w:styleId="updated-short-citation">
    <w:name w:val="updated-short-citation"/>
    <w:basedOn w:val="DefaultParagraphFont"/>
    <w:rsid w:val="00CC01A5"/>
  </w:style>
  <w:style w:type="character" w:customStyle="1" w:styleId="TagCharChar1">
    <w:name w:val="Tag Char Char1"/>
    <w:rsid w:val="00CC01A5"/>
  </w:style>
  <w:style w:type="character" w:customStyle="1" w:styleId="berief">
    <w:name w:val="berief"/>
    <w:rsid w:val="00CC01A5"/>
  </w:style>
  <w:style w:type="character" w:customStyle="1" w:styleId="Brief-Smalltext">
    <w:name w:val="Brief - Small text"/>
    <w:rsid w:val="00CC01A5"/>
  </w:style>
  <w:style w:type="character" w:customStyle="1" w:styleId="F8-UnderlineBold">
    <w:name w:val="F8 - Underline/Bold"/>
    <w:rsid w:val="00CC01A5"/>
  </w:style>
  <w:style w:type="character" w:customStyle="1" w:styleId="Brief-Bold">
    <w:name w:val="Brief - Bold"/>
    <w:rsid w:val="00CC01A5"/>
  </w:style>
  <w:style w:type="character" w:customStyle="1" w:styleId="Card-Underline0">
    <w:name w:val="Card - Underline"/>
    <w:rsid w:val="00CC01A5"/>
  </w:style>
  <w:style w:type="character" w:customStyle="1" w:styleId="beriefunderline">
    <w:name w:val="berief = underline"/>
    <w:rsid w:val="00CC01A5"/>
  </w:style>
  <w:style w:type="character" w:customStyle="1" w:styleId="BoldText10pt">
    <w:name w:val="Bold Text 10 pt"/>
    <w:rsid w:val="00CC01A5"/>
  </w:style>
  <w:style w:type="character" w:customStyle="1" w:styleId="eoeaheader">
    <w:name w:val="eoea_header"/>
    <w:basedOn w:val="DefaultParagraphFont"/>
    <w:rsid w:val="00CC01A5"/>
  </w:style>
  <w:style w:type="character" w:customStyle="1" w:styleId="SC4208902">
    <w:name w:val="SC.4.208902"/>
    <w:rsid w:val="00CC01A5"/>
  </w:style>
  <w:style w:type="character" w:customStyle="1" w:styleId="SC4208915">
    <w:name w:val="SC.4.208915"/>
    <w:rsid w:val="00CC01A5"/>
  </w:style>
  <w:style w:type="character" w:customStyle="1" w:styleId="SC273764">
    <w:name w:val="SC.2.73764"/>
    <w:rsid w:val="00CC01A5"/>
  </w:style>
  <w:style w:type="character" w:customStyle="1" w:styleId="SC273779">
    <w:name w:val="SC.2.73779"/>
    <w:rsid w:val="00CC01A5"/>
  </w:style>
  <w:style w:type="character" w:customStyle="1" w:styleId="SC273763">
    <w:name w:val="SC.2.73763"/>
    <w:rsid w:val="00CC01A5"/>
  </w:style>
  <w:style w:type="character" w:customStyle="1" w:styleId="SC4208910">
    <w:name w:val="SC.4.208910"/>
    <w:rsid w:val="00CC01A5"/>
  </w:style>
  <w:style w:type="character" w:customStyle="1" w:styleId="SC4208911">
    <w:name w:val="SC.4.208911"/>
    <w:rsid w:val="00CC01A5"/>
  </w:style>
  <w:style w:type="character" w:customStyle="1" w:styleId="articlesubtitle">
    <w:name w:val="article_sub_title"/>
    <w:basedOn w:val="DefaultParagraphFont"/>
    <w:rsid w:val="00CC01A5"/>
  </w:style>
  <w:style w:type="character" w:customStyle="1" w:styleId="newsdate2">
    <w:name w:val="news_date2"/>
    <w:basedOn w:val="DefaultParagraphFont"/>
    <w:rsid w:val="00CC01A5"/>
  </w:style>
  <w:style w:type="character" w:customStyle="1" w:styleId="readarticleheader">
    <w:name w:val="readarticleheader"/>
    <w:basedOn w:val="DefaultParagraphFont"/>
    <w:rsid w:val="00CC01A5"/>
  </w:style>
  <w:style w:type="character" w:customStyle="1" w:styleId="char">
    <w:name w:val="char"/>
    <w:basedOn w:val="DefaultParagraphFont"/>
    <w:rsid w:val="00CC01A5"/>
  </w:style>
  <w:style w:type="character" w:customStyle="1" w:styleId="hdr">
    <w:name w:val="hdr"/>
    <w:basedOn w:val="DefaultParagraphFont"/>
    <w:rsid w:val="00CC01A5"/>
  </w:style>
  <w:style w:type="character" w:customStyle="1" w:styleId="bolding1">
    <w:name w:val="bolding1"/>
    <w:rsid w:val="00CC01A5"/>
  </w:style>
  <w:style w:type="character" w:customStyle="1" w:styleId="bookoptions1">
    <w:name w:val="book_options1"/>
    <w:rsid w:val="00CC01A5"/>
  </w:style>
  <w:style w:type="character" w:customStyle="1" w:styleId="descriptionblock">
    <w:name w:val="description block"/>
    <w:basedOn w:val="DefaultParagraphFont"/>
    <w:rsid w:val="00CC01A5"/>
  </w:style>
  <w:style w:type="character" w:customStyle="1" w:styleId="detailsboxblock">
    <w:name w:val="detailsbox block"/>
    <w:basedOn w:val="DefaultParagraphFont"/>
    <w:rsid w:val="00CC01A5"/>
  </w:style>
  <w:style w:type="character" w:customStyle="1" w:styleId="CardTextUnderlinedChar">
    <w:name w:val="Card Text Underlined Char"/>
    <w:rsid w:val="00CC01A5"/>
  </w:style>
  <w:style w:type="character" w:customStyle="1" w:styleId="cardtextsmallChar">
    <w:name w:val="card text small Char"/>
    <w:rsid w:val="00CC01A5"/>
  </w:style>
  <w:style w:type="character" w:customStyle="1" w:styleId="countrytitle1">
    <w:name w:val="countrytitle1"/>
    <w:rsid w:val="00CC01A5"/>
  </w:style>
  <w:style w:type="character" w:customStyle="1" w:styleId="storyheader1">
    <w:name w:val="storyheader1"/>
    <w:rsid w:val="00CC01A5"/>
  </w:style>
  <w:style w:type="character" w:customStyle="1" w:styleId="cardunderlinedChar1">
    <w:name w:val="card underlined Char"/>
    <w:rsid w:val="00CC01A5"/>
  </w:style>
  <w:style w:type="character" w:customStyle="1" w:styleId="article1">
    <w:name w:val="article1"/>
    <w:rsid w:val="00CC01A5"/>
  </w:style>
  <w:style w:type="character" w:customStyle="1" w:styleId="story-posted-date1">
    <w:name w:val="story-posted-date1"/>
    <w:rsid w:val="00CC01A5"/>
  </w:style>
  <w:style w:type="character" w:customStyle="1" w:styleId="Heading2CharCharCharCharCharCharCharCharCharCharCharCharCharChar">
    <w:name w:val="Heading 2 Char Char Char Char Char Char Char Char Char Char Char Char Char Char"/>
    <w:rsid w:val="00CC01A5"/>
  </w:style>
  <w:style w:type="character" w:customStyle="1" w:styleId="citation10">
    <w:name w:val="citation1"/>
    <w:rsid w:val="00CC01A5"/>
  </w:style>
  <w:style w:type="character" w:customStyle="1" w:styleId="hithighlite">
    <w:name w:val="hithighlite"/>
    <w:basedOn w:val="DefaultParagraphFont"/>
    <w:rsid w:val="00CC01A5"/>
  </w:style>
  <w:style w:type="character" w:customStyle="1" w:styleId="articlecontent">
    <w:name w:val="articlecontent"/>
    <w:basedOn w:val="DefaultParagraphFont"/>
    <w:rsid w:val="00CC01A5"/>
  </w:style>
  <w:style w:type="character" w:customStyle="1" w:styleId="fource1">
    <w:name w:val="fource1"/>
    <w:rsid w:val="00CC01A5"/>
  </w:style>
  <w:style w:type="character" w:customStyle="1" w:styleId="ds">
    <w:name w:val="ds"/>
    <w:basedOn w:val="DefaultParagraphFont"/>
    <w:rsid w:val="00CC01A5"/>
  </w:style>
  <w:style w:type="character" w:customStyle="1" w:styleId="MicroTextChar1">
    <w:name w:val="MicroText Char1"/>
    <w:rsid w:val="00CC01A5"/>
  </w:style>
  <w:style w:type="character" w:customStyle="1" w:styleId="DefaultPara">
    <w:name w:val="Default Para"/>
    <w:rsid w:val="00CC01A5"/>
  </w:style>
  <w:style w:type="character" w:customStyle="1" w:styleId="SYSHYPERTEXT">
    <w:name w:val="SYS_HYPERTEXT"/>
    <w:rsid w:val="00CC01A5"/>
  </w:style>
  <w:style w:type="character" w:customStyle="1" w:styleId="BlockHeading1Char">
    <w:name w:val="Block Heading 1 Char"/>
    <w:rsid w:val="00CC01A5"/>
  </w:style>
  <w:style w:type="character" w:customStyle="1" w:styleId="StyleTagTimesNewRomanChar">
    <w:name w:val="Style Tag + Times New Roman Char"/>
    <w:rsid w:val="00CC01A5"/>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C01A5"/>
  </w:style>
  <w:style w:type="character" w:customStyle="1" w:styleId="StyleArialNarrow12ptBold">
    <w:name w:val="Style Arial Narrow 12 pt Bold"/>
    <w:rsid w:val="00CC01A5"/>
  </w:style>
  <w:style w:type="character" w:customStyle="1" w:styleId="UnderlinedCharChar1">
    <w:name w:val="Underlined Char Char1"/>
    <w:rsid w:val="00CC01A5"/>
  </w:style>
  <w:style w:type="character" w:customStyle="1" w:styleId="Heading2CharChar2">
    <w:name w:val="Heading 2 Char Char2"/>
    <w:rsid w:val="00CC01A5"/>
  </w:style>
  <w:style w:type="character" w:customStyle="1" w:styleId="doctitle">
    <w:name w:val="doctitle"/>
    <w:rsid w:val="00CC01A5"/>
  </w:style>
  <w:style w:type="character" w:customStyle="1" w:styleId="cardtext-underlined0">
    <w:name w:val="card text- underlined"/>
    <w:rsid w:val="00CC01A5"/>
  </w:style>
  <w:style w:type="character" w:customStyle="1" w:styleId="Style8ptChar">
    <w:name w:val="Style 8 pt Char"/>
    <w:rsid w:val="00CC01A5"/>
  </w:style>
  <w:style w:type="character" w:customStyle="1" w:styleId="message-item">
    <w:name w:val="message-item"/>
    <w:rsid w:val="00CC01A5"/>
  </w:style>
  <w:style w:type="character" w:customStyle="1" w:styleId="A00">
    <w:name w:val="A0"/>
    <w:rsid w:val="00CC01A5"/>
  </w:style>
  <w:style w:type="character" w:customStyle="1" w:styleId="datestamp">
    <w:name w:val="datestamp"/>
    <w:rsid w:val="00CC01A5"/>
  </w:style>
  <w:style w:type="character" w:customStyle="1" w:styleId="i">
    <w:name w:val="i"/>
    <w:rsid w:val="00CC01A5"/>
  </w:style>
  <w:style w:type="character" w:customStyle="1" w:styleId="name">
    <w:name w:val="name"/>
    <w:rsid w:val="00CC01A5"/>
  </w:style>
  <w:style w:type="character" w:customStyle="1" w:styleId="forenames">
    <w:name w:val="forenames"/>
    <w:rsid w:val="00CC01A5"/>
  </w:style>
  <w:style w:type="character" w:customStyle="1" w:styleId="surname">
    <w:name w:val="surname"/>
    <w:rsid w:val="00CC01A5"/>
  </w:style>
  <w:style w:type="character" w:customStyle="1" w:styleId="sifr-alternate">
    <w:name w:val="sifr-alternate"/>
    <w:rsid w:val="00CC01A5"/>
  </w:style>
  <w:style w:type="character" w:customStyle="1" w:styleId="medium-font">
    <w:name w:val="medium-font"/>
    <w:rsid w:val="00CC01A5"/>
  </w:style>
  <w:style w:type="character" w:customStyle="1" w:styleId="title-link-wrapper">
    <w:name w:val="title-link-wrapper"/>
    <w:rsid w:val="00CC01A5"/>
  </w:style>
  <w:style w:type="character" w:customStyle="1" w:styleId="A7">
    <w:name w:val="A7"/>
    <w:rsid w:val="00CC01A5"/>
  </w:style>
  <w:style w:type="character" w:customStyle="1" w:styleId="refpreview">
    <w:name w:val="refpreview"/>
    <w:rsid w:val="00CC01A5"/>
  </w:style>
  <w:style w:type="character" w:customStyle="1" w:styleId="loose1">
    <w:name w:val="loose1"/>
    <w:rsid w:val="00CC01A5"/>
  </w:style>
  <w:style w:type="character" w:customStyle="1" w:styleId="email">
    <w:name w:val="email"/>
    <w:rsid w:val="00CC01A5"/>
  </w:style>
  <w:style w:type="character" w:customStyle="1" w:styleId="gsa">
    <w:name w:val="gs_a"/>
    <w:rsid w:val="00CC01A5"/>
  </w:style>
  <w:style w:type="character" w:customStyle="1" w:styleId="mainarttitle">
    <w:name w:val="mainarttitle"/>
    <w:rsid w:val="00CC01A5"/>
  </w:style>
  <w:style w:type="character" w:customStyle="1" w:styleId="mainartauthor">
    <w:name w:val="mainartauthor"/>
    <w:rsid w:val="00CC01A5"/>
  </w:style>
  <w:style w:type="character" w:customStyle="1" w:styleId="mainartdate">
    <w:name w:val="mainartdate"/>
    <w:rsid w:val="00CC01A5"/>
  </w:style>
  <w:style w:type="character" w:customStyle="1" w:styleId="gsggs">
    <w:name w:val="gs_ggs"/>
    <w:rsid w:val="00CC01A5"/>
  </w:style>
  <w:style w:type="character" w:customStyle="1" w:styleId="ahead">
    <w:name w:val="a_head"/>
    <w:rsid w:val="00CC01A5"/>
  </w:style>
  <w:style w:type="character" w:customStyle="1" w:styleId="footnote1">
    <w:name w:val="footnote"/>
    <w:rsid w:val="00CC01A5"/>
  </w:style>
  <w:style w:type="character" w:customStyle="1" w:styleId="docbody">
    <w:name w:val="docbody"/>
    <w:rsid w:val="00CC01A5"/>
  </w:style>
  <w:style w:type="character" w:customStyle="1" w:styleId="superscript">
    <w:name w:val="superscript"/>
    <w:rsid w:val="00CC01A5"/>
  </w:style>
  <w:style w:type="character" w:customStyle="1" w:styleId="bwxsm">
    <w:name w:val="b w xsm"/>
    <w:rsid w:val="00CC01A5"/>
  </w:style>
  <w:style w:type="character" w:customStyle="1" w:styleId="fstd">
    <w:name w:val="f std"/>
    <w:rsid w:val="00CC01A5"/>
  </w:style>
  <w:style w:type="character" w:customStyle="1" w:styleId="gl">
    <w:name w:val="gl"/>
    <w:rsid w:val="00CC01A5"/>
  </w:style>
  <w:style w:type="character" w:customStyle="1" w:styleId="bio1">
    <w:name w:val="bio1"/>
    <w:rsid w:val="00CC01A5"/>
  </w:style>
  <w:style w:type="character" w:customStyle="1" w:styleId="BoldChar">
    <w:name w:val="Bold Char"/>
    <w:rsid w:val="00CC01A5"/>
  </w:style>
  <w:style w:type="character" w:customStyle="1" w:styleId="cardCharCharCharCharCharChar">
    <w:name w:val="card Char Char Char Char Char Char"/>
    <w:rsid w:val="00CC01A5"/>
  </w:style>
  <w:style w:type="character" w:customStyle="1" w:styleId="Style24ptBoldUnderlineCenteredCharChar">
    <w:name w:val="Style 24 pt Bold Underline Centered Char Char"/>
    <w:rsid w:val="00CC01A5"/>
  </w:style>
  <w:style w:type="character" w:customStyle="1" w:styleId="TagCiteCharChar0">
    <w:name w:val="Tag / Cite Char Char"/>
    <w:rsid w:val="00CC01A5"/>
  </w:style>
  <w:style w:type="character" w:customStyle="1" w:styleId="drop">
    <w:name w:val="drop"/>
    <w:basedOn w:val="DefaultParagraphFont"/>
    <w:rsid w:val="00CC01A5"/>
  </w:style>
  <w:style w:type="character" w:customStyle="1" w:styleId="CardTextChar10">
    <w:name w:val="Card Text Char1"/>
    <w:rsid w:val="00CC01A5"/>
  </w:style>
  <w:style w:type="character" w:customStyle="1" w:styleId="CardTextUnderlinedCharChar">
    <w:name w:val="Card Text Underlined Char Char"/>
    <w:rsid w:val="00CC01A5"/>
  </w:style>
  <w:style w:type="character" w:customStyle="1" w:styleId="CardTagCharCharChar">
    <w:name w:val="Card Tag Char Char Char"/>
    <w:rsid w:val="00CC01A5"/>
  </w:style>
  <w:style w:type="character" w:customStyle="1" w:styleId="mainbody">
    <w:name w:val="mainbody"/>
    <w:basedOn w:val="DefaultParagraphFont"/>
    <w:rsid w:val="00CC01A5"/>
  </w:style>
  <w:style w:type="character" w:customStyle="1" w:styleId="UnderlineStyleChar2">
    <w:name w:val="Underline Style Char2"/>
    <w:rsid w:val="00CC01A5"/>
  </w:style>
  <w:style w:type="character" w:customStyle="1" w:styleId="t13">
    <w:name w:val="t13"/>
    <w:basedOn w:val="DefaultParagraphFont"/>
    <w:rsid w:val="00CC01A5"/>
  </w:style>
  <w:style w:type="character" w:customStyle="1" w:styleId="SmallFont7pt">
    <w:name w:val="Small Font (7 pt)"/>
    <w:qFormat/>
    <w:rsid w:val="00CC01A5"/>
  </w:style>
  <w:style w:type="character" w:customStyle="1" w:styleId="timestamp">
    <w:name w:val="timestamp"/>
    <w:basedOn w:val="DefaultParagraphFont"/>
    <w:rsid w:val="00CC01A5"/>
  </w:style>
  <w:style w:type="character" w:customStyle="1" w:styleId="CharChar17">
    <w:name w:val="Char Char17"/>
    <w:locked/>
    <w:rsid w:val="00CC01A5"/>
  </w:style>
  <w:style w:type="character" w:customStyle="1" w:styleId="ilspan">
    <w:name w:val="il_span"/>
    <w:basedOn w:val="DefaultParagraphFont"/>
    <w:rsid w:val="00CC01A5"/>
  </w:style>
  <w:style w:type="character" w:customStyle="1" w:styleId="leftidx1">
    <w:name w:val="leftidx1"/>
    <w:rsid w:val="00CC01A5"/>
  </w:style>
  <w:style w:type="character" w:customStyle="1" w:styleId="blue1">
    <w:name w:val="blue1"/>
    <w:rsid w:val="00CC01A5"/>
  </w:style>
  <w:style w:type="character" w:customStyle="1" w:styleId="author-link1">
    <w:name w:val="author-link1"/>
    <w:rsid w:val="00CC01A5"/>
  </w:style>
  <w:style w:type="character" w:customStyle="1" w:styleId="black1">
    <w:name w:val="black1"/>
    <w:rsid w:val="00CC01A5"/>
  </w:style>
  <w:style w:type="character" w:customStyle="1" w:styleId="StyleunderlinedCharBold">
    <w:name w:val="Style underlined Char + Bold"/>
    <w:rsid w:val="00CC01A5"/>
  </w:style>
  <w:style w:type="character" w:customStyle="1" w:styleId="CardUnderline0">
    <w:name w:val="Card Underline"/>
    <w:rsid w:val="00CC01A5"/>
  </w:style>
  <w:style w:type="character" w:customStyle="1" w:styleId="lingoregion">
    <w:name w:val="lingo_region"/>
    <w:basedOn w:val="DefaultParagraphFont"/>
    <w:rsid w:val="00CC01A5"/>
  </w:style>
  <w:style w:type="character" w:customStyle="1" w:styleId="cite1">
    <w:name w:val="%cite"/>
    <w:rsid w:val="00CC01A5"/>
  </w:style>
  <w:style w:type="character" w:customStyle="1" w:styleId="Emphasis21">
    <w:name w:val="%Emphasis2"/>
    <w:rsid w:val="00CC01A5"/>
  </w:style>
  <w:style w:type="character" w:customStyle="1" w:styleId="bodycontentlink">
    <w:name w:val="bodycontentlink"/>
    <w:basedOn w:val="DefaultParagraphFont"/>
    <w:rsid w:val="00CC01A5"/>
  </w:style>
  <w:style w:type="character" w:customStyle="1" w:styleId="AAAcite">
    <w:name w:val="AAAcite"/>
    <w:rsid w:val="00CC01A5"/>
  </w:style>
  <w:style w:type="character" w:customStyle="1" w:styleId="tmplheaderlink">
    <w:name w:val="tmplheaderlink"/>
    <w:rsid w:val="00CC01A5"/>
  </w:style>
  <w:style w:type="character" w:customStyle="1" w:styleId="SubtleEmphasis1">
    <w:name w:val="Subtle Emphasis1"/>
    <w:uiPriority w:val="19"/>
    <w:qFormat/>
    <w:rsid w:val="00CC01A5"/>
  </w:style>
  <w:style w:type="character" w:customStyle="1" w:styleId="FontStyle505">
    <w:name w:val="Font Style505"/>
    <w:basedOn w:val="DefaultParagraphFont"/>
    <w:uiPriority w:val="99"/>
    <w:rsid w:val="00CC01A5"/>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CC01A5"/>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CC01A5"/>
    <w:rPr>
      <w:b w:val="0"/>
      <w:bCs w:val="0"/>
      <w:sz w:val="24"/>
      <w:u w:val="single"/>
      <w:bdr w:val="none" w:sz="0" w:space="0" w:color="auto" w:frame="1"/>
    </w:rPr>
  </w:style>
  <w:style w:type="character" w:customStyle="1" w:styleId="Bodytext116">
    <w:name w:val="Body text (11)"/>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CC01A5"/>
  </w:style>
  <w:style w:type="character" w:customStyle="1" w:styleId="StyleStyleBoldUnderlineUnderlineapple-style-span6ptBoldK">
    <w:name w:val="Style Style Bold UnderlineUnderlineapple-style-span + 6 ptBoldK..."/>
    <w:basedOn w:val="DefaultParagraphFont"/>
    <w:rsid w:val="00CC01A5"/>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CC01A5"/>
    <w:rPr>
      <w:u w:val="single"/>
      <w:bdr w:val="none" w:sz="0" w:space="0" w:color="auto" w:frame="1"/>
    </w:rPr>
  </w:style>
  <w:style w:type="character" w:customStyle="1" w:styleId="ColorfulGrid-Accent1Char">
    <w:name w:val="Colorful Grid - Accent 1 Char"/>
    <w:aliases w:val="quote Char"/>
    <w:uiPriority w:val="29"/>
    <w:locked/>
    <w:rsid w:val="00CC01A5"/>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CC01A5"/>
    <w:rPr>
      <w:rFonts w:ascii="Verdana" w:hAnsi="Verdana" w:hint="default"/>
      <w:sz w:val="21"/>
      <w:szCs w:val="21"/>
      <w:u w:val="thick"/>
      <w:lang w:val="en-US" w:eastAsia="en-US" w:bidi="ar-SA"/>
    </w:rPr>
  </w:style>
  <w:style w:type="character" w:customStyle="1" w:styleId="role">
    <w:name w:val="role"/>
    <w:rsid w:val="00CC01A5"/>
  </w:style>
  <w:style w:type="character" w:customStyle="1" w:styleId="pagination0">
    <w:name w:val="pagination"/>
    <w:basedOn w:val="DefaultParagraphFont"/>
    <w:rsid w:val="00CC01A5"/>
  </w:style>
  <w:style w:type="character" w:customStyle="1" w:styleId="doi">
    <w:name w:val="doi"/>
    <w:basedOn w:val="DefaultParagraphFont"/>
    <w:rsid w:val="00CC01A5"/>
  </w:style>
  <w:style w:type="character" w:customStyle="1" w:styleId="bodycontents">
    <w:name w:val="bodycontents"/>
    <w:basedOn w:val="DefaultParagraphFont"/>
    <w:rsid w:val="00CC01A5"/>
  </w:style>
  <w:style w:type="character" w:customStyle="1" w:styleId="comma">
    <w:name w:val="comma"/>
    <w:basedOn w:val="DefaultParagraphFont"/>
    <w:rsid w:val="00CC01A5"/>
  </w:style>
  <w:style w:type="character" w:customStyle="1" w:styleId="pad5right">
    <w:name w:val="pad5right"/>
    <w:basedOn w:val="DefaultParagraphFont"/>
    <w:rsid w:val="00CC01A5"/>
  </w:style>
  <w:style w:type="character" w:customStyle="1" w:styleId="pnumber">
    <w:name w:val="pnumber"/>
    <w:rsid w:val="00CC01A5"/>
  </w:style>
  <w:style w:type="character" w:customStyle="1" w:styleId="ital">
    <w:name w:val="ital"/>
    <w:rsid w:val="00CC01A5"/>
  </w:style>
  <w:style w:type="character" w:customStyle="1" w:styleId="orgdiv">
    <w:name w:val="orgdiv"/>
    <w:rsid w:val="00CC01A5"/>
  </w:style>
  <w:style w:type="character" w:customStyle="1" w:styleId="orgname">
    <w:name w:val="orgname"/>
    <w:rsid w:val="00CC01A5"/>
  </w:style>
  <w:style w:type="character" w:customStyle="1" w:styleId="city">
    <w:name w:val="city"/>
    <w:rsid w:val="00CC01A5"/>
  </w:style>
  <w:style w:type="character" w:customStyle="1" w:styleId="state">
    <w:name w:val="state"/>
    <w:rsid w:val="00CC01A5"/>
  </w:style>
  <w:style w:type="character" w:customStyle="1" w:styleId="country">
    <w:name w:val="country"/>
    <w:rsid w:val="00CC01A5"/>
  </w:style>
  <w:style w:type="character" w:customStyle="1" w:styleId="readChar">
    <w:name w:val="read Char"/>
    <w:rsid w:val="00CC01A5"/>
    <w:rPr>
      <w:szCs w:val="22"/>
      <w:u w:val="single"/>
      <w:lang w:val="en-US" w:eastAsia="en-US" w:bidi="ar-SA"/>
    </w:rPr>
  </w:style>
  <w:style w:type="character" w:customStyle="1" w:styleId="divider">
    <w:name w:val="divider"/>
    <w:basedOn w:val="DefaultParagraphFont"/>
    <w:rsid w:val="00CC01A5"/>
  </w:style>
  <w:style w:type="character" w:customStyle="1" w:styleId="blogdate">
    <w:name w:val="blogdate"/>
    <w:basedOn w:val="DefaultParagraphFont"/>
    <w:rsid w:val="00CC01A5"/>
  </w:style>
  <w:style w:type="character" w:customStyle="1" w:styleId="ticker">
    <w:name w:val="ticker"/>
    <w:basedOn w:val="DefaultParagraphFont"/>
    <w:rsid w:val="00CC01A5"/>
  </w:style>
  <w:style w:type="character" w:customStyle="1" w:styleId="posted">
    <w:name w:val="posted"/>
    <w:basedOn w:val="DefaultParagraphFont"/>
    <w:rsid w:val="00CC01A5"/>
  </w:style>
  <w:style w:type="character" w:customStyle="1" w:styleId="time">
    <w:name w:val="time"/>
    <w:basedOn w:val="DefaultParagraphFont"/>
    <w:rsid w:val="00CC01A5"/>
  </w:style>
  <w:style w:type="character" w:customStyle="1" w:styleId="dot">
    <w:name w:val="dot"/>
    <w:basedOn w:val="DefaultParagraphFont"/>
    <w:rsid w:val="00CC01A5"/>
  </w:style>
  <w:style w:type="character" w:customStyle="1" w:styleId="hn-date">
    <w:name w:val="hn-date"/>
    <w:basedOn w:val="DefaultParagraphFont"/>
    <w:rsid w:val="00CC01A5"/>
  </w:style>
  <w:style w:type="character" w:customStyle="1" w:styleId="location">
    <w:name w:val="location"/>
    <w:basedOn w:val="DefaultParagraphFont"/>
    <w:rsid w:val="00CC01A5"/>
  </w:style>
  <w:style w:type="character" w:customStyle="1" w:styleId="dropcap-letter">
    <w:name w:val="dropcap-letter"/>
    <w:basedOn w:val="DefaultParagraphFont"/>
    <w:rsid w:val="00CC01A5"/>
  </w:style>
  <w:style w:type="character" w:customStyle="1" w:styleId="offscreen">
    <w:name w:val="offscreen"/>
    <w:basedOn w:val="DefaultParagraphFont"/>
    <w:rsid w:val="00CC01A5"/>
  </w:style>
  <w:style w:type="character" w:customStyle="1" w:styleId="linked-in">
    <w:name w:val="linked-in"/>
    <w:basedOn w:val="DefaultParagraphFont"/>
    <w:rsid w:val="00CC01A5"/>
  </w:style>
  <w:style w:type="character" w:customStyle="1" w:styleId="divs">
    <w:name w:val="divs"/>
    <w:basedOn w:val="DefaultParagraphFont"/>
    <w:rsid w:val="00CC01A5"/>
  </w:style>
  <w:style w:type="character" w:customStyle="1" w:styleId="CardUnderlineChar0">
    <w:name w:val="Card Underline Char"/>
    <w:locked/>
    <w:rsid w:val="00CC01A5"/>
    <w:rPr>
      <w:szCs w:val="24"/>
      <w:u w:val="single"/>
    </w:rPr>
  </w:style>
  <w:style w:type="character" w:customStyle="1" w:styleId="h4">
    <w:name w:val="h4"/>
    <w:rsid w:val="00CC01A5"/>
  </w:style>
  <w:style w:type="character" w:customStyle="1" w:styleId="Date2">
    <w:name w:val="Date2"/>
    <w:rsid w:val="00CC01A5"/>
  </w:style>
  <w:style w:type="character" w:customStyle="1" w:styleId="entry-title">
    <w:name w:val="entry-title"/>
    <w:basedOn w:val="DefaultParagraphFont"/>
    <w:rsid w:val="00CC01A5"/>
  </w:style>
  <w:style w:type="character" w:customStyle="1" w:styleId="postheader">
    <w:name w:val="postheader"/>
    <w:basedOn w:val="DefaultParagraphFont"/>
    <w:rsid w:val="00CC01A5"/>
  </w:style>
  <w:style w:type="character" w:customStyle="1" w:styleId="StyleLatinBaskervilleUnderline">
    <w:name w:val="Style (Latin) Baskerville Underline"/>
    <w:rsid w:val="00CC01A5"/>
    <w:rPr>
      <w:rFonts w:ascii="Baskerville" w:hAnsi="Baskerville" w:hint="default"/>
      <w:sz w:val="26"/>
      <w:u w:val="single"/>
    </w:rPr>
  </w:style>
  <w:style w:type="character" w:customStyle="1" w:styleId="StyleStyleUnderline411pt">
    <w:name w:val="Style Style Underline4 + 11 pt"/>
    <w:basedOn w:val="DefaultParagraphFont"/>
    <w:rsid w:val="00CC01A5"/>
    <w:rPr>
      <w:sz w:val="20"/>
      <w:u w:val="single"/>
    </w:rPr>
  </w:style>
  <w:style w:type="character" w:customStyle="1" w:styleId="StyleStyleUnderline411ptBold">
    <w:name w:val="Style Style Underline4 + 11 pt Bold"/>
    <w:basedOn w:val="DefaultParagraphFont"/>
    <w:rsid w:val="00CC01A5"/>
    <w:rPr>
      <w:b/>
      <w:bCs/>
      <w:sz w:val="20"/>
      <w:u w:val="single"/>
    </w:rPr>
  </w:style>
  <w:style w:type="character" w:customStyle="1" w:styleId="StyleStyleUnderline311pt">
    <w:name w:val="Style Style Underline3 + 11 pt"/>
    <w:basedOn w:val="DefaultParagraphFont"/>
    <w:rsid w:val="00CC01A5"/>
    <w:rPr>
      <w:sz w:val="20"/>
      <w:u w:val="single"/>
    </w:rPr>
  </w:style>
  <w:style w:type="character" w:customStyle="1" w:styleId="StyleStyleUnderline311ptBold">
    <w:name w:val="Style Style Underline3 + 11 pt Bold"/>
    <w:basedOn w:val="DefaultParagraphFont"/>
    <w:rsid w:val="00CC01A5"/>
    <w:rPr>
      <w:b/>
      <w:bCs/>
      <w:sz w:val="20"/>
      <w:u w:val="single"/>
    </w:rPr>
  </w:style>
  <w:style w:type="character" w:customStyle="1" w:styleId="dropcap1">
    <w:name w:val="dropcap1"/>
    <w:rsid w:val="00CC01A5"/>
  </w:style>
  <w:style w:type="character" w:customStyle="1" w:styleId="HighlightedUnderlineEmphasis">
    <w:name w:val="Highlighted Underline Emphasis"/>
    <w:rsid w:val="00CC01A5"/>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CC01A5"/>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CC01A5"/>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CC01A5"/>
    <w:rPr>
      <w:rFonts w:ascii="Georgia" w:hAnsi="Georgia" w:hint="default"/>
      <w:u w:val="single"/>
    </w:rPr>
  </w:style>
  <w:style w:type="character" w:customStyle="1" w:styleId="StyleGeorgia12ptThickunderline">
    <w:name w:val="Style Georgia 12 pt Thick underline"/>
    <w:basedOn w:val="DefaultParagraphFont"/>
    <w:rsid w:val="00CC01A5"/>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CC01A5"/>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CC01A5"/>
    <w:rPr>
      <w:b w:val="0"/>
      <w:bCs w:val="0"/>
      <w:sz w:val="22"/>
      <w:u w:val="single"/>
      <w:bdr w:val="none" w:sz="0" w:space="0" w:color="auto" w:frame="1"/>
    </w:rPr>
  </w:style>
  <w:style w:type="character" w:customStyle="1" w:styleId="maintitle">
    <w:name w:val="maintitle"/>
    <w:basedOn w:val="DefaultParagraphFont"/>
    <w:rsid w:val="00CC01A5"/>
  </w:style>
  <w:style w:type="character" w:customStyle="1" w:styleId="cit-title">
    <w:name w:val="cit-title"/>
    <w:basedOn w:val="DefaultParagraphFont"/>
    <w:rsid w:val="00CC01A5"/>
  </w:style>
  <w:style w:type="character" w:customStyle="1" w:styleId="volume">
    <w:name w:val="volume"/>
    <w:basedOn w:val="DefaultParagraphFont"/>
    <w:rsid w:val="00CC01A5"/>
  </w:style>
  <w:style w:type="character" w:customStyle="1" w:styleId="z3988">
    <w:name w:val="z3988"/>
    <w:basedOn w:val="DefaultParagraphFont"/>
    <w:rsid w:val="00CC01A5"/>
  </w:style>
  <w:style w:type="character" w:customStyle="1" w:styleId="freeaccess">
    <w:name w:val="freeaccess"/>
    <w:basedOn w:val="DefaultParagraphFont"/>
    <w:rsid w:val="00CC01A5"/>
  </w:style>
  <w:style w:type="character" w:customStyle="1" w:styleId="person-name">
    <w:name w:val="person-name"/>
    <w:basedOn w:val="DefaultParagraphFont"/>
    <w:rsid w:val="00CC01A5"/>
  </w:style>
  <w:style w:type="character" w:customStyle="1" w:styleId="articoloinside">
    <w:name w:val="articolo_inside"/>
    <w:rsid w:val="00CC01A5"/>
  </w:style>
  <w:style w:type="character" w:customStyle="1" w:styleId="job">
    <w:name w:val="job"/>
    <w:basedOn w:val="DefaultParagraphFont"/>
    <w:rsid w:val="00CC01A5"/>
  </w:style>
  <w:style w:type="character" w:customStyle="1" w:styleId="company">
    <w:name w:val="company"/>
    <w:basedOn w:val="DefaultParagraphFont"/>
    <w:rsid w:val="00CC01A5"/>
  </w:style>
  <w:style w:type="character" w:customStyle="1" w:styleId="publisher">
    <w:name w:val="publisher"/>
    <w:basedOn w:val="DefaultParagraphFont"/>
    <w:rsid w:val="00CC01A5"/>
  </w:style>
  <w:style w:type="character" w:customStyle="1" w:styleId="pubyear">
    <w:name w:val="pubyear"/>
    <w:basedOn w:val="DefaultParagraphFont"/>
    <w:rsid w:val="00CC01A5"/>
  </w:style>
  <w:style w:type="character" w:customStyle="1" w:styleId="pubcity">
    <w:name w:val="pubcity"/>
    <w:basedOn w:val="DefaultParagraphFont"/>
    <w:rsid w:val="00CC01A5"/>
  </w:style>
  <w:style w:type="character" w:customStyle="1" w:styleId="ecdate">
    <w:name w:val="ec_date"/>
    <w:basedOn w:val="DefaultParagraphFont"/>
    <w:rsid w:val="00CC01A5"/>
    <w:rPr>
      <w:rFonts w:ascii="Verdana" w:hAnsi="Verdana" w:hint="default"/>
      <w:sz w:val="20"/>
      <w:szCs w:val="20"/>
      <w:shd w:val="clear" w:color="auto" w:fill="FFFFFF"/>
    </w:rPr>
  </w:style>
  <w:style w:type="character" w:customStyle="1" w:styleId="articletext0">
    <w:name w:val="article_text"/>
    <w:basedOn w:val="DefaultParagraphFont"/>
    <w:rsid w:val="00CC01A5"/>
  </w:style>
  <w:style w:type="character" w:customStyle="1" w:styleId="hittermhilite">
    <w:name w:val="hittermhilite"/>
    <w:basedOn w:val="DefaultParagraphFont"/>
    <w:rsid w:val="00CC01A5"/>
  </w:style>
  <w:style w:type="character" w:customStyle="1" w:styleId="articleheadline">
    <w:name w:val="articleheadline"/>
    <w:basedOn w:val="DefaultParagraphFont"/>
    <w:rsid w:val="00CC01A5"/>
  </w:style>
  <w:style w:type="character" w:customStyle="1" w:styleId="u-byline">
    <w:name w:val="u-byline"/>
    <w:basedOn w:val="DefaultParagraphFont"/>
    <w:rsid w:val="00CC01A5"/>
  </w:style>
  <w:style w:type="character" w:customStyle="1" w:styleId="articlebya">
    <w:name w:val="articleby_a"/>
    <w:basedOn w:val="DefaultParagraphFont"/>
    <w:rsid w:val="00CC01A5"/>
  </w:style>
  <w:style w:type="character" w:customStyle="1" w:styleId="popupwinby">
    <w:name w:val="popupwinby"/>
    <w:basedOn w:val="DefaultParagraphFont"/>
    <w:rsid w:val="00CC01A5"/>
  </w:style>
  <w:style w:type="character" w:customStyle="1" w:styleId="storyheader">
    <w:name w:val="storyheader"/>
    <w:basedOn w:val="DefaultParagraphFont"/>
    <w:rsid w:val="00CC01A5"/>
  </w:style>
  <w:style w:type="character" w:customStyle="1" w:styleId="marron">
    <w:name w:val="marron"/>
    <w:basedOn w:val="DefaultParagraphFont"/>
    <w:rsid w:val="00CC01A5"/>
  </w:style>
  <w:style w:type="character" w:customStyle="1" w:styleId="StyleNormalWeb10ptChar">
    <w:name w:val="Style Normal (Web) + 10 pt Char"/>
    <w:basedOn w:val="DefaultParagraphFont"/>
    <w:rsid w:val="00CC01A5"/>
    <w:rPr>
      <w:szCs w:val="24"/>
      <w:lang w:val="en-US" w:eastAsia="en-US" w:bidi="ar-SA"/>
    </w:rPr>
  </w:style>
  <w:style w:type="character" w:customStyle="1" w:styleId="Style3CharChar">
    <w:name w:val="Style3 Char Char"/>
    <w:basedOn w:val="DefaultParagraphFont"/>
    <w:rsid w:val="00CC01A5"/>
    <w:rPr>
      <w:rFonts w:ascii="Arial Narrow" w:hAnsi="Arial Narrow" w:hint="default"/>
      <w:b/>
      <w:bCs w:val="0"/>
      <w:sz w:val="22"/>
      <w:szCs w:val="24"/>
      <w:lang w:val="en-US" w:eastAsia="en-US" w:bidi="ar-SA"/>
    </w:rPr>
  </w:style>
  <w:style w:type="character" w:customStyle="1" w:styleId="NormalChar0">
    <w:name w:val="Normal Char"/>
    <w:basedOn w:val="DefaultParagraphFont"/>
    <w:rsid w:val="00CC01A5"/>
    <w:rPr>
      <w:lang w:eastAsia="en-US"/>
    </w:rPr>
  </w:style>
  <w:style w:type="character" w:customStyle="1" w:styleId="BoldUnderlineChar4">
    <w:name w:val="Bold + Underline Char"/>
    <w:basedOn w:val="DefaultParagraphFont"/>
    <w:rsid w:val="00CC01A5"/>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CC01A5"/>
  </w:style>
  <w:style w:type="character" w:customStyle="1" w:styleId="CharacterStyle7">
    <w:name w:val="Character Style 7"/>
    <w:rsid w:val="00CC01A5"/>
    <w:rPr>
      <w:rFonts w:ascii="Arial Narrow" w:hAnsi="Arial Narrow" w:cs="Arial Narrow" w:hint="default"/>
      <w:sz w:val="20"/>
      <w:szCs w:val="20"/>
      <w:u w:val="single"/>
    </w:rPr>
  </w:style>
  <w:style w:type="character" w:customStyle="1" w:styleId="StyleStyle4Char">
    <w:name w:val="Style Style4 + Char"/>
    <w:basedOn w:val="DefaultParagraphFont"/>
    <w:rsid w:val="00CC01A5"/>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CC01A5"/>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CC01A5"/>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CC01A5"/>
    <w:rPr>
      <w:rFonts w:ascii="Garamond" w:hAnsi="Garamond" w:hint="default"/>
      <w:sz w:val="16"/>
    </w:rPr>
  </w:style>
  <w:style w:type="character" w:customStyle="1" w:styleId="UnderlineCard0">
    <w:name w:val="Underline Card"/>
    <w:uiPriority w:val="6"/>
    <w:qFormat/>
    <w:rsid w:val="00CC01A5"/>
    <w:rPr>
      <w:rFonts w:ascii="Arial" w:hAnsi="Arial" w:cs="Arial" w:hint="default"/>
      <w:b w:val="0"/>
      <w:bCs/>
      <w:sz w:val="20"/>
      <w:u w:val="single"/>
    </w:rPr>
  </w:style>
  <w:style w:type="character" w:customStyle="1" w:styleId="underlining0">
    <w:name w:val="underlining"/>
    <w:rsid w:val="00CC01A5"/>
  </w:style>
  <w:style w:type="character" w:customStyle="1" w:styleId="btitle">
    <w:name w:val="btitle"/>
    <w:rsid w:val="00CC01A5"/>
  </w:style>
  <w:style w:type="character" w:customStyle="1" w:styleId="green">
    <w:name w:val="green"/>
    <w:rsid w:val="00CC01A5"/>
  </w:style>
  <w:style w:type="character" w:customStyle="1" w:styleId="BodyText32">
    <w:name w:val="Body Text3"/>
    <w:rsid w:val="00CC01A5"/>
  </w:style>
  <w:style w:type="character" w:customStyle="1" w:styleId="BodytextBold">
    <w:name w:val="Body text + Bold"/>
    <w:rsid w:val="00CC01A5"/>
  </w:style>
  <w:style w:type="character" w:customStyle="1" w:styleId="Bodytext6pt">
    <w:name w:val="Body text + 6 pt"/>
    <w:rsid w:val="00CC01A5"/>
  </w:style>
  <w:style w:type="character" w:customStyle="1" w:styleId="BodytextItalic1">
    <w:name w:val="Body text + Italic1"/>
    <w:aliases w:val="Spacing 0 pt1"/>
    <w:uiPriority w:val="99"/>
    <w:rsid w:val="00CC01A5"/>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CC01A5"/>
    <w:rPr>
      <w:rFonts w:ascii="Georgia" w:hAnsi="Georgia" w:cs="Calibri" w:hint="default"/>
    </w:rPr>
  </w:style>
  <w:style w:type="character" w:customStyle="1" w:styleId="created">
    <w:name w:val="created"/>
    <w:basedOn w:val="DefaultParagraphFont"/>
    <w:rsid w:val="00CC01A5"/>
  </w:style>
  <w:style w:type="character" w:customStyle="1" w:styleId="StyleAsianMSMinchoBold">
    <w:name w:val="Style (Asian) MS Mincho Bold"/>
    <w:rsid w:val="00CC01A5"/>
    <w:rPr>
      <w:rFonts w:ascii="Times New Roman" w:eastAsia="MS Mincho" w:hAnsi="Times New Roman" w:cs="Times New Roman" w:hint="default"/>
      <w:b/>
      <w:bCs/>
      <w:u w:val="thick"/>
    </w:rPr>
  </w:style>
  <w:style w:type="character" w:customStyle="1" w:styleId="StyleAsianMSMincho">
    <w:name w:val="Style (Asian) MS Mincho"/>
    <w:rsid w:val="00CC01A5"/>
    <w:rPr>
      <w:rFonts w:ascii="Times New Roman" w:eastAsia="MS Mincho" w:hAnsi="Times New Roman" w:cs="Times New Roman" w:hint="default"/>
      <w:u w:val="thick"/>
    </w:rPr>
  </w:style>
  <w:style w:type="character" w:customStyle="1" w:styleId="crosslinkpopup">
    <w:name w:val="crosslinkpopup"/>
    <w:rsid w:val="00CC01A5"/>
  </w:style>
  <w:style w:type="character" w:customStyle="1" w:styleId="CardCharChar1">
    <w:name w:val="Card Char Char1"/>
    <w:rsid w:val="00CC01A5"/>
    <w:rPr>
      <w:b/>
      <w:bCs/>
      <w:sz w:val="28"/>
      <w:szCs w:val="28"/>
    </w:rPr>
  </w:style>
  <w:style w:type="character" w:customStyle="1" w:styleId="CharacterStyle3">
    <w:name w:val="Character Style 3"/>
    <w:rsid w:val="00CC01A5"/>
    <w:rPr>
      <w:sz w:val="18"/>
      <w:szCs w:val="18"/>
    </w:rPr>
  </w:style>
  <w:style w:type="character" w:customStyle="1" w:styleId="UnderlineBoldChar">
    <w:name w:val="Underline Bold Char"/>
    <w:locked/>
    <w:rsid w:val="00CC01A5"/>
    <w:rPr>
      <w:rFonts w:ascii="Times New Roman" w:eastAsia="Times New Roman" w:hAnsi="Times New Roman" w:cs="Calibri" w:hint="default"/>
      <w:b/>
      <w:bCs w:val="0"/>
      <w:sz w:val="24"/>
      <w:szCs w:val="20"/>
      <w:u w:val="single"/>
    </w:rPr>
  </w:style>
  <w:style w:type="character" w:customStyle="1" w:styleId="underlineCharChar0">
    <w:name w:val="underline Char Char"/>
    <w:rsid w:val="00CC01A5"/>
    <w:rPr>
      <w:rFonts w:ascii="Arial Narrow" w:eastAsia="Times New Roman" w:hAnsi="Arial Narrow" w:cs="Calibri" w:hint="default"/>
      <w:sz w:val="24"/>
      <w:u w:val="single"/>
    </w:rPr>
  </w:style>
  <w:style w:type="character" w:customStyle="1" w:styleId="newsstorytitle">
    <w:name w:val="news_story_title"/>
    <w:rsid w:val="00CC01A5"/>
  </w:style>
  <w:style w:type="character" w:customStyle="1" w:styleId="yqlink">
    <w:name w:val="yqlink"/>
    <w:rsid w:val="00CC01A5"/>
  </w:style>
  <w:style w:type="character" w:customStyle="1" w:styleId="clbody">
    <w:name w:val="clbody"/>
    <w:rsid w:val="00CC01A5"/>
  </w:style>
  <w:style w:type="character" w:customStyle="1" w:styleId="Boxing">
    <w:name w:val="Boxing"/>
    <w:rsid w:val="00CC01A5"/>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CC01A5"/>
  </w:style>
  <w:style w:type="character" w:customStyle="1" w:styleId="boldandunderlinecharcharcharcharcharcharcharcharcharcharcharcharcharcharcharchar0">
    <w:name w:val="boldandunderlinecharcharcharcharcharcharcharcharcharcharcharcharcharcharcharchar"/>
    <w:rsid w:val="00CC01A5"/>
  </w:style>
  <w:style w:type="character" w:customStyle="1" w:styleId="underlinecharcharcharcharcharcharcharcharcharcharcharcharcharchar0">
    <w:name w:val="underlinecharcharcharcharcharcharcharcharcharcharcharcharcharchar"/>
    <w:rsid w:val="00CC01A5"/>
  </w:style>
  <w:style w:type="character" w:customStyle="1" w:styleId="CharCharCharCharCharChar1Char">
    <w:name w:val="Char Char Char Char Char Char1 Char"/>
    <w:rsid w:val="00CC01A5"/>
    <w:rPr>
      <w:rFonts w:ascii="Times New Roman" w:eastAsia="Times New Roman" w:hAnsi="Times New Roman" w:cs="Times New Roman" w:hint="default"/>
      <w:b/>
      <w:bCs w:val="0"/>
      <w:sz w:val="24"/>
      <w:szCs w:val="24"/>
    </w:rPr>
  </w:style>
  <w:style w:type="character" w:customStyle="1" w:styleId="Taggin-New">
    <w:name w:val="Taggin - New"/>
    <w:rsid w:val="00CC01A5"/>
    <w:rPr>
      <w:rFonts w:ascii="Arial Narrow" w:hAnsi="Arial Narrow" w:hint="default"/>
      <w:b/>
      <w:bCs w:val="0"/>
      <w:sz w:val="22"/>
    </w:rPr>
  </w:style>
  <w:style w:type="character" w:customStyle="1" w:styleId="emphasis22">
    <w:name w:val="emphasis2"/>
    <w:rsid w:val="00CC01A5"/>
  </w:style>
  <w:style w:type="character" w:customStyle="1" w:styleId="citechar1">
    <w:name w:val="citechar"/>
    <w:rsid w:val="00CC01A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CC01A5"/>
    <w:rPr>
      <w:sz w:val="24"/>
      <w:szCs w:val="24"/>
      <w:lang w:val="en-US" w:eastAsia="en-US" w:bidi="ar-SA"/>
    </w:rPr>
  </w:style>
  <w:style w:type="character" w:customStyle="1" w:styleId="NewTag">
    <w:name w:val="NewTag"/>
    <w:uiPriority w:val="1"/>
    <w:qFormat/>
    <w:rsid w:val="00CC01A5"/>
    <w:rPr>
      <w:rFonts w:ascii="Georgia" w:hAnsi="Georgia" w:hint="default"/>
      <w:b/>
      <w:bCs w:val="0"/>
      <w:sz w:val="24"/>
    </w:rPr>
  </w:style>
  <w:style w:type="character" w:customStyle="1" w:styleId="searchtools-record-title">
    <w:name w:val="searchtools-record-title"/>
    <w:basedOn w:val="DefaultParagraphFont"/>
    <w:rsid w:val="00CC01A5"/>
  </w:style>
  <w:style w:type="character" w:customStyle="1" w:styleId="HighlightedUnderline0">
    <w:name w:val="Highlighted Underline"/>
    <w:basedOn w:val="DefaultParagraphFont"/>
    <w:uiPriority w:val="1"/>
    <w:qFormat/>
    <w:rsid w:val="00CC01A5"/>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CC01A5"/>
  </w:style>
  <w:style w:type="character" w:customStyle="1" w:styleId="flourish">
    <w:name w:val="flourish"/>
    <w:rsid w:val="00CC01A5"/>
  </w:style>
  <w:style w:type="character" w:customStyle="1" w:styleId="style150">
    <w:name w:val="style150"/>
    <w:rsid w:val="00CC01A5"/>
  </w:style>
  <w:style w:type="character" w:customStyle="1" w:styleId="head">
    <w:name w:val="head"/>
    <w:rsid w:val="00CC01A5"/>
  </w:style>
  <w:style w:type="character" w:customStyle="1" w:styleId="first-letter">
    <w:name w:val="first-letter"/>
    <w:rsid w:val="00CC01A5"/>
  </w:style>
  <w:style w:type="character" w:customStyle="1" w:styleId="focusparagraph">
    <w:name w:val="focusparagraph"/>
    <w:rsid w:val="00CC01A5"/>
  </w:style>
  <w:style w:type="character" w:customStyle="1" w:styleId="StyleUnderlineCharChar111pt">
    <w:name w:val="Style Underline Char Char1 + 11 pt"/>
    <w:rsid w:val="00CC01A5"/>
    <w:rPr>
      <w:rFonts w:ascii="Times New Roman" w:hAnsi="Times New Roman" w:cs="Times New Roman" w:hint="default"/>
      <w:sz w:val="20"/>
      <w:u w:val="single"/>
      <w:lang w:val="en-US" w:eastAsia="en-US" w:bidi="ar-SA"/>
    </w:rPr>
  </w:style>
  <w:style w:type="character" w:customStyle="1" w:styleId="CharChar31">
    <w:name w:val="Char Char31"/>
    <w:rsid w:val="00CC01A5"/>
    <w:rPr>
      <w:rFonts w:ascii="Arial" w:hAnsi="Arial" w:cs="Arial" w:hint="default"/>
      <w:b/>
      <w:bCs/>
      <w:szCs w:val="32"/>
      <w:lang w:val="en-US" w:eastAsia="en-US" w:bidi="ar-SA"/>
    </w:rPr>
  </w:style>
  <w:style w:type="character" w:customStyle="1" w:styleId="citationgenerated">
    <w:name w:val="citation generated"/>
    <w:rsid w:val="00CC01A5"/>
  </w:style>
  <w:style w:type="character" w:customStyle="1" w:styleId="commentstext0">
    <w:name w:val="comments_text"/>
    <w:uiPriority w:val="99"/>
    <w:rsid w:val="00CC01A5"/>
    <w:rPr>
      <w:rFonts w:ascii="Times New Roman" w:hAnsi="Times New Roman" w:cs="Times New Roman" w:hint="default"/>
    </w:rPr>
  </w:style>
  <w:style w:type="character" w:customStyle="1" w:styleId="FontStyle29">
    <w:name w:val="Font Style29"/>
    <w:uiPriority w:val="99"/>
    <w:rsid w:val="00CC01A5"/>
    <w:rPr>
      <w:rFonts w:ascii="Arial" w:hAnsi="Arial" w:cs="Arial" w:hint="default"/>
      <w:sz w:val="14"/>
      <w:szCs w:val="14"/>
    </w:rPr>
  </w:style>
  <w:style w:type="character" w:customStyle="1" w:styleId="A8">
    <w:name w:val="A8"/>
    <w:rsid w:val="00CC01A5"/>
    <w:rPr>
      <w:color w:val="000000"/>
      <w:sz w:val="12"/>
      <w:szCs w:val="12"/>
    </w:rPr>
  </w:style>
  <w:style w:type="character" w:customStyle="1" w:styleId="apturelink">
    <w:name w:val="apturelink"/>
    <w:rsid w:val="00CC01A5"/>
  </w:style>
  <w:style w:type="character" w:customStyle="1" w:styleId="apturelinkicon">
    <w:name w:val="apturelinkicon"/>
    <w:rsid w:val="00CC01A5"/>
  </w:style>
  <w:style w:type="character" w:customStyle="1" w:styleId="titletxt">
    <w:name w:val="titletxt"/>
    <w:rsid w:val="00CC01A5"/>
  </w:style>
  <w:style w:type="character" w:customStyle="1" w:styleId="colbcopy">
    <w:name w:val="colbcopy"/>
    <w:rsid w:val="00CC01A5"/>
  </w:style>
  <w:style w:type="character" w:customStyle="1" w:styleId="hcard">
    <w:name w:val="hcard"/>
    <w:rsid w:val="00CC01A5"/>
  </w:style>
  <w:style w:type="character" w:customStyle="1" w:styleId="Qualified">
    <w:name w:val="Qualified"/>
    <w:rsid w:val="00CC01A5"/>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CC01A5"/>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CC01A5"/>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CC01A5"/>
    <w:rPr>
      <w:rFonts w:ascii="Arial" w:eastAsia="Times New Roman" w:hAnsi="Arial" w:cs="Arial" w:hint="default"/>
      <w:b/>
      <w:bCs/>
      <w:kern w:val="32"/>
      <w:sz w:val="28"/>
      <w:szCs w:val="32"/>
    </w:rPr>
  </w:style>
  <w:style w:type="character" w:customStyle="1" w:styleId="columntexthead">
    <w:name w:val="columntexthead"/>
    <w:rsid w:val="00CC01A5"/>
  </w:style>
  <w:style w:type="character" w:customStyle="1" w:styleId="instruction">
    <w:name w:val="instruction"/>
    <w:rsid w:val="00CC01A5"/>
  </w:style>
  <w:style w:type="character" w:customStyle="1" w:styleId="listpipe">
    <w:name w:val="listpipe"/>
    <w:rsid w:val="00CC01A5"/>
  </w:style>
  <w:style w:type="character" w:customStyle="1" w:styleId="imagelink">
    <w:name w:val="imagelink"/>
    <w:rsid w:val="00CC01A5"/>
  </w:style>
  <w:style w:type="character" w:customStyle="1" w:styleId="leadin">
    <w:name w:val="leadin"/>
    <w:rsid w:val="00CC01A5"/>
  </w:style>
  <w:style w:type="character" w:customStyle="1" w:styleId="A4">
    <w:name w:val="A4"/>
    <w:rsid w:val="00CC01A5"/>
    <w:rPr>
      <w:rFonts w:ascii="Baskerville" w:hAnsi="Baskerville" w:cs="Baskerville" w:hint="default"/>
      <w:b/>
      <w:bCs/>
      <w:color w:val="000000"/>
      <w:sz w:val="22"/>
      <w:szCs w:val="22"/>
    </w:rPr>
  </w:style>
  <w:style w:type="character" w:customStyle="1" w:styleId="noticiabyline">
    <w:name w:val="noticia_byline"/>
    <w:rsid w:val="00CC01A5"/>
  </w:style>
  <w:style w:type="character" w:customStyle="1" w:styleId="sep">
    <w:name w:val="sep"/>
    <w:rsid w:val="00CC01A5"/>
  </w:style>
  <w:style w:type="character" w:customStyle="1" w:styleId="rightnowyahoo">
    <w:name w:val="right_now_yahoo"/>
    <w:rsid w:val="00CC01A5"/>
  </w:style>
  <w:style w:type="character" w:customStyle="1" w:styleId="submittedmeta">
    <w:name w:val="submitted meta"/>
    <w:rsid w:val="00CC01A5"/>
  </w:style>
  <w:style w:type="character" w:customStyle="1" w:styleId="A10">
    <w:name w:val="A10"/>
    <w:rsid w:val="00CC01A5"/>
    <w:rPr>
      <w:color w:val="000000"/>
      <w:sz w:val="12"/>
      <w:szCs w:val="12"/>
    </w:rPr>
  </w:style>
  <w:style w:type="character" w:customStyle="1" w:styleId="AAAunderline">
    <w:name w:val="AAAunderline"/>
    <w:qFormat/>
    <w:rsid w:val="00CC01A5"/>
    <w:rPr>
      <w:b/>
      <w:bCs w:val="0"/>
      <w:u w:val="single"/>
    </w:rPr>
  </w:style>
  <w:style w:type="character" w:customStyle="1" w:styleId="IndexHeaderChar">
    <w:name w:val="Index Header Char"/>
    <w:rsid w:val="00CC01A5"/>
    <w:rPr>
      <w:rFonts w:ascii="Times New Roman" w:eastAsia="Times New Roman" w:hAnsi="Times New Roman" w:cs="Times New Roman" w:hint="default"/>
      <w:b/>
      <w:bCs/>
      <w:sz w:val="36"/>
    </w:rPr>
  </w:style>
  <w:style w:type="character" w:customStyle="1" w:styleId="StyleHeading310ptChar">
    <w:name w:val="Style Heading 3 + 10 pt Char"/>
    <w:rsid w:val="00CC01A5"/>
    <w:rPr>
      <w:rFonts w:ascii="Times New Roman" w:eastAsia="Times New Roman" w:hAnsi="Times New Roman" w:cs="Arial" w:hint="default"/>
      <w:b/>
      <w:bCs/>
      <w:sz w:val="26"/>
      <w:szCs w:val="26"/>
    </w:rPr>
  </w:style>
  <w:style w:type="character" w:customStyle="1" w:styleId="BoldUnderlineChar10">
    <w:name w:val="BoldUnderline Char1"/>
    <w:rsid w:val="00CC01A5"/>
    <w:rPr>
      <w:b/>
      <w:bCs w:val="0"/>
      <w:sz w:val="22"/>
      <w:szCs w:val="24"/>
      <w:u w:val="single"/>
      <w:lang w:val="en-US" w:eastAsia="en-US" w:bidi="ar-SA"/>
    </w:rPr>
  </w:style>
  <w:style w:type="character" w:customStyle="1" w:styleId="iagsheaderlarge">
    <w:name w:val="iags_header_large"/>
    <w:rsid w:val="00CC01A5"/>
  </w:style>
  <w:style w:type="character" w:customStyle="1" w:styleId="style12char0">
    <w:name w:val="style12char"/>
    <w:rsid w:val="00CC01A5"/>
  </w:style>
  <w:style w:type="character" w:customStyle="1" w:styleId="charchar2">
    <w:name w:val="charchar2"/>
    <w:rsid w:val="00CC01A5"/>
  </w:style>
  <w:style w:type="character" w:customStyle="1" w:styleId="style11char0">
    <w:name w:val="style11char"/>
    <w:rsid w:val="00CC01A5"/>
  </w:style>
  <w:style w:type="character" w:customStyle="1" w:styleId="boldunderlineCharChar0">
    <w:name w:val="boldunderline Char Char"/>
    <w:rsid w:val="00CC01A5"/>
    <w:rPr>
      <w:b/>
      <w:bCs w:val="0"/>
      <w:sz w:val="22"/>
      <w:szCs w:val="24"/>
      <w:u w:val="single"/>
      <w:lang w:val="en-US" w:eastAsia="en-US" w:bidi="ar-SA"/>
    </w:rPr>
  </w:style>
  <w:style w:type="character" w:customStyle="1" w:styleId="eudoraheader">
    <w:name w:val="eudoraheader"/>
    <w:rsid w:val="00CC01A5"/>
  </w:style>
  <w:style w:type="character" w:customStyle="1" w:styleId="emailstyle26">
    <w:name w:val="emailstyle26"/>
    <w:rsid w:val="00CC01A5"/>
  </w:style>
  <w:style w:type="character" w:customStyle="1" w:styleId="newstitle1">
    <w:name w:val="newstitle1"/>
    <w:rsid w:val="00CC01A5"/>
  </w:style>
  <w:style w:type="character" w:customStyle="1" w:styleId="dateline">
    <w:name w:val="dateline"/>
    <w:rsid w:val="00CC01A5"/>
  </w:style>
  <w:style w:type="character" w:customStyle="1" w:styleId="sendtofriend">
    <w:name w:val="sendtofriend"/>
    <w:rsid w:val="00CC01A5"/>
  </w:style>
  <w:style w:type="character" w:customStyle="1" w:styleId="pagetype">
    <w:name w:val="pagetype"/>
    <w:rsid w:val="00CC01A5"/>
  </w:style>
  <w:style w:type="character" w:customStyle="1" w:styleId="byl">
    <w:name w:val="byl"/>
    <w:rsid w:val="00CC01A5"/>
  </w:style>
  <w:style w:type="character" w:customStyle="1" w:styleId="byd">
    <w:name w:val="byd"/>
    <w:rsid w:val="00CC01A5"/>
  </w:style>
  <w:style w:type="character" w:customStyle="1" w:styleId="underliningchar0">
    <w:name w:val="underliningchar"/>
    <w:rsid w:val="00CC01A5"/>
  </w:style>
  <w:style w:type="character" w:customStyle="1" w:styleId="adtext124">
    <w:name w:val="adtext124"/>
    <w:rsid w:val="00CC01A5"/>
    <w:rPr>
      <w:vanish/>
      <w:webHidden w:val="0"/>
      <w:color w:val="999999"/>
      <w:sz w:val="12"/>
      <w:szCs w:val="12"/>
      <w:specVanish/>
    </w:rPr>
  </w:style>
  <w:style w:type="character" w:customStyle="1" w:styleId="CardsFont8ptChar">
    <w:name w:val="Cards + Font: 8 pt Char"/>
    <w:rsid w:val="00CC01A5"/>
    <w:rPr>
      <w:sz w:val="16"/>
    </w:rPr>
  </w:style>
  <w:style w:type="character" w:customStyle="1" w:styleId="TagLineCharChar">
    <w:name w:val="Tag Line Char Char"/>
    <w:rsid w:val="00CC01A5"/>
    <w:rPr>
      <w:rFonts w:ascii="Arial" w:hAnsi="Arial" w:cs="Arial" w:hint="default"/>
      <w:b/>
      <w:bCs/>
      <w:iCs/>
      <w:sz w:val="24"/>
      <w:szCs w:val="28"/>
      <w:lang w:val="en-US" w:eastAsia="en-US" w:bidi="ar-SA"/>
    </w:rPr>
  </w:style>
  <w:style w:type="character" w:customStyle="1" w:styleId="articlecommentcount">
    <w:name w:val="article_comment_count"/>
    <w:rsid w:val="00CC01A5"/>
  </w:style>
  <w:style w:type="character" w:customStyle="1" w:styleId="articlerecommendcount">
    <w:name w:val="article_recommend_count"/>
    <w:rsid w:val="00CC01A5"/>
  </w:style>
  <w:style w:type="character" w:customStyle="1" w:styleId="normaltext1">
    <w:name w:val="normal_text"/>
    <w:rsid w:val="00CC01A5"/>
  </w:style>
  <w:style w:type="character" w:customStyle="1" w:styleId="story-byline">
    <w:name w:val="story-byline"/>
    <w:rsid w:val="00CC01A5"/>
  </w:style>
  <w:style w:type="character" w:customStyle="1" w:styleId="story-titleline">
    <w:name w:val="story-titleline"/>
    <w:rsid w:val="00CC01A5"/>
  </w:style>
  <w:style w:type="character" w:customStyle="1" w:styleId="UnderlineCardChar1">
    <w:name w:val="Underline Card Char"/>
    <w:rsid w:val="00CC01A5"/>
    <w:rPr>
      <w:sz w:val="22"/>
      <w:szCs w:val="24"/>
      <w:u w:val="single"/>
      <w:lang w:val="en-US" w:eastAsia="en-US" w:bidi="ar-SA"/>
    </w:rPr>
  </w:style>
  <w:style w:type="character" w:customStyle="1" w:styleId="SourcesCharChar1">
    <w:name w:val="Sources Char Char1"/>
    <w:rsid w:val="00CC01A5"/>
    <w:rPr>
      <w:rFonts w:ascii="Arial" w:hAnsi="Arial" w:cs="Arial" w:hint="default"/>
      <w:b/>
      <w:bCs/>
      <w:iCs/>
      <w:sz w:val="24"/>
      <w:szCs w:val="28"/>
      <w:lang w:val="en-US" w:eastAsia="en-US" w:bidi="ar-SA"/>
    </w:rPr>
  </w:style>
  <w:style w:type="character" w:customStyle="1" w:styleId="UnderlinesCharChar">
    <w:name w:val="Underlines Char Char"/>
    <w:rsid w:val="00CC01A5"/>
    <w:rPr>
      <w:rFonts w:ascii="Arial" w:hAnsi="Arial" w:cs="Arial" w:hint="default"/>
      <w:b/>
      <w:bCs/>
      <w:sz w:val="22"/>
      <w:szCs w:val="26"/>
      <w:u w:val="single"/>
      <w:lang w:val="en-US" w:eastAsia="en-US" w:bidi="ar-SA"/>
    </w:rPr>
  </w:style>
  <w:style w:type="character" w:customStyle="1" w:styleId="infoChar">
    <w:name w:val="info Char"/>
    <w:locked/>
    <w:rsid w:val="00CC01A5"/>
    <w:rPr>
      <w:rFonts w:ascii="Times New Roman" w:eastAsia="Times New Roman" w:hAnsi="Times New Roman" w:cs="Calibri" w:hint="default"/>
      <w:sz w:val="16"/>
      <w:szCs w:val="20"/>
    </w:rPr>
  </w:style>
  <w:style w:type="character" w:customStyle="1" w:styleId="createby">
    <w:name w:val="createby"/>
    <w:rsid w:val="00CC01A5"/>
  </w:style>
  <w:style w:type="character" w:customStyle="1" w:styleId="quote-right">
    <w:name w:val="quote-right"/>
    <w:rsid w:val="00CC01A5"/>
  </w:style>
  <w:style w:type="character" w:customStyle="1" w:styleId="smallcase">
    <w:name w:val="smallcase"/>
    <w:rsid w:val="00CC01A5"/>
  </w:style>
  <w:style w:type="character" w:customStyle="1" w:styleId="ft0">
    <w:name w:val="ft0"/>
    <w:rsid w:val="00CC01A5"/>
  </w:style>
  <w:style w:type="character" w:customStyle="1" w:styleId="ft2">
    <w:name w:val="ft2"/>
    <w:rsid w:val="00CC01A5"/>
  </w:style>
  <w:style w:type="character" w:customStyle="1" w:styleId="ft1">
    <w:name w:val="ft1"/>
    <w:rsid w:val="00CC01A5"/>
  </w:style>
  <w:style w:type="character" w:customStyle="1" w:styleId="ft3">
    <w:name w:val="ft3"/>
    <w:rsid w:val="00CC01A5"/>
  </w:style>
  <w:style w:type="character" w:customStyle="1" w:styleId="StyleTimesNewRoman12ptBold1">
    <w:name w:val="Style Times New Roman 12 pt Bold1"/>
    <w:rsid w:val="00CC01A5"/>
    <w:rPr>
      <w:b/>
      <w:bCs/>
      <w:sz w:val="24"/>
    </w:rPr>
  </w:style>
  <w:style w:type="character" w:customStyle="1" w:styleId="CircledChar2">
    <w:name w:val="Circled Char2"/>
    <w:rsid w:val="00CC01A5"/>
    <w:rPr>
      <w:rFonts w:ascii="MS Mincho" w:eastAsia="MS Mincho" w:hAnsi="MS Mincho" w:hint="eastAsia"/>
      <w:b/>
      <w:bCs w:val="0"/>
      <w:szCs w:val="24"/>
      <w:u w:val="single"/>
      <w:lang w:val="en-US" w:eastAsia="ja-JP" w:bidi="ar-SA"/>
    </w:rPr>
  </w:style>
  <w:style w:type="character" w:customStyle="1" w:styleId="SmallTextChar2">
    <w:name w:val="Small Text Char2"/>
    <w:rsid w:val="00CC01A5"/>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CC01A5"/>
    <w:rPr>
      <w:b/>
      <w:bCs w:val="0"/>
      <w:szCs w:val="24"/>
      <w:u w:val="single"/>
      <w:lang w:val="en-US" w:eastAsia="en-US" w:bidi="ar-SA"/>
    </w:rPr>
  </w:style>
  <w:style w:type="character" w:customStyle="1" w:styleId="SmallCardChar">
    <w:name w:val="Small Card Char"/>
    <w:rsid w:val="00CC01A5"/>
    <w:rPr>
      <w:rFonts w:ascii="Palatino Linotype" w:eastAsia="Times New Roman" w:hAnsi="Palatino Linotype" w:hint="default"/>
      <w:sz w:val="12"/>
      <w:szCs w:val="24"/>
    </w:rPr>
  </w:style>
  <w:style w:type="character" w:customStyle="1" w:styleId="StyleBoldUnderline10ptBold">
    <w:name w:val="Style Bold Underline + 10 pt Bold"/>
    <w:rsid w:val="00CC01A5"/>
    <w:rPr>
      <w:b/>
      <w:bCs/>
      <w:sz w:val="20"/>
      <w:u w:val="thick"/>
    </w:rPr>
  </w:style>
  <w:style w:type="character" w:customStyle="1" w:styleId="separator">
    <w:name w:val="separator"/>
    <w:rsid w:val="00CC01A5"/>
  </w:style>
  <w:style w:type="character" w:customStyle="1" w:styleId="smalllink">
    <w:name w:val="smalllink"/>
    <w:rsid w:val="00CC01A5"/>
  </w:style>
  <w:style w:type="character" w:customStyle="1" w:styleId="bighead1">
    <w:name w:val="bighead1"/>
    <w:rsid w:val="00CC01A5"/>
    <w:rPr>
      <w:rFonts w:ascii="Verdana" w:hAnsi="Verdana" w:hint="default"/>
      <w:b/>
      <w:bCs/>
      <w:sz w:val="27"/>
      <w:szCs w:val="27"/>
    </w:rPr>
  </w:style>
  <w:style w:type="character" w:customStyle="1" w:styleId="Underline-WFU">
    <w:name w:val="Underline-WFU"/>
    <w:uiPriority w:val="1"/>
    <w:qFormat/>
    <w:rsid w:val="00CC01A5"/>
    <w:rPr>
      <w:rFonts w:ascii="Cambria" w:hAnsi="Cambria" w:hint="default"/>
      <w:sz w:val="21"/>
      <w:u w:val="single"/>
    </w:rPr>
  </w:style>
  <w:style w:type="character" w:customStyle="1" w:styleId="b">
    <w:name w:val="b"/>
    <w:rsid w:val="00CC01A5"/>
  </w:style>
  <w:style w:type="character" w:customStyle="1" w:styleId="left-date1">
    <w:name w:val="left-date1"/>
    <w:rsid w:val="00CC01A5"/>
    <w:rPr>
      <w:rFonts w:ascii="Verdana" w:hAnsi="Verdana" w:hint="default"/>
      <w:color w:val="666666"/>
      <w:sz w:val="14"/>
      <w:szCs w:val="14"/>
    </w:rPr>
  </w:style>
  <w:style w:type="character" w:customStyle="1" w:styleId="org">
    <w:name w:val="org"/>
    <w:basedOn w:val="DefaultParagraphFont"/>
    <w:rsid w:val="00CC01A5"/>
  </w:style>
  <w:style w:type="character" w:customStyle="1" w:styleId="list-comma">
    <w:name w:val="list-comma"/>
    <w:basedOn w:val="DefaultParagraphFont"/>
    <w:rsid w:val="00CC01A5"/>
  </w:style>
  <w:style w:type="character" w:customStyle="1" w:styleId="livefyre-commentcount">
    <w:name w:val="livefyre-commentcount"/>
    <w:basedOn w:val="DefaultParagraphFont"/>
    <w:rsid w:val="00CC01A5"/>
  </w:style>
  <w:style w:type="character" w:customStyle="1" w:styleId="rednegchange">
    <w:name w:val="red_neg_change"/>
    <w:basedOn w:val="DefaultParagraphFont"/>
    <w:rsid w:val="00CC01A5"/>
  </w:style>
  <w:style w:type="character" w:customStyle="1" w:styleId="wsodqchgshow">
    <w:name w:val="wsodq_chgshow"/>
    <w:basedOn w:val="DefaultParagraphFont"/>
    <w:rsid w:val="00CC01A5"/>
  </w:style>
  <w:style w:type="character" w:customStyle="1" w:styleId="greenposchange">
    <w:name w:val="green_pos_change"/>
    <w:basedOn w:val="DefaultParagraphFont"/>
    <w:rsid w:val="00CC01A5"/>
  </w:style>
  <w:style w:type="character" w:customStyle="1" w:styleId="image-credit">
    <w:name w:val="image-credit"/>
    <w:basedOn w:val="DefaultParagraphFont"/>
    <w:rsid w:val="00CC01A5"/>
  </w:style>
  <w:style w:type="character" w:customStyle="1" w:styleId="BoldandUnderlineChar6">
    <w:name w:val="Bold and Underline Char6"/>
    <w:basedOn w:val="DefaultParagraphFont"/>
    <w:rsid w:val="00CC01A5"/>
    <w:rPr>
      <w:b/>
      <w:bCs w:val="0"/>
      <w:szCs w:val="24"/>
      <w:u w:val="single"/>
      <w:lang w:val="en-US" w:eastAsia="en-US" w:bidi="ar-SA"/>
    </w:rPr>
  </w:style>
  <w:style w:type="character" w:customStyle="1" w:styleId="caption40">
    <w:name w:val="caption4"/>
    <w:basedOn w:val="DefaultParagraphFont"/>
    <w:rsid w:val="00CC01A5"/>
  </w:style>
  <w:style w:type="character" w:customStyle="1" w:styleId="honorific-prefix">
    <w:name w:val="honorific-prefix"/>
    <w:basedOn w:val="DefaultParagraphFont"/>
    <w:rsid w:val="00CC01A5"/>
  </w:style>
  <w:style w:type="character" w:customStyle="1" w:styleId="given-name">
    <w:name w:val="given-name"/>
    <w:basedOn w:val="DefaultParagraphFont"/>
    <w:rsid w:val="00CC01A5"/>
  </w:style>
  <w:style w:type="character" w:customStyle="1" w:styleId="family-name">
    <w:name w:val="family-name"/>
    <w:basedOn w:val="DefaultParagraphFont"/>
    <w:rsid w:val="00CC01A5"/>
  </w:style>
  <w:style w:type="character" w:customStyle="1" w:styleId="chead">
    <w:name w:val="chead"/>
    <w:basedOn w:val="DefaultParagraphFont"/>
    <w:rsid w:val="00CC01A5"/>
  </w:style>
  <w:style w:type="character" w:customStyle="1" w:styleId="obgcapsstart">
    <w:name w:val="obg_caps_start"/>
    <w:basedOn w:val="DefaultParagraphFont"/>
    <w:rsid w:val="00CC01A5"/>
  </w:style>
  <w:style w:type="character" w:customStyle="1" w:styleId="underlinedCharChar0">
    <w:name w:val="underlined Char Char"/>
    <w:basedOn w:val="DefaultParagraphFont"/>
    <w:rsid w:val="00CC01A5"/>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CC01A5"/>
  </w:style>
  <w:style w:type="character" w:customStyle="1" w:styleId="text2">
    <w:name w:val="text2"/>
    <w:basedOn w:val="DefaultParagraphFont"/>
    <w:rsid w:val="00CC01A5"/>
  </w:style>
  <w:style w:type="character" w:customStyle="1" w:styleId="pmtermsel">
    <w:name w:val="pmtermsel"/>
    <w:basedOn w:val="DefaultParagraphFont"/>
    <w:rsid w:val="00CC01A5"/>
  </w:style>
  <w:style w:type="character" w:customStyle="1" w:styleId="StyleUnderlineChar2CharChar11pt">
    <w:name w:val="Style Underline Char2 Char Char + 11 pt"/>
    <w:basedOn w:val="Style11pt"/>
    <w:rsid w:val="00CC01A5"/>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CC01A5"/>
    <w:rPr>
      <w:b/>
      <w:bCs/>
      <w:sz w:val="20"/>
      <w:u w:val="single"/>
    </w:rPr>
  </w:style>
  <w:style w:type="character" w:customStyle="1" w:styleId="Styleunderline11pt">
    <w:name w:val="Style underline + 11 pt"/>
    <w:basedOn w:val="underline"/>
    <w:rsid w:val="00CC01A5"/>
    <w:rPr>
      <w:u w:val="single"/>
      <w:lang w:val="en-US" w:eastAsia="en-US" w:bidi="ar-SA"/>
    </w:rPr>
  </w:style>
  <w:style w:type="character" w:customStyle="1" w:styleId="Styleunderline11ptBold">
    <w:name w:val="Style underline + 11 pt Bold"/>
    <w:basedOn w:val="underline"/>
    <w:rsid w:val="00CC01A5"/>
    <w:rPr>
      <w:u w:val="single"/>
      <w:lang w:val="en-US" w:eastAsia="en-US" w:bidi="ar-SA"/>
    </w:rPr>
  </w:style>
  <w:style w:type="character" w:customStyle="1" w:styleId="articlehead2">
    <w:name w:val="articlehead2"/>
    <w:basedOn w:val="DefaultParagraphFont"/>
    <w:rsid w:val="00CC01A5"/>
  </w:style>
  <w:style w:type="character" w:customStyle="1" w:styleId="pronset">
    <w:name w:val="pronset"/>
    <w:basedOn w:val="DefaultParagraphFont"/>
    <w:rsid w:val="00CC01A5"/>
  </w:style>
  <w:style w:type="character" w:customStyle="1" w:styleId="showipapr">
    <w:name w:val="show_ipapr"/>
    <w:basedOn w:val="DefaultParagraphFont"/>
    <w:rsid w:val="00CC01A5"/>
  </w:style>
  <w:style w:type="character" w:customStyle="1" w:styleId="prondelim">
    <w:name w:val="prondelim"/>
    <w:basedOn w:val="DefaultParagraphFont"/>
    <w:rsid w:val="00CC01A5"/>
  </w:style>
  <w:style w:type="character" w:customStyle="1" w:styleId="pron">
    <w:name w:val="pron"/>
    <w:basedOn w:val="DefaultParagraphFont"/>
    <w:rsid w:val="00CC01A5"/>
  </w:style>
  <w:style w:type="character" w:customStyle="1" w:styleId="prontoggle">
    <w:name w:val="pron_toggle"/>
    <w:basedOn w:val="DefaultParagraphFont"/>
    <w:rsid w:val="00CC01A5"/>
  </w:style>
  <w:style w:type="character" w:customStyle="1" w:styleId="showspellpr">
    <w:name w:val="show_spellpr"/>
    <w:basedOn w:val="DefaultParagraphFont"/>
    <w:rsid w:val="00CC01A5"/>
  </w:style>
  <w:style w:type="character" w:customStyle="1" w:styleId="boldface">
    <w:name w:val="boldface"/>
    <w:basedOn w:val="DefaultParagraphFont"/>
    <w:rsid w:val="00CC01A5"/>
  </w:style>
  <w:style w:type="character" w:customStyle="1" w:styleId="pg">
    <w:name w:val="pg"/>
    <w:basedOn w:val="DefaultParagraphFont"/>
    <w:rsid w:val="00CC01A5"/>
  </w:style>
  <w:style w:type="character" w:customStyle="1" w:styleId="secondary-bf">
    <w:name w:val="secondary-bf"/>
    <w:basedOn w:val="DefaultParagraphFont"/>
    <w:rsid w:val="00CC01A5"/>
  </w:style>
  <w:style w:type="character" w:customStyle="1" w:styleId="dnindex">
    <w:name w:val="dnindex"/>
    <w:basedOn w:val="DefaultParagraphFont"/>
    <w:rsid w:val="00CC01A5"/>
  </w:style>
  <w:style w:type="character" w:customStyle="1" w:styleId="ital-inline">
    <w:name w:val="ital-inline"/>
    <w:basedOn w:val="DefaultParagraphFont"/>
    <w:rsid w:val="00CC01A5"/>
  </w:style>
  <w:style w:type="character" w:customStyle="1" w:styleId="Styleterm111ptUnderline">
    <w:name w:val="Style term1 + 11 pt Underline"/>
    <w:basedOn w:val="term1"/>
    <w:rsid w:val="00CC01A5"/>
    <w:rPr>
      <w:b/>
      <w:bCs/>
      <w:sz w:val="20"/>
      <w:u w:val="single"/>
    </w:rPr>
  </w:style>
  <w:style w:type="character" w:customStyle="1" w:styleId="ct-with-fmlt">
    <w:name w:val="ct-with-fmlt"/>
    <w:basedOn w:val="DefaultParagraphFont"/>
    <w:rsid w:val="00CC01A5"/>
  </w:style>
  <w:style w:type="character" w:customStyle="1" w:styleId="althead">
    <w:name w:val="althead"/>
    <w:basedOn w:val="DefaultParagraphFont"/>
    <w:rsid w:val="00CC01A5"/>
  </w:style>
  <w:style w:type="character" w:customStyle="1" w:styleId="arbd1">
    <w:name w:val="arbd1"/>
    <w:basedOn w:val="DefaultParagraphFont"/>
    <w:rsid w:val="00CC01A5"/>
  </w:style>
  <w:style w:type="character" w:customStyle="1" w:styleId="unx">
    <w:name w:val="unx"/>
    <w:basedOn w:val="DefaultParagraphFont"/>
    <w:rsid w:val="00CC01A5"/>
  </w:style>
  <w:style w:type="character" w:customStyle="1" w:styleId="lrdctph">
    <w:name w:val="lr_dct_ph"/>
    <w:basedOn w:val="DefaultParagraphFont"/>
    <w:rsid w:val="00CC01A5"/>
  </w:style>
  <w:style w:type="character" w:customStyle="1" w:styleId="tagciteChar4">
    <w:name w:val="tag/cite Char"/>
    <w:basedOn w:val="DefaultParagraphFont"/>
    <w:rsid w:val="00CC01A5"/>
    <w:rPr>
      <w:b/>
      <w:bCs w:val="0"/>
      <w:sz w:val="24"/>
      <w:lang w:val="en-US" w:eastAsia="en-US" w:bidi="ar-SA"/>
    </w:rPr>
  </w:style>
  <w:style w:type="character" w:customStyle="1" w:styleId="style3Char0">
    <w:name w:val="style 3 Char"/>
    <w:rsid w:val="00CC01A5"/>
    <w:rPr>
      <w:sz w:val="18"/>
      <w:szCs w:val="24"/>
      <w:lang w:val="en-US" w:eastAsia="en-US" w:bidi="ar-SA"/>
    </w:rPr>
  </w:style>
  <w:style w:type="character" w:customStyle="1" w:styleId="StyleBold1">
    <w:name w:val="Style Bold1"/>
    <w:rsid w:val="00CC01A5"/>
    <w:rPr>
      <w:rFonts w:ascii="Georgia" w:hAnsi="Georgia" w:hint="default"/>
      <w:b/>
      <w:bCs/>
      <w:sz w:val="22"/>
    </w:rPr>
  </w:style>
  <w:style w:type="character" w:customStyle="1" w:styleId="BlockHeadingsChar1">
    <w:name w:val="Block Headings Char1"/>
    <w:rsid w:val="00CC01A5"/>
    <w:rPr>
      <w:b/>
      <w:bCs w:val="0"/>
      <w:caps/>
    </w:rPr>
  </w:style>
  <w:style w:type="character" w:customStyle="1" w:styleId="FontStyle170">
    <w:name w:val="Font Style170"/>
    <w:uiPriority w:val="99"/>
    <w:rsid w:val="00CC01A5"/>
    <w:rPr>
      <w:rFonts w:ascii="Bookman Old Style" w:hAnsi="Bookman Old Style" w:cs="Bookman Old Style" w:hint="default"/>
      <w:sz w:val="16"/>
      <w:szCs w:val="16"/>
    </w:rPr>
  </w:style>
  <w:style w:type="character" w:customStyle="1" w:styleId="label">
    <w:name w:val="label"/>
    <w:rsid w:val="00CC01A5"/>
  </w:style>
  <w:style w:type="character" w:customStyle="1" w:styleId="Styleunderline12pt">
    <w:name w:val="Style underline + 12 pt"/>
    <w:rsid w:val="00CC01A5"/>
    <w:rPr>
      <w:rFonts w:ascii="Times New Roman" w:hAnsi="Times New Roman" w:cs="Times New Roman" w:hint="default"/>
      <w:bCs/>
      <w:sz w:val="20"/>
      <w:u w:val="single"/>
    </w:rPr>
  </w:style>
  <w:style w:type="character" w:customStyle="1" w:styleId="StyleUnderlineChar19pt">
    <w:name w:val="Style Underline Char1 + 9 pt"/>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CC01A5"/>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CC01A5"/>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CC01A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CC01A5"/>
    <w:rPr>
      <w:rFonts w:ascii="Times New Roman" w:hAnsi="Times New Roman" w:cs="Times New Roman" w:hint="default"/>
      <w:sz w:val="20"/>
      <w:u w:val="single"/>
      <w:lang w:val="en-US" w:eastAsia="en-US" w:bidi="ar-SA"/>
    </w:rPr>
  </w:style>
  <w:style w:type="character" w:customStyle="1" w:styleId="Style9ptUnderline1">
    <w:name w:val="Style 9 pt Underline1"/>
    <w:rsid w:val="00CC01A5"/>
    <w:rPr>
      <w:sz w:val="20"/>
      <w:u w:val="single"/>
    </w:rPr>
  </w:style>
  <w:style w:type="character" w:customStyle="1" w:styleId="StyleUnderlineChar19pt2">
    <w:name w:val="Style Underline Char1 + 9 pt2"/>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CC01A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CC01A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CC01A5"/>
  </w:style>
  <w:style w:type="character" w:customStyle="1" w:styleId="Style9ptBoldUnderline1">
    <w:name w:val="Style 9 pt Bold Underline1"/>
    <w:rsid w:val="00CC01A5"/>
    <w:rPr>
      <w:b/>
      <w:bCs/>
      <w:sz w:val="20"/>
      <w:u w:val="single"/>
    </w:rPr>
  </w:style>
  <w:style w:type="character" w:customStyle="1" w:styleId="tagCharCharCharChar">
    <w:name w:val="tag Char Char Char Char"/>
    <w:rsid w:val="00CC01A5"/>
    <w:rPr>
      <w:rFonts w:ascii="Georgia" w:eastAsia="Calibri" w:hAnsi="Georgia" w:cs="Calibri" w:hint="default"/>
      <w:b/>
      <w:bCs w:val="0"/>
      <w:sz w:val="24"/>
    </w:rPr>
  </w:style>
  <w:style w:type="character" w:customStyle="1" w:styleId="3">
    <w:name w:val="3"/>
    <w:rsid w:val="00CC01A5"/>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CC01A5"/>
    <w:rPr>
      <w:rFonts w:ascii="Arial" w:hAnsi="Arial" w:cs="Arial" w:hint="default"/>
      <w:b/>
      <w:bCs/>
      <w:iCs/>
      <w:szCs w:val="28"/>
      <w:lang w:val="en-US" w:eastAsia="en-US" w:bidi="ar-SA"/>
    </w:rPr>
  </w:style>
  <w:style w:type="character" w:customStyle="1" w:styleId="featuretitle">
    <w:name w:val="feature_title"/>
    <w:basedOn w:val="DefaultParagraphFont"/>
    <w:rsid w:val="00CC01A5"/>
  </w:style>
  <w:style w:type="character" w:customStyle="1" w:styleId="6">
    <w:name w:val="6"/>
    <w:rsid w:val="00CC01A5"/>
    <w:rPr>
      <w:rFonts w:ascii="Arial" w:hAnsi="Arial" w:cs="Arial" w:hint="default"/>
      <w:bCs/>
      <w:sz w:val="20"/>
      <w:u w:val="single"/>
      <w:lang w:val="en-US" w:eastAsia="en-US" w:bidi="ar-SA"/>
    </w:rPr>
  </w:style>
  <w:style w:type="character" w:customStyle="1" w:styleId="7">
    <w:name w:val="7"/>
    <w:rsid w:val="00CC01A5"/>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CC01A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CC01A5"/>
    <w:rPr>
      <w:sz w:val="20"/>
      <w:u w:val="single"/>
    </w:rPr>
  </w:style>
  <w:style w:type="character" w:customStyle="1" w:styleId="Styleunderline9pt0">
    <w:name w:val="Style underline + 9 pt"/>
    <w:basedOn w:val="underline"/>
    <w:rsid w:val="00CC01A5"/>
    <w:rPr>
      <w:u w:val="single"/>
      <w:lang w:val="en-US" w:eastAsia="en-US" w:bidi="ar-SA"/>
    </w:rPr>
  </w:style>
  <w:style w:type="character" w:customStyle="1" w:styleId="Style9ptUnderline4">
    <w:name w:val="Style 9 pt Underline4"/>
    <w:rsid w:val="00CC01A5"/>
    <w:rPr>
      <w:sz w:val="20"/>
      <w:u w:val="single"/>
    </w:rPr>
  </w:style>
  <w:style w:type="character" w:customStyle="1" w:styleId="55">
    <w:name w:val="55"/>
    <w:rsid w:val="00CC01A5"/>
    <w:rPr>
      <w:rFonts w:ascii="Arial" w:hAnsi="Arial" w:cs="Arial" w:hint="default"/>
      <w:bCs/>
      <w:sz w:val="20"/>
      <w:u w:val="single"/>
      <w:lang w:val="en-US" w:eastAsia="en-US" w:bidi="ar-SA"/>
    </w:rPr>
  </w:style>
  <w:style w:type="character" w:customStyle="1" w:styleId="Styleunderline9pt10">
    <w:name w:val="Style underline + 9 pt1"/>
    <w:basedOn w:val="underline"/>
    <w:rsid w:val="00CC01A5"/>
    <w:rPr>
      <w:u w:val="single"/>
      <w:lang w:val="en-US" w:eastAsia="en-US" w:bidi="ar-SA"/>
    </w:rPr>
  </w:style>
  <w:style w:type="character" w:customStyle="1" w:styleId="Styleunderline9ptBold">
    <w:name w:val="Style underline + 9 pt Bold"/>
    <w:rsid w:val="00CC01A5"/>
    <w:rPr>
      <w:b/>
      <w:bCs/>
      <w:sz w:val="20"/>
      <w:u w:val="single"/>
    </w:rPr>
  </w:style>
  <w:style w:type="character" w:customStyle="1" w:styleId="StyleUnderliningChar9ptBold">
    <w:name w:val="Style Underlining Char + 9 pt Bold"/>
    <w:rsid w:val="00CC01A5"/>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CC01A5"/>
    <w:rPr>
      <w:rFonts w:ascii="Times New Roman" w:hAnsi="Times New Roman" w:cs="Times New Roman" w:hint="default"/>
      <w:sz w:val="20"/>
      <w:szCs w:val="24"/>
      <w:u w:val="single"/>
      <w:lang w:val="en-US" w:eastAsia="en-US" w:bidi="ar-SA"/>
    </w:rPr>
  </w:style>
  <w:style w:type="character" w:customStyle="1" w:styleId="34">
    <w:name w:val="34"/>
    <w:rsid w:val="00CC01A5"/>
    <w:rPr>
      <w:rFonts w:ascii="Times New Roman" w:hAnsi="Times New Roman" w:cs="Arial" w:hint="default"/>
      <w:bCs/>
      <w:sz w:val="20"/>
      <w:u w:val="single"/>
      <w:lang w:val="en-US" w:eastAsia="en-US" w:bidi="ar-SA"/>
    </w:rPr>
  </w:style>
  <w:style w:type="character" w:customStyle="1" w:styleId="45">
    <w:name w:val="45"/>
    <w:rsid w:val="00CC01A5"/>
    <w:rPr>
      <w:rFonts w:ascii="Times New Roman" w:hAnsi="Times New Roman" w:cs="Arial" w:hint="default"/>
      <w:b/>
      <w:bCs/>
      <w:sz w:val="20"/>
      <w:u w:val="single"/>
      <w:lang w:val="en-US" w:eastAsia="en-US" w:bidi="ar-SA"/>
    </w:rPr>
  </w:style>
  <w:style w:type="character" w:customStyle="1" w:styleId="Style9ptUnderline5">
    <w:name w:val="Style 9 pt Underline5"/>
    <w:rsid w:val="00CC01A5"/>
    <w:rPr>
      <w:rFonts w:ascii="Times New Roman" w:hAnsi="Times New Roman" w:cs="Times New Roman" w:hint="default"/>
      <w:sz w:val="20"/>
      <w:u w:val="single"/>
    </w:rPr>
  </w:style>
  <w:style w:type="character" w:customStyle="1" w:styleId="Style9ptBoldUnderline2">
    <w:name w:val="Style 9 pt Bold Underline2"/>
    <w:rsid w:val="00CC01A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CC01A5"/>
    <w:rPr>
      <w:rFonts w:ascii="Times New Roman" w:hAnsi="Times New Roman" w:cs="Times New Roman" w:hint="default"/>
      <w:b/>
      <w:bCs/>
      <w:i/>
      <w:iCs/>
      <w:sz w:val="20"/>
      <w:u w:val="single"/>
      <w:bdr w:val="single" w:sz="4" w:space="0" w:color="auto" w:frame="1"/>
    </w:rPr>
  </w:style>
  <w:style w:type="character" w:customStyle="1" w:styleId="23">
    <w:name w:val="23"/>
    <w:rsid w:val="00CC01A5"/>
    <w:rPr>
      <w:rFonts w:ascii="Times New Roman" w:hAnsi="Times New Roman" w:cs="Arial" w:hint="default"/>
      <w:bCs/>
      <w:sz w:val="20"/>
      <w:u w:val="single"/>
      <w:lang w:val="en-US" w:eastAsia="en-US" w:bidi="ar-SA"/>
    </w:rPr>
  </w:style>
  <w:style w:type="character" w:customStyle="1" w:styleId="33">
    <w:name w:val="33"/>
    <w:rsid w:val="00CC01A5"/>
    <w:rPr>
      <w:rFonts w:ascii="Times New Roman" w:hAnsi="Times New Roman" w:cs="Arial" w:hint="default"/>
      <w:b/>
      <w:bCs/>
      <w:sz w:val="20"/>
      <w:u w:val="single"/>
      <w:lang w:val="en-US" w:eastAsia="en-US" w:bidi="ar-SA"/>
    </w:rPr>
  </w:style>
  <w:style w:type="character" w:customStyle="1" w:styleId="27">
    <w:name w:val="27"/>
    <w:rsid w:val="00CC01A5"/>
    <w:rPr>
      <w:rFonts w:ascii="Arial" w:hAnsi="Arial" w:cs="Arial" w:hint="default"/>
      <w:bCs/>
      <w:sz w:val="20"/>
      <w:u w:val="single"/>
      <w:lang w:val="en-US" w:eastAsia="en-US" w:bidi="ar-SA"/>
    </w:rPr>
  </w:style>
  <w:style w:type="character" w:customStyle="1" w:styleId="StyleArialNarrow9pt">
    <w:name w:val="Style Arial Narrow 9 pt"/>
    <w:rsid w:val="00CC01A5"/>
    <w:rPr>
      <w:rFonts w:ascii="Times New Roman" w:hAnsi="Times New Roman" w:cs="Times New Roman" w:hint="default"/>
      <w:sz w:val="20"/>
    </w:rPr>
  </w:style>
  <w:style w:type="character" w:customStyle="1" w:styleId="StyleUnderlineCharChar9pt2">
    <w:name w:val="Style Underline Char Char + 9 pt2"/>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CC01A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CC01A5"/>
    <w:rPr>
      <w:b/>
      <w:bCs/>
      <w:sz w:val="20"/>
      <w:u w:val="single"/>
      <w:bdr w:val="single" w:sz="4" w:space="0" w:color="auto" w:frame="1"/>
    </w:rPr>
  </w:style>
  <w:style w:type="character" w:customStyle="1" w:styleId="Style9ptUnderline7">
    <w:name w:val="Style 9 pt Underline7"/>
    <w:rsid w:val="00CC01A5"/>
    <w:rPr>
      <w:sz w:val="20"/>
      <w:u w:val="single"/>
    </w:rPr>
  </w:style>
  <w:style w:type="character" w:customStyle="1" w:styleId="Style9ptBoldUnderline3">
    <w:name w:val="Style 9 pt Bold Underline3"/>
    <w:rsid w:val="00CC01A5"/>
    <w:rPr>
      <w:b/>
      <w:bCs/>
      <w:sz w:val="20"/>
      <w:u w:val="single"/>
    </w:rPr>
  </w:style>
  <w:style w:type="character" w:customStyle="1" w:styleId="Style9ptUnderline8">
    <w:name w:val="Style 9 pt Underline8"/>
    <w:rsid w:val="00CC01A5"/>
    <w:rPr>
      <w:sz w:val="20"/>
      <w:u w:val="single"/>
    </w:rPr>
  </w:style>
  <w:style w:type="character" w:customStyle="1" w:styleId="66">
    <w:name w:val="66"/>
    <w:rsid w:val="00CC01A5"/>
    <w:rPr>
      <w:rFonts w:ascii="Arial" w:hAnsi="Arial" w:cs="Arial" w:hint="default"/>
      <w:bCs/>
      <w:sz w:val="20"/>
      <w:u w:val="single"/>
      <w:lang w:val="en-US" w:eastAsia="en-US" w:bidi="ar-SA"/>
    </w:rPr>
  </w:style>
  <w:style w:type="character" w:customStyle="1" w:styleId="Style9ptUnderline9">
    <w:name w:val="Style 9 pt Underline9"/>
    <w:rsid w:val="00CC01A5"/>
    <w:rPr>
      <w:sz w:val="20"/>
      <w:u w:val="single"/>
    </w:rPr>
  </w:style>
  <w:style w:type="character" w:customStyle="1" w:styleId="Style9ptBoldUnderline4">
    <w:name w:val="Style 9 pt Bold Underline4"/>
    <w:rsid w:val="00CC01A5"/>
    <w:rPr>
      <w:b/>
      <w:bCs/>
      <w:sz w:val="20"/>
      <w:u w:val="single"/>
    </w:rPr>
  </w:style>
  <w:style w:type="character" w:customStyle="1" w:styleId="titleblue14">
    <w:name w:val="titleblue14"/>
    <w:basedOn w:val="DefaultParagraphFont"/>
    <w:rsid w:val="00CC01A5"/>
  </w:style>
  <w:style w:type="character" w:customStyle="1" w:styleId="Style11ptUnderline3">
    <w:name w:val="Style 11 pt Underline3"/>
    <w:rsid w:val="00CC01A5"/>
    <w:rPr>
      <w:sz w:val="20"/>
      <w:u w:val="single"/>
    </w:rPr>
  </w:style>
  <w:style w:type="character" w:customStyle="1" w:styleId="StyleUnderlineCharChar9pt3">
    <w:name w:val="Style Underline Char Char + 9 pt3"/>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CC01A5"/>
    <w:rPr>
      <w:sz w:val="20"/>
      <w:u w:val="single"/>
    </w:rPr>
  </w:style>
  <w:style w:type="character" w:customStyle="1" w:styleId="Style9ptUnderline11">
    <w:name w:val="Style 9 pt Underline11"/>
    <w:rsid w:val="00CC01A5"/>
    <w:rPr>
      <w:sz w:val="20"/>
      <w:u w:val="single"/>
    </w:rPr>
  </w:style>
  <w:style w:type="character" w:customStyle="1" w:styleId="Style9ptBoldUnderline5">
    <w:name w:val="Style 9 pt Bold Underline5"/>
    <w:rsid w:val="00CC01A5"/>
    <w:rPr>
      <w:b/>
      <w:bCs/>
      <w:sz w:val="20"/>
      <w:u w:val="single"/>
    </w:rPr>
  </w:style>
  <w:style w:type="character" w:customStyle="1" w:styleId="UnderlineChar2CharChar">
    <w:name w:val="Underline Char2 Char Char"/>
    <w:rsid w:val="00CC01A5"/>
    <w:rPr>
      <w:szCs w:val="24"/>
      <w:u w:val="single"/>
      <w:lang w:val="en-US" w:eastAsia="en-US" w:bidi="ar-SA"/>
    </w:rPr>
  </w:style>
  <w:style w:type="character" w:customStyle="1" w:styleId="snapnoshots">
    <w:name w:val="snap_noshots"/>
    <w:basedOn w:val="DefaultParagraphFont"/>
    <w:rsid w:val="00CC01A5"/>
  </w:style>
  <w:style w:type="character" w:customStyle="1" w:styleId="cnbcsbhdcomp">
    <w:name w:val="cnbc_sbhd_comp"/>
    <w:rsid w:val="00CC01A5"/>
  </w:style>
  <w:style w:type="character" w:customStyle="1" w:styleId="blox-headline">
    <w:name w:val="blox-headline"/>
    <w:rsid w:val="00CC01A5"/>
  </w:style>
  <w:style w:type="character" w:customStyle="1" w:styleId="Heading2CharCharCharCharCharChar1CharChar">
    <w:name w:val="Heading 2 Char Char Char Char Char Char1 Char Char"/>
    <w:basedOn w:val="DefaultParagraphFont"/>
    <w:uiPriority w:val="99"/>
    <w:rsid w:val="00CC01A5"/>
    <w:rPr>
      <w:rFonts w:ascii="Arial" w:hAnsi="Arial" w:cs="Arial" w:hint="default"/>
      <w:b/>
      <w:bCs/>
      <w:iCs/>
      <w:sz w:val="28"/>
      <w:lang w:val="en-US" w:eastAsia="en-US"/>
    </w:rPr>
  </w:style>
  <w:style w:type="character" w:customStyle="1" w:styleId="postsubtitle">
    <w:name w:val="post_subtitle"/>
    <w:basedOn w:val="DefaultParagraphFont"/>
    <w:rsid w:val="00CC01A5"/>
  </w:style>
  <w:style w:type="character" w:customStyle="1" w:styleId="NoterefInText">
    <w:name w:val="_NoterefInText"/>
    <w:uiPriority w:val="99"/>
    <w:rsid w:val="00CC01A5"/>
    <w:rPr>
      <w:rFonts w:ascii="New Baskerville" w:hAnsi="New Baskerville" w:cs="New Baskerville" w:hint="default"/>
      <w:color w:val="000000"/>
    </w:rPr>
  </w:style>
  <w:style w:type="character" w:customStyle="1" w:styleId="postauthor">
    <w:name w:val="postauthor"/>
    <w:basedOn w:val="DefaultParagraphFont"/>
    <w:rsid w:val="00CC01A5"/>
  </w:style>
  <w:style w:type="character" w:customStyle="1" w:styleId="span">
    <w:name w:val="span"/>
    <w:basedOn w:val="DefaultParagraphFont"/>
    <w:rsid w:val="00CC01A5"/>
  </w:style>
  <w:style w:type="character" w:customStyle="1" w:styleId="thirdparty-logo">
    <w:name w:val="thirdparty-logo"/>
    <w:basedOn w:val="DefaultParagraphFont"/>
    <w:rsid w:val="00CC01A5"/>
  </w:style>
  <w:style w:type="character" w:customStyle="1" w:styleId="vcard">
    <w:name w:val="vcard"/>
    <w:basedOn w:val="DefaultParagraphFont"/>
    <w:rsid w:val="00CC01A5"/>
  </w:style>
  <w:style w:type="character" w:customStyle="1" w:styleId="print-footnote">
    <w:name w:val="print-footnote"/>
    <w:basedOn w:val="DefaultParagraphFont"/>
    <w:rsid w:val="00CC01A5"/>
  </w:style>
  <w:style w:type="character" w:customStyle="1" w:styleId="datestring">
    <w:name w:val="datestring"/>
    <w:basedOn w:val="DefaultParagraphFont"/>
    <w:rsid w:val="00CC01A5"/>
  </w:style>
  <w:style w:type="character" w:customStyle="1" w:styleId="gptad">
    <w:name w:val="gptad"/>
    <w:basedOn w:val="DefaultParagraphFont"/>
    <w:rsid w:val="00CC01A5"/>
  </w:style>
  <w:style w:type="character" w:customStyle="1" w:styleId="creditline">
    <w:name w:val="creditline"/>
    <w:basedOn w:val="DefaultParagraphFont"/>
    <w:rsid w:val="00CC01A5"/>
  </w:style>
  <w:style w:type="character" w:customStyle="1" w:styleId="grd">
    <w:name w:val="grd"/>
    <w:basedOn w:val="DefaultParagraphFont"/>
    <w:rsid w:val="00CC01A5"/>
  </w:style>
  <w:style w:type="character" w:customStyle="1" w:styleId="changed">
    <w:name w:val="changed"/>
    <w:basedOn w:val="DefaultParagraphFont"/>
    <w:rsid w:val="00CC01A5"/>
  </w:style>
  <w:style w:type="character" w:customStyle="1" w:styleId="article-author-name">
    <w:name w:val="article-author-name"/>
    <w:basedOn w:val="DefaultParagraphFont"/>
    <w:rsid w:val="00CC01A5"/>
  </w:style>
  <w:style w:type="character" w:customStyle="1" w:styleId="bioexcerpt">
    <w:name w:val="bio_excerpt"/>
    <w:basedOn w:val="DefaultParagraphFont"/>
    <w:rsid w:val="00CC01A5"/>
  </w:style>
  <w:style w:type="character" w:customStyle="1" w:styleId="commentcount">
    <w:name w:val="comment_count"/>
    <w:basedOn w:val="DefaultParagraphFont"/>
    <w:rsid w:val="00CC01A5"/>
  </w:style>
  <w:style w:type="character" w:customStyle="1" w:styleId="searchtermshighlighted">
    <w:name w:val="searchtermshighlighted"/>
    <w:basedOn w:val="DefaultParagraphFont"/>
    <w:rsid w:val="00CC01A5"/>
  </w:style>
  <w:style w:type="character" w:customStyle="1" w:styleId="contributornametrigger">
    <w:name w:val="contributornametrigger"/>
    <w:basedOn w:val="DefaultParagraphFont"/>
    <w:rsid w:val="00CC01A5"/>
  </w:style>
  <w:style w:type="character" w:customStyle="1" w:styleId="bylinepipe">
    <w:name w:val="bylinepipe"/>
    <w:basedOn w:val="DefaultParagraphFont"/>
    <w:rsid w:val="00CC01A5"/>
  </w:style>
  <w:style w:type="character" w:customStyle="1" w:styleId="lucenesearchresulturlb">
    <w:name w:val="lucene_search_result_url_b"/>
    <w:basedOn w:val="DefaultParagraphFont"/>
    <w:rsid w:val="00CC01A5"/>
  </w:style>
  <w:style w:type="character" w:customStyle="1" w:styleId="faculty-title">
    <w:name w:val="faculty-title"/>
    <w:basedOn w:val="DefaultParagraphFont"/>
    <w:rsid w:val="00CC01A5"/>
  </w:style>
  <w:style w:type="character" w:customStyle="1" w:styleId="issue">
    <w:name w:val="issue"/>
    <w:basedOn w:val="DefaultParagraphFont"/>
    <w:rsid w:val="00CC01A5"/>
  </w:style>
  <w:style w:type="character" w:customStyle="1" w:styleId="pages">
    <w:name w:val="pages"/>
    <w:basedOn w:val="DefaultParagraphFont"/>
    <w:rsid w:val="00CC01A5"/>
  </w:style>
  <w:style w:type="character" w:customStyle="1" w:styleId="person">
    <w:name w:val="person"/>
    <w:basedOn w:val="DefaultParagraphFont"/>
    <w:rsid w:val="00CC01A5"/>
  </w:style>
  <w:style w:type="character" w:customStyle="1" w:styleId="corresponding">
    <w:name w:val="corresponding"/>
    <w:basedOn w:val="DefaultParagraphFont"/>
    <w:rsid w:val="00CC01A5"/>
  </w:style>
  <w:style w:type="character" w:customStyle="1" w:styleId="post-time">
    <w:name w:val="post-time"/>
    <w:basedOn w:val="DefaultParagraphFont"/>
    <w:rsid w:val="00CC01A5"/>
  </w:style>
  <w:style w:type="character" w:customStyle="1" w:styleId="post-category">
    <w:name w:val="post-category"/>
    <w:basedOn w:val="DefaultParagraphFont"/>
    <w:rsid w:val="00CC01A5"/>
  </w:style>
  <w:style w:type="character" w:customStyle="1" w:styleId="posted-and-updated">
    <w:name w:val="posted-and-updated"/>
    <w:basedOn w:val="DefaultParagraphFont"/>
    <w:rsid w:val="00CC01A5"/>
  </w:style>
  <w:style w:type="character" w:customStyle="1" w:styleId="entry-author">
    <w:name w:val="entry-author"/>
    <w:basedOn w:val="DefaultParagraphFont"/>
    <w:rsid w:val="00CC01A5"/>
  </w:style>
  <w:style w:type="character" w:customStyle="1" w:styleId="entry-author-name">
    <w:name w:val="entry-author-name"/>
    <w:basedOn w:val="DefaultParagraphFont"/>
    <w:rsid w:val="00CC01A5"/>
  </w:style>
  <w:style w:type="character" w:customStyle="1" w:styleId="contrib-degrees">
    <w:name w:val="contrib-degrees"/>
    <w:basedOn w:val="DefaultParagraphFont"/>
    <w:rsid w:val="00CC01A5"/>
  </w:style>
  <w:style w:type="character" w:customStyle="1" w:styleId="contrib-on-behalf-of">
    <w:name w:val="contrib-on-behalf-of"/>
    <w:basedOn w:val="DefaultParagraphFont"/>
    <w:rsid w:val="00CC01A5"/>
  </w:style>
  <w:style w:type="character" w:customStyle="1" w:styleId="pubtime">
    <w:name w:val="pubtime"/>
    <w:basedOn w:val="DefaultParagraphFont"/>
    <w:rsid w:val="00CC01A5"/>
  </w:style>
  <w:style w:type="character" w:customStyle="1" w:styleId="fbcommentscount">
    <w:name w:val="fb_comments_count"/>
    <w:basedOn w:val="DefaultParagraphFont"/>
    <w:rsid w:val="00CC01A5"/>
  </w:style>
  <w:style w:type="character" w:customStyle="1" w:styleId="stsharethiscustom">
    <w:name w:val="st_sharethis_custom"/>
    <w:basedOn w:val="DefaultParagraphFont"/>
    <w:rsid w:val="00CC01A5"/>
  </w:style>
  <w:style w:type="character" w:customStyle="1" w:styleId="post-date">
    <w:name w:val="post-date"/>
    <w:basedOn w:val="DefaultParagraphFont"/>
    <w:rsid w:val="00CC01A5"/>
  </w:style>
  <w:style w:type="character" w:customStyle="1" w:styleId="articleauthor0">
    <w:name w:val="article_author"/>
    <w:basedOn w:val="DefaultParagraphFont"/>
    <w:rsid w:val="00CC01A5"/>
  </w:style>
  <w:style w:type="character" w:customStyle="1" w:styleId="articleissue">
    <w:name w:val="article_issue"/>
    <w:basedOn w:val="DefaultParagraphFont"/>
    <w:rsid w:val="00CC01A5"/>
  </w:style>
  <w:style w:type="character" w:customStyle="1" w:styleId="a-size-large">
    <w:name w:val="a-size-large"/>
    <w:basedOn w:val="DefaultParagraphFont"/>
    <w:rsid w:val="00CC01A5"/>
  </w:style>
  <w:style w:type="character" w:customStyle="1" w:styleId="a-size-medium">
    <w:name w:val="a-size-medium"/>
    <w:basedOn w:val="DefaultParagraphFont"/>
    <w:rsid w:val="00CC01A5"/>
  </w:style>
  <w:style w:type="character" w:customStyle="1" w:styleId="contribution">
    <w:name w:val="contribution"/>
    <w:basedOn w:val="DefaultParagraphFont"/>
    <w:rsid w:val="00CC01A5"/>
  </w:style>
  <w:style w:type="character" w:customStyle="1" w:styleId="a-color-secondary">
    <w:name w:val="a-color-secondary"/>
    <w:basedOn w:val="DefaultParagraphFont"/>
    <w:rsid w:val="00CC01A5"/>
  </w:style>
  <w:style w:type="character" w:customStyle="1" w:styleId="ui-author">
    <w:name w:val="ui-author"/>
    <w:basedOn w:val="DefaultParagraphFont"/>
    <w:rsid w:val="00CC01A5"/>
  </w:style>
  <w:style w:type="character" w:customStyle="1" w:styleId="ui-staffline">
    <w:name w:val="ui-staffline"/>
    <w:basedOn w:val="DefaultParagraphFont"/>
    <w:rsid w:val="00CC01A5"/>
  </w:style>
  <w:style w:type="character" w:customStyle="1" w:styleId="value">
    <w:name w:val="value"/>
    <w:basedOn w:val="DefaultParagraphFont"/>
    <w:rsid w:val="00CC01A5"/>
  </w:style>
  <w:style w:type="character" w:customStyle="1" w:styleId="specialissuelabel">
    <w:name w:val="specialissuelabel"/>
    <w:basedOn w:val="DefaultParagraphFont"/>
    <w:rsid w:val="00CC01A5"/>
  </w:style>
  <w:style w:type="character" w:customStyle="1" w:styleId="wp-smiley">
    <w:name w:val="wp-smiley"/>
    <w:basedOn w:val="DefaultParagraphFont"/>
    <w:rsid w:val="00CC01A5"/>
  </w:style>
  <w:style w:type="character" w:customStyle="1" w:styleId="artjournal">
    <w:name w:val="art_journal"/>
    <w:basedOn w:val="DefaultParagraphFont"/>
    <w:rsid w:val="00CC01A5"/>
  </w:style>
  <w:style w:type="character" w:customStyle="1" w:styleId="artdatevolumeissuepart">
    <w:name w:val="art_datevolumeissuepart"/>
    <w:basedOn w:val="DefaultParagraphFont"/>
    <w:rsid w:val="00CC01A5"/>
  </w:style>
  <w:style w:type="character" w:customStyle="1" w:styleId="artpages">
    <w:name w:val="art_pages"/>
    <w:basedOn w:val="DefaultParagraphFont"/>
    <w:rsid w:val="00CC01A5"/>
  </w:style>
  <w:style w:type="character" w:customStyle="1" w:styleId="singlehighlightclass">
    <w:name w:val="single_highlight_class"/>
    <w:basedOn w:val="DefaultParagraphFont"/>
    <w:rsid w:val="00CC01A5"/>
  </w:style>
  <w:style w:type="character" w:customStyle="1" w:styleId="degree">
    <w:name w:val="degree"/>
    <w:basedOn w:val="DefaultParagraphFont"/>
    <w:rsid w:val="00CC01A5"/>
  </w:style>
  <w:style w:type="character" w:customStyle="1" w:styleId="major">
    <w:name w:val="major"/>
    <w:basedOn w:val="DefaultParagraphFont"/>
    <w:rsid w:val="00CC01A5"/>
  </w:style>
  <w:style w:type="character" w:customStyle="1" w:styleId="views">
    <w:name w:val="views"/>
    <w:basedOn w:val="DefaultParagraphFont"/>
    <w:rsid w:val="00CC01A5"/>
  </w:style>
  <w:style w:type="character" w:customStyle="1" w:styleId="stmainservices">
    <w:name w:val="stmainservices"/>
    <w:basedOn w:val="DefaultParagraphFont"/>
    <w:rsid w:val="00CC01A5"/>
  </w:style>
  <w:style w:type="character" w:customStyle="1" w:styleId="stbubblehcount">
    <w:name w:val="stbubble_hcount"/>
    <w:basedOn w:val="DefaultParagraphFont"/>
    <w:rsid w:val="00CC01A5"/>
  </w:style>
  <w:style w:type="character" w:customStyle="1" w:styleId="article-author">
    <w:name w:val="article-author"/>
    <w:basedOn w:val="DefaultParagraphFont"/>
    <w:rsid w:val="00CC01A5"/>
  </w:style>
  <w:style w:type="character" w:customStyle="1" w:styleId="tolocaltime">
    <w:name w:val="tolocaltime"/>
    <w:basedOn w:val="DefaultParagraphFont"/>
    <w:rsid w:val="00CC01A5"/>
  </w:style>
  <w:style w:type="character" w:customStyle="1" w:styleId="pb-byline">
    <w:name w:val="pb-byline"/>
    <w:basedOn w:val="DefaultParagraphFont"/>
    <w:rsid w:val="00CC01A5"/>
  </w:style>
  <w:style w:type="character" w:customStyle="1" w:styleId="pb-timestamp">
    <w:name w:val="pb-timestamp"/>
    <w:basedOn w:val="DefaultParagraphFont"/>
    <w:rsid w:val="00CC01A5"/>
  </w:style>
  <w:style w:type="character" w:customStyle="1" w:styleId="posted-on">
    <w:name w:val="posted-on"/>
    <w:basedOn w:val="DefaultParagraphFont"/>
    <w:rsid w:val="00CC01A5"/>
  </w:style>
  <w:style w:type="character" w:customStyle="1" w:styleId="even">
    <w:name w:val="even"/>
    <w:basedOn w:val="DefaultParagraphFont"/>
    <w:rsid w:val="00CC01A5"/>
  </w:style>
  <w:style w:type="character" w:customStyle="1" w:styleId="foreground">
    <w:name w:val="foreground"/>
    <w:basedOn w:val="DefaultParagraphFont"/>
    <w:rsid w:val="00CC01A5"/>
  </w:style>
  <w:style w:type="character" w:customStyle="1" w:styleId="cat-date-line4">
    <w:name w:val="cat-date-line4"/>
    <w:basedOn w:val="DefaultParagraphFont"/>
    <w:rsid w:val="00CC01A5"/>
  </w:style>
  <w:style w:type="character" w:customStyle="1" w:styleId="articledate">
    <w:name w:val="articledate"/>
    <w:basedOn w:val="DefaultParagraphFont"/>
    <w:rsid w:val="00CC01A5"/>
  </w:style>
  <w:style w:type="character" w:customStyle="1" w:styleId="post-byline">
    <w:name w:val="post-byline"/>
    <w:basedOn w:val="DefaultParagraphFont"/>
    <w:rsid w:val="00CC01A5"/>
  </w:style>
  <w:style w:type="character" w:customStyle="1" w:styleId="upper">
    <w:name w:val="upper"/>
    <w:basedOn w:val="DefaultParagraphFont"/>
    <w:rsid w:val="00CC01A5"/>
  </w:style>
  <w:style w:type="character" w:customStyle="1" w:styleId="metadate">
    <w:name w:val="meta_date"/>
    <w:basedOn w:val="DefaultParagraphFont"/>
    <w:rsid w:val="00CC01A5"/>
  </w:style>
  <w:style w:type="character" w:customStyle="1" w:styleId="fa">
    <w:name w:val="fa"/>
    <w:basedOn w:val="DefaultParagraphFont"/>
    <w:rsid w:val="00CC01A5"/>
  </w:style>
  <w:style w:type="character" w:customStyle="1" w:styleId="longname">
    <w:name w:val="longname"/>
    <w:basedOn w:val="DefaultParagraphFont"/>
    <w:rsid w:val="00CC01A5"/>
  </w:style>
  <w:style w:type="character" w:customStyle="1" w:styleId="echocontainer">
    <w:name w:val="echo_container"/>
    <w:basedOn w:val="DefaultParagraphFont"/>
    <w:rsid w:val="00CC01A5"/>
  </w:style>
  <w:style w:type="character" w:customStyle="1" w:styleId="comment-display">
    <w:name w:val="comment-display"/>
    <w:basedOn w:val="DefaultParagraphFont"/>
    <w:rsid w:val="00CC01A5"/>
  </w:style>
  <w:style w:type="character" w:customStyle="1" w:styleId="echo-counter">
    <w:name w:val="echo-counter"/>
    <w:basedOn w:val="DefaultParagraphFont"/>
    <w:rsid w:val="00CC01A5"/>
  </w:style>
  <w:style w:type="character" w:customStyle="1" w:styleId="discussion-policy">
    <w:name w:val="discussion-policy"/>
    <w:basedOn w:val="DefaultParagraphFont"/>
    <w:rsid w:val="00CC01A5"/>
  </w:style>
  <w:style w:type="character" w:customStyle="1" w:styleId="echo-apps-conversations-streamcaption">
    <w:name w:val="echo-apps-conversations-streamcaption"/>
    <w:basedOn w:val="DefaultParagraphFont"/>
    <w:rsid w:val="00CC01A5"/>
  </w:style>
  <w:style w:type="character" w:customStyle="1" w:styleId="echo-streamserver-controls-stream-item-text">
    <w:name w:val="echo-streamserver-controls-stream-item-text"/>
    <w:basedOn w:val="DefaultParagraphFont"/>
    <w:rsid w:val="00CC01A5"/>
  </w:style>
  <w:style w:type="character" w:customStyle="1" w:styleId="echo-streamserver-controls-facepile-more">
    <w:name w:val="echo-streamserver-controls-facepile-more"/>
    <w:basedOn w:val="DefaultParagraphFont"/>
    <w:rsid w:val="00CC01A5"/>
  </w:style>
  <w:style w:type="character" w:customStyle="1" w:styleId="echo-primaryfont">
    <w:name w:val="echo-primaryfont"/>
    <w:basedOn w:val="DefaultParagraphFont"/>
    <w:rsid w:val="00CC01A5"/>
  </w:style>
  <w:style w:type="character" w:customStyle="1" w:styleId="section">
    <w:name w:val="section"/>
    <w:basedOn w:val="DefaultParagraphFont"/>
    <w:rsid w:val="00CC01A5"/>
  </w:style>
  <w:style w:type="character" w:customStyle="1" w:styleId="wpsr-txt-headline">
    <w:name w:val="wpsr-txt-headline"/>
    <w:basedOn w:val="DefaultParagraphFont"/>
    <w:rsid w:val="00CC01A5"/>
  </w:style>
  <w:style w:type="character" w:customStyle="1" w:styleId="asset-metabar-author">
    <w:name w:val="asset-metabar-author"/>
    <w:basedOn w:val="DefaultParagraphFont"/>
    <w:rsid w:val="00CC01A5"/>
  </w:style>
  <w:style w:type="character" w:customStyle="1" w:styleId="asset-metabar-time">
    <w:name w:val="asset-metabar-time"/>
    <w:basedOn w:val="DefaultParagraphFont"/>
    <w:rsid w:val="00CC01A5"/>
  </w:style>
  <w:style w:type="character" w:customStyle="1" w:styleId="eza-dateline">
    <w:name w:val="eza-dateline"/>
    <w:basedOn w:val="DefaultParagraphFont"/>
    <w:rsid w:val="00CC01A5"/>
  </w:style>
  <w:style w:type="character" w:customStyle="1" w:styleId="eza-authors">
    <w:name w:val="eza-authors"/>
    <w:basedOn w:val="DefaultParagraphFont"/>
    <w:rsid w:val="00CC01A5"/>
  </w:style>
  <w:style w:type="character" w:customStyle="1" w:styleId="csmstaff">
    <w:name w:val="csm_staff"/>
    <w:basedOn w:val="DefaultParagraphFont"/>
    <w:rsid w:val="00CC01A5"/>
  </w:style>
  <w:style w:type="character" w:customStyle="1" w:styleId="article-timestamp">
    <w:name w:val="article-timestamp"/>
    <w:basedOn w:val="DefaultParagraphFont"/>
    <w:rsid w:val="00CC01A5"/>
  </w:style>
  <w:style w:type="character" w:customStyle="1" w:styleId="byline-text">
    <w:name w:val="byline-text"/>
    <w:basedOn w:val="DefaultParagraphFont"/>
    <w:rsid w:val="00CC01A5"/>
  </w:style>
  <w:style w:type="character" w:customStyle="1" w:styleId="itemauthor">
    <w:name w:val="itemauthor"/>
    <w:basedOn w:val="DefaultParagraphFont"/>
    <w:rsid w:val="00CC01A5"/>
  </w:style>
  <w:style w:type="character" w:customStyle="1" w:styleId="itemdatecreated">
    <w:name w:val="itemdatecreated"/>
    <w:basedOn w:val="DefaultParagraphFont"/>
    <w:rsid w:val="00CC01A5"/>
  </w:style>
  <w:style w:type="character" w:customStyle="1" w:styleId="slug-metadata-note">
    <w:name w:val="slug-metadata-note"/>
    <w:basedOn w:val="DefaultParagraphFont"/>
    <w:rsid w:val="00CC01A5"/>
  </w:style>
  <w:style w:type="character" w:customStyle="1" w:styleId="drop-capped">
    <w:name w:val="drop-capped"/>
    <w:basedOn w:val="DefaultParagraphFont"/>
    <w:rsid w:val="00CC01A5"/>
  </w:style>
  <w:style w:type="character" w:customStyle="1" w:styleId="thetitle">
    <w:name w:val="the_title"/>
    <w:basedOn w:val="DefaultParagraphFont"/>
    <w:rsid w:val="00CC01A5"/>
  </w:style>
  <w:style w:type="character" w:customStyle="1" w:styleId="view-count">
    <w:name w:val="view-count"/>
    <w:basedOn w:val="DefaultParagraphFont"/>
    <w:rsid w:val="00CC01A5"/>
  </w:style>
  <w:style w:type="character" w:customStyle="1" w:styleId="rupee">
    <w:name w:val="rupee"/>
    <w:basedOn w:val="DefaultParagraphFont"/>
    <w:rsid w:val="00CC01A5"/>
  </w:style>
  <w:style w:type="character" w:customStyle="1" w:styleId="grey1">
    <w:name w:val="grey1"/>
    <w:basedOn w:val="DefaultParagraphFont"/>
    <w:rsid w:val="00CC01A5"/>
  </w:style>
  <w:style w:type="character" w:customStyle="1" w:styleId="bureau">
    <w:name w:val="bureau"/>
    <w:basedOn w:val="DefaultParagraphFont"/>
    <w:rsid w:val="00CC01A5"/>
  </w:style>
  <w:style w:type="character" w:customStyle="1" w:styleId="reporttitle">
    <w:name w:val="report_title"/>
    <w:basedOn w:val="DefaultParagraphFont"/>
    <w:rsid w:val="00CC01A5"/>
  </w:style>
  <w:style w:type="character" w:customStyle="1" w:styleId="documenttype-longreleases">
    <w:name w:val="document_type_-_long_releases"/>
    <w:basedOn w:val="DefaultParagraphFont"/>
    <w:rsid w:val="00CC01A5"/>
  </w:style>
  <w:style w:type="character" w:customStyle="1" w:styleId="alt-date">
    <w:name w:val="alt-date"/>
    <w:basedOn w:val="DefaultParagraphFont"/>
    <w:rsid w:val="00CC01A5"/>
  </w:style>
  <w:style w:type="character" w:customStyle="1" w:styleId="entry-byline">
    <w:name w:val="entry-byline"/>
    <w:basedOn w:val="DefaultParagraphFont"/>
    <w:rsid w:val="00CC01A5"/>
  </w:style>
  <w:style w:type="character" w:customStyle="1" w:styleId="taglinecontrib">
    <w:name w:val="tagline_contrib"/>
    <w:basedOn w:val="DefaultParagraphFont"/>
    <w:rsid w:val="00CC01A5"/>
  </w:style>
  <w:style w:type="character" w:customStyle="1" w:styleId="articledate0">
    <w:name w:val="article_date"/>
    <w:basedOn w:val="DefaultParagraphFont"/>
    <w:rsid w:val="00CC01A5"/>
  </w:style>
  <w:style w:type="character" w:customStyle="1" w:styleId="createdate">
    <w:name w:val="createdate"/>
    <w:basedOn w:val="DefaultParagraphFont"/>
    <w:rsid w:val="00CC01A5"/>
  </w:style>
  <w:style w:type="character" w:customStyle="1" w:styleId="text-label">
    <w:name w:val="text-label"/>
    <w:basedOn w:val="DefaultParagraphFont"/>
    <w:rsid w:val="00CC01A5"/>
  </w:style>
  <w:style w:type="character" w:customStyle="1" w:styleId="metad">
    <w:name w:val="metad"/>
    <w:rsid w:val="00CC01A5"/>
  </w:style>
  <w:style w:type="character" w:customStyle="1" w:styleId="justify1">
    <w:name w:val="justify1"/>
    <w:rsid w:val="00CC01A5"/>
  </w:style>
  <w:style w:type="character" w:customStyle="1" w:styleId="MediumGrid11">
    <w:name w:val="Medium Grid 11"/>
    <w:uiPriority w:val="99"/>
    <w:rsid w:val="00CC01A5"/>
    <w:rPr>
      <w:color w:val="808080"/>
    </w:rPr>
  </w:style>
  <w:style w:type="character" w:customStyle="1" w:styleId="apple-tab-span">
    <w:name w:val="apple-tab-span"/>
    <w:basedOn w:val="DefaultParagraphFont"/>
    <w:rsid w:val="00CC01A5"/>
  </w:style>
  <w:style w:type="character" w:customStyle="1" w:styleId="s2">
    <w:name w:val="s2"/>
    <w:basedOn w:val="DefaultParagraphFont"/>
    <w:rsid w:val="00CC01A5"/>
  </w:style>
  <w:style w:type="character" w:customStyle="1" w:styleId="s1">
    <w:name w:val="s1"/>
    <w:basedOn w:val="DefaultParagraphFont"/>
    <w:rsid w:val="00CC01A5"/>
  </w:style>
  <w:style w:type="character" w:customStyle="1" w:styleId="action-menu-toggled-item">
    <w:name w:val="action-menu-toggled-item"/>
    <w:basedOn w:val="DefaultParagraphFont"/>
    <w:rsid w:val="00CC01A5"/>
    <w:rPr>
      <w:rFonts w:ascii="Times New Roman" w:hAnsi="Times New Roman" w:cs="Times New Roman" w:hint="default"/>
    </w:rPr>
  </w:style>
  <w:style w:type="character" w:customStyle="1" w:styleId="1Tag">
    <w:name w:val="1) Tag"/>
    <w:rsid w:val="00CC01A5"/>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CC01A5"/>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CC01A5"/>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CC01A5"/>
    <w:rPr>
      <w:b/>
      <w:bCs/>
      <w:sz w:val="20"/>
      <w:u w:val="single"/>
      <w:bdr w:val="single" w:sz="4" w:space="0" w:color="auto" w:frame="1"/>
    </w:rPr>
  </w:style>
  <w:style w:type="character" w:customStyle="1" w:styleId="postby">
    <w:name w:val="post_by"/>
    <w:rsid w:val="00CC01A5"/>
  </w:style>
  <w:style w:type="character" w:customStyle="1" w:styleId="postdate">
    <w:name w:val="post_date"/>
    <w:rsid w:val="00CC01A5"/>
  </w:style>
  <w:style w:type="character" w:customStyle="1" w:styleId="moretop">
    <w:name w:val="more_top"/>
    <w:rsid w:val="00CC01A5"/>
  </w:style>
  <w:style w:type="character" w:customStyle="1" w:styleId="Boxing-New">
    <w:name w:val="Boxing - New"/>
    <w:basedOn w:val="DefaultParagraphFont"/>
    <w:rsid w:val="00CC01A5"/>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CC01A5"/>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CC01A5"/>
  </w:style>
  <w:style w:type="character" w:customStyle="1" w:styleId="Style12ptBoldUnderline1">
    <w:name w:val="Style 12 pt Bold Underline1"/>
    <w:rsid w:val="00CC01A5"/>
    <w:rPr>
      <w:b/>
      <w:bCs/>
      <w:sz w:val="24"/>
      <w:u w:val="single"/>
    </w:rPr>
  </w:style>
  <w:style w:type="character" w:customStyle="1" w:styleId="aunderline1">
    <w:name w:val="aunderline"/>
    <w:qFormat/>
    <w:rsid w:val="00CC01A5"/>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CC01A5"/>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CC01A5"/>
  </w:style>
  <w:style w:type="character" w:customStyle="1" w:styleId="sensecontent">
    <w:name w:val="sense_content"/>
    <w:basedOn w:val="DefaultParagraphFont"/>
    <w:rsid w:val="00CC01A5"/>
  </w:style>
  <w:style w:type="character" w:customStyle="1" w:styleId="vi">
    <w:name w:val="vi"/>
    <w:basedOn w:val="DefaultParagraphFont"/>
    <w:rsid w:val="00CC01A5"/>
  </w:style>
  <w:style w:type="character" w:customStyle="1" w:styleId="pagetitle0">
    <w:name w:val="pagetitle"/>
    <w:basedOn w:val="DefaultParagraphFont"/>
    <w:rsid w:val="00CC01A5"/>
  </w:style>
  <w:style w:type="character" w:customStyle="1" w:styleId="Heading2Char1CharCharCharCharCharC">
    <w:name w:val="Heading 2 Char1 Char Char Char Char Char C"/>
    <w:rsid w:val="00CC01A5"/>
    <w:rPr>
      <w:rFonts w:ascii="Arial" w:hAnsi="Arial" w:cs="Arial" w:hint="default"/>
      <w:b/>
      <w:bCs/>
      <w:iCs/>
      <w:sz w:val="24"/>
      <w:szCs w:val="28"/>
      <w:lang w:val="en-US" w:eastAsia="en-US" w:bidi="ar-SA"/>
    </w:rPr>
  </w:style>
  <w:style w:type="character" w:customStyle="1" w:styleId="StyleUnderlineCharTimesBold">
    <w:name w:val="Style Underline Char + Times Bold"/>
    <w:rsid w:val="00CC01A5"/>
    <w:rPr>
      <w:rFonts w:ascii="Times" w:hAnsi="Times" w:hint="default"/>
      <w:b w:val="0"/>
      <w:bCs/>
      <w:sz w:val="20"/>
      <w:u w:val="single"/>
    </w:rPr>
  </w:style>
  <w:style w:type="character" w:customStyle="1" w:styleId="blubigktbiz">
    <w:name w:val="blubigktbiz"/>
    <w:rsid w:val="00CC01A5"/>
  </w:style>
  <w:style w:type="character" w:customStyle="1" w:styleId="Style4CharChar">
    <w:name w:val="Style4 Char Char"/>
    <w:rsid w:val="00CC01A5"/>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CC01A5"/>
    <w:rPr>
      <w:rFonts w:ascii="Arial" w:hAnsi="Arial" w:cs="Arial" w:hint="default"/>
      <w:b/>
      <w:bCs/>
      <w:i/>
      <w:iCs/>
      <w:sz w:val="24"/>
    </w:rPr>
  </w:style>
  <w:style w:type="character" w:customStyle="1" w:styleId="super">
    <w:name w:val="super"/>
    <w:rsid w:val="00CC01A5"/>
  </w:style>
  <w:style w:type="character" w:customStyle="1" w:styleId="text30">
    <w:name w:val="text30"/>
    <w:rsid w:val="00CC01A5"/>
  </w:style>
  <w:style w:type="character" w:customStyle="1" w:styleId="uppercase">
    <w:name w:val="uppercase"/>
    <w:rsid w:val="00CC01A5"/>
  </w:style>
  <w:style w:type="character" w:customStyle="1" w:styleId="mainbody1">
    <w:name w:val="mainbody1"/>
    <w:rsid w:val="00CC01A5"/>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CC01A5"/>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CC01A5"/>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CC01A5"/>
    <w:rPr>
      <w:u w:val="single"/>
      <w:shd w:val="clear" w:color="auto" w:fill="00FF00"/>
    </w:rPr>
  </w:style>
  <w:style w:type="character" w:customStyle="1" w:styleId="StyleBoldUnderline1">
    <w:name w:val="Style Bold Underline1"/>
    <w:basedOn w:val="DefaultParagraphFont"/>
    <w:rsid w:val="00CC01A5"/>
    <w:rPr>
      <w:b w:val="0"/>
      <w:bCs/>
      <w:u w:val="single"/>
    </w:rPr>
  </w:style>
  <w:style w:type="character" w:customStyle="1" w:styleId="formatp">
    <w:name w:val="formatp"/>
    <w:rsid w:val="00CC01A5"/>
  </w:style>
  <w:style w:type="character" w:customStyle="1" w:styleId="yshortcutscs4-ndcor">
    <w:name w:val="yshortcuts cs4-ndcor"/>
    <w:rsid w:val="00CC01A5"/>
  </w:style>
  <w:style w:type="character" w:customStyle="1" w:styleId="price">
    <w:name w:val="price"/>
    <w:rsid w:val="00CC01A5"/>
  </w:style>
  <w:style w:type="character" w:customStyle="1" w:styleId="price-change">
    <w:name w:val="price-change"/>
    <w:rsid w:val="00CC01A5"/>
  </w:style>
  <w:style w:type="character" w:customStyle="1" w:styleId="percent-change">
    <w:name w:val="percent-change"/>
    <w:rsid w:val="00CC01A5"/>
  </w:style>
  <w:style w:type="character" w:customStyle="1" w:styleId="bibfont">
    <w:name w:val="bibfont"/>
    <w:rsid w:val="00CC01A5"/>
    <w:rPr>
      <w:rFonts w:ascii="Times New Roman" w:hAnsi="Times New Roman" w:cs="Times New Roman" w:hint="default"/>
    </w:rPr>
  </w:style>
  <w:style w:type="character" w:customStyle="1" w:styleId="boldciteChar1">
    <w:name w:val="bold cite Char1"/>
    <w:rsid w:val="00CC01A5"/>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CC01A5"/>
  </w:style>
  <w:style w:type="character" w:customStyle="1" w:styleId="leveluptitle">
    <w:name w:val="leveluptitle"/>
    <w:basedOn w:val="DefaultParagraphFont"/>
    <w:rsid w:val="00CC01A5"/>
  </w:style>
  <w:style w:type="character" w:customStyle="1" w:styleId="Hyperlink3">
    <w:name w:val="Hyperlink.3"/>
    <w:basedOn w:val="DefaultParagraphFont"/>
    <w:rsid w:val="00CC01A5"/>
    <w:rPr>
      <w:sz w:val="18"/>
      <w:szCs w:val="18"/>
    </w:rPr>
  </w:style>
  <w:style w:type="character" w:customStyle="1" w:styleId="Hyperlink40">
    <w:name w:val="Hyperlink.4"/>
    <w:basedOn w:val="DefaultParagraphFont"/>
    <w:rsid w:val="00CC01A5"/>
    <w:rPr>
      <w:sz w:val="18"/>
      <w:szCs w:val="18"/>
    </w:rPr>
  </w:style>
  <w:style w:type="character" w:customStyle="1" w:styleId="SmallCharChar">
    <w:name w:val="Small Char Char"/>
    <w:basedOn w:val="DefaultParagraphFont"/>
    <w:rsid w:val="00CC01A5"/>
    <w:rPr>
      <w:sz w:val="17"/>
      <w:szCs w:val="24"/>
      <w:lang w:val="en-US" w:eastAsia="en-US" w:bidi="ar-SA"/>
    </w:rPr>
  </w:style>
  <w:style w:type="character" w:customStyle="1" w:styleId="Intemphasis">
    <w:name w:val="Intemphasis"/>
    <w:uiPriority w:val="1"/>
    <w:qFormat/>
    <w:rsid w:val="00CC01A5"/>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CC01A5"/>
    <w:rPr>
      <w:rFonts w:ascii="Times New Roman" w:hAnsi="Times New Roman" w:cs="Times New Roman" w:hint="default"/>
      <w:sz w:val="20"/>
    </w:rPr>
  </w:style>
  <w:style w:type="character" w:customStyle="1" w:styleId="StyleunderlineArialNarrow9ptBold">
    <w:name w:val="Style underline + Arial Narrow 9 pt Bold"/>
    <w:basedOn w:val="underline"/>
    <w:rsid w:val="00CC01A5"/>
    <w:rPr>
      <w:u w:val="single"/>
      <w:lang w:val="en-US" w:eastAsia="en-US" w:bidi="ar-SA"/>
    </w:rPr>
  </w:style>
  <w:style w:type="character" w:customStyle="1" w:styleId="StyleBoldandUnderlineCharCharCharChar9pt">
    <w:name w:val="Style Bold and Underline Char Char Char Char + 9 pt"/>
    <w:basedOn w:val="DefaultParagraphFont"/>
    <w:rsid w:val="00CC01A5"/>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CC01A5"/>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CC01A5"/>
    <w:rPr>
      <w:rFonts w:ascii="Arial" w:hAnsi="Arial" w:cs="Arial" w:hint="default"/>
      <w:bCs/>
      <w:szCs w:val="26"/>
      <w:u w:val="single"/>
      <w:lang w:val="en-US" w:eastAsia="en-US" w:bidi="ar-SA"/>
    </w:rPr>
  </w:style>
  <w:style w:type="character" w:customStyle="1" w:styleId="AUnterdline">
    <w:name w:val="AUnterdline"/>
    <w:qFormat/>
    <w:rsid w:val="00CC01A5"/>
    <w:rPr>
      <w:rFonts w:ascii="Times New Roman" w:hAnsi="Times New Roman" w:cs="Times New Roman" w:hint="default"/>
      <w:sz w:val="20"/>
      <w:u w:val="single"/>
    </w:rPr>
  </w:style>
  <w:style w:type="character" w:customStyle="1" w:styleId="DontRead">
    <w:name w:val="Don't Read"/>
    <w:qFormat/>
    <w:rsid w:val="00CC01A5"/>
    <w:rPr>
      <w:rFonts w:ascii="Times New Roman" w:hAnsi="Times New Roman" w:cs="Times New Roman" w:hint="default"/>
      <w:sz w:val="16"/>
    </w:rPr>
  </w:style>
  <w:style w:type="character" w:customStyle="1" w:styleId="CharChar113">
    <w:name w:val="Char Char113"/>
    <w:basedOn w:val="DefaultParagraphFont"/>
    <w:rsid w:val="00CC01A5"/>
    <w:rPr>
      <w:rFonts w:ascii="Arial" w:hAnsi="Arial" w:cs="Arial" w:hint="default"/>
      <w:bCs/>
      <w:szCs w:val="26"/>
      <w:u w:val="single"/>
      <w:lang w:val="en-US" w:eastAsia="en-US" w:bidi="ar-SA"/>
    </w:rPr>
  </w:style>
  <w:style w:type="character" w:customStyle="1" w:styleId="StyleunderlineBold0">
    <w:name w:val="Style underline + Bold"/>
    <w:basedOn w:val="underline"/>
    <w:rsid w:val="00CC01A5"/>
    <w:rPr>
      <w:u w:val="single"/>
      <w:lang w:val="en-US" w:eastAsia="en-US" w:bidi="ar-SA"/>
    </w:rPr>
  </w:style>
  <w:style w:type="character" w:customStyle="1" w:styleId="StyleunderlineCharNotBold">
    <w:name w:val="Style underline Char + Not Bold"/>
    <w:basedOn w:val="underlineChar0"/>
    <w:rsid w:val="00CC01A5"/>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CC01A5"/>
    <w:rPr>
      <w:szCs w:val="24"/>
      <w:u w:val="single"/>
      <w:lang w:val="en-US" w:eastAsia="en-US" w:bidi="ar-SA"/>
    </w:rPr>
  </w:style>
  <w:style w:type="character" w:customStyle="1" w:styleId="base">
    <w:name w:val="base"/>
    <w:basedOn w:val="DefaultParagraphFont"/>
    <w:rsid w:val="00CC01A5"/>
  </w:style>
  <w:style w:type="character" w:customStyle="1" w:styleId="part-of-speech">
    <w:name w:val="part-of-speech"/>
    <w:basedOn w:val="DefaultParagraphFont"/>
    <w:rsid w:val="00CC01A5"/>
  </w:style>
  <w:style w:type="character" w:customStyle="1" w:styleId="FontStyle177">
    <w:name w:val="Font Style177"/>
    <w:basedOn w:val="DefaultParagraphFont"/>
    <w:uiPriority w:val="99"/>
    <w:rsid w:val="00CC01A5"/>
    <w:rPr>
      <w:rFonts w:ascii="Times New Roman" w:hAnsi="Times New Roman" w:cs="Times New Roman" w:hint="default"/>
      <w:sz w:val="20"/>
      <w:szCs w:val="20"/>
    </w:rPr>
  </w:style>
  <w:style w:type="character" w:customStyle="1" w:styleId="FontStyle173">
    <w:name w:val="Font Style173"/>
    <w:basedOn w:val="DefaultParagraphFont"/>
    <w:uiPriority w:val="99"/>
    <w:rsid w:val="00CC01A5"/>
    <w:rPr>
      <w:rFonts w:ascii="Times New Roman" w:hAnsi="Times New Roman" w:cs="Times New Roman" w:hint="default"/>
      <w:sz w:val="14"/>
      <w:szCs w:val="14"/>
    </w:rPr>
  </w:style>
  <w:style w:type="character" w:customStyle="1" w:styleId="FontStyle151">
    <w:name w:val="Font Style151"/>
    <w:basedOn w:val="DefaultParagraphFont"/>
    <w:uiPriority w:val="99"/>
    <w:rsid w:val="00CC01A5"/>
    <w:rPr>
      <w:rFonts w:ascii="Arial Narrow" w:hAnsi="Arial Narrow" w:cs="Arial Narrow" w:hint="default"/>
      <w:b/>
      <w:bCs/>
      <w:sz w:val="12"/>
      <w:szCs w:val="12"/>
    </w:rPr>
  </w:style>
  <w:style w:type="character" w:customStyle="1" w:styleId="FontStyle156">
    <w:name w:val="Font Style156"/>
    <w:basedOn w:val="DefaultParagraphFont"/>
    <w:uiPriority w:val="99"/>
    <w:rsid w:val="00CC01A5"/>
    <w:rPr>
      <w:rFonts w:ascii="Arial Narrow" w:hAnsi="Arial Narrow" w:cs="Arial Narrow" w:hint="default"/>
      <w:sz w:val="8"/>
      <w:szCs w:val="8"/>
    </w:rPr>
  </w:style>
  <w:style w:type="character" w:customStyle="1" w:styleId="FontStyle160">
    <w:name w:val="Font Style160"/>
    <w:basedOn w:val="DefaultParagraphFont"/>
    <w:uiPriority w:val="99"/>
    <w:rsid w:val="00CC01A5"/>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CC01A5"/>
    <w:rPr>
      <w:rFonts w:ascii="Times New Roman" w:hAnsi="Times New Roman" w:cs="Times New Roman" w:hint="default"/>
      <w:sz w:val="18"/>
      <w:szCs w:val="18"/>
    </w:rPr>
  </w:style>
  <w:style w:type="character" w:customStyle="1" w:styleId="FontStyle168">
    <w:name w:val="Font Style168"/>
    <w:basedOn w:val="DefaultParagraphFont"/>
    <w:uiPriority w:val="99"/>
    <w:rsid w:val="00CC01A5"/>
    <w:rPr>
      <w:rFonts w:ascii="Times New Roman" w:hAnsi="Times New Roman" w:cs="Times New Roman" w:hint="default"/>
      <w:sz w:val="12"/>
      <w:szCs w:val="12"/>
    </w:rPr>
  </w:style>
  <w:style w:type="character" w:customStyle="1" w:styleId="FontStyle176">
    <w:name w:val="Font Style176"/>
    <w:basedOn w:val="DefaultParagraphFont"/>
    <w:uiPriority w:val="99"/>
    <w:rsid w:val="00CC01A5"/>
    <w:rPr>
      <w:rFonts w:ascii="Times New Roman" w:hAnsi="Times New Roman" w:cs="Times New Roman" w:hint="default"/>
      <w:sz w:val="16"/>
      <w:szCs w:val="16"/>
    </w:rPr>
  </w:style>
  <w:style w:type="character" w:customStyle="1" w:styleId="globalcontentbody">
    <w:name w:val="globalcontentbody"/>
    <w:basedOn w:val="DefaultParagraphFont"/>
    <w:rsid w:val="00CC01A5"/>
  </w:style>
  <w:style w:type="character" w:customStyle="1" w:styleId="authorbio">
    <w:name w:val="authorbio"/>
    <w:basedOn w:val="DefaultParagraphFont"/>
    <w:rsid w:val="00CC01A5"/>
  </w:style>
  <w:style w:type="character" w:customStyle="1" w:styleId="StyleBoldandUnderlineCharChar11pt">
    <w:name w:val="Style Bold and Underline Char Char + 11 pt"/>
    <w:basedOn w:val="DefaultParagraphFont"/>
    <w:rsid w:val="00CC01A5"/>
    <w:rPr>
      <w:b/>
      <w:bCs/>
      <w:noProof w:val="0"/>
      <w:sz w:val="20"/>
      <w:u w:val="single"/>
      <w:lang w:val="en-US" w:eastAsia="en-US" w:bidi="ar-SA"/>
    </w:rPr>
  </w:style>
  <w:style w:type="character" w:customStyle="1" w:styleId="Hyperlink23">
    <w:name w:val="Hyperlink23"/>
    <w:basedOn w:val="DefaultParagraphFont"/>
    <w:rsid w:val="00CC01A5"/>
    <w:rPr>
      <w:color w:val="3300CC"/>
      <w:u w:val="single"/>
    </w:rPr>
  </w:style>
  <w:style w:type="character" w:customStyle="1" w:styleId="CharChar114">
    <w:name w:val="Char Char114"/>
    <w:basedOn w:val="DefaultParagraphFont"/>
    <w:rsid w:val="00CC01A5"/>
    <w:rPr>
      <w:rFonts w:ascii="Arial" w:hAnsi="Arial" w:cs="Arial" w:hint="default"/>
      <w:bCs/>
      <w:szCs w:val="26"/>
      <w:u w:val="single"/>
      <w:lang w:val="en-US" w:eastAsia="en-US" w:bidi="ar-SA"/>
    </w:rPr>
  </w:style>
  <w:style w:type="character" w:customStyle="1" w:styleId="CharChar112">
    <w:name w:val="Char Char112"/>
    <w:basedOn w:val="DefaultParagraphFont"/>
    <w:rsid w:val="00CC01A5"/>
    <w:rPr>
      <w:rFonts w:ascii="Arial" w:hAnsi="Arial" w:cs="Arial" w:hint="default"/>
      <w:bCs/>
      <w:szCs w:val="26"/>
      <w:u w:val="single"/>
      <w:lang w:val="en-US" w:eastAsia="en-US" w:bidi="ar-SA"/>
    </w:rPr>
  </w:style>
  <w:style w:type="character" w:customStyle="1" w:styleId="zoomme">
    <w:name w:val="zoomme"/>
    <w:basedOn w:val="DefaultParagraphFont"/>
    <w:rsid w:val="00CC01A5"/>
  </w:style>
  <w:style w:type="character" w:customStyle="1" w:styleId="classauthor">
    <w:name w:val="class=&quot;author&quot;"/>
    <w:basedOn w:val="DefaultParagraphFont"/>
    <w:rsid w:val="00CC01A5"/>
  </w:style>
  <w:style w:type="character" w:customStyle="1" w:styleId="officialstitle-">
    <w:name w:val="official_s_title-"/>
    <w:basedOn w:val="DefaultParagraphFont"/>
    <w:rsid w:val="00CC01A5"/>
  </w:style>
  <w:style w:type="character" w:customStyle="1" w:styleId="officialsbureau">
    <w:name w:val="official_s_bureau"/>
    <w:basedOn w:val="DefaultParagraphFont"/>
    <w:rsid w:val="00CC01A5"/>
  </w:style>
  <w:style w:type="character" w:customStyle="1" w:styleId="gray">
    <w:name w:val="gray"/>
    <w:basedOn w:val="DefaultParagraphFont"/>
    <w:rsid w:val="00CC01A5"/>
  </w:style>
  <w:style w:type="character" w:customStyle="1" w:styleId="Styleunderline11ptBorderSinglesolidlineAuto05p">
    <w:name w:val="Style underline + 11 pt Border: : (Single solid line Auto  0.5 p..."/>
    <w:rsid w:val="00CC01A5"/>
    <w:rPr>
      <w:sz w:val="20"/>
      <w:u w:val="single"/>
      <w:bdr w:val="single" w:sz="4" w:space="0" w:color="auto" w:frame="1"/>
    </w:rPr>
  </w:style>
  <w:style w:type="character" w:customStyle="1" w:styleId="newscontent">
    <w:name w:val="newscontent"/>
    <w:rsid w:val="00CC01A5"/>
  </w:style>
  <w:style w:type="character" w:customStyle="1" w:styleId="FontStyle172">
    <w:name w:val="Font Style172"/>
    <w:basedOn w:val="DefaultParagraphFont"/>
    <w:uiPriority w:val="99"/>
    <w:rsid w:val="00CC01A5"/>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CC01A5"/>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CC01A5"/>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CC01A5"/>
    <w:rPr>
      <w:rFonts w:ascii="Times New Roman" w:hAnsi="Times New Roman" w:cs="Times New Roman" w:hint="default"/>
      <w:sz w:val="10"/>
      <w:szCs w:val="10"/>
    </w:rPr>
  </w:style>
  <w:style w:type="character" w:customStyle="1" w:styleId="FontStyle174">
    <w:name w:val="Font Style174"/>
    <w:basedOn w:val="DefaultParagraphFont"/>
    <w:uiPriority w:val="99"/>
    <w:rsid w:val="00CC01A5"/>
    <w:rPr>
      <w:rFonts w:ascii="Arial Narrow" w:hAnsi="Arial Narrow" w:cs="Arial Narrow" w:hint="default"/>
      <w:b/>
      <w:bCs/>
      <w:sz w:val="18"/>
      <w:szCs w:val="18"/>
    </w:rPr>
  </w:style>
  <w:style w:type="character" w:customStyle="1" w:styleId="FontStyle169">
    <w:name w:val="Font Style169"/>
    <w:basedOn w:val="DefaultParagraphFont"/>
    <w:uiPriority w:val="99"/>
    <w:rsid w:val="00CC01A5"/>
    <w:rPr>
      <w:rFonts w:ascii="Times New Roman" w:hAnsi="Times New Roman" w:cs="Times New Roman" w:hint="default"/>
      <w:sz w:val="12"/>
      <w:szCs w:val="12"/>
    </w:rPr>
  </w:style>
  <w:style w:type="character" w:customStyle="1" w:styleId="FontStyle139">
    <w:name w:val="Font Style139"/>
    <w:basedOn w:val="DefaultParagraphFont"/>
    <w:uiPriority w:val="99"/>
    <w:rsid w:val="00CC01A5"/>
    <w:rPr>
      <w:rFonts w:ascii="Times New Roman" w:hAnsi="Times New Roman" w:cs="Times New Roman" w:hint="default"/>
      <w:b/>
      <w:bCs/>
      <w:sz w:val="18"/>
      <w:szCs w:val="18"/>
    </w:rPr>
  </w:style>
  <w:style w:type="character" w:customStyle="1" w:styleId="aa">
    <w:name w:val="••••"/>
    <w:rsid w:val="00CC01A5"/>
    <w:rPr>
      <w:color w:val="000000"/>
    </w:rPr>
  </w:style>
  <w:style w:type="character" w:customStyle="1" w:styleId="UL-Bold">
    <w:name w:val="UL-Bold"/>
    <w:basedOn w:val="DefaultParagraphFont"/>
    <w:rsid w:val="00CC01A5"/>
    <w:rPr>
      <w:u w:val="thick"/>
    </w:rPr>
  </w:style>
  <w:style w:type="character" w:customStyle="1" w:styleId="UL-None">
    <w:name w:val="UL-None"/>
    <w:basedOn w:val="DefaultParagraphFont"/>
    <w:rsid w:val="00CC01A5"/>
    <w:rPr>
      <w:strike w:val="0"/>
      <w:dstrike w:val="0"/>
      <w:u w:val="none"/>
      <w:effect w:val="none"/>
    </w:rPr>
  </w:style>
  <w:style w:type="character" w:customStyle="1" w:styleId="styletimesnewroman12ptbold0">
    <w:name w:val="styletimesnewroman12ptbold"/>
    <w:basedOn w:val="DefaultParagraphFont"/>
    <w:rsid w:val="00CC01A5"/>
  </w:style>
  <w:style w:type="character" w:customStyle="1" w:styleId="FontStyle19">
    <w:name w:val="Font Style19"/>
    <w:basedOn w:val="DefaultParagraphFont"/>
    <w:uiPriority w:val="99"/>
    <w:rsid w:val="00CC01A5"/>
    <w:rPr>
      <w:rFonts w:ascii="Times New Roman" w:hAnsi="Times New Roman" w:cs="Times New Roman" w:hint="default"/>
      <w:sz w:val="18"/>
      <w:szCs w:val="18"/>
    </w:rPr>
  </w:style>
  <w:style w:type="character" w:customStyle="1" w:styleId="UnderlineBox">
    <w:name w:val="Underline + Box"/>
    <w:uiPriority w:val="1"/>
    <w:qFormat/>
    <w:rsid w:val="00CC01A5"/>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CC01A5"/>
    <w:rPr>
      <w:sz w:val="20"/>
    </w:rPr>
  </w:style>
  <w:style w:type="character" w:customStyle="1" w:styleId="kn">
    <w:name w:val="kn"/>
    <w:basedOn w:val="DefaultParagraphFont"/>
    <w:rsid w:val="00CC01A5"/>
  </w:style>
  <w:style w:type="character" w:customStyle="1" w:styleId="twelptblackblack1">
    <w:name w:val="twelptblackblack1"/>
    <w:basedOn w:val="DefaultParagraphFont"/>
    <w:rsid w:val="00CC01A5"/>
    <w:rPr>
      <w:rFonts w:ascii="Verdana" w:hAnsi="Verdana" w:hint="default"/>
      <w:color w:val="000000"/>
      <w:sz w:val="16"/>
      <w:szCs w:val="16"/>
    </w:rPr>
  </w:style>
  <w:style w:type="character" w:customStyle="1" w:styleId="TagCharCharCharChar0">
    <w:name w:val="Tag Char Char Char Char"/>
    <w:basedOn w:val="DefaultParagraphFont"/>
    <w:rsid w:val="00CC01A5"/>
    <w:rPr>
      <w:rFonts w:ascii="Times New Roman" w:eastAsia="Times New Roman" w:hAnsi="Times New Roman" w:cs="Times New Roman" w:hint="default"/>
      <w:b/>
      <w:bCs w:val="0"/>
      <w:sz w:val="24"/>
      <w:szCs w:val="20"/>
    </w:rPr>
  </w:style>
  <w:style w:type="character" w:customStyle="1" w:styleId="CharacterStyle14">
    <w:name w:val="Character Style 14"/>
    <w:rsid w:val="00CC01A5"/>
    <w:rPr>
      <w:sz w:val="30"/>
      <w:szCs w:val="30"/>
    </w:rPr>
  </w:style>
  <w:style w:type="character" w:customStyle="1" w:styleId="CharacterStyle13">
    <w:name w:val="Character Style 13"/>
    <w:rsid w:val="00CC01A5"/>
    <w:rPr>
      <w:i/>
      <w:iCs/>
      <w:sz w:val="17"/>
      <w:szCs w:val="17"/>
    </w:rPr>
  </w:style>
  <w:style w:type="character" w:customStyle="1" w:styleId="CardsNotUnderlined">
    <w:name w:val="Cards Not Underlined"/>
    <w:rsid w:val="00CC01A5"/>
    <w:rPr>
      <w:rFonts w:ascii="Times New Roman" w:hAnsi="Times New Roman" w:cs="Times New Roman" w:hint="default"/>
      <w:sz w:val="16"/>
    </w:rPr>
  </w:style>
  <w:style w:type="character" w:customStyle="1" w:styleId="a13">
    <w:name w:val="a1"/>
    <w:rsid w:val="00CC01A5"/>
    <w:rPr>
      <w:color w:val="008000"/>
    </w:rPr>
  </w:style>
  <w:style w:type="character" w:customStyle="1" w:styleId="mandelbrotrefrag">
    <w:name w:val="mandelbrot_refrag"/>
    <w:rsid w:val="00CC01A5"/>
  </w:style>
  <w:style w:type="character" w:customStyle="1" w:styleId="imgcreditcaption">
    <w:name w:val="imgcreditcaption"/>
    <w:rsid w:val="00CC01A5"/>
  </w:style>
  <w:style w:type="character" w:customStyle="1" w:styleId="current-article">
    <w:name w:val="current-article"/>
    <w:rsid w:val="00CC01A5"/>
  </w:style>
  <w:style w:type="character" w:customStyle="1" w:styleId="hps">
    <w:name w:val="hps"/>
    <w:rsid w:val="00CC01A5"/>
  </w:style>
  <w:style w:type="character" w:customStyle="1" w:styleId="source-org">
    <w:name w:val="source-org"/>
    <w:rsid w:val="00CC01A5"/>
  </w:style>
  <w:style w:type="character" w:customStyle="1" w:styleId="Caption11">
    <w:name w:val="Caption11"/>
    <w:rsid w:val="00CC01A5"/>
  </w:style>
  <w:style w:type="character" w:customStyle="1" w:styleId="mainheading">
    <w:name w:val="mainheading"/>
    <w:rsid w:val="00CC01A5"/>
  </w:style>
  <w:style w:type="character" w:customStyle="1" w:styleId="StyleStyleunderlineBold11pt">
    <w:name w:val="Style Style underline + Bold + 11 pt"/>
    <w:rsid w:val="00CC01A5"/>
    <w:rPr>
      <w:bCs/>
      <w:sz w:val="20"/>
      <w:u w:val="single"/>
    </w:rPr>
  </w:style>
  <w:style w:type="character" w:customStyle="1" w:styleId="StyleunderlineAsianTimesNewRomanBold">
    <w:name w:val="Style underline + (Asian) Times New Roman Bold"/>
    <w:rsid w:val="00CC01A5"/>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CC01A5"/>
    <w:rPr>
      <w:b/>
      <w:bCs/>
      <w:sz w:val="20"/>
      <w:u w:val="single"/>
      <w:bdr w:val="single" w:sz="4" w:space="0" w:color="auto" w:frame="1"/>
    </w:rPr>
  </w:style>
  <w:style w:type="character" w:customStyle="1" w:styleId="Style11ptBoldUnderlineBorderSinglesolidlineAuto1">
    <w:name w:val="Style 11 pt Bold Underline Border: : (Single solid line Auto  ...1"/>
    <w:rsid w:val="00CC01A5"/>
    <w:rPr>
      <w:b/>
      <w:bCs/>
      <w:sz w:val="20"/>
      <w:u w:val="single"/>
      <w:bdr w:val="single" w:sz="4" w:space="0" w:color="auto" w:frame="1"/>
    </w:rPr>
  </w:style>
  <w:style w:type="character" w:customStyle="1" w:styleId="metaorigin">
    <w:name w:val="meta_origin"/>
    <w:rsid w:val="00CC01A5"/>
  </w:style>
  <w:style w:type="character" w:customStyle="1" w:styleId="eminfo">
    <w:name w:val="eminfo"/>
    <w:rsid w:val="00CC01A5"/>
  </w:style>
  <w:style w:type="character" w:customStyle="1" w:styleId="emhighlight">
    <w:name w:val="emhighlight"/>
    <w:rsid w:val="00CC01A5"/>
  </w:style>
  <w:style w:type="character" w:customStyle="1" w:styleId="last">
    <w:name w:val="last"/>
    <w:rsid w:val="00CC01A5"/>
  </w:style>
  <w:style w:type="character" w:customStyle="1" w:styleId="institution">
    <w:name w:val="institution"/>
    <w:rsid w:val="00CC01A5"/>
  </w:style>
  <w:style w:type="character" w:customStyle="1" w:styleId="NormalCard">
    <w:name w:val="Normal Card"/>
    <w:uiPriority w:val="1"/>
    <w:qFormat/>
    <w:rsid w:val="00CC01A5"/>
    <w:rPr>
      <w:rFonts w:ascii="Times New Roman" w:hAnsi="Times New Roman" w:cs="Times New Roman" w:hint="default"/>
      <w:sz w:val="24"/>
    </w:rPr>
  </w:style>
  <w:style w:type="character" w:customStyle="1" w:styleId="timebox">
    <w:name w:val="timebox"/>
    <w:rsid w:val="00CC01A5"/>
  </w:style>
  <w:style w:type="character" w:customStyle="1" w:styleId="Heading2Subtext">
    <w:name w:val="Heading 2 Subtext"/>
    <w:rsid w:val="00CC01A5"/>
    <w:rPr>
      <w:rFonts w:ascii="Times New Roman" w:hAnsi="Times New Roman" w:cs="Times New Roman" w:hint="default"/>
      <w:sz w:val="16"/>
    </w:rPr>
  </w:style>
  <w:style w:type="character" w:customStyle="1" w:styleId="caps-label">
    <w:name w:val="caps-label"/>
    <w:rsid w:val="00CC01A5"/>
  </w:style>
  <w:style w:type="character" w:customStyle="1" w:styleId="cardshighlight0">
    <w:name w:val="cardshighlight"/>
    <w:rsid w:val="00CC01A5"/>
  </w:style>
  <w:style w:type="character" w:customStyle="1" w:styleId="cardsfont12pt1">
    <w:name w:val="cardsfont12pt"/>
    <w:rsid w:val="00CC01A5"/>
  </w:style>
  <w:style w:type="character" w:customStyle="1" w:styleId="kicker">
    <w:name w:val="kicker"/>
    <w:rsid w:val="00CC01A5"/>
  </w:style>
  <w:style w:type="character" w:customStyle="1" w:styleId="backcontent">
    <w:name w:val="backcontent"/>
    <w:rsid w:val="00CC01A5"/>
  </w:style>
  <w:style w:type="character" w:customStyle="1" w:styleId="daystmp">
    <w:name w:val="daystmp"/>
    <w:rsid w:val="00CC01A5"/>
  </w:style>
  <w:style w:type="character" w:customStyle="1" w:styleId="cardsfont12ptchar">
    <w:name w:val="cardsfont12ptchar"/>
    <w:rsid w:val="00CC01A5"/>
  </w:style>
  <w:style w:type="character" w:customStyle="1" w:styleId="gal">
    <w:name w:val="gal"/>
    <w:rsid w:val="00CC01A5"/>
  </w:style>
  <w:style w:type="character" w:customStyle="1" w:styleId="imagedateline">
    <w:name w:val="image_dateline"/>
    <w:rsid w:val="00CC01A5"/>
  </w:style>
  <w:style w:type="character" w:customStyle="1" w:styleId="authordatecharchar">
    <w:name w:val="authordatecharchar"/>
    <w:rsid w:val="00CC01A5"/>
  </w:style>
  <w:style w:type="character" w:customStyle="1" w:styleId="style1char0">
    <w:name w:val="style1char"/>
    <w:rsid w:val="00CC01A5"/>
  </w:style>
  <w:style w:type="character" w:customStyle="1" w:styleId="tagcharchar0">
    <w:name w:val="tagcharchar"/>
    <w:rsid w:val="00CC01A5"/>
  </w:style>
  <w:style w:type="character" w:customStyle="1" w:styleId="underlinedcharchar2">
    <w:name w:val="underlinedcharchar"/>
    <w:rsid w:val="00CC01A5"/>
  </w:style>
  <w:style w:type="character" w:customStyle="1" w:styleId="BoxedChar">
    <w:name w:val="Boxed Char"/>
    <w:rsid w:val="00CC01A5"/>
    <w:rPr>
      <w:rFonts w:ascii="Arial Narrow" w:hAnsi="Arial Narrow" w:hint="default"/>
      <w:b/>
      <w:bCs w:val="0"/>
      <w:sz w:val="18"/>
      <w:bdr w:val="single" w:sz="6" w:space="0" w:color="auto" w:frame="1"/>
    </w:rPr>
  </w:style>
  <w:style w:type="character" w:customStyle="1" w:styleId="cardCharCharChar1">
    <w:name w:val="card Char Char Char1"/>
    <w:rsid w:val="00CC01A5"/>
    <w:rPr>
      <w:lang w:val="en-US" w:eastAsia="en-US" w:bidi="ar-SA"/>
    </w:rPr>
  </w:style>
  <w:style w:type="character" w:customStyle="1" w:styleId="Style11ptThickunderline">
    <w:name w:val="Style 11 pt Thick underline"/>
    <w:rsid w:val="00CC01A5"/>
    <w:rPr>
      <w:sz w:val="20"/>
      <w:u w:val="thick"/>
    </w:rPr>
  </w:style>
  <w:style w:type="character" w:customStyle="1" w:styleId="Style11ptBoldThickunderline">
    <w:name w:val="Style 11 pt Bold Thick underline"/>
    <w:rsid w:val="00CC01A5"/>
    <w:rPr>
      <w:b/>
      <w:bCs/>
      <w:sz w:val="20"/>
      <w:u w:val="thick"/>
    </w:rPr>
  </w:style>
  <w:style w:type="character" w:customStyle="1" w:styleId="authors1">
    <w:name w:val="authors1"/>
    <w:rsid w:val="00CC01A5"/>
    <w:rPr>
      <w:rFonts w:ascii="Verdana" w:hAnsi="Verdana" w:hint="default"/>
      <w:b/>
      <w:bCs/>
      <w:color w:val="006699"/>
      <w:sz w:val="20"/>
      <w:szCs w:val="20"/>
    </w:rPr>
  </w:style>
  <w:style w:type="character" w:customStyle="1" w:styleId="headlinesectionlarge">
    <w:name w:val="headline_section_large"/>
    <w:rsid w:val="00CC01A5"/>
  </w:style>
  <w:style w:type="character" w:customStyle="1" w:styleId="Styleunderline11ptBlack">
    <w:name w:val="Style underline + 11 pt Black"/>
    <w:rsid w:val="00CC01A5"/>
    <w:rPr>
      <w:color w:val="000000"/>
      <w:sz w:val="20"/>
      <w:u w:val="single"/>
    </w:rPr>
  </w:style>
  <w:style w:type="character" w:customStyle="1" w:styleId="Styleunderline11ptBoldBlack">
    <w:name w:val="Style underline + 11 pt Bold Black"/>
    <w:rsid w:val="00CC01A5"/>
    <w:rPr>
      <w:b/>
      <w:bCs/>
      <w:color w:val="000000"/>
      <w:sz w:val="20"/>
      <w:u w:val="single"/>
    </w:rPr>
  </w:style>
  <w:style w:type="character" w:customStyle="1" w:styleId="Style11ptBoldBlackUnderline">
    <w:name w:val="Style 11 pt Bold Black Underline"/>
    <w:rsid w:val="00CC01A5"/>
    <w:rPr>
      <w:b/>
      <w:bCs/>
      <w:color w:val="000000"/>
      <w:sz w:val="20"/>
      <w:u w:val="single"/>
    </w:rPr>
  </w:style>
  <w:style w:type="character" w:customStyle="1" w:styleId="Style11ptBoldBlackUnderlineBorderSinglesolidline">
    <w:name w:val="Style 11 pt Bold Black Underline Border: : (Single solid line ..."/>
    <w:rsid w:val="00CC01A5"/>
    <w:rPr>
      <w:b/>
      <w:bCs/>
      <w:color w:val="000000"/>
      <w:sz w:val="20"/>
      <w:u w:val="single"/>
      <w:bdr w:val="single" w:sz="4" w:space="0" w:color="auto" w:frame="1"/>
    </w:rPr>
  </w:style>
  <w:style w:type="character" w:customStyle="1" w:styleId="StyleLatinMeridien-Italic11ptItalicUnderline">
    <w:name w:val="Style (Latin) Meridien-Italic 11 pt Italic Underline"/>
    <w:rsid w:val="00CC01A5"/>
    <w:rPr>
      <w:rFonts w:ascii="Meridien-Italic" w:hAnsi="Meridien-Italic" w:hint="default"/>
      <w:i/>
      <w:iCs/>
      <w:sz w:val="20"/>
      <w:u w:val="single"/>
    </w:rPr>
  </w:style>
  <w:style w:type="character" w:customStyle="1" w:styleId="underlinestylechar0">
    <w:name w:val="underlinestylechar"/>
    <w:rsid w:val="00CC01A5"/>
  </w:style>
  <w:style w:type="character" w:customStyle="1" w:styleId="StyleCards12ptThickunderlineChar1">
    <w:name w:val="Style Cards + 12 pt Thick underline Char1"/>
    <w:rsid w:val="00CC01A5"/>
    <w:rPr>
      <w:sz w:val="24"/>
      <w:szCs w:val="24"/>
      <w:u w:val="thick"/>
    </w:rPr>
  </w:style>
  <w:style w:type="character" w:customStyle="1" w:styleId="BodyTextIndentChar2">
    <w:name w:val="Body Text Indent Char2"/>
    <w:basedOn w:val="DefaultParagraphFont"/>
    <w:uiPriority w:val="99"/>
    <w:semiHidden/>
    <w:rsid w:val="00CC01A5"/>
    <w:rPr>
      <w:rFonts w:ascii="Georgia" w:hAnsi="Georgia" w:hint="default"/>
      <w:sz w:val="22"/>
      <w:szCs w:val="22"/>
    </w:rPr>
  </w:style>
  <w:style w:type="character" w:customStyle="1" w:styleId="BodyText2Char2">
    <w:name w:val="Body Text 2 Char2"/>
    <w:basedOn w:val="DefaultParagraphFont"/>
    <w:uiPriority w:val="99"/>
    <w:semiHidden/>
    <w:rsid w:val="00CC01A5"/>
    <w:rPr>
      <w:rFonts w:ascii="Georgia" w:hAnsi="Georgia" w:hint="default"/>
      <w:sz w:val="22"/>
      <w:szCs w:val="22"/>
    </w:rPr>
  </w:style>
  <w:style w:type="character" w:customStyle="1" w:styleId="BodyText3Char2">
    <w:name w:val="Body Text 3 Char2"/>
    <w:basedOn w:val="DefaultParagraphFont"/>
    <w:uiPriority w:val="99"/>
    <w:semiHidden/>
    <w:rsid w:val="00CC01A5"/>
    <w:rPr>
      <w:rFonts w:ascii="Georgia" w:hAnsi="Georgia" w:hint="default"/>
      <w:sz w:val="16"/>
      <w:szCs w:val="16"/>
    </w:rPr>
  </w:style>
  <w:style w:type="character" w:customStyle="1" w:styleId="BodyTextIndent2Char2">
    <w:name w:val="Body Text Indent 2 Char2"/>
    <w:basedOn w:val="DefaultParagraphFont"/>
    <w:uiPriority w:val="99"/>
    <w:semiHidden/>
    <w:rsid w:val="00CC01A5"/>
    <w:rPr>
      <w:rFonts w:ascii="Georgia" w:hAnsi="Georgia" w:hint="default"/>
      <w:sz w:val="22"/>
      <w:szCs w:val="22"/>
    </w:rPr>
  </w:style>
  <w:style w:type="character" w:customStyle="1" w:styleId="BodyTextIndent3Char2">
    <w:name w:val="Body Text Indent 3 Char2"/>
    <w:basedOn w:val="DefaultParagraphFont"/>
    <w:uiPriority w:val="99"/>
    <w:semiHidden/>
    <w:rsid w:val="00CC01A5"/>
    <w:rPr>
      <w:rFonts w:ascii="Georgia" w:hAnsi="Georgia" w:hint="default"/>
      <w:sz w:val="16"/>
      <w:szCs w:val="16"/>
    </w:rPr>
  </w:style>
  <w:style w:type="character" w:customStyle="1" w:styleId="z-BottomofFormChar2">
    <w:name w:val="z-Bottom of Form Char2"/>
    <w:basedOn w:val="DefaultParagraphFont"/>
    <w:uiPriority w:val="99"/>
    <w:semiHidden/>
    <w:rsid w:val="00CC01A5"/>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CC01A5"/>
  </w:style>
  <w:style w:type="character" w:customStyle="1" w:styleId="m5686307894942199640gmail-styleunderline">
    <w:name w:val="m_5686307894942199640gmail-styleunderline"/>
    <w:basedOn w:val="DefaultParagraphFont"/>
    <w:rsid w:val="00CC01A5"/>
  </w:style>
  <w:style w:type="character" w:customStyle="1" w:styleId="UnderlineCharCharChar">
    <w:name w:val="Underline Char Char Char"/>
    <w:rsid w:val="00CC01A5"/>
    <w:rPr>
      <w:noProof w:val="0"/>
      <w:u w:val="single"/>
      <w:lang w:val="en-US" w:eastAsia="en-US" w:bidi="ar-SA"/>
    </w:rPr>
  </w:style>
  <w:style w:type="character" w:customStyle="1" w:styleId="messagecontent">
    <w:name w:val="message_content"/>
    <w:rsid w:val="00CC01A5"/>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CC01A5"/>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CC01A5"/>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CC01A5"/>
  </w:style>
  <w:style w:type="character" w:customStyle="1" w:styleId="CitationChar">
    <w:name w:val="Citation Char"/>
    <w:rsid w:val="00CC01A5"/>
    <w:rPr>
      <w:bCs/>
      <w:u w:val="single"/>
    </w:rPr>
  </w:style>
  <w:style w:type="character" w:customStyle="1" w:styleId="FontStyle72">
    <w:name w:val="Font Style72"/>
    <w:rsid w:val="00CC01A5"/>
    <w:rPr>
      <w:rFonts w:ascii="Times New Roman" w:hAnsi="Times New Roman" w:cs="Times New Roman" w:hint="default"/>
      <w:sz w:val="16"/>
      <w:szCs w:val="16"/>
    </w:rPr>
  </w:style>
  <w:style w:type="character" w:customStyle="1" w:styleId="FontStyle73">
    <w:name w:val="Font Style73"/>
    <w:uiPriority w:val="99"/>
    <w:rsid w:val="00CC01A5"/>
    <w:rPr>
      <w:rFonts w:ascii="Times New Roman" w:hAnsi="Times New Roman" w:cs="Times New Roman" w:hint="default"/>
      <w:i/>
      <w:iCs/>
      <w:sz w:val="16"/>
      <w:szCs w:val="16"/>
    </w:rPr>
  </w:style>
  <w:style w:type="character" w:customStyle="1" w:styleId="UnderlinestyleChar20">
    <w:name w:val="Underline style Char2"/>
    <w:rsid w:val="00CC01A5"/>
    <w:rPr>
      <w:sz w:val="22"/>
      <w:szCs w:val="24"/>
      <w:u w:val="single"/>
      <w:lang w:val="en-US" w:eastAsia="en-US" w:bidi="ar-SA"/>
    </w:rPr>
  </w:style>
  <w:style w:type="character" w:customStyle="1" w:styleId="FontStyle49">
    <w:name w:val="Font Style49"/>
    <w:uiPriority w:val="99"/>
    <w:rsid w:val="00CC01A5"/>
    <w:rPr>
      <w:rFonts w:ascii="Times New Roman" w:hAnsi="Times New Roman" w:cs="Times New Roman" w:hint="default"/>
      <w:sz w:val="20"/>
      <w:szCs w:val="20"/>
    </w:rPr>
  </w:style>
  <w:style w:type="character" w:customStyle="1" w:styleId="FontStyle50">
    <w:name w:val="Font Style50"/>
    <w:uiPriority w:val="99"/>
    <w:rsid w:val="00CC01A5"/>
    <w:rPr>
      <w:rFonts w:ascii="Times New Roman" w:hAnsi="Times New Roman" w:cs="Times New Roman" w:hint="default"/>
      <w:b/>
      <w:bCs/>
      <w:sz w:val="20"/>
      <w:szCs w:val="20"/>
    </w:rPr>
  </w:style>
  <w:style w:type="paragraph" w:styleId="ListBullet">
    <w:name w:val="List Bullet"/>
    <w:basedOn w:val="Normal"/>
    <w:link w:val="ListBulletChar"/>
    <w:unhideWhenUsed/>
    <w:rsid w:val="00CC01A5"/>
    <w:pPr>
      <w:tabs>
        <w:tab w:val="num" w:pos="360"/>
      </w:tabs>
      <w:spacing w:after="0" w:line="240" w:lineRule="auto"/>
      <w:ind w:left="360" w:hanging="360"/>
      <w:contextualSpacing/>
    </w:pPr>
    <w:rPr>
      <w:rFonts w:eastAsiaTheme="minorHAnsi"/>
      <w:sz w:val="16"/>
      <w:szCs w:val="22"/>
    </w:rPr>
  </w:style>
  <w:style w:type="character" w:customStyle="1" w:styleId="UnderlineChar2CharCharChar">
    <w:name w:val="Underline Char2 Char Char Char"/>
    <w:locked/>
    <w:rsid w:val="00CC01A5"/>
    <w:rPr>
      <w:rFonts w:ascii="MS Mincho" w:eastAsia="MS Mincho" w:hAnsi="MS Mincho" w:hint="eastAsia"/>
      <w:szCs w:val="20"/>
      <w:u w:val="single"/>
    </w:rPr>
  </w:style>
  <w:style w:type="character" w:customStyle="1" w:styleId="Citation-AuthorDateChar">
    <w:name w:val="Citation - Author/Date Char"/>
    <w:locked/>
    <w:rsid w:val="00CC01A5"/>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CC01A5"/>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CC01A5"/>
    <w:rPr>
      <w:rFonts w:ascii="Times New Roman" w:eastAsia="Times New Roman" w:hAnsi="Times New Roman" w:cs="Times New Roman" w:hint="default"/>
      <w:b/>
      <w:bCs w:val="0"/>
      <w:sz w:val="24"/>
      <w:szCs w:val="24"/>
    </w:rPr>
  </w:style>
  <w:style w:type="character" w:customStyle="1" w:styleId="UnderlineCharChar4">
    <w:name w:val="Underline Char Char4"/>
    <w:rsid w:val="00CC01A5"/>
    <w:rPr>
      <w:szCs w:val="24"/>
      <w:u w:val="single"/>
      <w:lang w:val="en-US" w:eastAsia="en-US" w:bidi="ar-SA"/>
    </w:rPr>
  </w:style>
  <w:style w:type="character" w:customStyle="1" w:styleId="BoldUnderlineCharChar3">
    <w:name w:val="BoldUnderline Char Char3"/>
    <w:rsid w:val="00CC01A5"/>
    <w:rPr>
      <w:b/>
      <w:bCs w:val="0"/>
      <w:szCs w:val="24"/>
      <w:u w:val="single"/>
      <w:lang w:val="en-US" w:eastAsia="en-US" w:bidi="ar-SA"/>
    </w:rPr>
  </w:style>
  <w:style w:type="character" w:customStyle="1" w:styleId="UnderlineCharChar3">
    <w:name w:val="Underline Char Char3"/>
    <w:rsid w:val="00CC01A5"/>
    <w:rPr>
      <w:szCs w:val="24"/>
      <w:u w:val="single"/>
      <w:lang w:val="en-US" w:eastAsia="en-US" w:bidi="ar-SA"/>
    </w:rPr>
  </w:style>
  <w:style w:type="character" w:customStyle="1" w:styleId="BoldUnderlineCharChar2">
    <w:name w:val="BoldUnderline Char Char2"/>
    <w:rsid w:val="00CC01A5"/>
    <w:rPr>
      <w:b/>
      <w:bCs w:val="0"/>
      <w:szCs w:val="24"/>
      <w:u w:val="single"/>
      <w:lang w:val="en-US" w:eastAsia="en-US" w:bidi="ar-SA"/>
    </w:rPr>
  </w:style>
  <w:style w:type="character" w:customStyle="1" w:styleId="volume-issue">
    <w:name w:val="volume-issue"/>
    <w:rsid w:val="00CC01A5"/>
    <w:rPr>
      <w:rFonts w:ascii="Times New Roman" w:hAnsi="Times New Roman" w:cs="Times New Roman" w:hint="default"/>
    </w:rPr>
  </w:style>
  <w:style w:type="character" w:customStyle="1" w:styleId="boldness1">
    <w:name w:val="boldness1"/>
    <w:rsid w:val="00CC01A5"/>
  </w:style>
  <w:style w:type="character" w:customStyle="1" w:styleId="story-author">
    <w:name w:val="story-author"/>
    <w:basedOn w:val="DefaultParagraphFont"/>
    <w:rsid w:val="00CC01A5"/>
  </w:style>
  <w:style w:type="character" w:customStyle="1" w:styleId="Heading3CharCharCharChar">
    <w:name w:val="Heading 3 Char Char Char Char"/>
    <w:basedOn w:val="DefaultParagraphFont"/>
    <w:rsid w:val="00CC01A5"/>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CC01A5"/>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CC01A5"/>
  </w:style>
  <w:style w:type="character" w:customStyle="1" w:styleId="StyleStyle4CharTimesNewRoman11ptItalic">
    <w:name w:val="Style Style4 Char + Times New Roman 11 pt Italic"/>
    <w:basedOn w:val="DefaultParagraphFont"/>
    <w:rsid w:val="00CC01A5"/>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CC01A5"/>
  </w:style>
  <w:style w:type="character" w:customStyle="1" w:styleId="ac">
    <w:name w:val="_"/>
    <w:basedOn w:val="DefaultParagraphFont"/>
    <w:rsid w:val="00CC01A5"/>
  </w:style>
  <w:style w:type="character" w:customStyle="1" w:styleId="Heading3CharCharCharChar1">
    <w:name w:val="Heading 3 Char Char Char Char1"/>
    <w:rsid w:val="00CC01A5"/>
    <w:rPr>
      <w:rFonts w:ascii="Arial" w:hAnsi="Arial" w:cs="Arial" w:hint="default"/>
      <w:bCs/>
      <w:szCs w:val="26"/>
      <w:u w:val="single"/>
      <w:lang w:val="en-US" w:eastAsia="en-US" w:bidi="ar-SA"/>
    </w:rPr>
  </w:style>
  <w:style w:type="character" w:customStyle="1" w:styleId="comment-body">
    <w:name w:val="comment-body"/>
    <w:rsid w:val="00CC01A5"/>
  </w:style>
  <w:style w:type="character" w:customStyle="1" w:styleId="UnderlineCharCharChar1">
    <w:name w:val="Underline Char Char Char1"/>
    <w:rsid w:val="00CC01A5"/>
    <w:rPr>
      <w:u w:val="single"/>
      <w:lang w:val="en-US" w:eastAsia="en-US" w:bidi="ar-SA"/>
    </w:rPr>
  </w:style>
  <w:style w:type="character" w:customStyle="1" w:styleId="reality">
    <w:name w:val="reality"/>
    <w:rsid w:val="00CC01A5"/>
  </w:style>
  <w:style w:type="character" w:customStyle="1" w:styleId="UnderlineChar1Char">
    <w:name w:val="Underline Char1 Char"/>
    <w:rsid w:val="00CC01A5"/>
    <w:rPr>
      <w:rFonts w:ascii="Calibri" w:eastAsia="MS Mincho" w:hAnsi="Calibri" w:cs="Calibri" w:hint="default"/>
      <w:szCs w:val="20"/>
      <w:u w:val="single"/>
    </w:rPr>
  </w:style>
  <w:style w:type="character" w:customStyle="1" w:styleId="StyleBoldandUnderlineCharChar29pt">
    <w:name w:val="Style Bold and Underline Char Char2 + 9 pt"/>
    <w:rsid w:val="00CC01A5"/>
    <w:rPr>
      <w:rFonts w:ascii="Times New Roman" w:hAnsi="Times New Roman" w:cs="Times New Roman" w:hint="default"/>
      <w:b/>
      <w:bCs/>
      <w:noProof w:val="0"/>
      <w:sz w:val="20"/>
      <w:u w:val="single"/>
    </w:rPr>
  </w:style>
  <w:style w:type="character" w:customStyle="1" w:styleId="StyleUnderlineCharChar19pt">
    <w:name w:val="Style Underline Char Char1 + 9 pt"/>
    <w:rsid w:val="00CC01A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CC01A5"/>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CC01A5"/>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CC01A5"/>
    <w:rPr>
      <w:rFonts w:ascii="Times New Roman" w:hAnsi="Times New Roman" w:cs="Times New Roman" w:hint="default"/>
      <w:sz w:val="20"/>
      <w:u w:val="dottedHeavy"/>
    </w:rPr>
  </w:style>
  <w:style w:type="character" w:customStyle="1" w:styleId="article-record-publication-volume-issue">
    <w:name w:val="article-record-publication-volume-issue"/>
    <w:rsid w:val="00CC01A5"/>
  </w:style>
  <w:style w:type="character" w:customStyle="1" w:styleId="resultbodyblack">
    <w:name w:val="resultbodyblack"/>
    <w:rsid w:val="00CC01A5"/>
    <w:rPr>
      <w:rFonts w:ascii="Times New Roman" w:hAnsi="Times New Roman" w:cs="Times New Roman" w:hint="default"/>
    </w:rPr>
  </w:style>
  <w:style w:type="character" w:customStyle="1" w:styleId="quotechar0">
    <w:name w:val="quotechar"/>
    <w:rsid w:val="00CC01A5"/>
  </w:style>
  <w:style w:type="character" w:customStyle="1" w:styleId="3TagCite">
    <w:name w:val="3 Tag/Cite"/>
    <w:rsid w:val="00CC01A5"/>
    <w:rPr>
      <w:rFonts w:ascii="Times New Roman" w:hAnsi="Times New Roman" w:cs="Times New Roman" w:hint="default"/>
      <w:b/>
      <w:bCs w:val="0"/>
    </w:rPr>
  </w:style>
  <w:style w:type="character" w:customStyle="1" w:styleId="4Qualifications">
    <w:name w:val="4 Qualifications"/>
    <w:rsid w:val="00CC01A5"/>
    <w:rPr>
      <w:rFonts w:ascii="Times New Roman" w:hAnsi="Times New Roman" w:cs="Times New Roman" w:hint="default"/>
      <w:sz w:val="19"/>
    </w:rPr>
  </w:style>
  <w:style w:type="character" w:customStyle="1" w:styleId="6Underlined">
    <w:name w:val="6 Underlined"/>
    <w:rsid w:val="00CC01A5"/>
    <w:rPr>
      <w:rFonts w:ascii="Times New Roman" w:hAnsi="Times New Roman" w:cs="Times New Roman" w:hint="default"/>
      <w:b/>
      <w:bCs w:val="0"/>
      <w:sz w:val="21"/>
      <w:u w:val="single"/>
    </w:rPr>
  </w:style>
  <w:style w:type="character" w:customStyle="1" w:styleId="nohighlighting">
    <w:name w:val="no highlighting"/>
    <w:rsid w:val="00CC01A5"/>
    <w:rPr>
      <w:rFonts w:ascii="Times New Roman" w:hAnsi="Times New Roman" w:cs="Times New Roman" w:hint="default"/>
      <w:color w:val="auto"/>
      <w:sz w:val="20"/>
      <w:u w:val="thick"/>
      <w:bdr w:val="none" w:sz="0" w:space="0" w:color="auto" w:frame="1"/>
    </w:rPr>
  </w:style>
  <w:style w:type="character" w:customStyle="1" w:styleId="CharChar61">
    <w:name w:val="Char Char61"/>
    <w:rsid w:val="00CC01A5"/>
    <w:rPr>
      <w:rFonts w:ascii="Arial" w:hAnsi="Arial" w:cs="Arial" w:hint="default"/>
      <w:bCs/>
      <w:sz w:val="16"/>
      <w:szCs w:val="26"/>
      <w:lang w:val="en-US" w:eastAsia="en-US" w:bidi="ar-SA"/>
    </w:rPr>
  </w:style>
  <w:style w:type="character" w:customStyle="1" w:styleId="styledate">
    <w:name w:val="styledate"/>
    <w:rsid w:val="00CC01A5"/>
  </w:style>
  <w:style w:type="character" w:customStyle="1" w:styleId="StyleUnderlineChar9ptChar">
    <w:name w:val="Style Underline Char + 9 pt Char"/>
    <w:rsid w:val="00CC01A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CC01A5"/>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CC01A5"/>
    <w:rPr>
      <w:b/>
      <w:bCs w:val="0"/>
      <w:szCs w:val="24"/>
      <w:u w:val="single"/>
      <w:lang w:val="en-US" w:eastAsia="en-US" w:bidi="ar-SA"/>
    </w:rPr>
  </w:style>
  <w:style w:type="character" w:customStyle="1" w:styleId="BoldandUnderlineChar1Char2">
    <w:name w:val="Bold and Underline Char1 Char2"/>
    <w:rsid w:val="00CC01A5"/>
    <w:rPr>
      <w:b/>
      <w:bCs w:val="0"/>
      <w:szCs w:val="24"/>
      <w:u w:val="single"/>
      <w:lang w:val="en-US" w:eastAsia="en-US" w:bidi="ar-SA"/>
    </w:rPr>
  </w:style>
  <w:style w:type="character" w:customStyle="1" w:styleId="BoldandUnderlineCharChar1">
    <w:name w:val="Bold and Underline Char Char1"/>
    <w:rsid w:val="00CC01A5"/>
    <w:rPr>
      <w:b/>
      <w:bCs w:val="0"/>
      <w:szCs w:val="24"/>
      <w:u w:val="single"/>
      <w:lang w:val="en-US" w:eastAsia="en-US" w:bidi="ar-SA"/>
    </w:rPr>
  </w:style>
  <w:style w:type="character" w:customStyle="1" w:styleId="authoraffil">
    <w:name w:val="authoraffil"/>
    <w:rsid w:val="00CC01A5"/>
  </w:style>
  <w:style w:type="character" w:customStyle="1" w:styleId="CharChar8">
    <w:name w:val="Char Char8"/>
    <w:rsid w:val="00CC01A5"/>
    <w:rPr>
      <w:rFonts w:ascii="Georgia" w:eastAsia="Times New Roman" w:hAnsi="Georgia" w:hint="default"/>
      <w:b/>
      <w:bCs/>
      <w:sz w:val="30"/>
      <w:szCs w:val="28"/>
      <w:u w:val="single"/>
    </w:rPr>
  </w:style>
  <w:style w:type="character" w:customStyle="1" w:styleId="StyleArial6ptBold">
    <w:name w:val="Style Arial 6 pt Bold"/>
    <w:rsid w:val="00CC01A5"/>
    <w:rPr>
      <w:rFonts w:ascii="Arial" w:hAnsi="Arial" w:cs="Arial" w:hint="default"/>
      <w:bCs/>
      <w:sz w:val="12"/>
    </w:rPr>
  </w:style>
  <w:style w:type="character" w:customStyle="1" w:styleId="Heading2Char5">
    <w:name w:val="Heading 2 Char5"/>
    <w:rsid w:val="00CC01A5"/>
    <w:rPr>
      <w:rFonts w:ascii="Garamond" w:hAnsi="Garamond" w:cs="Arial" w:hint="default"/>
      <w:b/>
      <w:bCs/>
      <w:iCs/>
      <w:sz w:val="24"/>
      <w:szCs w:val="28"/>
      <w:lang w:val="en-US" w:eastAsia="en-US" w:bidi="ar-SA"/>
    </w:rPr>
  </w:style>
  <w:style w:type="character" w:customStyle="1" w:styleId="boldcitationChar">
    <w:name w:val="bold citation Char"/>
    <w:rsid w:val="00CC01A5"/>
    <w:rPr>
      <w:rFonts w:ascii="Arial" w:hAnsi="Arial" w:cs="Arial" w:hint="default"/>
      <w:b/>
      <w:bCs w:val="0"/>
      <w:sz w:val="28"/>
      <w:szCs w:val="24"/>
      <w:u w:val="thick"/>
      <w:lang w:val="en-US" w:eastAsia="en-US" w:bidi="ar-SA"/>
    </w:rPr>
  </w:style>
  <w:style w:type="character" w:customStyle="1" w:styleId="BoldunderlineChar5">
    <w:name w:val="Bold/underline Char"/>
    <w:rsid w:val="00CC01A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CC01A5"/>
  </w:style>
  <w:style w:type="character" w:customStyle="1" w:styleId="tagCharCharChar1">
    <w:name w:val="tag Char Char Char1"/>
    <w:rsid w:val="00CC01A5"/>
    <w:rPr>
      <w:b/>
      <w:bCs w:val="0"/>
      <w:sz w:val="24"/>
      <w:lang w:val="en-US" w:eastAsia="en-US" w:bidi="ar-SA"/>
    </w:rPr>
  </w:style>
  <w:style w:type="character" w:customStyle="1" w:styleId="bylines">
    <w:name w:val="bylines"/>
    <w:basedOn w:val="DefaultParagraphFont"/>
    <w:rsid w:val="00CC01A5"/>
  </w:style>
  <w:style w:type="character" w:customStyle="1" w:styleId="StyleStyleBoldUnderlineUnderlineIntenseEmphasis1apple-style-2">
    <w:name w:val="Style Style Bold UnderlineUnderlineIntense Emphasis1apple-style-...2"/>
    <w:basedOn w:val="DefaultParagraphFont"/>
    <w:rsid w:val="00CC01A5"/>
    <w:rPr>
      <w:b w:val="0"/>
      <w:bCs/>
      <w:sz w:val="22"/>
      <w:u w:val="single"/>
    </w:rPr>
  </w:style>
  <w:style w:type="character" w:customStyle="1" w:styleId="FontStyle57">
    <w:name w:val="Font Style57"/>
    <w:rsid w:val="00CC01A5"/>
    <w:rPr>
      <w:rFonts w:ascii="Georgia" w:hAnsi="Georgia" w:cs="Georgia" w:hint="default"/>
      <w:b/>
      <w:bCs/>
      <w:sz w:val="14"/>
      <w:szCs w:val="14"/>
    </w:rPr>
  </w:style>
  <w:style w:type="character" w:customStyle="1" w:styleId="FontStyle89">
    <w:name w:val="Font Style89"/>
    <w:rsid w:val="00CC01A5"/>
    <w:rPr>
      <w:rFonts w:ascii="Times New Roman" w:hAnsi="Times New Roman" w:cs="Times New Roman" w:hint="default"/>
      <w:b/>
      <w:bCs/>
      <w:smallCaps/>
      <w:spacing w:val="40"/>
      <w:sz w:val="16"/>
      <w:szCs w:val="16"/>
    </w:rPr>
  </w:style>
  <w:style w:type="character" w:customStyle="1" w:styleId="hvr">
    <w:name w:val="hvr"/>
    <w:basedOn w:val="DefaultParagraphFont"/>
    <w:rsid w:val="00CC01A5"/>
  </w:style>
  <w:style w:type="character" w:customStyle="1" w:styleId="cardChar20">
    <w:name w:val="card Char2"/>
    <w:basedOn w:val="DefaultParagraphFont"/>
    <w:uiPriority w:val="6"/>
    <w:rsid w:val="00CC01A5"/>
    <w:rPr>
      <w:rFonts w:ascii="Times New Roman" w:hAnsi="Times New Roman" w:cs="Calibri" w:hint="default"/>
      <w:szCs w:val="20"/>
    </w:rPr>
  </w:style>
  <w:style w:type="character" w:customStyle="1" w:styleId="red">
    <w:name w:val="red"/>
    <w:basedOn w:val="DefaultParagraphFont"/>
    <w:rsid w:val="00CC01A5"/>
  </w:style>
  <w:style w:type="character" w:customStyle="1" w:styleId="viewstorydateline">
    <w:name w:val="viewstorydateline"/>
    <w:basedOn w:val="DefaultParagraphFont"/>
    <w:rsid w:val="00CC01A5"/>
  </w:style>
  <w:style w:type="character" w:customStyle="1" w:styleId="meta-sep">
    <w:name w:val="meta-sep"/>
    <w:basedOn w:val="DefaultParagraphFont"/>
    <w:rsid w:val="00CC01A5"/>
  </w:style>
  <w:style w:type="character" w:customStyle="1" w:styleId="A19">
    <w:name w:val="A19"/>
    <w:uiPriority w:val="99"/>
    <w:rsid w:val="00CC01A5"/>
    <w:rPr>
      <w:rFonts w:ascii="Georgia" w:hAnsi="Georgia" w:cs="Georgia" w:hint="default"/>
      <w:color w:val="000000"/>
      <w:sz w:val="20"/>
      <w:szCs w:val="20"/>
      <w:u w:val="single"/>
    </w:rPr>
  </w:style>
  <w:style w:type="character" w:customStyle="1" w:styleId="A130">
    <w:name w:val="A13"/>
    <w:rsid w:val="00CC01A5"/>
    <w:rPr>
      <w:rFonts w:ascii="Georgia" w:hAnsi="Georgia" w:cs="Georgia" w:hint="default"/>
      <w:color w:val="000000"/>
      <w:sz w:val="11"/>
      <w:szCs w:val="11"/>
    </w:rPr>
  </w:style>
  <w:style w:type="character" w:customStyle="1" w:styleId="ontext">
    <w:name w:val="ontext"/>
    <w:basedOn w:val="DefaultParagraphFont"/>
    <w:rsid w:val="00CC01A5"/>
  </w:style>
  <w:style w:type="character" w:customStyle="1" w:styleId="archive-title">
    <w:name w:val="archive-title"/>
    <w:basedOn w:val="DefaultParagraphFont"/>
    <w:rsid w:val="00CC01A5"/>
  </w:style>
  <w:style w:type="character" w:customStyle="1" w:styleId="imgleft">
    <w:name w:val="imgleft"/>
    <w:basedOn w:val="DefaultParagraphFont"/>
    <w:rsid w:val="00CC01A5"/>
  </w:style>
  <w:style w:type="character" w:customStyle="1" w:styleId="imgcenter">
    <w:name w:val="imgcenter"/>
    <w:basedOn w:val="DefaultParagraphFont"/>
    <w:rsid w:val="00CC01A5"/>
  </w:style>
  <w:style w:type="character" w:customStyle="1" w:styleId="A42">
    <w:name w:val="A4+2"/>
    <w:uiPriority w:val="99"/>
    <w:rsid w:val="00CC01A5"/>
    <w:rPr>
      <w:rFonts w:ascii="Helvetica LT Std" w:hAnsi="Helvetica LT Std" w:cs="Helvetica LT Std" w:hint="default"/>
      <w:color w:val="000000"/>
      <w:sz w:val="11"/>
      <w:szCs w:val="11"/>
    </w:rPr>
  </w:style>
  <w:style w:type="character" w:customStyle="1" w:styleId="fstitle">
    <w:name w:val="fs_title"/>
    <w:basedOn w:val="DefaultParagraphFont"/>
    <w:rsid w:val="00CC01A5"/>
  </w:style>
  <w:style w:type="character" w:customStyle="1" w:styleId="reportbody1">
    <w:name w:val="reportbody1"/>
    <w:basedOn w:val="DefaultParagraphFont"/>
    <w:rsid w:val="00CC01A5"/>
    <w:rPr>
      <w:rFonts w:ascii="Tahoma" w:hAnsi="Tahoma" w:cs="Tahoma" w:hint="default"/>
      <w:color w:val="000000"/>
      <w:sz w:val="14"/>
      <w:szCs w:val="14"/>
    </w:rPr>
  </w:style>
  <w:style w:type="character" w:customStyle="1" w:styleId="dateday">
    <w:name w:val="date_day"/>
    <w:basedOn w:val="DefaultParagraphFont"/>
    <w:rsid w:val="00CC01A5"/>
  </w:style>
  <w:style w:type="character" w:customStyle="1" w:styleId="datemonth">
    <w:name w:val="date_month"/>
    <w:basedOn w:val="DefaultParagraphFont"/>
    <w:rsid w:val="00CC01A5"/>
  </w:style>
  <w:style w:type="character" w:customStyle="1" w:styleId="dateyear">
    <w:name w:val="date_year"/>
    <w:basedOn w:val="DefaultParagraphFont"/>
    <w:rsid w:val="00CC01A5"/>
  </w:style>
  <w:style w:type="character" w:customStyle="1" w:styleId="Heading3CharCharCharCharCharChar">
    <w:name w:val="Heading 3 Char Char Char Char Char Char"/>
    <w:basedOn w:val="DefaultParagraphFont"/>
    <w:rsid w:val="00CC01A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CC01A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CC01A5"/>
    <w:rPr>
      <w:sz w:val="24"/>
      <w:szCs w:val="24"/>
      <w:lang w:val="en-US" w:eastAsia="en-US" w:bidi="ar-SA"/>
    </w:rPr>
  </w:style>
  <w:style w:type="character" w:customStyle="1" w:styleId="insideitro">
    <w:name w:val="insideitro"/>
    <w:basedOn w:val="DefaultParagraphFont"/>
    <w:rsid w:val="00CC01A5"/>
  </w:style>
  <w:style w:type="character" w:customStyle="1" w:styleId="wcfont">
    <w:name w:val="wcfont"/>
    <w:basedOn w:val="DefaultParagraphFont"/>
    <w:rsid w:val="00CC01A5"/>
  </w:style>
  <w:style w:type="character" w:customStyle="1" w:styleId="qftext">
    <w:name w:val="qftext"/>
    <w:basedOn w:val="DefaultParagraphFont"/>
    <w:rsid w:val="00CC01A5"/>
  </w:style>
  <w:style w:type="character" w:customStyle="1" w:styleId="leftidx">
    <w:name w:val="leftidx"/>
    <w:basedOn w:val="DefaultParagraphFont"/>
    <w:rsid w:val="00CC01A5"/>
  </w:style>
  <w:style w:type="character" w:customStyle="1" w:styleId="eventtitle">
    <w:name w:val="eventtitle"/>
    <w:basedOn w:val="DefaultParagraphFont"/>
    <w:rsid w:val="00CC01A5"/>
  </w:style>
  <w:style w:type="character" w:customStyle="1" w:styleId="eventsubtitle">
    <w:name w:val="eventsubtitle"/>
    <w:basedOn w:val="DefaultParagraphFont"/>
    <w:rsid w:val="00CC01A5"/>
  </w:style>
  <w:style w:type="character" w:customStyle="1" w:styleId="eventdate">
    <w:name w:val="eventdate"/>
    <w:basedOn w:val="DefaultParagraphFont"/>
    <w:rsid w:val="00CC01A5"/>
  </w:style>
  <w:style w:type="character" w:customStyle="1" w:styleId="legend">
    <w:name w:val="legend"/>
    <w:basedOn w:val="DefaultParagraphFont"/>
    <w:rsid w:val="00CC01A5"/>
  </w:style>
  <w:style w:type="character" w:customStyle="1" w:styleId="slug-elocation">
    <w:name w:val="slug-elocation"/>
    <w:basedOn w:val="DefaultParagraphFont"/>
    <w:rsid w:val="00CC01A5"/>
  </w:style>
  <w:style w:type="character" w:customStyle="1" w:styleId="fu-autorenangabe-fu-beschreibung">
    <w:name w:val="fu-autorenangabe-fu-beschreibung"/>
    <w:rsid w:val="00CC01A5"/>
  </w:style>
  <w:style w:type="character" w:customStyle="1" w:styleId="commentscontainer">
    <w:name w:val="comments_container"/>
    <w:basedOn w:val="DefaultParagraphFont"/>
    <w:rsid w:val="00CC01A5"/>
  </w:style>
  <w:style w:type="character" w:customStyle="1" w:styleId="hparticlefooter">
    <w:name w:val="hparticlefooter"/>
    <w:basedOn w:val="DefaultParagraphFont"/>
    <w:rsid w:val="00CC01A5"/>
  </w:style>
  <w:style w:type="character" w:customStyle="1" w:styleId="profile-data">
    <w:name w:val="profile-data"/>
    <w:basedOn w:val="DefaultParagraphFont"/>
    <w:rsid w:val="00CC01A5"/>
  </w:style>
  <w:style w:type="character" w:customStyle="1" w:styleId="BlockCharCharCharCharChar">
    <w:name w:val="Block Char Char Char Char Char"/>
    <w:aliases w:val="Block Char Char Char Char Char Char Char Char,Block Char Char Char Char Char Char Char1"/>
    <w:basedOn w:val="DefaultParagraphFont"/>
    <w:rsid w:val="00CC01A5"/>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CC01A5"/>
    <w:rPr>
      <w:rFonts w:ascii="Times New Roman" w:hAnsi="Times New Roman" w:cs="Times New Roman" w:hint="default"/>
      <w:b/>
      <w:bCs/>
      <w:sz w:val="24"/>
      <w:u w:val="single"/>
    </w:rPr>
  </w:style>
  <w:style w:type="character" w:customStyle="1" w:styleId="main">
    <w:name w:val="main"/>
    <w:basedOn w:val="DefaultParagraphFont"/>
    <w:rsid w:val="00CC01A5"/>
  </w:style>
  <w:style w:type="character" w:customStyle="1" w:styleId="textunderlineCharChar">
    <w:name w:val="text underline Char Char"/>
    <w:basedOn w:val="DefaultParagraphFont"/>
    <w:rsid w:val="00CC01A5"/>
    <w:rPr>
      <w:rFonts w:ascii="Garamond" w:hAnsi="Garamond" w:hint="default"/>
      <w:color w:val="000000"/>
      <w:u w:val="single"/>
    </w:rPr>
  </w:style>
  <w:style w:type="character" w:customStyle="1" w:styleId="FullCiteCharChar">
    <w:name w:val="Full Cite Char Char"/>
    <w:basedOn w:val="DefaultParagraphFont"/>
    <w:rsid w:val="00CC01A5"/>
    <w:rPr>
      <w:rFonts w:ascii="Georgia" w:hAnsi="Georgia" w:cs="Calibri" w:hint="default"/>
      <w:color w:val="000000"/>
      <w:sz w:val="20"/>
      <w:szCs w:val="24"/>
    </w:rPr>
  </w:style>
  <w:style w:type="character" w:customStyle="1" w:styleId="submitted-wrapper">
    <w:name w:val="submitted-wrapper"/>
    <w:basedOn w:val="DefaultParagraphFont"/>
    <w:rsid w:val="00CC01A5"/>
  </w:style>
  <w:style w:type="character" w:customStyle="1" w:styleId="the-author">
    <w:name w:val="the-author"/>
    <w:basedOn w:val="DefaultParagraphFont"/>
    <w:rsid w:val="00CC01A5"/>
  </w:style>
  <w:style w:type="character" w:customStyle="1" w:styleId="top-publish">
    <w:name w:val="top-publish"/>
    <w:basedOn w:val="DefaultParagraphFont"/>
    <w:rsid w:val="00CC01A5"/>
  </w:style>
  <w:style w:type="character" w:customStyle="1" w:styleId="byline-italic">
    <w:name w:val="byline-italic"/>
    <w:basedOn w:val="DefaultParagraphFont"/>
    <w:rsid w:val="00CC01A5"/>
  </w:style>
  <w:style w:type="character" w:customStyle="1" w:styleId="CardUnderlinedCharChar0">
    <w:name w:val="Card Underlined Char Char"/>
    <w:rsid w:val="00CC01A5"/>
    <w:rPr>
      <w:rFonts w:ascii="Arial Narrow" w:hAnsi="Arial Narrow" w:hint="default"/>
      <w:sz w:val="22"/>
      <w:szCs w:val="24"/>
      <w:u w:val="single"/>
      <w:lang w:val="en-US" w:eastAsia="en-US" w:bidi="ar-SA"/>
    </w:rPr>
  </w:style>
  <w:style w:type="character" w:customStyle="1" w:styleId="gd">
    <w:name w:val="gd"/>
    <w:basedOn w:val="DefaultParagraphFont"/>
    <w:rsid w:val="00CC01A5"/>
  </w:style>
  <w:style w:type="character" w:customStyle="1" w:styleId="g3">
    <w:name w:val="g3"/>
    <w:basedOn w:val="DefaultParagraphFont"/>
    <w:rsid w:val="00CC01A5"/>
  </w:style>
  <w:style w:type="character" w:customStyle="1" w:styleId="hb">
    <w:name w:val="hb"/>
    <w:basedOn w:val="DefaultParagraphFont"/>
    <w:rsid w:val="00CC01A5"/>
  </w:style>
  <w:style w:type="character" w:customStyle="1" w:styleId="g2">
    <w:name w:val="g2"/>
    <w:basedOn w:val="DefaultParagraphFont"/>
    <w:rsid w:val="00CC01A5"/>
  </w:style>
  <w:style w:type="character" w:customStyle="1" w:styleId="nameplatehead">
    <w:name w:val="nameplatehead"/>
    <w:basedOn w:val="DefaultParagraphFont"/>
    <w:rsid w:val="00CC01A5"/>
  </w:style>
  <w:style w:type="character" w:customStyle="1" w:styleId="nameplatelink">
    <w:name w:val="nameplatelink"/>
    <w:basedOn w:val="DefaultParagraphFont"/>
    <w:rsid w:val="00CC01A5"/>
  </w:style>
  <w:style w:type="character" w:customStyle="1" w:styleId="m340327140930436083gmail-styleunderline">
    <w:name w:val="m_340327140930436083gmail-styleunderline"/>
    <w:basedOn w:val="DefaultParagraphFont"/>
    <w:rsid w:val="00CC01A5"/>
  </w:style>
  <w:style w:type="character" w:customStyle="1" w:styleId="djhat-arrow">
    <w:name w:val="djhat-arrow"/>
    <w:basedOn w:val="DefaultParagraphFont"/>
    <w:rsid w:val="00CC01A5"/>
  </w:style>
  <w:style w:type="character" w:customStyle="1" w:styleId="mname">
    <w:name w:val="mname"/>
    <w:basedOn w:val="DefaultParagraphFont"/>
    <w:rsid w:val="00CC01A5"/>
  </w:style>
  <w:style w:type="character" w:customStyle="1" w:styleId="mvalue">
    <w:name w:val="mvalue"/>
    <w:basedOn w:val="DefaultParagraphFont"/>
    <w:rsid w:val="00CC01A5"/>
  </w:style>
  <w:style w:type="character" w:customStyle="1" w:styleId="mchange">
    <w:name w:val="mchange"/>
    <w:basedOn w:val="DefaultParagraphFont"/>
    <w:rsid w:val="00CC01A5"/>
  </w:style>
  <w:style w:type="character" w:customStyle="1" w:styleId="categoryaside">
    <w:name w:val="category__aside"/>
    <w:basedOn w:val="DefaultParagraphFont"/>
    <w:rsid w:val="00CC01A5"/>
  </w:style>
  <w:style w:type="character" w:customStyle="1" w:styleId="article-breadcrumb-wrapper">
    <w:name w:val="article-breadcrumb-wrapper"/>
    <w:basedOn w:val="DefaultParagraphFont"/>
    <w:rsid w:val="00CC01A5"/>
  </w:style>
  <w:style w:type="character" w:customStyle="1" w:styleId="wsj-article-caption-content">
    <w:name w:val="wsj-article-caption-content"/>
    <w:basedOn w:val="DefaultParagraphFont"/>
    <w:rsid w:val="00CC01A5"/>
  </w:style>
  <w:style w:type="character" w:customStyle="1" w:styleId="wsj-article-credit">
    <w:name w:val="wsj-article-credit"/>
    <w:basedOn w:val="DefaultParagraphFont"/>
    <w:rsid w:val="00CC01A5"/>
  </w:style>
  <w:style w:type="character" w:customStyle="1" w:styleId="wsj-article-credit-tag">
    <w:name w:val="wsj-article-credit-tag"/>
    <w:basedOn w:val="DefaultParagraphFont"/>
    <w:rsid w:val="00CC01A5"/>
  </w:style>
  <w:style w:type="character" w:customStyle="1" w:styleId="commentscounticon">
    <w:name w:val="comments_count_icon"/>
    <w:basedOn w:val="DefaultParagraphFont"/>
    <w:rsid w:val="00CC01A5"/>
  </w:style>
  <w:style w:type="character" w:customStyle="1" w:styleId="comments-count-word">
    <w:name w:val="comments-count-word"/>
    <w:basedOn w:val="DefaultParagraphFont"/>
    <w:rsid w:val="00CC01A5"/>
  </w:style>
  <w:style w:type="character" w:customStyle="1" w:styleId="company-name-type">
    <w:name w:val="company-name-type"/>
    <w:basedOn w:val="DefaultParagraphFont"/>
    <w:rsid w:val="00CC01A5"/>
  </w:style>
  <w:style w:type="character" w:customStyle="1" w:styleId="nav-prevnext-lbl">
    <w:name w:val="nav-prevnext-lbl"/>
    <w:basedOn w:val="DefaultParagraphFont"/>
    <w:rsid w:val="00CC01A5"/>
  </w:style>
  <w:style w:type="character" w:customStyle="1" w:styleId="nav-prevnext-hed">
    <w:name w:val="nav-prevnext-hed"/>
    <w:basedOn w:val="DefaultParagraphFont"/>
    <w:rsid w:val="00CC01A5"/>
  </w:style>
  <w:style w:type="character" w:customStyle="1" w:styleId="readcomments">
    <w:name w:val="readcomments"/>
    <w:basedOn w:val="DefaultParagraphFont"/>
    <w:rsid w:val="00CC01A5"/>
  </w:style>
  <w:style w:type="character" w:customStyle="1" w:styleId="selected-edition">
    <w:name w:val="selected-edition"/>
    <w:basedOn w:val="DefaultParagraphFont"/>
    <w:rsid w:val="00CC01A5"/>
  </w:style>
  <w:style w:type="character" w:customStyle="1" w:styleId="rotate">
    <w:name w:val="rotate"/>
    <w:basedOn w:val="DefaultParagraphFont"/>
    <w:rsid w:val="00CC01A5"/>
  </w:style>
  <w:style w:type="character" w:customStyle="1" w:styleId="m-8082899869479211226gmail-styleunderline">
    <w:name w:val="m_-8082899869479211226gmail-styleunderline"/>
    <w:basedOn w:val="DefaultParagraphFont"/>
    <w:rsid w:val="00CC01A5"/>
  </w:style>
  <w:style w:type="character" w:customStyle="1" w:styleId="tl8wme">
    <w:name w:val="tl8wme"/>
    <w:basedOn w:val="DefaultParagraphFont"/>
    <w:rsid w:val="00CC01A5"/>
  </w:style>
  <w:style w:type="character" w:customStyle="1" w:styleId="BriefTitleChar">
    <w:name w:val="Brief Title Char"/>
    <w:basedOn w:val="DefaultParagraphFont"/>
    <w:rsid w:val="00CC01A5"/>
    <w:rPr>
      <w:b/>
      <w:bCs w:val="0"/>
      <w:sz w:val="24"/>
      <w:szCs w:val="24"/>
      <w:u w:val="single"/>
      <w:lang w:val="en-US" w:eastAsia="en-US" w:bidi="ar-SA"/>
    </w:rPr>
  </w:style>
  <w:style w:type="character" w:customStyle="1" w:styleId="BriefTitle2Char">
    <w:name w:val="Brief Title 2 Char"/>
    <w:basedOn w:val="BriefTitleChar"/>
    <w:rsid w:val="00CC01A5"/>
    <w:rPr>
      <w:b/>
      <w:bCs w:val="0"/>
      <w:sz w:val="24"/>
      <w:szCs w:val="24"/>
      <w:u w:val="single"/>
      <w:lang w:val="en-US" w:eastAsia="en-US" w:bidi="ar-SA"/>
    </w:rPr>
  </w:style>
  <w:style w:type="character" w:customStyle="1" w:styleId="FontStyle477">
    <w:name w:val="Font Style477"/>
    <w:basedOn w:val="DefaultParagraphFont"/>
    <w:uiPriority w:val="99"/>
    <w:rsid w:val="00CC01A5"/>
    <w:rPr>
      <w:rFonts w:ascii="Times New Roman" w:hAnsi="Times New Roman" w:cs="Times New Roman" w:hint="default"/>
      <w:sz w:val="18"/>
      <w:szCs w:val="18"/>
    </w:rPr>
  </w:style>
  <w:style w:type="character" w:customStyle="1" w:styleId="FontStyle514">
    <w:name w:val="Font Style514"/>
    <w:basedOn w:val="DefaultParagraphFont"/>
    <w:uiPriority w:val="99"/>
    <w:rsid w:val="00CC01A5"/>
    <w:rPr>
      <w:rFonts w:ascii="Times New Roman" w:hAnsi="Times New Roman" w:cs="Times New Roman" w:hint="default"/>
      <w:sz w:val="14"/>
      <w:szCs w:val="14"/>
    </w:rPr>
  </w:style>
  <w:style w:type="character" w:customStyle="1" w:styleId="FontStyle500">
    <w:name w:val="Font Style500"/>
    <w:basedOn w:val="DefaultParagraphFont"/>
    <w:uiPriority w:val="99"/>
    <w:rsid w:val="00CC01A5"/>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CC01A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C01A5"/>
    <w:rPr>
      <w:rFonts w:ascii="Times New Roman" w:hAnsi="Times New Roman" w:cs="Times New Roman" w:hint="default"/>
      <w:b/>
      <w:bCs/>
      <w:sz w:val="22"/>
      <w:szCs w:val="22"/>
    </w:rPr>
  </w:style>
  <w:style w:type="character" w:customStyle="1" w:styleId="UnderlineStyleChar7">
    <w:name w:val="Underline Style Char7"/>
    <w:rsid w:val="00CC01A5"/>
    <w:rPr>
      <w:rFonts w:ascii="Garamond" w:hAnsi="Garamond" w:hint="default"/>
      <w:sz w:val="22"/>
      <w:szCs w:val="24"/>
      <w:u w:val="single"/>
      <w:lang w:val="en-US" w:eastAsia="en-US" w:bidi="ar-SA"/>
    </w:rPr>
  </w:style>
  <w:style w:type="character" w:customStyle="1" w:styleId="s4">
    <w:name w:val="s4"/>
    <w:rsid w:val="00CC01A5"/>
  </w:style>
  <w:style w:type="character" w:customStyle="1" w:styleId="s5">
    <w:name w:val="s5"/>
    <w:rsid w:val="00CC01A5"/>
  </w:style>
  <w:style w:type="character" w:customStyle="1" w:styleId="rightsnotice">
    <w:name w:val="rightsnotice"/>
    <w:rsid w:val="00CC01A5"/>
  </w:style>
  <w:style w:type="character" w:customStyle="1" w:styleId="related-current-indicator">
    <w:name w:val="related-current-indicator"/>
    <w:rsid w:val="00CC01A5"/>
  </w:style>
  <w:style w:type="character" w:customStyle="1" w:styleId="bylclear">
    <w:name w:val="bylclear"/>
    <w:rsid w:val="00CC01A5"/>
  </w:style>
  <w:style w:type="character" w:customStyle="1" w:styleId="essaytext">
    <w:name w:val="essaytext"/>
    <w:rsid w:val="00CC01A5"/>
  </w:style>
  <w:style w:type="character" w:customStyle="1" w:styleId="username">
    <w:name w:val="username"/>
    <w:rsid w:val="00CC01A5"/>
  </w:style>
  <w:style w:type="character" w:customStyle="1" w:styleId="toplinks">
    <w:name w:val="toplinks"/>
    <w:rsid w:val="00CC01A5"/>
  </w:style>
  <w:style w:type="character" w:customStyle="1" w:styleId="titles">
    <w:name w:val="titles"/>
    <w:rsid w:val="00CC01A5"/>
  </w:style>
  <w:style w:type="character" w:customStyle="1" w:styleId="contentauthor">
    <w:name w:val="contentauthor"/>
    <w:rsid w:val="00CC01A5"/>
  </w:style>
  <w:style w:type="character" w:customStyle="1" w:styleId="subarticleheader">
    <w:name w:val="subarticleheader"/>
    <w:rsid w:val="00CC01A5"/>
  </w:style>
  <w:style w:type="character" w:customStyle="1" w:styleId="copy">
    <w:name w:val="copy"/>
    <w:rsid w:val="00CC01A5"/>
  </w:style>
  <w:style w:type="character" w:customStyle="1" w:styleId="topheadline">
    <w:name w:val="topheadline"/>
    <w:rsid w:val="00CC01A5"/>
  </w:style>
  <w:style w:type="character" w:customStyle="1" w:styleId="Stylereduce27pt">
    <w:name w:val="Style reduce2 + 7 pt"/>
    <w:rsid w:val="00CC01A5"/>
    <w:rPr>
      <w:rFonts w:ascii="Times New Roman" w:hAnsi="Times New Roman" w:cs="Arial" w:hint="default"/>
      <w:color w:val="000000"/>
      <w:sz w:val="14"/>
      <w:szCs w:val="22"/>
    </w:rPr>
  </w:style>
  <w:style w:type="character" w:customStyle="1" w:styleId="srtitle">
    <w:name w:val="srtitle"/>
    <w:rsid w:val="00CC01A5"/>
  </w:style>
  <w:style w:type="character" w:customStyle="1" w:styleId="st1">
    <w:name w:val="st1"/>
    <w:rsid w:val="00CC01A5"/>
  </w:style>
  <w:style w:type="character" w:customStyle="1" w:styleId="StyleStyleGaramond">
    <w:name w:val="Style Style Garamond +"/>
    <w:rsid w:val="00CC01A5"/>
    <w:rPr>
      <w:rFonts w:ascii="Garamond" w:hAnsi="Garamond" w:cs="Times New Roman" w:hint="default"/>
      <w:sz w:val="20"/>
    </w:rPr>
  </w:style>
  <w:style w:type="character" w:customStyle="1" w:styleId="boldunderline3">
    <w:name w:val="boldunderline"/>
    <w:rsid w:val="00CC01A5"/>
  </w:style>
  <w:style w:type="character" w:customStyle="1" w:styleId="Date11">
    <w:name w:val="Date11"/>
    <w:rsid w:val="00CC01A5"/>
  </w:style>
  <w:style w:type="character" w:customStyle="1" w:styleId="artbody1">
    <w:name w:val="art_body1"/>
    <w:rsid w:val="00CC01A5"/>
    <w:rPr>
      <w:rFonts w:ascii="Arial" w:hAnsi="Arial" w:cs="Arial" w:hint="default"/>
    </w:rPr>
  </w:style>
  <w:style w:type="character" w:customStyle="1" w:styleId="Boxout0">
    <w:name w:val="Boxout"/>
    <w:uiPriority w:val="1"/>
    <w:qFormat/>
    <w:rsid w:val="00CC01A5"/>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CC01A5"/>
  </w:style>
  <w:style w:type="character" w:customStyle="1" w:styleId="preloadwrap">
    <w:name w:val="preloadwrap"/>
    <w:rsid w:val="00CC01A5"/>
  </w:style>
  <w:style w:type="character" w:customStyle="1" w:styleId="creditwrap">
    <w:name w:val="creditwrap"/>
    <w:rsid w:val="00CC01A5"/>
  </w:style>
  <w:style w:type="character" w:customStyle="1" w:styleId="DefaultChar1">
    <w:name w:val="Default Char1"/>
    <w:rsid w:val="00CC01A5"/>
    <w:rPr>
      <w:noProof w:val="0"/>
      <w:color w:val="000000"/>
      <w:lang w:val="en-US" w:eastAsia="en-US" w:bidi="ar-SA"/>
    </w:rPr>
  </w:style>
  <w:style w:type="character" w:customStyle="1" w:styleId="pmterms31">
    <w:name w:val="pmterms31"/>
    <w:rsid w:val="00CC01A5"/>
    <w:rPr>
      <w:b/>
      <w:bCs/>
      <w:i w:val="0"/>
      <w:iCs w:val="0"/>
      <w:color w:val="000000"/>
    </w:rPr>
  </w:style>
  <w:style w:type="character" w:customStyle="1" w:styleId="copyrightdescription">
    <w:name w:val="copyrightdescription"/>
    <w:rsid w:val="00CC01A5"/>
  </w:style>
  <w:style w:type="character" w:customStyle="1" w:styleId="ft01">
    <w:name w:val="ft01"/>
    <w:rsid w:val="00CC01A5"/>
    <w:rPr>
      <w:rFonts w:ascii="Times" w:hAnsi="Times" w:cs="Times" w:hint="default"/>
      <w:color w:val="000000"/>
      <w:sz w:val="14"/>
      <w:szCs w:val="14"/>
    </w:rPr>
  </w:style>
  <w:style w:type="character" w:customStyle="1" w:styleId="ft11">
    <w:name w:val="ft11"/>
    <w:rsid w:val="00CC01A5"/>
    <w:rPr>
      <w:rFonts w:ascii="Times" w:hAnsi="Times" w:cs="Times" w:hint="default"/>
      <w:color w:val="000000"/>
      <w:sz w:val="17"/>
      <w:szCs w:val="17"/>
    </w:rPr>
  </w:style>
  <w:style w:type="character" w:customStyle="1" w:styleId="ft21">
    <w:name w:val="ft21"/>
    <w:rsid w:val="00CC01A5"/>
    <w:rPr>
      <w:rFonts w:ascii="Times" w:hAnsi="Times" w:cs="Times" w:hint="default"/>
      <w:color w:val="000000"/>
      <w:sz w:val="15"/>
      <w:szCs w:val="15"/>
    </w:rPr>
  </w:style>
  <w:style w:type="character" w:customStyle="1" w:styleId="ft31">
    <w:name w:val="ft31"/>
    <w:rsid w:val="00CC01A5"/>
    <w:rPr>
      <w:rFonts w:ascii="Times" w:hAnsi="Times" w:cs="Times" w:hint="default"/>
      <w:color w:val="000000"/>
      <w:sz w:val="15"/>
      <w:szCs w:val="15"/>
    </w:rPr>
  </w:style>
  <w:style w:type="character" w:customStyle="1" w:styleId="dquo">
    <w:name w:val="dquo"/>
    <w:rsid w:val="00CC01A5"/>
  </w:style>
  <w:style w:type="character" w:customStyle="1" w:styleId="caps2">
    <w:name w:val="caps2"/>
    <w:rsid w:val="00CC01A5"/>
  </w:style>
  <w:style w:type="character" w:customStyle="1" w:styleId="ccs">
    <w:name w:val="c cs"/>
    <w:rsid w:val="00CC01A5"/>
  </w:style>
  <w:style w:type="character" w:customStyle="1" w:styleId="dropshadow">
    <w:name w:val="dropshadow"/>
    <w:rsid w:val="00CC01A5"/>
  </w:style>
  <w:style w:type="character" w:customStyle="1" w:styleId="d05ws">
    <w:name w:val="d05ws"/>
    <w:rsid w:val="00CC01A5"/>
  </w:style>
  <w:style w:type="character" w:customStyle="1" w:styleId="rzibod">
    <w:name w:val="rzibod"/>
    <w:rsid w:val="00CC01A5"/>
  </w:style>
  <w:style w:type="character" w:customStyle="1" w:styleId="headertext">
    <w:name w:val="headertext"/>
    <w:rsid w:val="00CC01A5"/>
  </w:style>
  <w:style w:type="character" w:customStyle="1" w:styleId="endnote-reference">
    <w:name w:val="endnote-reference"/>
    <w:rsid w:val="00CC01A5"/>
  </w:style>
  <w:style w:type="character" w:customStyle="1" w:styleId="officialsname">
    <w:name w:val="official_s_name"/>
    <w:rsid w:val="00CC01A5"/>
  </w:style>
  <w:style w:type="character" w:customStyle="1" w:styleId="audience">
    <w:name w:val="audience"/>
    <w:rsid w:val="00CC01A5"/>
  </w:style>
  <w:style w:type="character" w:customStyle="1" w:styleId="normalchar1">
    <w:name w:val="normal__char"/>
    <w:rsid w:val="00CC01A5"/>
  </w:style>
  <w:style w:type="character" w:customStyle="1" w:styleId="hyperlink002cheading0020100200028block0020title0029char">
    <w:name w:val="hyperlink_002cheading_00201_0020_0028block_0020title_0029__char"/>
    <w:rsid w:val="00CC01A5"/>
  </w:style>
  <w:style w:type="character" w:customStyle="1" w:styleId="underline002cstyle0020bold0020underlinechar">
    <w:name w:val="underline_002cstyle_0020bold_0020underline__char"/>
    <w:rsid w:val="00CC01A5"/>
  </w:style>
  <w:style w:type="character" w:customStyle="1" w:styleId="copyboldblack">
    <w:name w:val="copyboldblack"/>
    <w:rsid w:val="00CC01A5"/>
  </w:style>
  <w:style w:type="character" w:customStyle="1" w:styleId="copybold">
    <w:name w:val="copybold"/>
    <w:rsid w:val="00CC01A5"/>
  </w:style>
  <w:style w:type="character" w:customStyle="1" w:styleId="author-date0">
    <w:name w:val="author-date"/>
    <w:rsid w:val="00CC01A5"/>
  </w:style>
  <w:style w:type="character" w:customStyle="1" w:styleId="articlebegin">
    <w:name w:val="articlebegin"/>
    <w:rsid w:val="00CC01A5"/>
  </w:style>
  <w:style w:type="character" w:customStyle="1" w:styleId="mediaoverlay">
    <w:name w:val="mediaoverlay"/>
    <w:rsid w:val="00CC01A5"/>
  </w:style>
  <w:style w:type="character" w:customStyle="1" w:styleId="blogcaption">
    <w:name w:val="blog_caption"/>
    <w:rsid w:val="00CC01A5"/>
  </w:style>
  <w:style w:type="character" w:customStyle="1" w:styleId="commnet-abuzz">
    <w:name w:val="commnet-abuzz"/>
    <w:rsid w:val="00CC01A5"/>
  </w:style>
  <w:style w:type="character" w:customStyle="1" w:styleId="stbuttontext">
    <w:name w:val="stbuttontext"/>
    <w:rsid w:val="00CC01A5"/>
  </w:style>
  <w:style w:type="character" w:customStyle="1" w:styleId="grey">
    <w:name w:val="grey"/>
    <w:rsid w:val="00CC01A5"/>
  </w:style>
  <w:style w:type="character" w:customStyle="1" w:styleId="bdx">
    <w:name w:val="bdx"/>
    <w:rsid w:val="00CC01A5"/>
  </w:style>
  <w:style w:type="character" w:customStyle="1" w:styleId="bdl">
    <w:name w:val="bdl"/>
    <w:rsid w:val="00CC01A5"/>
  </w:style>
  <w:style w:type="character" w:customStyle="1" w:styleId="breadcrumbitemcurrent">
    <w:name w:val="breadcrumbitemcurrent"/>
    <w:rsid w:val="00CC01A5"/>
  </w:style>
  <w:style w:type="character" w:customStyle="1" w:styleId="bbl">
    <w:name w:val="bbl"/>
    <w:rsid w:val="00CC01A5"/>
  </w:style>
  <w:style w:type="character" w:customStyle="1" w:styleId="itxtnewhookspan">
    <w:name w:val="itxtnewhookspan"/>
    <w:rsid w:val="00CC01A5"/>
  </w:style>
  <w:style w:type="character" w:customStyle="1" w:styleId="gstxthlt">
    <w:name w:val="gstxt_hlt"/>
    <w:rsid w:val="00CC01A5"/>
  </w:style>
  <w:style w:type="character" w:customStyle="1" w:styleId="StyleBoldRed">
    <w:name w:val="Style Bold Red"/>
    <w:rsid w:val="00CC01A5"/>
    <w:rPr>
      <w:b/>
      <w:bCs/>
      <w:color w:val="auto"/>
    </w:rPr>
  </w:style>
  <w:style w:type="character" w:customStyle="1" w:styleId="StyleTimesNewRoman8pt">
    <w:name w:val="Style Times New Roman 8 pt"/>
    <w:rsid w:val="00CC01A5"/>
    <w:rPr>
      <w:rFonts w:ascii="Georgia" w:hAnsi="Georgia" w:hint="default"/>
      <w:sz w:val="16"/>
    </w:rPr>
  </w:style>
  <w:style w:type="character" w:customStyle="1" w:styleId="goldbldtext">
    <w:name w:val="goldbldtext"/>
    <w:rsid w:val="00CC01A5"/>
  </w:style>
  <w:style w:type="character" w:customStyle="1" w:styleId="labeltext">
    <w:name w:val="labeltext"/>
    <w:rsid w:val="00CC01A5"/>
  </w:style>
  <w:style w:type="character" w:customStyle="1" w:styleId="viewlink">
    <w:name w:val="viewlink"/>
    <w:rsid w:val="00CC01A5"/>
  </w:style>
  <w:style w:type="character" w:customStyle="1" w:styleId="inlinkchart">
    <w:name w:val="inlink_chart"/>
    <w:rsid w:val="00CC01A5"/>
  </w:style>
  <w:style w:type="character" w:customStyle="1" w:styleId="fbsharecountwrapper">
    <w:name w:val="fb_share_count_wrapper"/>
    <w:rsid w:val="00CC01A5"/>
  </w:style>
  <w:style w:type="character" w:customStyle="1" w:styleId="hw">
    <w:name w:val="hw"/>
    <w:rsid w:val="00CC01A5"/>
  </w:style>
  <w:style w:type="character" w:customStyle="1" w:styleId="linktotop">
    <w:name w:val="linktotop"/>
    <w:rsid w:val="00CC01A5"/>
  </w:style>
  <w:style w:type="character" w:customStyle="1" w:styleId="descriptionstyle1block">
    <w:name w:val="description style1 block"/>
    <w:rsid w:val="00CC01A5"/>
  </w:style>
  <w:style w:type="character" w:customStyle="1" w:styleId="gutter-right-1">
    <w:name w:val="gutter-right-1"/>
    <w:basedOn w:val="DefaultParagraphFont"/>
    <w:rsid w:val="00CC01A5"/>
  </w:style>
  <w:style w:type="character" w:customStyle="1" w:styleId="Header11">
    <w:name w:val="Header11"/>
    <w:rsid w:val="00CC01A5"/>
  </w:style>
  <w:style w:type="character" w:customStyle="1" w:styleId="posa">
    <w:name w:val="pos(a)"/>
    <w:basedOn w:val="DefaultParagraphFont"/>
    <w:rsid w:val="00CC01A5"/>
  </w:style>
  <w:style w:type="character" w:customStyle="1" w:styleId="u-hiddeninnarrowenv">
    <w:name w:val="u-hiddeninnarrowenv"/>
    <w:basedOn w:val="DefaultParagraphFont"/>
    <w:rsid w:val="00CC01A5"/>
  </w:style>
  <w:style w:type="character" w:customStyle="1" w:styleId="followbutton-bird">
    <w:name w:val="followbutton-bird"/>
    <w:basedOn w:val="DefaultParagraphFont"/>
    <w:rsid w:val="00CC01A5"/>
  </w:style>
  <w:style w:type="character" w:customStyle="1" w:styleId="tweetauthor-name">
    <w:name w:val="tweetauthor-name"/>
    <w:basedOn w:val="DefaultParagraphFont"/>
    <w:rsid w:val="00CC01A5"/>
  </w:style>
  <w:style w:type="character" w:customStyle="1" w:styleId="tweetauthor-verifiedbadge">
    <w:name w:val="tweetauthor-verifiedbadge"/>
    <w:basedOn w:val="DefaultParagraphFont"/>
    <w:rsid w:val="00CC01A5"/>
  </w:style>
  <w:style w:type="character" w:customStyle="1" w:styleId="tweetauthor-screenname">
    <w:name w:val="tweetauthor-screenname"/>
    <w:basedOn w:val="DefaultParagraphFont"/>
    <w:rsid w:val="00CC01A5"/>
  </w:style>
  <w:style w:type="character" w:customStyle="1" w:styleId="u-hiddenvisually">
    <w:name w:val="u-hiddenvisually"/>
    <w:basedOn w:val="DefaultParagraphFont"/>
    <w:rsid w:val="00CC01A5"/>
  </w:style>
  <w:style w:type="character" w:customStyle="1" w:styleId="tweetaction-stat">
    <w:name w:val="tweetaction-stat"/>
    <w:basedOn w:val="DefaultParagraphFont"/>
    <w:rsid w:val="00CC01A5"/>
  </w:style>
  <w:style w:type="character" w:customStyle="1" w:styleId="related">
    <w:name w:val="related"/>
    <w:basedOn w:val="DefaultParagraphFont"/>
    <w:rsid w:val="00CC01A5"/>
  </w:style>
  <w:style w:type="character" w:customStyle="1" w:styleId="related-content">
    <w:name w:val="related-content"/>
    <w:basedOn w:val="DefaultParagraphFont"/>
    <w:rsid w:val="00CC01A5"/>
  </w:style>
  <w:style w:type="character" w:customStyle="1" w:styleId="name-of-author">
    <w:name w:val="name-of-author"/>
    <w:basedOn w:val="DefaultParagraphFont"/>
    <w:rsid w:val="00CC01A5"/>
  </w:style>
  <w:style w:type="character" w:customStyle="1" w:styleId="first-name">
    <w:name w:val="first-name"/>
    <w:basedOn w:val="DefaultParagraphFont"/>
    <w:rsid w:val="00CC01A5"/>
  </w:style>
  <w:style w:type="character" w:customStyle="1" w:styleId="last-name">
    <w:name w:val="last-name"/>
    <w:basedOn w:val="DefaultParagraphFont"/>
    <w:rsid w:val="00CC01A5"/>
  </w:style>
  <w:style w:type="character" w:customStyle="1" w:styleId="recirc-text">
    <w:name w:val="&quot;recirc-text”"/>
    <w:basedOn w:val="DefaultParagraphFont"/>
    <w:rsid w:val="00CC01A5"/>
  </w:style>
  <w:style w:type="character" w:customStyle="1" w:styleId="video-icon">
    <w:name w:val="video-icon"/>
    <w:basedOn w:val="DefaultParagraphFont"/>
    <w:rsid w:val="00CC01A5"/>
  </w:style>
  <w:style w:type="character" w:customStyle="1" w:styleId="powa-shot-play-btn-text">
    <w:name w:val="powa-shot-play-btn-text"/>
    <w:basedOn w:val="DefaultParagraphFont"/>
    <w:rsid w:val="00CC01A5"/>
  </w:style>
  <w:style w:type="character" w:customStyle="1" w:styleId="powa-shot-click">
    <w:name w:val="powa-shot-click"/>
    <w:basedOn w:val="DefaultParagraphFont"/>
    <w:rsid w:val="00CC01A5"/>
  </w:style>
  <w:style w:type="character" w:customStyle="1" w:styleId="wpv-blurb">
    <w:name w:val="wpv-blurb"/>
    <w:basedOn w:val="DefaultParagraphFont"/>
    <w:rsid w:val="00CC01A5"/>
  </w:style>
  <w:style w:type="character" w:customStyle="1" w:styleId="pb-caption">
    <w:name w:val="pb-caption"/>
    <w:basedOn w:val="DefaultParagraphFont"/>
    <w:rsid w:val="00CC01A5"/>
  </w:style>
  <w:style w:type="character" w:customStyle="1" w:styleId="m-2745674872889869693gmail-style13ptbold">
    <w:name w:val="m_-2745674872889869693gmail-style13ptbold"/>
    <w:basedOn w:val="DefaultParagraphFont"/>
    <w:rsid w:val="00CC01A5"/>
  </w:style>
  <w:style w:type="character" w:customStyle="1" w:styleId="m-2745674872889869693gmail-styleunderline">
    <w:name w:val="m_-2745674872889869693gmail-styleunderline"/>
    <w:basedOn w:val="DefaultParagraphFont"/>
    <w:rsid w:val="00CC01A5"/>
  </w:style>
  <w:style w:type="character" w:customStyle="1" w:styleId="HeaderChar3">
    <w:name w:val="Header Char3"/>
    <w:basedOn w:val="DefaultParagraphFont"/>
    <w:uiPriority w:val="99"/>
    <w:semiHidden/>
    <w:rsid w:val="00CC01A5"/>
    <w:rPr>
      <w:rFonts w:ascii="Georgia" w:hAnsi="Georgia" w:hint="default"/>
    </w:rPr>
  </w:style>
  <w:style w:type="character" w:customStyle="1" w:styleId="m-8174075135221778500gmail-styleunderline">
    <w:name w:val="m_-8174075135221778500gmail-styleunderline"/>
    <w:basedOn w:val="DefaultParagraphFont"/>
    <w:rsid w:val="00CC01A5"/>
  </w:style>
  <w:style w:type="character" w:customStyle="1" w:styleId="UnresolvedMention31">
    <w:name w:val="Unresolved Mention31"/>
    <w:basedOn w:val="DefaultParagraphFont"/>
    <w:uiPriority w:val="99"/>
    <w:semiHidden/>
    <w:rsid w:val="00CC01A5"/>
    <w:rPr>
      <w:color w:val="808080"/>
      <w:shd w:val="clear" w:color="auto" w:fill="E6E6E6"/>
    </w:rPr>
  </w:style>
  <w:style w:type="character" w:customStyle="1" w:styleId="publication-date">
    <w:name w:val="publication-date"/>
    <w:basedOn w:val="DefaultParagraphFont"/>
    <w:rsid w:val="00CC01A5"/>
  </w:style>
  <w:style w:type="character" w:customStyle="1" w:styleId="m4481627234786388783gmail-style13ptbold">
    <w:name w:val="m_4481627234786388783gmail-style13ptbold"/>
    <w:basedOn w:val="DefaultParagraphFont"/>
    <w:rsid w:val="00CC01A5"/>
  </w:style>
  <w:style w:type="character" w:customStyle="1" w:styleId="m4481627234786388783gmail-styleunderline">
    <w:name w:val="m_4481627234786388783gmail-styleunderline"/>
    <w:basedOn w:val="DefaultParagraphFont"/>
    <w:rsid w:val="00CC01A5"/>
  </w:style>
  <w:style w:type="character" w:customStyle="1" w:styleId="m4481627234786388783gmail-apple-converted-space">
    <w:name w:val="m_4481627234786388783gmail-apple-converted-space"/>
    <w:basedOn w:val="DefaultParagraphFont"/>
    <w:rsid w:val="00CC01A5"/>
  </w:style>
  <w:style w:type="character" w:customStyle="1" w:styleId="m4481627234786388783gmail-grame">
    <w:name w:val="m_4481627234786388783gmail-grame"/>
    <w:basedOn w:val="DefaultParagraphFont"/>
    <w:rsid w:val="00CC01A5"/>
  </w:style>
  <w:style w:type="character" w:customStyle="1" w:styleId="m4481627234786388783gmail-underline">
    <w:name w:val="m_4481627234786388783gmail-underline"/>
    <w:basedOn w:val="DefaultParagraphFont"/>
    <w:rsid w:val="00CC01A5"/>
  </w:style>
  <w:style w:type="character" w:customStyle="1" w:styleId="m-2671184907397832551gmail-s1">
    <w:name w:val="m_-2671184907397832551gmail-s1"/>
    <w:basedOn w:val="DefaultParagraphFont"/>
    <w:rsid w:val="00CC01A5"/>
  </w:style>
  <w:style w:type="character" w:customStyle="1" w:styleId="m535442411518568617gmail-styleunderline">
    <w:name w:val="m_535442411518568617gmail-styleunderline"/>
    <w:basedOn w:val="DefaultParagraphFont"/>
    <w:rsid w:val="00CC01A5"/>
  </w:style>
  <w:style w:type="character" w:customStyle="1" w:styleId="m-4364835325198423527gmail-m-487226309709519571m8778339509743264076gmail-style13ptbold">
    <w:name w:val="m_-4364835325198423527gmail-m_-487226309709519571m_8778339509743264076gmail-style13ptbold"/>
    <w:basedOn w:val="DefaultParagraphFont"/>
    <w:rsid w:val="00CC01A5"/>
  </w:style>
  <w:style w:type="character" w:customStyle="1" w:styleId="m-4364835325198423527gmail-m-487226309709519571m8778339509743264076gmail-styleunderline">
    <w:name w:val="m_-4364835325198423527gmail-m_-487226309709519571m_8778339509743264076gmail-styleunderline"/>
    <w:basedOn w:val="DefaultParagraphFont"/>
    <w:rsid w:val="00CC01A5"/>
  </w:style>
  <w:style w:type="character" w:customStyle="1" w:styleId="m-4886631745483256254gmail-style13ptbold">
    <w:name w:val="m_-4886631745483256254gmail-style13ptbold"/>
    <w:basedOn w:val="DefaultParagraphFont"/>
    <w:rsid w:val="00CC01A5"/>
  </w:style>
  <w:style w:type="character" w:customStyle="1" w:styleId="m8525170829296705783gmail-style13ptbold">
    <w:name w:val="m_8525170829296705783gmail-style13ptbold"/>
    <w:basedOn w:val="DefaultParagraphFont"/>
    <w:rsid w:val="00CC01A5"/>
  </w:style>
  <w:style w:type="character" w:customStyle="1" w:styleId="m8525170829296705783gmail-styleunderline">
    <w:name w:val="m_8525170829296705783gmail-styleunderline"/>
    <w:basedOn w:val="DefaultParagraphFont"/>
    <w:rsid w:val="00CC01A5"/>
  </w:style>
  <w:style w:type="character" w:customStyle="1" w:styleId="m113202149284569794gmail-style13ptbold">
    <w:name w:val="m_113202149284569794gmail-style13ptbold"/>
    <w:basedOn w:val="DefaultParagraphFont"/>
    <w:rsid w:val="00CC01A5"/>
  </w:style>
  <w:style w:type="character" w:customStyle="1" w:styleId="m113202149284569794gmail-styleunderline">
    <w:name w:val="m_113202149284569794gmail-styleunderline"/>
    <w:basedOn w:val="DefaultParagraphFont"/>
    <w:rsid w:val="00CC01A5"/>
  </w:style>
  <w:style w:type="character" w:customStyle="1" w:styleId="m-5741597242490756161gmail-field-content">
    <w:name w:val="m_-5741597242490756161gmail-field-content"/>
    <w:basedOn w:val="DefaultParagraphFont"/>
    <w:rsid w:val="00CC01A5"/>
  </w:style>
  <w:style w:type="character" w:customStyle="1" w:styleId="UnderlineCharChar2">
    <w:name w:val="Underline Char Char"/>
    <w:basedOn w:val="DefaultParagraphFont"/>
    <w:locked/>
    <w:rsid w:val="00CC01A5"/>
    <w:rPr>
      <w:rFonts w:ascii="Arial Narrow" w:hAnsi="Arial Narrow" w:hint="default"/>
      <w:szCs w:val="24"/>
      <w:u w:val="single"/>
    </w:rPr>
  </w:style>
  <w:style w:type="character" w:customStyle="1" w:styleId="hyperlink60">
    <w:name w:val="hyperlink6"/>
    <w:basedOn w:val="DefaultParagraphFont"/>
    <w:rsid w:val="00CC01A5"/>
  </w:style>
  <w:style w:type="character" w:customStyle="1" w:styleId="heading2char2charchar">
    <w:name w:val="heading2char2charchar"/>
    <w:basedOn w:val="DefaultParagraphFont"/>
    <w:rsid w:val="00CC01A5"/>
  </w:style>
  <w:style w:type="character" w:customStyle="1" w:styleId="heading2char10">
    <w:name w:val="heading2char1"/>
    <w:basedOn w:val="DefaultParagraphFont"/>
    <w:rsid w:val="00CC01A5"/>
  </w:style>
  <w:style w:type="character" w:customStyle="1" w:styleId="CiteChar2">
    <w:name w:val="Cite Char"/>
    <w:basedOn w:val="DefaultParagraphFont"/>
    <w:rsid w:val="00CC01A5"/>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CC01A5"/>
    <w:rPr>
      <w:rFonts w:ascii="Garamond" w:hAnsi="Garamond" w:hint="default"/>
      <w:b/>
      <w:bCs/>
      <w:color w:val="000000"/>
      <w:sz w:val="22"/>
      <w:szCs w:val="22"/>
    </w:rPr>
  </w:style>
  <w:style w:type="character" w:customStyle="1" w:styleId="bnp-articles-title1">
    <w:name w:val="bnp-articles-title1"/>
    <w:basedOn w:val="DefaultParagraphFont"/>
    <w:rsid w:val="00CC01A5"/>
    <w:rPr>
      <w:rFonts w:ascii="Verdana" w:hAnsi="Verdana" w:hint="default"/>
      <w:b/>
      <w:bCs/>
      <w:color w:val="545454"/>
      <w:sz w:val="12"/>
      <w:szCs w:val="12"/>
    </w:rPr>
  </w:style>
  <w:style w:type="character" w:customStyle="1" w:styleId="featuretext">
    <w:name w:val="featuretext"/>
    <w:basedOn w:val="DefaultParagraphFont"/>
    <w:rsid w:val="00CC01A5"/>
  </w:style>
  <w:style w:type="character" w:customStyle="1" w:styleId="relatedtext">
    <w:name w:val="related_text"/>
    <w:basedOn w:val="DefaultParagraphFont"/>
    <w:rsid w:val="00CC01A5"/>
  </w:style>
  <w:style w:type="character" w:customStyle="1" w:styleId="fullpost">
    <w:name w:val="fullpost"/>
    <w:basedOn w:val="DefaultParagraphFont"/>
    <w:rsid w:val="00CC01A5"/>
  </w:style>
  <w:style w:type="character" w:customStyle="1" w:styleId="bcktital">
    <w:name w:val="bcktital"/>
    <w:basedOn w:val="DefaultParagraphFont"/>
    <w:rsid w:val="00CC01A5"/>
  </w:style>
  <w:style w:type="character" w:customStyle="1" w:styleId="bcktital0">
    <w:name w:val="bckt_ital"/>
    <w:basedOn w:val="DefaultParagraphFont"/>
    <w:rsid w:val="00CC01A5"/>
  </w:style>
  <w:style w:type="character" w:customStyle="1" w:styleId="fwanimclass">
    <w:name w:val="fwanim_class"/>
    <w:basedOn w:val="DefaultParagraphFont"/>
    <w:rsid w:val="00CC01A5"/>
  </w:style>
  <w:style w:type="character" w:customStyle="1" w:styleId="DebateUnderlineChar">
    <w:name w:val="DebateUnderline Char"/>
    <w:basedOn w:val="DebateNormalChar"/>
    <w:rsid w:val="00CC01A5"/>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CC01A5"/>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CC01A5"/>
    <w:rPr>
      <w:b/>
      <w:bCs/>
      <w:sz w:val="36"/>
      <w:szCs w:val="36"/>
      <w:u w:val="single"/>
      <w:lang w:val="en-US" w:eastAsia="en-US" w:bidi="ar-SA"/>
    </w:rPr>
  </w:style>
  <w:style w:type="character" w:customStyle="1" w:styleId="FooterChar2">
    <w:name w:val="Footer Char2"/>
    <w:basedOn w:val="DefaultParagraphFont"/>
    <w:rsid w:val="00CC01A5"/>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CC01A5"/>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CC01A5"/>
    <w:rPr>
      <w:rFonts w:ascii="Cambria" w:hAnsi="Cambria" w:hint="default"/>
      <w:sz w:val="24"/>
      <w:lang w:val="en-US" w:eastAsia="en-US" w:bidi="ar-SA"/>
    </w:rPr>
  </w:style>
  <w:style w:type="character" w:customStyle="1" w:styleId="NormalspacingChar">
    <w:name w:val="Normal + spacing Char"/>
    <w:basedOn w:val="StyleLinespacingDoubleChar"/>
    <w:rsid w:val="00CC01A5"/>
    <w:rPr>
      <w:rFonts w:ascii="Cambria" w:hAnsi="Cambria" w:hint="default"/>
      <w:sz w:val="24"/>
      <w:lang w:val="en-US" w:eastAsia="en-US" w:bidi="ar-SA"/>
    </w:rPr>
  </w:style>
  <w:style w:type="character" w:customStyle="1" w:styleId="textbold0">
    <w:name w:val="textbold"/>
    <w:basedOn w:val="DefaultParagraphFont"/>
    <w:rsid w:val="00CC01A5"/>
  </w:style>
  <w:style w:type="character" w:customStyle="1" w:styleId="textitalics">
    <w:name w:val="textitalics"/>
    <w:basedOn w:val="DefaultParagraphFont"/>
    <w:rsid w:val="00CC01A5"/>
  </w:style>
  <w:style w:type="character" w:customStyle="1" w:styleId="CharacterStyle8">
    <w:name w:val="Character Style 8"/>
    <w:rsid w:val="00CC01A5"/>
    <w:rPr>
      <w:sz w:val="22"/>
      <w:szCs w:val="22"/>
    </w:rPr>
  </w:style>
  <w:style w:type="character" w:customStyle="1" w:styleId="CardText1CharChar">
    <w:name w:val="Card Text 1 Char Char"/>
    <w:basedOn w:val="DefaultParagraphFont"/>
    <w:rsid w:val="00CC01A5"/>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CC01A5"/>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CC01A5"/>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CC01A5"/>
    <w:rPr>
      <w:sz w:val="18"/>
      <w:szCs w:val="24"/>
      <w:lang w:val="en-US" w:eastAsia="en-US" w:bidi="ar-SA"/>
    </w:rPr>
  </w:style>
  <w:style w:type="character" w:customStyle="1" w:styleId="text1CharChar">
    <w:name w:val="text1 Char Char"/>
    <w:basedOn w:val="DefaultParagraphFont"/>
    <w:rsid w:val="00CC01A5"/>
    <w:rPr>
      <w:lang w:val="en-US" w:eastAsia="en-US" w:bidi="ar-SA"/>
    </w:rPr>
  </w:style>
  <w:style w:type="character" w:customStyle="1" w:styleId="textCharChar">
    <w:name w:val="text Char Char"/>
    <w:basedOn w:val="DefaultParagraphFont"/>
    <w:rsid w:val="00CC01A5"/>
    <w:rPr>
      <w:sz w:val="18"/>
      <w:szCs w:val="24"/>
      <w:lang w:val="en-US" w:eastAsia="en-US" w:bidi="ar-SA"/>
    </w:rPr>
  </w:style>
  <w:style w:type="character" w:customStyle="1" w:styleId="normalloose1">
    <w:name w:val="normalloose1"/>
    <w:basedOn w:val="DefaultParagraphFont"/>
    <w:rsid w:val="00CC01A5"/>
    <w:rPr>
      <w:sz w:val="20"/>
      <w:szCs w:val="20"/>
    </w:rPr>
  </w:style>
  <w:style w:type="character" w:customStyle="1" w:styleId="sponsoredadtext">
    <w:name w:val="sponsoredadtext"/>
    <w:basedOn w:val="DefaultParagraphFont"/>
    <w:rsid w:val="00CC01A5"/>
  </w:style>
  <w:style w:type="character" w:customStyle="1" w:styleId="georgia">
    <w:name w:val="georgia"/>
    <w:basedOn w:val="DefaultParagraphFont"/>
    <w:rsid w:val="00CC01A5"/>
  </w:style>
  <w:style w:type="character" w:customStyle="1" w:styleId="isdefault">
    <w:name w:val="isdefault"/>
    <w:basedOn w:val="DefaultParagraphFont"/>
    <w:rsid w:val="00CC01A5"/>
  </w:style>
  <w:style w:type="character" w:customStyle="1" w:styleId="arial">
    <w:name w:val="arial"/>
    <w:basedOn w:val="DefaultParagraphFont"/>
    <w:rsid w:val="00CC01A5"/>
  </w:style>
  <w:style w:type="character" w:customStyle="1" w:styleId="pipe">
    <w:name w:val="pipe"/>
    <w:basedOn w:val="DefaultParagraphFont"/>
    <w:rsid w:val="00CC01A5"/>
  </w:style>
  <w:style w:type="character" w:customStyle="1" w:styleId="writername">
    <w:name w:val="writername"/>
    <w:basedOn w:val="DefaultParagraphFont"/>
    <w:rsid w:val="00CC01A5"/>
  </w:style>
  <w:style w:type="character" w:customStyle="1" w:styleId="CharChar18">
    <w:name w:val="Char Char18"/>
    <w:basedOn w:val="DefaultParagraphFont"/>
    <w:rsid w:val="00CC01A5"/>
    <w:rPr>
      <w:sz w:val="16"/>
      <w:szCs w:val="24"/>
      <w:lang w:val="en-US" w:eastAsia="en-US" w:bidi="ar-SA"/>
    </w:rPr>
  </w:style>
  <w:style w:type="character" w:customStyle="1" w:styleId="CharChar24">
    <w:name w:val="Char Char24"/>
    <w:basedOn w:val="DefaultParagraphFont"/>
    <w:rsid w:val="00CC01A5"/>
    <w:rPr>
      <w:b/>
      <w:bCs/>
      <w:sz w:val="28"/>
      <w:szCs w:val="28"/>
      <w:lang w:val="en-US" w:eastAsia="en-US" w:bidi="ar-SA"/>
    </w:rPr>
  </w:style>
  <w:style w:type="character" w:customStyle="1" w:styleId="ln2">
    <w:name w:val="ln2"/>
    <w:basedOn w:val="DefaultParagraphFont"/>
    <w:rsid w:val="00CC01A5"/>
  </w:style>
  <w:style w:type="character" w:customStyle="1" w:styleId="StyleStyle1Char">
    <w:name w:val="Style Style1 + Char"/>
    <w:basedOn w:val="Style1Char"/>
    <w:rsid w:val="00CC01A5"/>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CC01A5"/>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CC01A5"/>
  </w:style>
  <w:style w:type="character" w:customStyle="1" w:styleId="CharChar16">
    <w:name w:val="Char Char16"/>
    <w:basedOn w:val="DefaultParagraphFont"/>
    <w:rsid w:val="00CC01A5"/>
    <w:rPr>
      <w:rFonts w:ascii="Cambria" w:hAnsi="Cambria" w:hint="default"/>
      <w:lang w:val="en-US" w:eastAsia="en-US" w:bidi="ar-SA"/>
    </w:rPr>
  </w:style>
  <w:style w:type="character" w:customStyle="1" w:styleId="CharChar15">
    <w:name w:val="Char Char15"/>
    <w:basedOn w:val="CharChar16"/>
    <w:rsid w:val="00CC01A5"/>
    <w:rPr>
      <w:rFonts w:ascii="Cambria" w:hAnsi="Cambria" w:hint="default"/>
      <w:b/>
      <w:bCs/>
      <w:lang w:val="en-US" w:eastAsia="en-US" w:bidi="ar-SA"/>
    </w:rPr>
  </w:style>
  <w:style w:type="character" w:customStyle="1" w:styleId="CharChar14">
    <w:name w:val="Char Char14"/>
    <w:basedOn w:val="DefaultParagraphFont"/>
    <w:rsid w:val="00CC01A5"/>
    <w:rPr>
      <w:rFonts w:ascii="Tahoma" w:hAnsi="Tahoma" w:cs="Tahoma" w:hint="default"/>
      <w:sz w:val="16"/>
      <w:szCs w:val="16"/>
      <w:lang w:val="en-US" w:eastAsia="en-US" w:bidi="ar-SA"/>
    </w:rPr>
  </w:style>
  <w:style w:type="character" w:customStyle="1" w:styleId="CharChar13">
    <w:name w:val="Char Char13"/>
    <w:basedOn w:val="DefaultParagraphFont"/>
    <w:rsid w:val="00CC01A5"/>
    <w:rPr>
      <w:rFonts w:ascii="Cambria" w:hAnsi="Cambria" w:hint="default"/>
      <w:lang w:val="en-US" w:eastAsia="en-US" w:bidi="ar-SA"/>
    </w:rPr>
  </w:style>
  <w:style w:type="character" w:customStyle="1" w:styleId="cardtextsmallCharChar">
    <w:name w:val="card text small Char Char"/>
    <w:basedOn w:val="DefaultParagraphFont"/>
    <w:rsid w:val="00CC01A5"/>
    <w:rPr>
      <w:rFonts w:ascii="Arial Narrow" w:hAnsi="Arial Narrow" w:cs="Times New Roman" w:hint="default"/>
      <w:sz w:val="16"/>
    </w:rPr>
  </w:style>
  <w:style w:type="character" w:customStyle="1" w:styleId="TagChar4">
    <w:name w:val="Tag Char4"/>
    <w:basedOn w:val="DefaultParagraphFont"/>
    <w:rsid w:val="00CC01A5"/>
    <w:rPr>
      <w:b/>
      <w:bCs w:val="0"/>
      <w:sz w:val="26"/>
      <w:szCs w:val="24"/>
      <w:lang w:val="en-US" w:eastAsia="en-US" w:bidi="ar-SA"/>
    </w:rPr>
  </w:style>
  <w:style w:type="character" w:customStyle="1" w:styleId="TaglinesChar">
    <w:name w:val="Taglines Char"/>
    <w:basedOn w:val="DefaultParagraphFont"/>
    <w:rsid w:val="00CC01A5"/>
    <w:rPr>
      <w:rFonts w:ascii="Arial" w:hAnsi="Arial" w:cs="Arial" w:hint="default"/>
      <w:bCs/>
      <w:iCs/>
      <w:szCs w:val="22"/>
      <w:lang w:val="en-US" w:eastAsia="en-US" w:bidi="ar-SA"/>
    </w:rPr>
  </w:style>
  <w:style w:type="character" w:customStyle="1" w:styleId="WW8Num2z0">
    <w:name w:val="WW8Num2z0"/>
    <w:rsid w:val="00CC01A5"/>
    <w:rPr>
      <w:rFonts w:ascii="Garamond" w:hAnsi="Garamond" w:hint="default"/>
    </w:rPr>
  </w:style>
  <w:style w:type="character" w:customStyle="1" w:styleId="WW8Num3z0">
    <w:name w:val="WW8Num3z0"/>
    <w:rsid w:val="00CC01A5"/>
    <w:rPr>
      <w:rFonts w:ascii="Garamond" w:hAnsi="Garamond" w:hint="default"/>
    </w:rPr>
  </w:style>
  <w:style w:type="character" w:customStyle="1" w:styleId="WW8Num4z1">
    <w:name w:val="WW8Num4z1"/>
    <w:rsid w:val="00CC01A5"/>
    <w:rPr>
      <w:rFonts w:ascii="Garamond" w:hAnsi="Garamond" w:hint="default"/>
    </w:rPr>
  </w:style>
  <w:style w:type="character" w:customStyle="1" w:styleId="WW8Num5z0">
    <w:name w:val="WW8Num5z0"/>
    <w:rsid w:val="00CC01A5"/>
    <w:rPr>
      <w:rFonts w:ascii="Garamond" w:hAnsi="Garamond" w:hint="default"/>
    </w:rPr>
  </w:style>
  <w:style w:type="character" w:customStyle="1" w:styleId="WW8Num6z0">
    <w:name w:val="WW8Num6z0"/>
    <w:rsid w:val="00CC01A5"/>
    <w:rPr>
      <w:rFonts w:ascii="Symbol" w:hAnsi="Symbol" w:hint="default"/>
    </w:rPr>
  </w:style>
  <w:style w:type="character" w:customStyle="1" w:styleId="WW8Num7z0">
    <w:name w:val="WW8Num7z0"/>
    <w:rsid w:val="00CC01A5"/>
    <w:rPr>
      <w:rFonts w:ascii="Symbol" w:hAnsi="Symbol" w:hint="default"/>
    </w:rPr>
  </w:style>
  <w:style w:type="character" w:customStyle="1" w:styleId="WW8Num8z0">
    <w:name w:val="WW8Num8z0"/>
    <w:rsid w:val="00CC01A5"/>
    <w:rPr>
      <w:rFonts w:ascii="Symbol" w:hAnsi="Symbol" w:hint="default"/>
    </w:rPr>
  </w:style>
  <w:style w:type="character" w:customStyle="1" w:styleId="WW8Num9z0">
    <w:name w:val="WW8Num9z0"/>
    <w:rsid w:val="00CC01A5"/>
    <w:rPr>
      <w:rFonts w:ascii="Symbol" w:hAnsi="Symbol" w:hint="default"/>
    </w:rPr>
  </w:style>
  <w:style w:type="character" w:customStyle="1" w:styleId="WW8Num10z0">
    <w:name w:val="WW8Num10z0"/>
    <w:rsid w:val="00CC01A5"/>
    <w:rPr>
      <w:rFonts w:ascii="Garamond" w:hAnsi="Garamond" w:hint="default"/>
    </w:rPr>
  </w:style>
  <w:style w:type="character" w:customStyle="1" w:styleId="WW8Num11z1">
    <w:name w:val="WW8Num11z1"/>
    <w:rsid w:val="00CC01A5"/>
    <w:rPr>
      <w:rFonts w:ascii="Garamond" w:hAnsi="Garamond" w:hint="default"/>
    </w:rPr>
  </w:style>
  <w:style w:type="character" w:customStyle="1" w:styleId="Absatz-Standardschriftart">
    <w:name w:val="Absatz-Standardschriftart"/>
    <w:rsid w:val="00CC01A5"/>
  </w:style>
  <w:style w:type="character" w:customStyle="1" w:styleId="WW-Absatz-Standardschriftart">
    <w:name w:val="WW-Absatz-Standardschriftart"/>
    <w:rsid w:val="00CC01A5"/>
  </w:style>
  <w:style w:type="character" w:customStyle="1" w:styleId="WW-Absatz-Standardschriftart1">
    <w:name w:val="WW-Absatz-Standardschriftart1"/>
    <w:rsid w:val="00CC01A5"/>
  </w:style>
  <w:style w:type="character" w:customStyle="1" w:styleId="EndnoteCharacters">
    <w:name w:val="Endnote Characters"/>
    <w:basedOn w:val="DefaultParagraphFont"/>
    <w:rsid w:val="00CC01A5"/>
    <w:rPr>
      <w:position w:val="0"/>
      <w:sz w:val="24"/>
      <w:vertAlign w:val="baseline"/>
    </w:rPr>
  </w:style>
  <w:style w:type="character" w:customStyle="1" w:styleId="WW8Num1z0">
    <w:name w:val="WW8Num1z0"/>
    <w:rsid w:val="00CC01A5"/>
    <w:rPr>
      <w:rFonts w:ascii="Symbol" w:hAnsi="Symbol" w:hint="default"/>
    </w:rPr>
  </w:style>
  <w:style w:type="character" w:customStyle="1" w:styleId="WW8Num1z2">
    <w:name w:val="WW8Num1z2"/>
    <w:rsid w:val="00CC01A5"/>
    <w:rPr>
      <w:rFonts w:ascii="Courier New" w:hAnsi="Courier New" w:cs="Courier New" w:hint="default"/>
    </w:rPr>
  </w:style>
  <w:style w:type="character" w:customStyle="1" w:styleId="WW8Num1z3">
    <w:name w:val="WW8Num1z3"/>
    <w:rsid w:val="00CC01A5"/>
    <w:rPr>
      <w:rFonts w:ascii="Wingdings" w:hAnsi="Wingdings" w:hint="default"/>
    </w:rPr>
  </w:style>
  <w:style w:type="character" w:customStyle="1" w:styleId="WW8Num11z0">
    <w:name w:val="WW8Num11z0"/>
    <w:rsid w:val="00CC01A5"/>
    <w:rPr>
      <w:rFonts w:ascii="Symbol" w:hAnsi="Symbol" w:hint="default"/>
    </w:rPr>
  </w:style>
  <w:style w:type="character" w:customStyle="1" w:styleId="WW8Num83z0">
    <w:name w:val="WW8Num83z0"/>
    <w:rsid w:val="00CC01A5"/>
    <w:rPr>
      <w:rFonts w:ascii="Symbol" w:hAnsi="Symbol" w:hint="default"/>
    </w:rPr>
  </w:style>
  <w:style w:type="character" w:customStyle="1" w:styleId="WW8Num83z1">
    <w:name w:val="WW8Num83z1"/>
    <w:rsid w:val="00CC01A5"/>
    <w:rPr>
      <w:rFonts w:ascii="Courier New" w:hAnsi="Courier New" w:cs="Courier New" w:hint="default"/>
    </w:rPr>
  </w:style>
  <w:style w:type="character" w:customStyle="1" w:styleId="WW8Num83z2">
    <w:name w:val="WW8Num83z2"/>
    <w:rsid w:val="00CC01A5"/>
    <w:rPr>
      <w:rFonts w:ascii="Wingdings" w:hAnsi="Wingdings" w:hint="default"/>
    </w:rPr>
  </w:style>
  <w:style w:type="character" w:customStyle="1" w:styleId="WW8Num89z0">
    <w:name w:val="WW8Num89z0"/>
    <w:rsid w:val="00CC01A5"/>
    <w:rPr>
      <w:rFonts w:ascii="Symbol" w:hAnsi="Symbol" w:hint="default"/>
      <w:sz w:val="20"/>
    </w:rPr>
  </w:style>
  <w:style w:type="character" w:customStyle="1" w:styleId="WW8Num90z0">
    <w:name w:val="WW8Num90z0"/>
    <w:rsid w:val="00CC01A5"/>
    <w:rPr>
      <w:rFonts w:ascii="Times New Roman" w:eastAsia="Times New Roman" w:hAnsi="Times New Roman" w:cs="Times New Roman" w:hint="default"/>
    </w:rPr>
  </w:style>
  <w:style w:type="character" w:customStyle="1" w:styleId="WW8Num92z0">
    <w:name w:val="WW8Num92z0"/>
    <w:rsid w:val="00CC01A5"/>
    <w:rPr>
      <w:rFonts w:ascii="Symbol" w:eastAsia="Times New Roman" w:hAnsi="Symbol" w:hint="default"/>
    </w:rPr>
  </w:style>
  <w:style w:type="character" w:customStyle="1" w:styleId="WW8Num92z1">
    <w:name w:val="WW8Num92z1"/>
    <w:rsid w:val="00CC01A5"/>
    <w:rPr>
      <w:rFonts w:ascii="Courier New" w:hAnsi="Courier New" w:cs="Courier New" w:hint="default"/>
    </w:rPr>
  </w:style>
  <w:style w:type="character" w:customStyle="1" w:styleId="WW8Num92z2">
    <w:name w:val="WW8Num92z2"/>
    <w:rsid w:val="00CC01A5"/>
    <w:rPr>
      <w:rFonts w:ascii="Wingdings" w:hAnsi="Wingdings" w:hint="default"/>
    </w:rPr>
  </w:style>
  <w:style w:type="character" w:customStyle="1" w:styleId="WW8Num92z3">
    <w:name w:val="WW8Num92z3"/>
    <w:rsid w:val="00CC01A5"/>
    <w:rPr>
      <w:rFonts w:ascii="Symbol" w:hAnsi="Symbol" w:hint="default"/>
    </w:rPr>
  </w:style>
  <w:style w:type="character" w:customStyle="1" w:styleId="WW8Num96z0">
    <w:name w:val="WW8Num96z0"/>
    <w:rsid w:val="00CC01A5"/>
    <w:rPr>
      <w:rFonts w:ascii="Symbol" w:hAnsi="Symbol" w:hint="default"/>
      <w:sz w:val="20"/>
    </w:rPr>
  </w:style>
  <w:style w:type="character" w:customStyle="1" w:styleId="WW8Num96z1">
    <w:name w:val="WW8Num96z1"/>
    <w:rsid w:val="00CC01A5"/>
    <w:rPr>
      <w:rFonts w:ascii="Courier New" w:hAnsi="Courier New" w:cs="Courier New" w:hint="default"/>
      <w:sz w:val="20"/>
    </w:rPr>
  </w:style>
  <w:style w:type="character" w:customStyle="1" w:styleId="WW8Num96z2">
    <w:name w:val="WW8Num96z2"/>
    <w:rsid w:val="00CC01A5"/>
    <w:rPr>
      <w:rFonts w:ascii="Wingdings" w:hAnsi="Wingdings" w:hint="default"/>
      <w:sz w:val="20"/>
    </w:rPr>
  </w:style>
  <w:style w:type="character" w:customStyle="1" w:styleId="WW8Num103z0">
    <w:name w:val="WW8Num103z0"/>
    <w:rsid w:val="00CC01A5"/>
    <w:rPr>
      <w:rFonts w:ascii="Symbol" w:hAnsi="Symbol" w:hint="default"/>
      <w:sz w:val="20"/>
    </w:rPr>
  </w:style>
  <w:style w:type="character" w:customStyle="1" w:styleId="WW8Num103z1">
    <w:name w:val="WW8Num103z1"/>
    <w:rsid w:val="00CC01A5"/>
    <w:rPr>
      <w:rFonts w:ascii="Courier New" w:hAnsi="Courier New" w:cs="Courier New" w:hint="default"/>
      <w:sz w:val="20"/>
    </w:rPr>
  </w:style>
  <w:style w:type="character" w:customStyle="1" w:styleId="WW8Num103z2">
    <w:name w:val="WW8Num103z2"/>
    <w:rsid w:val="00CC01A5"/>
    <w:rPr>
      <w:rFonts w:ascii="Wingdings" w:hAnsi="Wingdings" w:hint="default"/>
      <w:sz w:val="20"/>
    </w:rPr>
  </w:style>
  <w:style w:type="character" w:customStyle="1" w:styleId="WW8Num108z0">
    <w:name w:val="WW8Num108z0"/>
    <w:rsid w:val="00CC01A5"/>
    <w:rPr>
      <w:rFonts w:ascii="Symbol" w:hAnsi="Symbol" w:hint="default"/>
      <w:sz w:val="20"/>
    </w:rPr>
  </w:style>
  <w:style w:type="character" w:customStyle="1" w:styleId="WW8Num108z1">
    <w:name w:val="WW8Num108z1"/>
    <w:rsid w:val="00CC01A5"/>
    <w:rPr>
      <w:rFonts w:ascii="Courier New" w:hAnsi="Courier New" w:cs="Courier New" w:hint="default"/>
      <w:sz w:val="20"/>
    </w:rPr>
  </w:style>
  <w:style w:type="character" w:customStyle="1" w:styleId="WW8Num108z2">
    <w:name w:val="WW8Num108z2"/>
    <w:rsid w:val="00CC01A5"/>
    <w:rPr>
      <w:rFonts w:ascii="Wingdings" w:hAnsi="Wingdings" w:hint="default"/>
      <w:sz w:val="20"/>
    </w:rPr>
  </w:style>
  <w:style w:type="character" w:customStyle="1" w:styleId="WW8Num109z0">
    <w:name w:val="WW8Num109z0"/>
    <w:rsid w:val="00CC01A5"/>
    <w:rPr>
      <w:rFonts w:ascii="Symbol" w:eastAsia="Times New Roman" w:hAnsi="Symbol" w:hint="default"/>
    </w:rPr>
  </w:style>
  <w:style w:type="character" w:customStyle="1" w:styleId="WW8Num109z1">
    <w:name w:val="WW8Num109z1"/>
    <w:rsid w:val="00CC01A5"/>
    <w:rPr>
      <w:rFonts w:ascii="Courier New" w:hAnsi="Courier New" w:cs="Courier New" w:hint="default"/>
    </w:rPr>
  </w:style>
  <w:style w:type="character" w:customStyle="1" w:styleId="WW8Num109z2">
    <w:name w:val="WW8Num109z2"/>
    <w:rsid w:val="00CC01A5"/>
    <w:rPr>
      <w:rFonts w:ascii="Wingdings" w:hAnsi="Wingdings" w:hint="default"/>
    </w:rPr>
  </w:style>
  <w:style w:type="character" w:customStyle="1" w:styleId="WW8Num109z3">
    <w:name w:val="WW8Num109z3"/>
    <w:rsid w:val="00CC01A5"/>
    <w:rPr>
      <w:rFonts w:ascii="Symbol" w:hAnsi="Symbol" w:hint="default"/>
    </w:rPr>
  </w:style>
  <w:style w:type="character" w:customStyle="1" w:styleId="WW8Num111z0">
    <w:name w:val="WW8Num111z0"/>
    <w:rsid w:val="00CC01A5"/>
    <w:rPr>
      <w:rFonts w:ascii="Symbol" w:hAnsi="Symbol" w:hint="default"/>
      <w:sz w:val="20"/>
    </w:rPr>
  </w:style>
  <w:style w:type="character" w:customStyle="1" w:styleId="WW8Num111z1">
    <w:name w:val="WW8Num111z1"/>
    <w:rsid w:val="00CC01A5"/>
    <w:rPr>
      <w:rFonts w:ascii="Courier New" w:hAnsi="Courier New" w:cs="Courier New" w:hint="default"/>
      <w:sz w:val="20"/>
    </w:rPr>
  </w:style>
  <w:style w:type="character" w:customStyle="1" w:styleId="WW8Num111z2">
    <w:name w:val="WW8Num111z2"/>
    <w:rsid w:val="00CC01A5"/>
    <w:rPr>
      <w:rFonts w:ascii="Wingdings" w:hAnsi="Wingdings" w:hint="default"/>
      <w:sz w:val="20"/>
    </w:rPr>
  </w:style>
  <w:style w:type="character" w:customStyle="1" w:styleId="WW8Num117z0">
    <w:name w:val="WW8Num117z0"/>
    <w:rsid w:val="00CC01A5"/>
    <w:rPr>
      <w:rFonts w:ascii="Symbol" w:eastAsia="Times New Roman" w:hAnsi="Symbol" w:hint="default"/>
    </w:rPr>
  </w:style>
  <w:style w:type="character" w:customStyle="1" w:styleId="WW8Num117z1">
    <w:name w:val="WW8Num117z1"/>
    <w:rsid w:val="00CC01A5"/>
    <w:rPr>
      <w:rFonts w:ascii="Courier New" w:hAnsi="Courier New" w:cs="Courier New" w:hint="default"/>
    </w:rPr>
  </w:style>
  <w:style w:type="character" w:customStyle="1" w:styleId="WW8Num117z2">
    <w:name w:val="WW8Num117z2"/>
    <w:rsid w:val="00CC01A5"/>
    <w:rPr>
      <w:rFonts w:ascii="Wingdings" w:hAnsi="Wingdings" w:hint="default"/>
    </w:rPr>
  </w:style>
  <w:style w:type="character" w:customStyle="1" w:styleId="WW8Num117z3">
    <w:name w:val="WW8Num117z3"/>
    <w:rsid w:val="00CC01A5"/>
    <w:rPr>
      <w:rFonts w:ascii="Symbol" w:hAnsi="Symbol" w:hint="default"/>
    </w:rPr>
  </w:style>
  <w:style w:type="character" w:customStyle="1" w:styleId="WW8Num126z0">
    <w:name w:val="WW8Num126z0"/>
    <w:rsid w:val="00CC01A5"/>
    <w:rPr>
      <w:rFonts w:ascii="Symbol" w:eastAsia="SimSun" w:hAnsi="Symbol" w:hint="default"/>
    </w:rPr>
  </w:style>
  <w:style w:type="character" w:customStyle="1" w:styleId="WW8Num126z1">
    <w:name w:val="WW8Num126z1"/>
    <w:rsid w:val="00CC01A5"/>
    <w:rPr>
      <w:rFonts w:ascii="Courier New" w:hAnsi="Courier New" w:cs="Courier New" w:hint="default"/>
    </w:rPr>
  </w:style>
  <w:style w:type="character" w:customStyle="1" w:styleId="WW8Num126z2">
    <w:name w:val="WW8Num126z2"/>
    <w:rsid w:val="00CC01A5"/>
    <w:rPr>
      <w:rFonts w:ascii="Wingdings" w:hAnsi="Wingdings" w:hint="default"/>
    </w:rPr>
  </w:style>
  <w:style w:type="character" w:customStyle="1" w:styleId="WW8Num126z3">
    <w:name w:val="WW8Num126z3"/>
    <w:rsid w:val="00CC01A5"/>
    <w:rPr>
      <w:rFonts w:ascii="Symbol" w:hAnsi="Symbol" w:hint="default"/>
    </w:rPr>
  </w:style>
  <w:style w:type="character" w:customStyle="1" w:styleId="WW8Num128z0">
    <w:name w:val="WW8Num128z0"/>
    <w:rsid w:val="00CC01A5"/>
    <w:rPr>
      <w:rFonts w:ascii="Symbol" w:eastAsia="Times New Roman" w:hAnsi="Symbol" w:hint="default"/>
    </w:rPr>
  </w:style>
  <w:style w:type="character" w:customStyle="1" w:styleId="WW8Num128z1">
    <w:name w:val="WW8Num128z1"/>
    <w:rsid w:val="00CC01A5"/>
    <w:rPr>
      <w:rFonts w:ascii="Courier New" w:hAnsi="Courier New" w:cs="Courier New" w:hint="default"/>
    </w:rPr>
  </w:style>
  <w:style w:type="character" w:customStyle="1" w:styleId="WW8Num128z2">
    <w:name w:val="WW8Num128z2"/>
    <w:rsid w:val="00CC01A5"/>
    <w:rPr>
      <w:rFonts w:ascii="Wingdings" w:hAnsi="Wingdings" w:hint="default"/>
    </w:rPr>
  </w:style>
  <w:style w:type="character" w:customStyle="1" w:styleId="WW8Num128z3">
    <w:name w:val="WW8Num128z3"/>
    <w:rsid w:val="00CC01A5"/>
    <w:rPr>
      <w:rFonts w:ascii="Symbol" w:hAnsi="Symbol" w:hint="default"/>
    </w:rPr>
  </w:style>
  <w:style w:type="character" w:customStyle="1" w:styleId="WW8Num138z0">
    <w:name w:val="WW8Num138z0"/>
    <w:rsid w:val="00CC01A5"/>
    <w:rPr>
      <w:rFonts w:ascii="Times-Italic" w:eastAsia="Times New Roman" w:hAnsi="Times-Italic" w:hint="default"/>
    </w:rPr>
  </w:style>
  <w:style w:type="character" w:customStyle="1" w:styleId="WW8Num138z1">
    <w:name w:val="WW8Num138z1"/>
    <w:rsid w:val="00CC01A5"/>
    <w:rPr>
      <w:rFonts w:ascii="Courier New" w:hAnsi="Courier New" w:cs="Courier New" w:hint="default"/>
    </w:rPr>
  </w:style>
  <w:style w:type="character" w:customStyle="1" w:styleId="WW8Num138z2">
    <w:name w:val="WW8Num138z2"/>
    <w:rsid w:val="00CC01A5"/>
    <w:rPr>
      <w:rFonts w:ascii="Wingdings" w:hAnsi="Wingdings" w:hint="default"/>
    </w:rPr>
  </w:style>
  <w:style w:type="character" w:customStyle="1" w:styleId="WW8Num138z3">
    <w:name w:val="WW8Num138z3"/>
    <w:rsid w:val="00CC01A5"/>
    <w:rPr>
      <w:rFonts w:ascii="Symbol" w:hAnsi="Symbol" w:hint="default"/>
    </w:rPr>
  </w:style>
  <w:style w:type="character" w:customStyle="1" w:styleId="WW8Num143z0">
    <w:name w:val="WW8Num143z0"/>
    <w:rsid w:val="00CC01A5"/>
    <w:rPr>
      <w:rFonts w:ascii="Times New Roman" w:eastAsia="Times New Roman" w:hAnsi="Times New Roman" w:cs="Times New Roman" w:hint="default"/>
    </w:rPr>
  </w:style>
  <w:style w:type="character" w:customStyle="1" w:styleId="WW8Num148z0">
    <w:name w:val="WW8Num148z0"/>
    <w:rsid w:val="00CC01A5"/>
    <w:rPr>
      <w:rFonts w:ascii="Symbol" w:hAnsi="Symbol" w:hint="default"/>
      <w:sz w:val="20"/>
    </w:rPr>
  </w:style>
  <w:style w:type="character" w:customStyle="1" w:styleId="WW8Num148z1">
    <w:name w:val="WW8Num148z1"/>
    <w:rsid w:val="00CC01A5"/>
    <w:rPr>
      <w:rFonts w:ascii="Courier New" w:hAnsi="Courier New" w:cs="Courier New" w:hint="default"/>
      <w:sz w:val="20"/>
    </w:rPr>
  </w:style>
  <w:style w:type="character" w:customStyle="1" w:styleId="WW8Num148z2">
    <w:name w:val="WW8Num148z2"/>
    <w:rsid w:val="00CC01A5"/>
    <w:rPr>
      <w:rFonts w:ascii="Wingdings" w:hAnsi="Wingdings" w:hint="default"/>
      <w:sz w:val="20"/>
    </w:rPr>
  </w:style>
  <w:style w:type="character" w:customStyle="1" w:styleId="WW8Num151z0">
    <w:name w:val="WW8Num151z0"/>
    <w:rsid w:val="00CC01A5"/>
    <w:rPr>
      <w:rFonts w:ascii="Times New Roman" w:eastAsia="Times New Roman" w:hAnsi="Times New Roman" w:cs="Times New Roman" w:hint="default"/>
    </w:rPr>
  </w:style>
  <w:style w:type="character" w:customStyle="1" w:styleId="WW8Num152z0">
    <w:name w:val="WW8Num152z0"/>
    <w:rsid w:val="00CC01A5"/>
    <w:rPr>
      <w:rFonts w:ascii="Symbol" w:hAnsi="Symbol" w:hint="default"/>
      <w:sz w:val="20"/>
    </w:rPr>
  </w:style>
  <w:style w:type="character" w:customStyle="1" w:styleId="WW8Num152z1">
    <w:name w:val="WW8Num152z1"/>
    <w:rsid w:val="00CC01A5"/>
    <w:rPr>
      <w:rFonts w:ascii="Courier New" w:hAnsi="Courier New" w:cs="Courier New" w:hint="default"/>
      <w:sz w:val="20"/>
    </w:rPr>
  </w:style>
  <w:style w:type="character" w:customStyle="1" w:styleId="WW8Num152z2">
    <w:name w:val="WW8Num152z2"/>
    <w:rsid w:val="00CC01A5"/>
    <w:rPr>
      <w:rFonts w:ascii="Wingdings" w:hAnsi="Wingdings" w:hint="default"/>
      <w:sz w:val="20"/>
    </w:rPr>
  </w:style>
  <w:style w:type="character" w:customStyle="1" w:styleId="WW8Num153z0">
    <w:name w:val="WW8Num153z0"/>
    <w:rsid w:val="00CC01A5"/>
    <w:rPr>
      <w:sz w:val="24"/>
    </w:rPr>
  </w:style>
  <w:style w:type="character" w:customStyle="1" w:styleId="WW8Num155z0">
    <w:name w:val="WW8Num155z0"/>
    <w:rsid w:val="00CC01A5"/>
    <w:rPr>
      <w:rFonts w:ascii="Times New Roman" w:eastAsia="Times New Roman" w:hAnsi="Times New Roman" w:cs="Times New Roman" w:hint="default"/>
    </w:rPr>
  </w:style>
  <w:style w:type="character" w:customStyle="1" w:styleId="WW8Num157z0">
    <w:name w:val="WW8Num157z0"/>
    <w:rsid w:val="00CC01A5"/>
    <w:rPr>
      <w:rFonts w:ascii="Symbol" w:hAnsi="Symbol" w:hint="default"/>
      <w:sz w:val="20"/>
    </w:rPr>
  </w:style>
  <w:style w:type="character" w:customStyle="1" w:styleId="WW8Num157z1">
    <w:name w:val="WW8Num157z1"/>
    <w:rsid w:val="00CC01A5"/>
    <w:rPr>
      <w:rFonts w:ascii="Courier New" w:hAnsi="Courier New" w:cs="Courier New" w:hint="default"/>
      <w:sz w:val="20"/>
    </w:rPr>
  </w:style>
  <w:style w:type="character" w:customStyle="1" w:styleId="WW8Num157z2">
    <w:name w:val="WW8Num157z2"/>
    <w:rsid w:val="00CC01A5"/>
    <w:rPr>
      <w:rFonts w:ascii="Wingdings" w:hAnsi="Wingdings" w:hint="default"/>
      <w:sz w:val="20"/>
    </w:rPr>
  </w:style>
  <w:style w:type="character" w:customStyle="1" w:styleId="WW8Num163z0">
    <w:name w:val="WW8Num163z0"/>
    <w:rsid w:val="00CC01A5"/>
    <w:rPr>
      <w:rFonts w:ascii="Symbol" w:hAnsi="Symbol" w:hint="default"/>
      <w:sz w:val="20"/>
    </w:rPr>
  </w:style>
  <w:style w:type="character" w:customStyle="1" w:styleId="WW8Num163z1">
    <w:name w:val="WW8Num163z1"/>
    <w:rsid w:val="00CC01A5"/>
    <w:rPr>
      <w:rFonts w:ascii="Courier New" w:hAnsi="Courier New" w:cs="Courier New" w:hint="default"/>
      <w:sz w:val="20"/>
    </w:rPr>
  </w:style>
  <w:style w:type="character" w:customStyle="1" w:styleId="WW8Num163z2">
    <w:name w:val="WW8Num163z2"/>
    <w:rsid w:val="00CC01A5"/>
    <w:rPr>
      <w:rFonts w:ascii="Wingdings" w:hAnsi="Wingdings" w:hint="default"/>
      <w:sz w:val="20"/>
    </w:rPr>
  </w:style>
  <w:style w:type="character" w:customStyle="1" w:styleId="WW8Num170z0">
    <w:name w:val="WW8Num170z0"/>
    <w:rsid w:val="00CC01A5"/>
    <w:rPr>
      <w:rFonts w:ascii="Symbol" w:eastAsia="Times New Roman" w:hAnsi="Symbol" w:hint="default"/>
    </w:rPr>
  </w:style>
  <w:style w:type="character" w:customStyle="1" w:styleId="WW8Num170z1">
    <w:name w:val="WW8Num170z1"/>
    <w:rsid w:val="00CC01A5"/>
    <w:rPr>
      <w:rFonts w:ascii="Courier New" w:hAnsi="Courier New" w:cs="Courier New" w:hint="default"/>
    </w:rPr>
  </w:style>
  <w:style w:type="character" w:customStyle="1" w:styleId="WW8Num170z2">
    <w:name w:val="WW8Num170z2"/>
    <w:rsid w:val="00CC01A5"/>
    <w:rPr>
      <w:rFonts w:ascii="Wingdings" w:hAnsi="Wingdings" w:hint="default"/>
    </w:rPr>
  </w:style>
  <w:style w:type="character" w:customStyle="1" w:styleId="WW8Num170z3">
    <w:name w:val="WW8Num170z3"/>
    <w:rsid w:val="00CC01A5"/>
    <w:rPr>
      <w:rFonts w:ascii="Symbol" w:hAnsi="Symbol" w:hint="default"/>
    </w:rPr>
  </w:style>
  <w:style w:type="character" w:customStyle="1" w:styleId="WW8Num177z0">
    <w:name w:val="WW8Num177z0"/>
    <w:rsid w:val="00CC01A5"/>
    <w:rPr>
      <w:rFonts w:ascii="Symbol" w:hAnsi="Symbol" w:hint="default"/>
      <w:sz w:val="20"/>
    </w:rPr>
  </w:style>
  <w:style w:type="character" w:customStyle="1" w:styleId="WW8Num177z1">
    <w:name w:val="WW8Num177z1"/>
    <w:rsid w:val="00CC01A5"/>
    <w:rPr>
      <w:rFonts w:ascii="Courier New" w:hAnsi="Courier New" w:cs="Courier New" w:hint="default"/>
      <w:sz w:val="20"/>
    </w:rPr>
  </w:style>
  <w:style w:type="character" w:customStyle="1" w:styleId="WW8Num177z2">
    <w:name w:val="WW8Num177z2"/>
    <w:rsid w:val="00CC01A5"/>
    <w:rPr>
      <w:rFonts w:ascii="Wingdings" w:hAnsi="Wingdings" w:hint="default"/>
      <w:sz w:val="20"/>
    </w:rPr>
  </w:style>
  <w:style w:type="character" w:customStyle="1" w:styleId="WW8Num181z0">
    <w:name w:val="WW8Num181z0"/>
    <w:rsid w:val="00CC01A5"/>
    <w:rPr>
      <w:rFonts w:ascii="Symbol" w:eastAsia="Times New Roman" w:hAnsi="Symbol" w:hint="default"/>
    </w:rPr>
  </w:style>
  <w:style w:type="character" w:customStyle="1" w:styleId="WW8Num181z1">
    <w:name w:val="WW8Num181z1"/>
    <w:rsid w:val="00CC01A5"/>
    <w:rPr>
      <w:rFonts w:ascii="Courier New" w:hAnsi="Courier New" w:cs="Courier New" w:hint="default"/>
    </w:rPr>
  </w:style>
  <w:style w:type="character" w:customStyle="1" w:styleId="WW8Num181z2">
    <w:name w:val="WW8Num181z2"/>
    <w:rsid w:val="00CC01A5"/>
    <w:rPr>
      <w:rFonts w:ascii="Wingdings" w:hAnsi="Wingdings" w:hint="default"/>
    </w:rPr>
  </w:style>
  <w:style w:type="character" w:customStyle="1" w:styleId="WW8Num181z3">
    <w:name w:val="WW8Num181z3"/>
    <w:rsid w:val="00CC01A5"/>
    <w:rPr>
      <w:rFonts w:ascii="Symbol" w:hAnsi="Symbol" w:hint="default"/>
    </w:rPr>
  </w:style>
  <w:style w:type="character" w:customStyle="1" w:styleId="WW8Num185z0">
    <w:name w:val="WW8Num185z0"/>
    <w:rsid w:val="00CC01A5"/>
    <w:rPr>
      <w:rFonts w:ascii="Symbol" w:eastAsia="Times New Roman" w:hAnsi="Symbol" w:hint="default"/>
    </w:rPr>
  </w:style>
  <w:style w:type="character" w:customStyle="1" w:styleId="WW8Num185z1">
    <w:name w:val="WW8Num185z1"/>
    <w:rsid w:val="00CC01A5"/>
    <w:rPr>
      <w:rFonts w:ascii="Courier New" w:hAnsi="Courier New" w:cs="Courier New" w:hint="default"/>
    </w:rPr>
  </w:style>
  <w:style w:type="character" w:customStyle="1" w:styleId="WW8Num185z2">
    <w:name w:val="WW8Num185z2"/>
    <w:rsid w:val="00CC01A5"/>
    <w:rPr>
      <w:rFonts w:ascii="Wingdings" w:hAnsi="Wingdings" w:hint="default"/>
    </w:rPr>
  </w:style>
  <w:style w:type="character" w:customStyle="1" w:styleId="WW8Num185z3">
    <w:name w:val="WW8Num185z3"/>
    <w:rsid w:val="00CC01A5"/>
    <w:rPr>
      <w:rFonts w:ascii="Symbol" w:hAnsi="Symbol" w:hint="default"/>
    </w:rPr>
  </w:style>
  <w:style w:type="character" w:customStyle="1" w:styleId="WW8Num186z0">
    <w:name w:val="WW8Num186z0"/>
    <w:rsid w:val="00CC01A5"/>
    <w:rPr>
      <w:rFonts w:ascii="Symbol" w:hAnsi="Symbol" w:hint="default"/>
      <w:sz w:val="20"/>
    </w:rPr>
  </w:style>
  <w:style w:type="character" w:customStyle="1" w:styleId="WW8Num186z1">
    <w:name w:val="WW8Num186z1"/>
    <w:rsid w:val="00CC01A5"/>
    <w:rPr>
      <w:rFonts w:ascii="Courier New" w:hAnsi="Courier New" w:cs="Courier New" w:hint="default"/>
      <w:sz w:val="20"/>
    </w:rPr>
  </w:style>
  <w:style w:type="character" w:customStyle="1" w:styleId="WW8Num186z2">
    <w:name w:val="WW8Num186z2"/>
    <w:rsid w:val="00CC01A5"/>
    <w:rPr>
      <w:rFonts w:ascii="Wingdings" w:hAnsi="Wingdings" w:hint="default"/>
      <w:sz w:val="20"/>
    </w:rPr>
  </w:style>
  <w:style w:type="character" w:customStyle="1" w:styleId="WW8Num192z0">
    <w:name w:val="WW8Num192z0"/>
    <w:rsid w:val="00CC01A5"/>
    <w:rPr>
      <w:rFonts w:ascii="Symbol" w:hAnsi="Symbol" w:hint="default"/>
    </w:rPr>
  </w:style>
  <w:style w:type="character" w:customStyle="1" w:styleId="WW8Num192z1">
    <w:name w:val="WW8Num192z1"/>
    <w:rsid w:val="00CC01A5"/>
    <w:rPr>
      <w:rFonts w:ascii="Courier New" w:hAnsi="Courier New" w:cs="Courier New" w:hint="default"/>
    </w:rPr>
  </w:style>
  <w:style w:type="character" w:customStyle="1" w:styleId="WW8Num192z2">
    <w:name w:val="WW8Num192z2"/>
    <w:rsid w:val="00CC01A5"/>
    <w:rPr>
      <w:rFonts w:ascii="Wingdings" w:hAnsi="Wingdings" w:hint="default"/>
    </w:rPr>
  </w:style>
  <w:style w:type="character" w:customStyle="1" w:styleId="WW8Num194z0">
    <w:name w:val="WW8Num194z0"/>
    <w:rsid w:val="00CC01A5"/>
    <w:rPr>
      <w:rFonts w:ascii="Times-Roman" w:eastAsia="Times New Roman" w:hAnsi="Times-Roman" w:cs="Times-Roman" w:hint="cs"/>
      <w:i w:val="0"/>
      <w:iCs w:val="0"/>
    </w:rPr>
  </w:style>
  <w:style w:type="character" w:customStyle="1" w:styleId="WW8Num194z1">
    <w:name w:val="WW8Num194z1"/>
    <w:rsid w:val="00CC01A5"/>
    <w:rPr>
      <w:rFonts w:ascii="Courier New" w:hAnsi="Courier New" w:cs="Courier New" w:hint="default"/>
    </w:rPr>
  </w:style>
  <w:style w:type="character" w:customStyle="1" w:styleId="WW8Num194z2">
    <w:name w:val="WW8Num194z2"/>
    <w:rsid w:val="00CC01A5"/>
    <w:rPr>
      <w:rFonts w:ascii="Wingdings" w:hAnsi="Wingdings" w:hint="default"/>
    </w:rPr>
  </w:style>
  <w:style w:type="character" w:customStyle="1" w:styleId="WW8Num194z3">
    <w:name w:val="WW8Num194z3"/>
    <w:rsid w:val="00CC01A5"/>
    <w:rPr>
      <w:rFonts w:ascii="Symbol" w:hAnsi="Symbol" w:hint="default"/>
    </w:rPr>
  </w:style>
  <w:style w:type="character" w:customStyle="1" w:styleId="WW8Num203z0">
    <w:name w:val="WW8Num203z0"/>
    <w:rsid w:val="00CC01A5"/>
    <w:rPr>
      <w:rFonts w:ascii="Wingdings" w:eastAsia="Times New Roman" w:hAnsi="Wingdings" w:hint="default"/>
    </w:rPr>
  </w:style>
  <w:style w:type="character" w:customStyle="1" w:styleId="WW8Num203z1">
    <w:name w:val="WW8Num203z1"/>
    <w:rsid w:val="00CC01A5"/>
    <w:rPr>
      <w:rFonts w:ascii="Courier New" w:hAnsi="Courier New" w:cs="Courier New" w:hint="default"/>
    </w:rPr>
  </w:style>
  <w:style w:type="character" w:customStyle="1" w:styleId="WW8Num203z2">
    <w:name w:val="WW8Num203z2"/>
    <w:rsid w:val="00CC01A5"/>
    <w:rPr>
      <w:rFonts w:ascii="Wingdings" w:hAnsi="Wingdings" w:hint="default"/>
    </w:rPr>
  </w:style>
  <w:style w:type="character" w:customStyle="1" w:styleId="WW8Num203z3">
    <w:name w:val="WW8Num203z3"/>
    <w:rsid w:val="00CC01A5"/>
    <w:rPr>
      <w:rFonts w:ascii="Symbol" w:hAnsi="Symbol" w:hint="default"/>
    </w:rPr>
  </w:style>
  <w:style w:type="character" w:customStyle="1" w:styleId="WW8Num204z1">
    <w:name w:val="WW8Num204z1"/>
    <w:rsid w:val="00CC01A5"/>
    <w:rPr>
      <w:b/>
      <w:bCs w:val="0"/>
    </w:rPr>
  </w:style>
  <w:style w:type="character" w:customStyle="1" w:styleId="WW8Num206z0">
    <w:name w:val="WW8Num206z0"/>
    <w:rsid w:val="00CC01A5"/>
    <w:rPr>
      <w:rFonts w:ascii="Symbol" w:eastAsia="Times New Roman" w:hAnsi="Symbol" w:hint="default"/>
    </w:rPr>
  </w:style>
  <w:style w:type="character" w:customStyle="1" w:styleId="WW8Num206z1">
    <w:name w:val="WW8Num206z1"/>
    <w:rsid w:val="00CC01A5"/>
    <w:rPr>
      <w:rFonts w:ascii="Courier New" w:hAnsi="Courier New" w:cs="Courier New" w:hint="default"/>
    </w:rPr>
  </w:style>
  <w:style w:type="character" w:customStyle="1" w:styleId="WW8Num206z2">
    <w:name w:val="WW8Num206z2"/>
    <w:rsid w:val="00CC01A5"/>
    <w:rPr>
      <w:rFonts w:ascii="Wingdings" w:hAnsi="Wingdings" w:hint="default"/>
    </w:rPr>
  </w:style>
  <w:style w:type="character" w:customStyle="1" w:styleId="WW8Num206z3">
    <w:name w:val="WW8Num206z3"/>
    <w:rsid w:val="00CC01A5"/>
    <w:rPr>
      <w:rFonts w:ascii="Symbol" w:hAnsi="Symbol" w:hint="default"/>
    </w:rPr>
  </w:style>
  <w:style w:type="character" w:customStyle="1" w:styleId="WW8Num207z0">
    <w:name w:val="WW8Num207z0"/>
    <w:rsid w:val="00CC01A5"/>
    <w:rPr>
      <w:rFonts w:ascii="Symbol" w:hAnsi="Symbol" w:hint="default"/>
      <w:sz w:val="20"/>
    </w:rPr>
  </w:style>
  <w:style w:type="character" w:customStyle="1" w:styleId="WW8Num213z0">
    <w:name w:val="WW8Num213z0"/>
    <w:rsid w:val="00CC01A5"/>
    <w:rPr>
      <w:rFonts w:ascii="Symbol" w:hAnsi="Symbol" w:hint="default"/>
      <w:sz w:val="20"/>
    </w:rPr>
  </w:style>
  <w:style w:type="character" w:customStyle="1" w:styleId="WW8Num214z0">
    <w:name w:val="WW8Num214z0"/>
    <w:rsid w:val="00CC01A5"/>
    <w:rPr>
      <w:rFonts w:ascii="Symbol" w:hAnsi="Symbol" w:hint="default"/>
    </w:rPr>
  </w:style>
  <w:style w:type="character" w:customStyle="1" w:styleId="WW8Num214z1">
    <w:name w:val="WW8Num214z1"/>
    <w:rsid w:val="00CC01A5"/>
    <w:rPr>
      <w:rFonts w:ascii="Courier New" w:hAnsi="Courier New" w:cs="Courier New" w:hint="default"/>
    </w:rPr>
  </w:style>
  <w:style w:type="character" w:customStyle="1" w:styleId="WW8Num220z0">
    <w:name w:val="WW8Num220z0"/>
    <w:rsid w:val="00CC01A5"/>
    <w:rPr>
      <w:u w:val="single"/>
    </w:rPr>
  </w:style>
  <w:style w:type="character" w:customStyle="1" w:styleId="WW8Num228z0">
    <w:name w:val="WW8Num228z0"/>
    <w:rsid w:val="00CC01A5"/>
    <w:rPr>
      <w:rFonts w:ascii="Symbol" w:hAnsi="Symbol" w:hint="default"/>
      <w:sz w:val="20"/>
    </w:rPr>
  </w:style>
  <w:style w:type="character" w:customStyle="1" w:styleId="WW8Num228z1">
    <w:name w:val="WW8Num228z1"/>
    <w:rsid w:val="00CC01A5"/>
    <w:rPr>
      <w:rFonts w:ascii="Courier New" w:hAnsi="Courier New" w:cs="Courier New" w:hint="default"/>
      <w:sz w:val="20"/>
    </w:rPr>
  </w:style>
  <w:style w:type="character" w:customStyle="1" w:styleId="WW8Num228z2">
    <w:name w:val="WW8Num228z2"/>
    <w:rsid w:val="00CC01A5"/>
    <w:rPr>
      <w:rFonts w:ascii="Wingdings" w:hAnsi="Wingdings" w:hint="default"/>
      <w:sz w:val="20"/>
    </w:rPr>
  </w:style>
  <w:style w:type="character" w:customStyle="1" w:styleId="WW8Num236z0">
    <w:name w:val="WW8Num236z0"/>
    <w:rsid w:val="00CC01A5"/>
    <w:rPr>
      <w:rFonts w:ascii="Symbol" w:eastAsia="Times New Roman" w:hAnsi="Symbol" w:hint="default"/>
    </w:rPr>
  </w:style>
  <w:style w:type="character" w:customStyle="1" w:styleId="WW8Num236z1">
    <w:name w:val="WW8Num236z1"/>
    <w:rsid w:val="00CC01A5"/>
    <w:rPr>
      <w:rFonts w:ascii="Courier New" w:hAnsi="Courier New" w:cs="Courier New" w:hint="default"/>
    </w:rPr>
  </w:style>
  <w:style w:type="character" w:customStyle="1" w:styleId="WW8Num236z2">
    <w:name w:val="WW8Num236z2"/>
    <w:rsid w:val="00CC01A5"/>
    <w:rPr>
      <w:rFonts w:ascii="Wingdings" w:hAnsi="Wingdings" w:hint="default"/>
    </w:rPr>
  </w:style>
  <w:style w:type="character" w:customStyle="1" w:styleId="WW8Num236z3">
    <w:name w:val="WW8Num236z3"/>
    <w:rsid w:val="00CC01A5"/>
    <w:rPr>
      <w:rFonts w:ascii="Symbol" w:hAnsi="Symbol" w:hint="default"/>
    </w:rPr>
  </w:style>
  <w:style w:type="character" w:customStyle="1" w:styleId="WW8Num239z0">
    <w:name w:val="WW8Num239z0"/>
    <w:rsid w:val="00CC01A5"/>
    <w:rPr>
      <w:rFonts w:ascii="Times New Roman" w:eastAsia="Times New Roman" w:hAnsi="Times New Roman" w:cs="Times New Roman" w:hint="default"/>
    </w:rPr>
  </w:style>
  <w:style w:type="character" w:customStyle="1" w:styleId="WW8Num239z1">
    <w:name w:val="WW8Num239z1"/>
    <w:rsid w:val="00CC01A5"/>
    <w:rPr>
      <w:rFonts w:ascii="Courier New" w:hAnsi="Courier New" w:cs="Courier New" w:hint="default"/>
    </w:rPr>
  </w:style>
  <w:style w:type="character" w:customStyle="1" w:styleId="WW8Num239z2">
    <w:name w:val="WW8Num239z2"/>
    <w:rsid w:val="00CC01A5"/>
    <w:rPr>
      <w:rFonts w:ascii="Wingdings" w:hAnsi="Wingdings" w:hint="default"/>
    </w:rPr>
  </w:style>
  <w:style w:type="character" w:customStyle="1" w:styleId="WW8Num239z3">
    <w:name w:val="WW8Num239z3"/>
    <w:rsid w:val="00CC01A5"/>
    <w:rPr>
      <w:rFonts w:ascii="Symbol" w:hAnsi="Symbol" w:hint="default"/>
    </w:rPr>
  </w:style>
  <w:style w:type="character" w:customStyle="1" w:styleId="NumberingSymbols">
    <w:name w:val="Numbering Symbols"/>
    <w:rsid w:val="00CC01A5"/>
    <w:rPr>
      <w:rFonts w:ascii="Garamond" w:hAnsi="Garamond" w:hint="default"/>
    </w:rPr>
  </w:style>
  <w:style w:type="character" w:customStyle="1" w:styleId="Bullets">
    <w:name w:val="Bullets"/>
    <w:rsid w:val="00CC01A5"/>
    <w:rPr>
      <w:rFonts w:ascii="StarSymbol" w:eastAsia="StarSymbol" w:hAnsi="StarSymbol" w:cs="StarSymbol" w:hint="default"/>
      <w:sz w:val="18"/>
      <w:szCs w:val="18"/>
    </w:rPr>
  </w:style>
  <w:style w:type="character" w:customStyle="1" w:styleId="lqqtgroup">
    <w:name w:val="lqqtgroup"/>
    <w:basedOn w:val="DefaultParagraphFont"/>
    <w:rsid w:val="00CC01A5"/>
  </w:style>
  <w:style w:type="character" w:customStyle="1" w:styleId="quotedtooltip">
    <w:name w:val="quotedtooltip"/>
    <w:basedOn w:val="DefaultParagraphFont"/>
    <w:rsid w:val="00CC01A5"/>
  </w:style>
  <w:style w:type="character" w:customStyle="1" w:styleId="quotedtooltipbox">
    <w:name w:val="quotedtooltipbox"/>
    <w:basedOn w:val="DefaultParagraphFont"/>
    <w:rsid w:val="00CC01A5"/>
  </w:style>
  <w:style w:type="character" w:customStyle="1" w:styleId="mwlivequotes">
    <w:name w:val="mwlivequotes"/>
    <w:basedOn w:val="DefaultParagraphFont"/>
    <w:rsid w:val="00CC01A5"/>
  </w:style>
  <w:style w:type="character" w:customStyle="1" w:styleId="lastlabel">
    <w:name w:val="lastlabel"/>
    <w:basedOn w:val="DefaultParagraphFont"/>
    <w:rsid w:val="00CC01A5"/>
  </w:style>
  <w:style w:type="character" w:customStyle="1" w:styleId="lb07">
    <w:name w:val="lb07"/>
    <w:basedOn w:val="DefaultParagraphFont"/>
    <w:rsid w:val="00CC01A5"/>
  </w:style>
  <w:style w:type="character" w:customStyle="1" w:styleId="qted">
    <w:name w:val="qted"/>
    <w:basedOn w:val="DefaultParagraphFont"/>
    <w:rsid w:val="00CC01A5"/>
  </w:style>
  <w:style w:type="character" w:customStyle="1" w:styleId="t14">
    <w:name w:val="t14"/>
    <w:basedOn w:val="DefaultParagraphFont"/>
    <w:rsid w:val="00CC01A5"/>
  </w:style>
  <w:style w:type="character" w:customStyle="1" w:styleId="nfakpe">
    <w:name w:val="nfakpe"/>
    <w:basedOn w:val="DefaultParagraphFont"/>
    <w:rsid w:val="00CC01A5"/>
  </w:style>
  <w:style w:type="character" w:customStyle="1" w:styleId="DebateBlockCharChar">
    <w:name w:val="Debate Block Char Char"/>
    <w:basedOn w:val="DefaultParagraphFont"/>
    <w:rsid w:val="00CC01A5"/>
    <w:rPr>
      <w:rFonts w:ascii="Arial" w:hAnsi="Arial" w:cs="Arial" w:hint="default"/>
      <w:b/>
      <w:bCs/>
      <w:kern w:val="32"/>
      <w:sz w:val="36"/>
      <w:szCs w:val="32"/>
      <w:u w:val="single"/>
    </w:rPr>
  </w:style>
  <w:style w:type="character" w:customStyle="1" w:styleId="citsource">
    <w:name w:val="citsource"/>
    <w:basedOn w:val="DefaultParagraphFont"/>
    <w:rsid w:val="00CC01A5"/>
  </w:style>
  <w:style w:type="character" w:customStyle="1" w:styleId="sc">
    <w:name w:val="sc"/>
    <w:basedOn w:val="DefaultParagraphFont"/>
    <w:rsid w:val="00CC01A5"/>
  </w:style>
  <w:style w:type="character" w:customStyle="1" w:styleId="atime">
    <w:name w:val="atime"/>
    <w:basedOn w:val="DefaultParagraphFont"/>
    <w:rsid w:val="00CC01A5"/>
  </w:style>
  <w:style w:type="character" w:customStyle="1" w:styleId="unreadChar">
    <w:name w:val="unread Char"/>
    <w:basedOn w:val="DefaultParagraphFont"/>
    <w:rsid w:val="00CC01A5"/>
    <w:rPr>
      <w:szCs w:val="24"/>
      <w:lang w:val="en-US" w:eastAsia="en-US" w:bidi="ar-SA"/>
    </w:rPr>
  </w:style>
  <w:style w:type="character" w:customStyle="1" w:styleId="Internetlink1">
    <w:name w:val="Internet link1"/>
    <w:rsid w:val="00CC01A5"/>
    <w:rPr>
      <w:color w:val="000080"/>
      <w:u w:val="single"/>
    </w:rPr>
  </w:style>
  <w:style w:type="character" w:customStyle="1" w:styleId="underliningChar3">
    <w:name w:val="underlining Char"/>
    <w:basedOn w:val="DefaultParagraphFont"/>
    <w:rsid w:val="00CC01A5"/>
    <w:rPr>
      <w:b/>
      <w:bCs w:val="0"/>
      <w:szCs w:val="24"/>
      <w:u w:val="single"/>
      <w:lang w:val="en-US" w:eastAsia="en-US" w:bidi="ar-SA"/>
    </w:rPr>
  </w:style>
  <w:style w:type="character" w:customStyle="1" w:styleId="notreadChar">
    <w:name w:val="not read Char"/>
    <w:basedOn w:val="DefaultParagraphFont"/>
    <w:rsid w:val="00CC01A5"/>
    <w:rPr>
      <w:sz w:val="18"/>
      <w:szCs w:val="24"/>
      <w:lang w:val="en-US" w:eastAsia="en-US" w:bidi="ar-SA"/>
    </w:rPr>
  </w:style>
  <w:style w:type="character" w:customStyle="1" w:styleId="journalname">
    <w:name w:val="journalname"/>
    <w:basedOn w:val="DefaultParagraphFont"/>
    <w:rsid w:val="00CC01A5"/>
  </w:style>
  <w:style w:type="character" w:customStyle="1" w:styleId="insideheadline">
    <w:name w:val="insideheadline"/>
    <w:basedOn w:val="DefaultParagraphFont"/>
    <w:rsid w:val="00CC01A5"/>
  </w:style>
  <w:style w:type="character" w:customStyle="1" w:styleId="mwlivequotesupdelayed">
    <w:name w:val="mwlivequotes up delayed"/>
    <w:basedOn w:val="DefaultParagraphFont"/>
    <w:rsid w:val="00CC01A5"/>
  </w:style>
  <w:style w:type="character" w:customStyle="1" w:styleId="mwlivequotesdowndelayed">
    <w:name w:val="mwlivequotes down delayed"/>
    <w:basedOn w:val="DefaultParagraphFont"/>
    <w:rsid w:val="00CC01A5"/>
  </w:style>
  <w:style w:type="character" w:customStyle="1" w:styleId="shirttail">
    <w:name w:val="shirttail"/>
    <w:basedOn w:val="DefaultParagraphFont"/>
    <w:rsid w:val="00CC01A5"/>
  </w:style>
  <w:style w:type="character" w:customStyle="1" w:styleId="definition">
    <w:name w:val="definition"/>
    <w:basedOn w:val="DefaultParagraphFont"/>
    <w:rsid w:val="00CC01A5"/>
  </w:style>
  <w:style w:type="character" w:customStyle="1" w:styleId="CardTextCharCharChar">
    <w:name w:val="Card Text Char Char Char"/>
    <w:basedOn w:val="DefaultParagraphFont"/>
    <w:rsid w:val="00CC01A5"/>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CC01A5"/>
    <w:rPr>
      <w:rFonts w:ascii="Arial Narrow" w:hAnsi="Arial Narrow" w:hint="default"/>
      <w:sz w:val="18"/>
      <w:u w:val="single"/>
    </w:rPr>
  </w:style>
  <w:style w:type="character" w:customStyle="1" w:styleId="UnderlineStyleCharCharChar">
    <w:name w:val="Underline Style Char Char Char"/>
    <w:basedOn w:val="DefaultParagraphFont"/>
    <w:rsid w:val="00CC01A5"/>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CC01A5"/>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CC01A5"/>
    <w:rPr>
      <w:rFonts w:ascii="Arial" w:hAnsi="Arial" w:cs="Arial" w:hint="default"/>
      <w:b/>
      <w:bCs/>
      <w:color w:val="990000"/>
      <w:sz w:val="26"/>
      <w:szCs w:val="26"/>
    </w:rPr>
  </w:style>
  <w:style w:type="character" w:customStyle="1" w:styleId="bodytitle1">
    <w:name w:val="bodytitle1"/>
    <w:basedOn w:val="DefaultParagraphFont"/>
    <w:rsid w:val="00CC01A5"/>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CC01A5"/>
  </w:style>
  <w:style w:type="character" w:customStyle="1" w:styleId="style114style118">
    <w:name w:val="style114 style118"/>
    <w:basedOn w:val="DefaultParagraphFont"/>
    <w:rsid w:val="00CC01A5"/>
  </w:style>
  <w:style w:type="character" w:customStyle="1" w:styleId="hint">
    <w:name w:val="hint"/>
    <w:basedOn w:val="DefaultParagraphFont"/>
    <w:rsid w:val="00CC01A5"/>
  </w:style>
  <w:style w:type="character" w:customStyle="1" w:styleId="flw">
    <w:name w:val="flw"/>
    <w:basedOn w:val="DefaultParagraphFont"/>
    <w:rsid w:val="00CC01A5"/>
  </w:style>
  <w:style w:type="character" w:customStyle="1" w:styleId="illustration">
    <w:name w:val="illustration"/>
    <w:basedOn w:val="DefaultParagraphFont"/>
    <w:rsid w:val="00CC01A5"/>
  </w:style>
  <w:style w:type="character" w:customStyle="1" w:styleId="StyleArialNarrowBoldThickunderline">
    <w:name w:val="Style Arial Narrow Bold Thick underline"/>
    <w:basedOn w:val="DefaultParagraphFont"/>
    <w:rsid w:val="00CC01A5"/>
    <w:rPr>
      <w:rFonts w:ascii="Arial Narrow" w:hAnsi="Arial Narrow" w:hint="default"/>
      <w:b/>
      <w:bCs/>
      <w:u w:val="thick"/>
    </w:rPr>
  </w:style>
  <w:style w:type="character" w:customStyle="1" w:styleId="subtitlesarticles1">
    <w:name w:val="subtitles_articles1"/>
    <w:basedOn w:val="DefaultParagraphFont"/>
    <w:rsid w:val="00CC01A5"/>
    <w:rPr>
      <w:rFonts w:ascii="Verdana" w:hAnsi="Verdana" w:cs="Times New Roman" w:hint="default"/>
      <w:b/>
      <w:bCs/>
      <w:color w:val="000000"/>
      <w:sz w:val="20"/>
      <w:szCs w:val="20"/>
    </w:rPr>
  </w:style>
  <w:style w:type="character" w:customStyle="1" w:styleId="fulstoryreporter">
    <w:name w:val="ful_storyreporter"/>
    <w:basedOn w:val="DefaultParagraphFont"/>
    <w:rsid w:val="00CC01A5"/>
  </w:style>
  <w:style w:type="character" w:customStyle="1" w:styleId="editsection">
    <w:name w:val="editsection"/>
    <w:basedOn w:val="DefaultParagraphFont"/>
    <w:rsid w:val="00CC01A5"/>
  </w:style>
  <w:style w:type="character" w:customStyle="1" w:styleId="StyleArial12ptBlack">
    <w:name w:val="Style Arial 12 pt Black"/>
    <w:basedOn w:val="DefaultParagraphFont"/>
    <w:rsid w:val="00CC01A5"/>
    <w:rPr>
      <w:rFonts w:ascii="Garamond" w:hAnsi="Garamond" w:hint="default"/>
      <w:color w:val="000000"/>
      <w:sz w:val="20"/>
      <w:u w:val="single"/>
    </w:rPr>
  </w:style>
  <w:style w:type="character" w:customStyle="1" w:styleId="StyleArialBlack">
    <w:name w:val="Style Arial Black"/>
    <w:basedOn w:val="DefaultParagraphFont"/>
    <w:rsid w:val="00CC01A5"/>
    <w:rPr>
      <w:rFonts w:ascii="Garamond" w:hAnsi="Garamond" w:hint="default"/>
      <w:color w:val="000000"/>
      <w:sz w:val="14"/>
    </w:rPr>
  </w:style>
  <w:style w:type="character" w:customStyle="1" w:styleId="Style11ptBorderSinglesolidlineAuto05ptLinewidth">
    <w:name w:val="Style 11 pt Border: : (Single solid line Auto  0.5 pt Line width)"/>
    <w:rsid w:val="00CC01A5"/>
    <w:rPr>
      <w:sz w:val="20"/>
      <w:bdr w:val="single" w:sz="4" w:space="0" w:color="auto" w:frame="1"/>
    </w:rPr>
  </w:style>
  <w:style w:type="character" w:customStyle="1" w:styleId="StyleUnderlineChar6CharCharCharCharCharCharCharChar11">
    <w:name w:val="Style Underline Char6 Char Char Char Char Char Char Char Char + 11 ..."/>
    <w:rsid w:val="00CC01A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C01A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C01A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C01A5"/>
    <w:rPr>
      <w:sz w:val="20"/>
      <w:szCs w:val="24"/>
      <w:u w:val="single"/>
      <w:bdr w:val="single" w:sz="4" w:space="0" w:color="auto" w:frame="1"/>
      <w:lang w:val="en-US" w:eastAsia="en-US" w:bidi="ar-SA"/>
    </w:rPr>
  </w:style>
  <w:style w:type="character" w:customStyle="1" w:styleId="StyleLatinGaramondUnderline">
    <w:name w:val="Style (Latin) Garamond Underline"/>
    <w:rsid w:val="00CC01A5"/>
    <w:rPr>
      <w:rFonts w:ascii="Times New Roman" w:hAnsi="Times New Roman" w:cs="Times New Roman" w:hint="default"/>
      <w:sz w:val="20"/>
      <w:u w:val="single"/>
    </w:rPr>
  </w:style>
  <w:style w:type="character" w:customStyle="1" w:styleId="StyleLatinGaramond">
    <w:name w:val="Style (Latin) Garamond"/>
    <w:rsid w:val="00CC01A5"/>
    <w:rPr>
      <w:rFonts w:ascii="Times New Roman" w:hAnsi="Times New Roman" w:cs="Times New Roman" w:hint="default"/>
      <w:sz w:val="20"/>
    </w:rPr>
  </w:style>
  <w:style w:type="character" w:customStyle="1" w:styleId="CardChar21">
    <w:name w:val="Card Char2"/>
    <w:basedOn w:val="DefaultParagraphFont"/>
    <w:rsid w:val="00CC01A5"/>
    <w:rPr>
      <w:rFonts w:ascii="Times New Roman" w:eastAsia="Times New Roman" w:hAnsi="Times New Roman" w:cs="Times New Roman" w:hint="default"/>
      <w:bCs/>
      <w:color w:val="000000"/>
      <w:sz w:val="20"/>
      <w:szCs w:val="20"/>
    </w:rPr>
  </w:style>
  <w:style w:type="character" w:customStyle="1" w:styleId="A17">
    <w:name w:val="A17"/>
    <w:rsid w:val="00CC01A5"/>
    <w:rPr>
      <w:rFonts w:ascii="Baskerville" w:hAnsi="Baskerville" w:cs="Baskerville" w:hint="default"/>
      <w:color w:val="000000"/>
      <w:sz w:val="12"/>
      <w:szCs w:val="12"/>
    </w:rPr>
  </w:style>
  <w:style w:type="character" w:customStyle="1" w:styleId="A14">
    <w:name w:val="A14"/>
    <w:rsid w:val="00CC01A5"/>
    <w:rPr>
      <w:rFonts w:ascii="Frutiger 45 Light" w:hAnsi="Frutiger 45 Light" w:cs="Frutiger 45 Light" w:hint="default"/>
      <w:b/>
      <w:bCs/>
      <w:i/>
      <w:iCs/>
      <w:color w:val="000000"/>
      <w:sz w:val="36"/>
      <w:szCs w:val="36"/>
    </w:rPr>
  </w:style>
  <w:style w:type="character" w:customStyle="1" w:styleId="A20">
    <w:name w:val="A20"/>
    <w:rsid w:val="00CC01A5"/>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CC01A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CC01A5"/>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CC01A5"/>
    <w:rPr>
      <w:rFonts w:ascii="Arial" w:hAnsi="Arial" w:cs="Arial" w:hint="default"/>
      <w:b/>
      <w:bCs/>
      <w:sz w:val="24"/>
      <w:szCs w:val="26"/>
      <w:lang w:val="en-US" w:eastAsia="en-US" w:bidi="ar-SA"/>
    </w:rPr>
  </w:style>
  <w:style w:type="character" w:customStyle="1" w:styleId="brief-smalltext0">
    <w:name w:val="brief-smalltext"/>
    <w:basedOn w:val="DefaultParagraphFont"/>
    <w:rsid w:val="00CC01A5"/>
  </w:style>
  <w:style w:type="character" w:customStyle="1" w:styleId="style53">
    <w:name w:val="style5"/>
    <w:basedOn w:val="DefaultParagraphFont"/>
    <w:rsid w:val="00CC01A5"/>
  </w:style>
  <w:style w:type="character" w:customStyle="1" w:styleId="TagCharCharCharCharCharChar">
    <w:name w:val="Tag Char Char Char Char Char Char"/>
    <w:rsid w:val="00CC01A5"/>
    <w:rPr>
      <w:rFonts w:ascii="Arial" w:hAnsi="Arial" w:cs="Arial" w:hint="default"/>
      <w:b/>
      <w:bCs/>
      <w:sz w:val="24"/>
      <w:szCs w:val="26"/>
      <w:lang w:val="en-US" w:eastAsia="en-US" w:bidi="ar-SA"/>
    </w:rPr>
  </w:style>
  <w:style w:type="character" w:customStyle="1" w:styleId="pmterms3">
    <w:name w:val="pmterms3"/>
    <w:basedOn w:val="DefaultParagraphFont"/>
    <w:rsid w:val="00CC01A5"/>
  </w:style>
  <w:style w:type="character" w:customStyle="1" w:styleId="interiorheadline">
    <w:name w:val="interiorheadline"/>
    <w:basedOn w:val="DefaultParagraphFont"/>
    <w:rsid w:val="00CC01A5"/>
  </w:style>
  <w:style w:type="character" w:customStyle="1" w:styleId="Heading31CharCharCharChar1">
    <w:name w:val="Heading 31 Char Char Char Char1"/>
    <w:rsid w:val="00CC01A5"/>
    <w:rPr>
      <w:rFonts w:ascii="Arial" w:hAnsi="Arial" w:cs="Arial" w:hint="default"/>
      <w:b/>
      <w:bCs/>
      <w:sz w:val="24"/>
      <w:szCs w:val="26"/>
      <w:lang w:val="en-US" w:eastAsia="en-US" w:bidi="ar-SA"/>
    </w:rPr>
  </w:style>
  <w:style w:type="character" w:customStyle="1" w:styleId="Heading31CharCharChar">
    <w:name w:val="Heading 31 Char Char Char"/>
    <w:rsid w:val="00CC01A5"/>
    <w:rPr>
      <w:rFonts w:ascii="Arial" w:hAnsi="Arial" w:cs="Arial" w:hint="default"/>
      <w:b/>
      <w:bCs/>
      <w:sz w:val="24"/>
      <w:szCs w:val="26"/>
      <w:lang w:val="en-US" w:eastAsia="en-US" w:bidi="ar-SA"/>
    </w:rPr>
  </w:style>
  <w:style w:type="character" w:customStyle="1" w:styleId="author-bio-box">
    <w:name w:val="author-bio-box"/>
    <w:basedOn w:val="DefaultParagraphFont"/>
    <w:rsid w:val="00CC01A5"/>
  </w:style>
  <w:style w:type="character" w:customStyle="1" w:styleId="SubtitleChar2">
    <w:name w:val="Subtitle Char2"/>
    <w:basedOn w:val="DefaultParagraphFont"/>
    <w:uiPriority w:val="11"/>
    <w:rsid w:val="00CC01A5"/>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CC01A5"/>
  </w:style>
  <w:style w:type="character" w:customStyle="1" w:styleId="cit-first-element">
    <w:name w:val="cit-first-element"/>
    <w:basedOn w:val="DefaultParagraphFont"/>
    <w:rsid w:val="00CC01A5"/>
  </w:style>
  <w:style w:type="character" w:customStyle="1" w:styleId="StyleThickunderline1">
    <w:name w:val="Style Thick underline1"/>
    <w:basedOn w:val="DefaultParagraphFont"/>
    <w:rsid w:val="00CC01A5"/>
    <w:rPr>
      <w:u w:val="single"/>
    </w:rPr>
  </w:style>
  <w:style w:type="character" w:customStyle="1" w:styleId="UnderlineChar6">
    <w:name w:val="UnderlineChar"/>
    <w:rsid w:val="00CC01A5"/>
    <w:rPr>
      <w:sz w:val="24"/>
      <w:u w:val="single"/>
    </w:rPr>
  </w:style>
  <w:style w:type="character" w:customStyle="1" w:styleId="Bodytext10NotItalic">
    <w:name w:val="Body text (10) + Not Italic"/>
    <w:basedOn w:val="Bodytext10"/>
    <w:uiPriority w:val="99"/>
    <w:rsid w:val="00CC01A5"/>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CC01A5"/>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CC01A5"/>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CC01A5"/>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CC01A5"/>
    <w:rPr>
      <w:rFonts w:ascii="Times New Roman" w:hAnsi="Times New Roman" w:cs="Times New Roman"/>
      <w:b/>
      <w:bCs/>
      <w:sz w:val="20"/>
      <w:szCs w:val="20"/>
      <w:shd w:val="clear" w:color="auto" w:fill="FFFFFF"/>
    </w:rPr>
  </w:style>
  <w:style w:type="character" w:customStyle="1" w:styleId="debatenormal0">
    <w:name w:val="debatenormal"/>
    <w:rsid w:val="00CC01A5"/>
  </w:style>
  <w:style w:type="character" w:customStyle="1" w:styleId="m-3509721146805615350gmail-styleunderline">
    <w:name w:val="m_-3509721146805615350gmail-styleunderline"/>
    <w:basedOn w:val="DefaultParagraphFont"/>
    <w:rsid w:val="00CC01A5"/>
  </w:style>
  <w:style w:type="character" w:customStyle="1" w:styleId="m5776082503052064917gmail-style13ptbold">
    <w:name w:val="m_5776082503052064917gmail-style13ptbold"/>
    <w:basedOn w:val="DefaultParagraphFont"/>
    <w:rsid w:val="00CC01A5"/>
  </w:style>
  <w:style w:type="character" w:customStyle="1" w:styleId="m5776082503052064917gmail-styleunderline">
    <w:name w:val="m_5776082503052064917gmail-styleunderline"/>
    <w:basedOn w:val="DefaultParagraphFont"/>
    <w:rsid w:val="00CC01A5"/>
  </w:style>
  <w:style w:type="character" w:customStyle="1" w:styleId="TagsChar1">
    <w:name w:val="Tags Char1"/>
    <w:aliases w:val="Super Script Char1,TagStyle Char1"/>
    <w:basedOn w:val="DefaultParagraphFont"/>
    <w:rsid w:val="00CC01A5"/>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CC01A5"/>
    <w:rPr>
      <w:color w:val="2B579A"/>
      <w:shd w:val="clear" w:color="auto" w:fill="E6E6E6"/>
    </w:rPr>
  </w:style>
  <w:style w:type="character" w:customStyle="1" w:styleId="m6370699461968006786gmail-styleunderline">
    <w:name w:val="m_6370699461968006786gmail-styleunderline"/>
    <w:basedOn w:val="DefaultParagraphFont"/>
    <w:rsid w:val="00CC01A5"/>
  </w:style>
  <w:style w:type="character" w:customStyle="1" w:styleId="Mention2">
    <w:name w:val="Mention2"/>
    <w:basedOn w:val="DefaultParagraphFont"/>
    <w:uiPriority w:val="99"/>
    <w:semiHidden/>
    <w:rsid w:val="00CC01A5"/>
    <w:rPr>
      <w:color w:val="2B579A"/>
      <w:shd w:val="clear" w:color="auto" w:fill="E6E6E6"/>
    </w:rPr>
  </w:style>
  <w:style w:type="character" w:customStyle="1" w:styleId="m-8793234324905335251gmail-style13ptbold">
    <w:name w:val="m_-8793234324905335251gmail-style13ptbold"/>
    <w:basedOn w:val="DefaultParagraphFont"/>
    <w:rsid w:val="00CC01A5"/>
  </w:style>
  <w:style w:type="character" w:customStyle="1" w:styleId="m3965771245576658108gmail-styleunderline">
    <w:name w:val="m_3965771245576658108gmail-styleunderline"/>
    <w:basedOn w:val="DefaultParagraphFont"/>
    <w:rsid w:val="00CC01A5"/>
  </w:style>
  <w:style w:type="character" w:customStyle="1" w:styleId="BodytextItalic">
    <w:name w:val="Body text + Italic"/>
    <w:aliases w:val="Body text + CordiaUPC,12 pt,Body text + 9 pt"/>
    <w:uiPriority w:val="99"/>
    <w:rsid w:val="00CC01A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CC01A5"/>
    <w:rPr>
      <w:rFonts w:ascii="Candara" w:hAnsi="Candara" w:cs="Candara" w:hint="default"/>
      <w:i/>
      <w:iCs/>
      <w:sz w:val="18"/>
      <w:szCs w:val="18"/>
    </w:rPr>
  </w:style>
  <w:style w:type="character" w:customStyle="1" w:styleId="FontStyle290">
    <w:name w:val="Font Style290"/>
    <w:basedOn w:val="DefaultParagraphFont"/>
    <w:uiPriority w:val="99"/>
    <w:rsid w:val="00CC01A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C01A5"/>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CC01A5"/>
  </w:style>
  <w:style w:type="character" w:customStyle="1" w:styleId="overlay">
    <w:name w:val="overlay"/>
    <w:basedOn w:val="DefaultParagraphFont"/>
    <w:rsid w:val="00CC01A5"/>
  </w:style>
  <w:style w:type="character" w:customStyle="1" w:styleId="adtext0">
    <w:name w:val="adtext"/>
    <w:basedOn w:val="DefaultParagraphFont"/>
    <w:rsid w:val="00CC01A5"/>
  </w:style>
  <w:style w:type="character" w:customStyle="1" w:styleId="qu730rj69h">
    <w:name w:val="qu730rj69h"/>
    <w:basedOn w:val="DefaultParagraphFont"/>
    <w:rsid w:val="00CC01A5"/>
  </w:style>
  <w:style w:type="character" w:customStyle="1" w:styleId="lmy74qr12z">
    <w:name w:val="lmy74qr12z"/>
    <w:basedOn w:val="DefaultParagraphFont"/>
    <w:rsid w:val="00CC01A5"/>
  </w:style>
  <w:style w:type="character" w:customStyle="1" w:styleId="icr880">
    <w:name w:val="icr880"/>
    <w:basedOn w:val="DefaultParagraphFont"/>
    <w:rsid w:val="00CC01A5"/>
  </w:style>
  <w:style w:type="character" w:customStyle="1" w:styleId="hx23q54">
    <w:name w:val="hx23q54"/>
    <w:basedOn w:val="DefaultParagraphFont"/>
    <w:rsid w:val="00CC01A5"/>
  </w:style>
  <w:style w:type="character" w:customStyle="1" w:styleId="m-5348258726587825636gmail-style13ptbold">
    <w:name w:val="m_-5348258726587825636gmail-style13ptbold"/>
    <w:basedOn w:val="DefaultParagraphFont"/>
    <w:rsid w:val="00CC01A5"/>
  </w:style>
  <w:style w:type="character" w:customStyle="1" w:styleId="m-5348258726587825636gmail-styleunderline">
    <w:name w:val="m_-5348258726587825636gmail-styleunderline"/>
    <w:basedOn w:val="DefaultParagraphFont"/>
    <w:rsid w:val="00CC01A5"/>
  </w:style>
  <w:style w:type="character" w:customStyle="1" w:styleId="Char1">
    <w:name w:val="Char1"/>
    <w:basedOn w:val="DefaultParagraphFont"/>
    <w:rsid w:val="00CC01A5"/>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CC01A5"/>
  </w:style>
  <w:style w:type="character" w:customStyle="1" w:styleId="m489902567989944824gmail-styleunderline">
    <w:name w:val="m_489902567989944824gmail-styleunderline"/>
    <w:basedOn w:val="DefaultParagraphFont"/>
    <w:rsid w:val="00CC01A5"/>
  </w:style>
  <w:style w:type="character" w:customStyle="1" w:styleId="Mention3">
    <w:name w:val="Mention3"/>
    <w:basedOn w:val="DefaultParagraphFont"/>
    <w:uiPriority w:val="99"/>
    <w:semiHidden/>
    <w:rsid w:val="00CC01A5"/>
    <w:rPr>
      <w:color w:val="2B579A"/>
      <w:shd w:val="clear" w:color="auto" w:fill="E6E6E6"/>
    </w:rPr>
  </w:style>
  <w:style w:type="character" w:customStyle="1" w:styleId="m-5251091010484660064gmail-style13ptbold">
    <w:name w:val="m_-5251091010484660064gmail-style13ptbold"/>
    <w:basedOn w:val="DefaultParagraphFont"/>
    <w:rsid w:val="00CC01A5"/>
  </w:style>
  <w:style w:type="character" w:customStyle="1" w:styleId="m-5251091010484660064gmail-styleunderline">
    <w:name w:val="m_-5251091010484660064gmail-styleunderline"/>
    <w:basedOn w:val="DefaultParagraphFont"/>
    <w:rsid w:val="00CC01A5"/>
  </w:style>
  <w:style w:type="character" w:customStyle="1" w:styleId="tablecaption1">
    <w:name w:val="tablecaption"/>
    <w:basedOn w:val="DefaultParagraphFont"/>
    <w:rsid w:val="00CC01A5"/>
  </w:style>
  <w:style w:type="character" w:customStyle="1" w:styleId="StyleLatinHelvetica105ptBlack">
    <w:name w:val="Style (Latin) Helvetica 10.5 pt Black"/>
    <w:basedOn w:val="DefaultParagraphFont"/>
    <w:rsid w:val="00CC01A5"/>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CC01A5"/>
  </w:style>
  <w:style w:type="character" w:customStyle="1" w:styleId="m-413333960618644972gmail-styleunderline">
    <w:name w:val="m_-413333960618644972gmail-styleunderline"/>
    <w:basedOn w:val="DefaultParagraphFont"/>
    <w:rsid w:val="00CC01A5"/>
  </w:style>
  <w:style w:type="character" w:customStyle="1" w:styleId="m8314098763611656848gmail-stylestylebold12pt">
    <w:name w:val="m_8314098763611656848gmail-stylestylebold12pt"/>
    <w:basedOn w:val="DefaultParagraphFont"/>
    <w:rsid w:val="00CC01A5"/>
  </w:style>
  <w:style w:type="character" w:customStyle="1" w:styleId="m8314098763611656848gmail-styleboldunderline">
    <w:name w:val="m_8314098763611656848gmail-styleboldunderline"/>
    <w:basedOn w:val="DefaultParagraphFont"/>
    <w:rsid w:val="00CC01A5"/>
  </w:style>
  <w:style w:type="character" w:customStyle="1" w:styleId="tChar">
    <w:name w:val="t Char"/>
    <w:rsid w:val="00CC01A5"/>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CC01A5"/>
    <w:rPr>
      <w:color w:val="2B579A"/>
      <w:shd w:val="clear" w:color="auto" w:fill="E6E6E6"/>
    </w:rPr>
  </w:style>
  <w:style w:type="character" w:customStyle="1" w:styleId="m-895152127622952443gmail-style13ptbold">
    <w:name w:val="m_-895152127622952443gmail-style13ptbold"/>
    <w:basedOn w:val="DefaultParagraphFont"/>
    <w:rsid w:val="00CC01A5"/>
  </w:style>
  <w:style w:type="character" w:customStyle="1" w:styleId="m4133802843404377303gmail-style13ptbold">
    <w:name w:val="m_4133802843404377303gmail-style13ptbold"/>
    <w:basedOn w:val="DefaultParagraphFont"/>
    <w:rsid w:val="00CC01A5"/>
  </w:style>
  <w:style w:type="character" w:customStyle="1" w:styleId="m4133802843404377303gmail-styleunderline">
    <w:name w:val="m_4133802843404377303gmail-styleunderline"/>
    <w:basedOn w:val="DefaultParagraphFont"/>
    <w:rsid w:val="00CC01A5"/>
  </w:style>
  <w:style w:type="character" w:customStyle="1" w:styleId="m1864609289044096952gmail-style13ptbold">
    <w:name w:val="m_1864609289044096952gmail-style13ptbold"/>
    <w:basedOn w:val="DefaultParagraphFont"/>
    <w:rsid w:val="00CC01A5"/>
  </w:style>
  <w:style w:type="character" w:customStyle="1" w:styleId="m-2434640214339110092gmail-style13ptbold">
    <w:name w:val="m_-2434640214339110092gmail-style13ptbold"/>
    <w:basedOn w:val="DefaultParagraphFont"/>
    <w:rsid w:val="00CC01A5"/>
  </w:style>
  <w:style w:type="character" w:customStyle="1" w:styleId="m-2434640214339110092gmail-styleunderline">
    <w:name w:val="m_-2434640214339110092gmail-styleunderline"/>
    <w:basedOn w:val="DefaultParagraphFont"/>
    <w:rsid w:val="00CC01A5"/>
  </w:style>
  <w:style w:type="character" w:customStyle="1" w:styleId="m-3350902899047358468gmail-styleunderline">
    <w:name w:val="m_-3350902899047358468gmail-styleunderline"/>
    <w:basedOn w:val="DefaultParagraphFont"/>
    <w:rsid w:val="00CC01A5"/>
  </w:style>
  <w:style w:type="character" w:customStyle="1" w:styleId="m462447500549623171gmail-style13ptbold">
    <w:name w:val="m_462447500549623171gmail-style13ptbold"/>
    <w:basedOn w:val="DefaultParagraphFont"/>
    <w:rsid w:val="00CC01A5"/>
  </w:style>
  <w:style w:type="character" w:customStyle="1" w:styleId="m462447500549623171gmail-styleunderline">
    <w:name w:val="m_462447500549623171gmail-styleunderline"/>
    <w:basedOn w:val="DefaultParagraphFont"/>
    <w:rsid w:val="00CC01A5"/>
  </w:style>
  <w:style w:type="character" w:customStyle="1" w:styleId="arttitle">
    <w:name w:val="art_title"/>
    <w:basedOn w:val="DefaultParagraphFont"/>
    <w:rsid w:val="00CC01A5"/>
  </w:style>
  <w:style w:type="character" w:customStyle="1" w:styleId="serialtitle">
    <w:name w:val="serial_title"/>
    <w:basedOn w:val="DefaultParagraphFont"/>
    <w:rsid w:val="00CC01A5"/>
  </w:style>
  <w:style w:type="character" w:customStyle="1" w:styleId="volumeissue">
    <w:name w:val="volume_issue"/>
    <w:basedOn w:val="DefaultParagraphFont"/>
    <w:rsid w:val="00CC01A5"/>
  </w:style>
  <w:style w:type="character" w:customStyle="1" w:styleId="pagerange">
    <w:name w:val="page_range"/>
    <w:basedOn w:val="DefaultParagraphFont"/>
    <w:rsid w:val="00CC01A5"/>
  </w:style>
  <w:style w:type="character" w:customStyle="1" w:styleId="doilink">
    <w:name w:val="doi_link"/>
    <w:basedOn w:val="DefaultParagraphFont"/>
    <w:rsid w:val="00CC01A5"/>
  </w:style>
  <w:style w:type="character" w:customStyle="1" w:styleId="headingnumber">
    <w:name w:val="headingnumber"/>
    <w:basedOn w:val="DefaultParagraphFont"/>
    <w:rsid w:val="00CC01A5"/>
  </w:style>
  <w:style w:type="character" w:customStyle="1" w:styleId="internalref">
    <w:name w:val="internalref"/>
    <w:basedOn w:val="DefaultParagraphFont"/>
    <w:rsid w:val="00CC01A5"/>
  </w:style>
  <w:style w:type="character" w:customStyle="1" w:styleId="articlepage-articlebody-firstletter">
    <w:name w:val="articlepage-articlebody-firstletter"/>
    <w:basedOn w:val="DefaultParagraphFont"/>
    <w:rsid w:val="00CC01A5"/>
  </w:style>
  <w:style w:type="character" w:customStyle="1" w:styleId="hubidentifier">
    <w:name w:val="hub_identifier"/>
    <w:basedOn w:val="DefaultParagraphFont"/>
    <w:rsid w:val="00CC01A5"/>
  </w:style>
  <w:style w:type="character" w:customStyle="1" w:styleId="auszeichnungkursiv">
    <w:name w:val="auszeichnungkursiv"/>
    <w:basedOn w:val="DefaultParagraphFont"/>
    <w:rsid w:val="00CC01A5"/>
  </w:style>
  <w:style w:type="character" w:customStyle="1" w:styleId="tabgrafikformalbezeichnungnr">
    <w:name w:val="tabgrafikformalbezeichnungnr"/>
    <w:basedOn w:val="DefaultParagraphFont"/>
    <w:rsid w:val="00CC01A5"/>
  </w:style>
  <w:style w:type="character" w:customStyle="1" w:styleId="m-268162420547309261gmail-stylestylebold12pt">
    <w:name w:val="m_-268162420547309261gmail-stylestylebold12pt"/>
    <w:basedOn w:val="DefaultParagraphFont"/>
    <w:rsid w:val="00CC01A5"/>
  </w:style>
  <w:style w:type="character" w:customStyle="1" w:styleId="m-268162420547309261gmail-styleboldunderline">
    <w:name w:val="m_-268162420547309261gmail-styleboldunderline"/>
    <w:basedOn w:val="DefaultParagraphFont"/>
    <w:rsid w:val="00CC01A5"/>
  </w:style>
  <w:style w:type="character" w:customStyle="1" w:styleId="m-5621139387307470627gmail-style13ptbold">
    <w:name w:val="m_-5621139387307470627gmail-style13ptbold"/>
    <w:basedOn w:val="DefaultParagraphFont"/>
    <w:rsid w:val="00CC01A5"/>
  </w:style>
  <w:style w:type="character" w:customStyle="1" w:styleId="m-5621139387307470627gmail-styleunderline">
    <w:name w:val="m_-5621139387307470627gmail-styleunderline"/>
    <w:basedOn w:val="DefaultParagraphFont"/>
    <w:rsid w:val="00CC01A5"/>
  </w:style>
  <w:style w:type="character" w:customStyle="1" w:styleId="m-4930835733434609408gmail-style13ptbold">
    <w:name w:val="m_-4930835733434609408gmail-style13ptbold"/>
    <w:basedOn w:val="DefaultParagraphFont"/>
    <w:rsid w:val="00CC01A5"/>
  </w:style>
  <w:style w:type="character" w:customStyle="1" w:styleId="m-4930835733434609408gmail-styleunderline">
    <w:name w:val="m_-4930835733434609408gmail-styleunderline"/>
    <w:basedOn w:val="DefaultParagraphFont"/>
    <w:rsid w:val="00CC01A5"/>
  </w:style>
  <w:style w:type="character" w:customStyle="1" w:styleId="m-2456650549122369157gmail-style13ptbold">
    <w:name w:val="m_-2456650549122369157gmail-style13ptbold"/>
    <w:basedOn w:val="DefaultParagraphFont"/>
    <w:rsid w:val="00CC01A5"/>
  </w:style>
  <w:style w:type="character" w:customStyle="1" w:styleId="m-2456650549122369157gmail-styleunderline">
    <w:name w:val="m_-2456650549122369157gmail-styleunderline"/>
    <w:basedOn w:val="DefaultParagraphFont"/>
    <w:rsid w:val="00CC01A5"/>
  </w:style>
  <w:style w:type="character" w:customStyle="1" w:styleId="mdash">
    <w:name w:val="mdash"/>
    <w:basedOn w:val="DefaultParagraphFont"/>
    <w:rsid w:val="00CC01A5"/>
  </w:style>
  <w:style w:type="character" w:customStyle="1" w:styleId="untext">
    <w:name w:val="untext"/>
    <w:basedOn w:val="DefaultParagraphFont"/>
    <w:rsid w:val="00CC01A5"/>
  </w:style>
  <w:style w:type="character" w:customStyle="1" w:styleId="css-1ly73wi">
    <w:name w:val="css-1ly73wi"/>
    <w:basedOn w:val="DefaultParagraphFont"/>
    <w:rsid w:val="00CC01A5"/>
  </w:style>
  <w:style w:type="character" w:customStyle="1" w:styleId="e-navigation-primary-itemlink-text">
    <w:name w:val="e-navigation-primary-item__link-text"/>
    <w:basedOn w:val="DefaultParagraphFont"/>
    <w:rsid w:val="00CC01A5"/>
  </w:style>
  <w:style w:type="character" w:customStyle="1" w:styleId="e-site-header-buttonlink-text">
    <w:name w:val="e-site-header-button__link-text"/>
    <w:basedOn w:val="DefaultParagraphFont"/>
    <w:rsid w:val="00CC01A5"/>
  </w:style>
  <w:style w:type="character" w:customStyle="1" w:styleId="bylineauthor-name">
    <w:name w:val="byline__author-name"/>
    <w:basedOn w:val="DefaultParagraphFont"/>
    <w:rsid w:val="00CC01A5"/>
  </w:style>
  <w:style w:type="character" w:customStyle="1" w:styleId="component-content">
    <w:name w:val="component-content"/>
    <w:basedOn w:val="DefaultParagraphFont"/>
    <w:rsid w:val="00CC01A5"/>
  </w:style>
  <w:style w:type="character" w:customStyle="1" w:styleId="comment-countnumber">
    <w:name w:val="comment-count__number"/>
    <w:basedOn w:val="DefaultParagraphFont"/>
    <w:rsid w:val="00CC01A5"/>
  </w:style>
  <w:style w:type="character" w:customStyle="1" w:styleId="lead-asset-caption">
    <w:name w:val="lead-asset-caption"/>
    <w:basedOn w:val="DefaultParagraphFont"/>
    <w:rsid w:val="00CC01A5"/>
  </w:style>
  <w:style w:type="character" w:customStyle="1" w:styleId="lead-asset-copyright">
    <w:name w:val="lead-asset-copyright"/>
    <w:basedOn w:val="DefaultParagraphFont"/>
    <w:rsid w:val="00CC01A5"/>
  </w:style>
  <w:style w:type="character" w:customStyle="1" w:styleId="lead-asset-copyright-label">
    <w:name w:val="lead-asset-copyright-label"/>
    <w:basedOn w:val="DefaultParagraphFont"/>
    <w:rsid w:val="00CC01A5"/>
  </w:style>
  <w:style w:type="character" w:customStyle="1" w:styleId="mfirst-letter">
    <w:name w:val="m_first-letter"/>
    <w:basedOn w:val="DefaultParagraphFont"/>
    <w:rsid w:val="00CC01A5"/>
  </w:style>
  <w:style w:type="character" w:customStyle="1" w:styleId="block-headinglabel">
    <w:name w:val="block-heading__label"/>
    <w:basedOn w:val="DefaultParagraphFont"/>
    <w:rsid w:val="00CC01A5"/>
  </w:style>
  <w:style w:type="character" w:customStyle="1" w:styleId="social-followlabel">
    <w:name w:val="social-follow__label"/>
    <w:basedOn w:val="DefaultParagraphFont"/>
    <w:rsid w:val="00CC01A5"/>
  </w:style>
  <w:style w:type="character" w:customStyle="1" w:styleId="mmeta-property">
    <w:name w:val="m_meta-property"/>
    <w:basedOn w:val="DefaultParagraphFont"/>
    <w:rsid w:val="00CC01A5"/>
  </w:style>
  <w:style w:type="character" w:customStyle="1" w:styleId="mmeta-propertydate-date">
    <w:name w:val="m_meta-property__date-date"/>
    <w:basedOn w:val="DefaultParagraphFont"/>
    <w:rsid w:val="00CC01A5"/>
  </w:style>
  <w:style w:type="character" w:customStyle="1" w:styleId="mmeta-propertydate-separator">
    <w:name w:val="m_meta-property__date-separator"/>
    <w:basedOn w:val="DefaultParagraphFont"/>
    <w:rsid w:val="00CC01A5"/>
  </w:style>
  <w:style w:type="character" w:customStyle="1" w:styleId="mmeta-propertydate-time">
    <w:name w:val="m_meta-property__date-time"/>
    <w:basedOn w:val="DefaultParagraphFont"/>
    <w:rsid w:val="00CC01A5"/>
  </w:style>
  <w:style w:type="character" w:customStyle="1" w:styleId="live-indicatortext">
    <w:name w:val="live-indicator__text"/>
    <w:basedOn w:val="DefaultParagraphFont"/>
    <w:rsid w:val="00CC01A5"/>
  </w:style>
  <w:style w:type="character" w:customStyle="1" w:styleId="sr-only">
    <w:name w:val="sr-only"/>
    <w:basedOn w:val="DefaultParagraphFont"/>
    <w:rsid w:val="00CC01A5"/>
  </w:style>
  <w:style w:type="character" w:customStyle="1" w:styleId="site-footerback-to-top-text">
    <w:name w:val="site-footer__back-to-top-text"/>
    <w:basedOn w:val="DefaultParagraphFont"/>
    <w:rsid w:val="00CC01A5"/>
  </w:style>
  <w:style w:type="character" w:customStyle="1" w:styleId="site-footersocial-description">
    <w:name w:val="site-footer__social-description"/>
    <w:basedOn w:val="DefaultParagraphFont"/>
    <w:rsid w:val="00CC01A5"/>
  </w:style>
  <w:style w:type="character" w:customStyle="1" w:styleId="hgkelc">
    <w:name w:val="hgkelc"/>
    <w:basedOn w:val="DefaultParagraphFont"/>
    <w:rsid w:val="00CC01A5"/>
  </w:style>
  <w:style w:type="character" w:customStyle="1" w:styleId="hi">
    <w:name w:val="hi"/>
    <w:basedOn w:val="DefaultParagraphFont"/>
    <w:rsid w:val="00CC01A5"/>
  </w:style>
  <w:style w:type="character" w:customStyle="1" w:styleId="Heading3Char10">
    <w:name w:val="Heading 3 Char1"/>
    <w:aliases w:val="Block Char2"/>
    <w:basedOn w:val="DefaultParagraphFont"/>
    <w:uiPriority w:val="2"/>
    <w:semiHidden/>
    <w:rsid w:val="00CC01A5"/>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CC01A5"/>
  </w:style>
  <w:style w:type="character" w:customStyle="1" w:styleId="username-1a8oiy">
    <w:name w:val="username-1a8oiy"/>
    <w:basedOn w:val="DefaultParagraphFont"/>
    <w:rsid w:val="00CC01A5"/>
  </w:style>
  <w:style w:type="character" w:customStyle="1" w:styleId="timestamp-3zcmnb">
    <w:name w:val="timestamp-3zcmnb"/>
    <w:basedOn w:val="DefaultParagraphFont"/>
    <w:rsid w:val="00CC01A5"/>
  </w:style>
  <w:style w:type="character" w:customStyle="1" w:styleId="position-relative">
    <w:name w:val="position-relative"/>
    <w:basedOn w:val="DefaultParagraphFont"/>
    <w:rsid w:val="00CC01A5"/>
  </w:style>
  <w:style w:type="character" w:customStyle="1" w:styleId="uabb-heading-text">
    <w:name w:val="uabb-heading-text"/>
    <w:basedOn w:val="DefaultParagraphFont"/>
    <w:rsid w:val="00CC01A5"/>
  </w:style>
  <w:style w:type="character" w:customStyle="1" w:styleId="css-4w91ra">
    <w:name w:val="css-4w91ra"/>
    <w:basedOn w:val="DefaultParagraphFont"/>
    <w:rsid w:val="00CC01A5"/>
  </w:style>
  <w:style w:type="character" w:customStyle="1" w:styleId="css-0">
    <w:name w:val="css-0"/>
    <w:basedOn w:val="DefaultParagraphFont"/>
    <w:rsid w:val="00CC01A5"/>
  </w:style>
  <w:style w:type="character" w:customStyle="1" w:styleId="css-19ln2d8">
    <w:name w:val="css-19ln2d8"/>
    <w:basedOn w:val="DefaultParagraphFont"/>
    <w:rsid w:val="00CC01A5"/>
  </w:style>
  <w:style w:type="character" w:customStyle="1" w:styleId="dk-covertitle">
    <w:name w:val="dk-cover__title"/>
    <w:basedOn w:val="DefaultParagraphFont"/>
    <w:rsid w:val="00CC01A5"/>
  </w:style>
  <w:style w:type="character" w:customStyle="1" w:styleId="dpvwyc">
    <w:name w:val="dpvwyc"/>
    <w:basedOn w:val="DefaultParagraphFont"/>
    <w:rsid w:val="00CC01A5"/>
  </w:style>
  <w:style w:type="character" w:customStyle="1" w:styleId="edited-3sfazf">
    <w:name w:val="edited-3sfazf"/>
    <w:basedOn w:val="DefaultParagraphFont"/>
    <w:rsid w:val="00CC01A5"/>
  </w:style>
  <w:style w:type="table" w:styleId="TableClassic1">
    <w:name w:val="Table Classic 1"/>
    <w:basedOn w:val="TableNormal"/>
    <w:unhideWhenUsed/>
    <w:rsid w:val="00CC01A5"/>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CC01A5"/>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CC01A5"/>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CC01A5"/>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CC01A5"/>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CC01A5"/>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CC01A5"/>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CC01A5"/>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CC01A5"/>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CC01A5"/>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CC01A5"/>
    <w:pPr>
      <w:spacing w:after="200" w:line="276" w:lineRule="auto"/>
      <w:ind w:left="400" w:hanging="200"/>
    </w:pPr>
    <w:rPr>
      <w:bCs/>
    </w:rPr>
  </w:style>
  <w:style w:type="paragraph" w:styleId="Index3">
    <w:name w:val="index 3"/>
    <w:basedOn w:val="Normal"/>
    <w:next w:val="Normal"/>
    <w:autoRedefine/>
    <w:unhideWhenUsed/>
    <w:rsid w:val="00CC01A5"/>
    <w:pPr>
      <w:spacing w:after="200" w:line="276" w:lineRule="auto"/>
      <w:ind w:left="600" w:hanging="200"/>
    </w:pPr>
    <w:rPr>
      <w:bCs/>
    </w:rPr>
  </w:style>
  <w:style w:type="paragraph" w:styleId="Index4">
    <w:name w:val="index 4"/>
    <w:basedOn w:val="Normal"/>
    <w:next w:val="Normal"/>
    <w:autoRedefine/>
    <w:unhideWhenUsed/>
    <w:rsid w:val="00CC01A5"/>
    <w:pPr>
      <w:spacing w:after="200" w:line="276" w:lineRule="auto"/>
      <w:ind w:left="800" w:hanging="200"/>
    </w:pPr>
    <w:rPr>
      <w:bCs/>
    </w:rPr>
  </w:style>
  <w:style w:type="paragraph" w:styleId="Index5">
    <w:name w:val="index 5"/>
    <w:basedOn w:val="Normal"/>
    <w:next w:val="Normal"/>
    <w:autoRedefine/>
    <w:unhideWhenUsed/>
    <w:rsid w:val="00CC01A5"/>
    <w:pPr>
      <w:spacing w:after="200" w:line="276" w:lineRule="auto"/>
      <w:ind w:left="1000" w:hanging="200"/>
    </w:pPr>
    <w:rPr>
      <w:bCs/>
    </w:rPr>
  </w:style>
  <w:style w:type="paragraph" w:styleId="Index6">
    <w:name w:val="index 6"/>
    <w:basedOn w:val="Normal"/>
    <w:next w:val="Normal"/>
    <w:autoRedefine/>
    <w:unhideWhenUsed/>
    <w:rsid w:val="00CC01A5"/>
    <w:pPr>
      <w:spacing w:after="200" w:line="276" w:lineRule="auto"/>
      <w:ind w:left="1200" w:hanging="200"/>
    </w:pPr>
    <w:rPr>
      <w:bCs/>
    </w:rPr>
  </w:style>
  <w:style w:type="paragraph" w:styleId="Index7">
    <w:name w:val="index 7"/>
    <w:basedOn w:val="Normal"/>
    <w:next w:val="Normal"/>
    <w:autoRedefine/>
    <w:unhideWhenUsed/>
    <w:rsid w:val="00CC01A5"/>
    <w:pPr>
      <w:spacing w:after="200" w:line="276" w:lineRule="auto"/>
      <w:ind w:left="1400" w:hanging="200"/>
    </w:pPr>
    <w:rPr>
      <w:bCs/>
    </w:rPr>
  </w:style>
  <w:style w:type="paragraph" w:styleId="Index8">
    <w:name w:val="index 8"/>
    <w:basedOn w:val="Normal"/>
    <w:next w:val="Normal"/>
    <w:autoRedefine/>
    <w:unhideWhenUsed/>
    <w:rsid w:val="00CC01A5"/>
    <w:pPr>
      <w:spacing w:after="200" w:line="276" w:lineRule="auto"/>
      <w:ind w:left="1600" w:hanging="200"/>
    </w:pPr>
    <w:rPr>
      <w:bCs/>
    </w:rPr>
  </w:style>
  <w:style w:type="paragraph" w:styleId="Index9">
    <w:name w:val="index 9"/>
    <w:basedOn w:val="Normal"/>
    <w:next w:val="Normal"/>
    <w:autoRedefine/>
    <w:unhideWhenUsed/>
    <w:rsid w:val="00CC01A5"/>
    <w:pPr>
      <w:spacing w:after="200" w:line="276" w:lineRule="auto"/>
      <w:ind w:left="1800" w:hanging="200"/>
    </w:pPr>
    <w:rPr>
      <w:bCs/>
    </w:rPr>
  </w:style>
  <w:style w:type="paragraph" w:styleId="TOC2">
    <w:name w:val="toc 2"/>
    <w:basedOn w:val="Normal"/>
    <w:next w:val="Normal"/>
    <w:autoRedefine/>
    <w:unhideWhenUsed/>
    <w:rsid w:val="00CC01A5"/>
    <w:pPr>
      <w:spacing w:after="0" w:line="240" w:lineRule="auto"/>
      <w:ind w:left="200"/>
    </w:pPr>
    <w:rPr>
      <w:rFonts w:eastAsia="Calibri"/>
      <w:color w:val="000000"/>
    </w:rPr>
  </w:style>
  <w:style w:type="paragraph" w:styleId="TOC3">
    <w:name w:val="toc 3"/>
    <w:basedOn w:val="Normal"/>
    <w:next w:val="Normal"/>
    <w:autoRedefine/>
    <w:unhideWhenUsed/>
    <w:rsid w:val="00CC01A5"/>
    <w:pPr>
      <w:spacing w:after="0" w:line="240" w:lineRule="auto"/>
      <w:ind w:left="400"/>
    </w:pPr>
    <w:rPr>
      <w:rFonts w:eastAsia="Calibri"/>
      <w:color w:val="000000"/>
    </w:rPr>
  </w:style>
  <w:style w:type="paragraph" w:styleId="TOC4">
    <w:name w:val="toc 4"/>
    <w:basedOn w:val="Normal"/>
    <w:next w:val="Normal"/>
    <w:autoRedefine/>
    <w:unhideWhenUsed/>
    <w:rsid w:val="00CC01A5"/>
    <w:pPr>
      <w:spacing w:before="240" w:after="0" w:line="240" w:lineRule="auto"/>
    </w:pPr>
    <w:rPr>
      <w:b/>
      <w:u w:val="single"/>
    </w:rPr>
  </w:style>
  <w:style w:type="paragraph" w:styleId="TOC5">
    <w:name w:val="toc 5"/>
    <w:basedOn w:val="Normal"/>
    <w:next w:val="Normal"/>
    <w:autoRedefine/>
    <w:unhideWhenUsed/>
    <w:rsid w:val="00CC01A5"/>
    <w:pPr>
      <w:spacing w:after="0" w:line="240" w:lineRule="auto"/>
      <w:ind w:left="800"/>
    </w:pPr>
    <w:rPr>
      <w:rFonts w:eastAsia="Calibri"/>
      <w:color w:val="000000"/>
    </w:rPr>
  </w:style>
  <w:style w:type="paragraph" w:styleId="TOC6">
    <w:name w:val="toc 6"/>
    <w:basedOn w:val="Normal"/>
    <w:next w:val="Normal"/>
    <w:autoRedefine/>
    <w:unhideWhenUsed/>
    <w:rsid w:val="00CC01A5"/>
    <w:pPr>
      <w:spacing w:after="0" w:line="240" w:lineRule="auto"/>
      <w:ind w:left="1000"/>
    </w:pPr>
    <w:rPr>
      <w:rFonts w:eastAsia="Calibri"/>
      <w:color w:val="000000"/>
    </w:rPr>
  </w:style>
  <w:style w:type="paragraph" w:styleId="TOC7">
    <w:name w:val="toc 7"/>
    <w:basedOn w:val="Normal"/>
    <w:next w:val="Normal"/>
    <w:autoRedefine/>
    <w:unhideWhenUsed/>
    <w:rsid w:val="00CC01A5"/>
    <w:pPr>
      <w:spacing w:after="0" w:line="240" w:lineRule="auto"/>
      <w:ind w:left="1200"/>
    </w:pPr>
    <w:rPr>
      <w:rFonts w:eastAsia="Calibri"/>
      <w:color w:val="000000"/>
    </w:rPr>
  </w:style>
  <w:style w:type="paragraph" w:styleId="TOC8">
    <w:name w:val="toc 8"/>
    <w:basedOn w:val="Normal"/>
    <w:next w:val="Normal"/>
    <w:autoRedefine/>
    <w:unhideWhenUsed/>
    <w:rsid w:val="00CC01A5"/>
    <w:pPr>
      <w:spacing w:after="0" w:line="240" w:lineRule="auto"/>
      <w:ind w:left="1400"/>
    </w:pPr>
    <w:rPr>
      <w:rFonts w:eastAsia="Calibri"/>
      <w:color w:val="000000"/>
    </w:rPr>
  </w:style>
  <w:style w:type="paragraph" w:styleId="TOC9">
    <w:name w:val="toc 9"/>
    <w:basedOn w:val="Normal"/>
    <w:next w:val="Normal"/>
    <w:autoRedefine/>
    <w:unhideWhenUsed/>
    <w:rsid w:val="00CC01A5"/>
    <w:pPr>
      <w:spacing w:after="0" w:line="240" w:lineRule="auto"/>
      <w:ind w:left="1600"/>
    </w:pPr>
    <w:rPr>
      <w:rFonts w:eastAsia="Calibri"/>
      <w:color w:val="000000"/>
    </w:rPr>
  </w:style>
  <w:style w:type="paragraph" w:styleId="NormalIndent">
    <w:name w:val="Normal Indent"/>
    <w:basedOn w:val="Normal"/>
    <w:unhideWhenUsed/>
    <w:rsid w:val="00CC01A5"/>
    <w:pPr>
      <w:spacing w:after="0" w:line="240" w:lineRule="auto"/>
      <w:ind w:left="720"/>
    </w:pPr>
  </w:style>
  <w:style w:type="paragraph" w:styleId="IndexHeading">
    <w:name w:val="index heading"/>
    <w:basedOn w:val="Normal"/>
    <w:next w:val="Index1"/>
    <w:unhideWhenUsed/>
    <w:rsid w:val="00CC01A5"/>
    <w:pPr>
      <w:spacing w:after="200" w:line="276" w:lineRule="auto"/>
    </w:pPr>
    <w:rPr>
      <w:bCs/>
    </w:rPr>
  </w:style>
  <w:style w:type="paragraph" w:styleId="EnvelopeAddress">
    <w:name w:val="envelope address"/>
    <w:basedOn w:val="Normal"/>
    <w:unhideWhenUsed/>
    <w:rsid w:val="00CC01A5"/>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CC01A5"/>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CC01A5"/>
    <w:pPr>
      <w:spacing w:before="120" w:line="256" w:lineRule="auto"/>
    </w:pPr>
    <w:rPr>
      <w:rFonts w:ascii="Times New Roman" w:eastAsia="Calibri" w:hAnsi="Times New Roman" w:cs="Times New Roman"/>
    </w:rPr>
  </w:style>
  <w:style w:type="paragraph" w:styleId="List">
    <w:name w:val="List"/>
    <w:basedOn w:val="BodyText"/>
    <w:uiPriority w:val="99"/>
    <w:unhideWhenUsed/>
    <w:rsid w:val="00CC01A5"/>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CC01A5"/>
    <w:rPr>
      <w:rFonts w:eastAsia="Times New Roman"/>
      <w:color w:val="auto"/>
    </w:rPr>
  </w:style>
  <w:style w:type="paragraph" w:styleId="ListBullet2">
    <w:name w:val="List Bullet 2"/>
    <w:basedOn w:val="Normal"/>
    <w:unhideWhenUsed/>
    <w:rsid w:val="00CC01A5"/>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CC01A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CC01A5"/>
    <w:rPr>
      <w:rFonts w:ascii="Calibri" w:hAnsi="Calibri" w:cs="Arial"/>
      <w:sz w:val="22"/>
    </w:rPr>
  </w:style>
  <w:style w:type="paragraph" w:styleId="TOCHeading">
    <w:name w:val="TOC Heading"/>
    <w:basedOn w:val="Heading1"/>
    <w:next w:val="Normal"/>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CC01A5"/>
  </w:style>
  <w:style w:type="paragraph" w:customStyle="1" w:styleId="norma">
    <w:name w:val="norma"/>
    <w:basedOn w:val="Normal"/>
    <w:uiPriority w:val="99"/>
    <w:qFormat/>
    <w:rsid w:val="00CC01A5"/>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CC01A5"/>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CC01A5"/>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CC01A5"/>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CC01A5"/>
  </w:style>
  <w:style w:type="character" w:customStyle="1" w:styleId="Bodytext2NotBold">
    <w:name w:val="Body text (2) + Not Bold"/>
    <w:basedOn w:val="Bodytext33"/>
    <w:rsid w:val="00CC01A5"/>
  </w:style>
  <w:style w:type="character" w:customStyle="1" w:styleId="Bodytext23">
    <w:name w:val="Body text (2)"/>
    <w:basedOn w:val="Bodytext33"/>
    <w:rsid w:val="00CC01A5"/>
  </w:style>
  <w:style w:type="character" w:customStyle="1" w:styleId="Bodytext301">
    <w:name w:val="Body text (30)"/>
    <w:basedOn w:val="Bodytext3TimesNewRoman"/>
    <w:rsid w:val="00CC01A5"/>
  </w:style>
  <w:style w:type="character" w:customStyle="1" w:styleId="Tableofcontents150">
    <w:name w:val="Table of contents (15)"/>
    <w:basedOn w:val="StyleBox12pt"/>
    <w:rsid w:val="00CC01A5"/>
  </w:style>
  <w:style w:type="character" w:customStyle="1" w:styleId="Bodytext1150">
    <w:name w:val="Body text (115)"/>
    <w:basedOn w:val="Picturecaption2Spacing0ptExact"/>
    <w:rsid w:val="00CC01A5"/>
  </w:style>
  <w:style w:type="character" w:customStyle="1" w:styleId="Bodytext680">
    <w:name w:val="Body text (68)"/>
    <w:basedOn w:val="Heading162SmallCaps"/>
    <w:rsid w:val="00CC01A5"/>
  </w:style>
  <w:style w:type="character" w:customStyle="1" w:styleId="Picturecaption190">
    <w:name w:val="Picture caption (19)"/>
    <w:basedOn w:val="Picturecaption27Spacing0pt"/>
    <w:rsid w:val="00CC01A5"/>
  </w:style>
  <w:style w:type="character" w:customStyle="1" w:styleId="Bodytext350">
    <w:name w:val="Body text (35)"/>
    <w:basedOn w:val="Picturecaption190"/>
    <w:rsid w:val="00CC01A5"/>
  </w:style>
  <w:style w:type="character" w:customStyle="1" w:styleId="Bodytext1570">
    <w:name w:val="Body text (157)"/>
    <w:basedOn w:val="Bodytext39"/>
    <w:rsid w:val="00CC01A5"/>
  </w:style>
  <w:style w:type="character" w:customStyle="1" w:styleId="Bodytext157Spacing0pt">
    <w:name w:val="Body text (157) + Spacing 0 pt"/>
    <w:basedOn w:val="Bodytext39"/>
    <w:rsid w:val="00CC01A5"/>
  </w:style>
  <w:style w:type="paragraph" w:customStyle="1" w:styleId="StyleHeading4TagNotBold">
    <w:name w:val="Style Heading 4Tag + Not Bold"/>
    <w:basedOn w:val="Normal"/>
    <w:rsid w:val="00CC01A5"/>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CC01A5"/>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CC01A5"/>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CC01A5"/>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CC01A5"/>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CC01A5"/>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CC01A5"/>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CC01A5"/>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CC01A5"/>
  </w:style>
  <w:style w:type="numbering" w:customStyle="1" w:styleId="1ai1">
    <w:name w:val="1 / a / i1"/>
    <w:rsid w:val="00CC01A5"/>
    <w:pPr>
      <w:numPr>
        <w:numId w:val="16"/>
      </w:numPr>
    </w:pPr>
  </w:style>
  <w:style w:type="numbering" w:styleId="1ai">
    <w:name w:val="Outline List 1"/>
    <w:basedOn w:val="NoList"/>
    <w:unhideWhenUsed/>
    <w:rsid w:val="00CC01A5"/>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CC01A5"/>
    <w:rPr>
      <w:b/>
      <w:bCs/>
    </w:rPr>
  </w:style>
  <w:style w:type="character" w:styleId="FootnoteReference">
    <w:name w:val="footnote reference"/>
    <w:aliases w:val="FN Ref,footnote reference,fr,o,FR,(NECG) Footnote Reference"/>
    <w:basedOn w:val="DefaultParagraphFont"/>
    <w:uiPriority w:val="99"/>
    <w:unhideWhenUsed/>
    <w:qFormat/>
    <w:rsid w:val="00CC01A5"/>
  </w:style>
  <w:style w:type="character" w:styleId="PageNumber">
    <w:name w:val="page number"/>
    <w:aliases w:val="card ununderlined"/>
    <w:basedOn w:val="DefaultParagraphFont"/>
    <w:uiPriority w:val="99"/>
    <w:unhideWhenUsed/>
    <w:rsid w:val="00CC01A5"/>
  </w:style>
  <w:style w:type="character" w:styleId="HTMLCite">
    <w:name w:val="HTML Cite"/>
    <w:basedOn w:val="DefaultParagraphFont"/>
    <w:unhideWhenUsed/>
    <w:rsid w:val="00CC01A5"/>
    <w:rPr>
      <w:i/>
      <w:iCs/>
    </w:rPr>
  </w:style>
  <w:style w:type="numbering" w:customStyle="1" w:styleId="NoList1">
    <w:name w:val="No List1"/>
    <w:next w:val="NoList"/>
    <w:uiPriority w:val="99"/>
    <w:semiHidden/>
    <w:unhideWhenUsed/>
    <w:rsid w:val="00CC01A5"/>
  </w:style>
  <w:style w:type="numbering" w:customStyle="1" w:styleId="NoList2">
    <w:name w:val="No List2"/>
    <w:next w:val="NoList"/>
    <w:uiPriority w:val="99"/>
    <w:semiHidden/>
    <w:unhideWhenUsed/>
    <w:rsid w:val="00CC01A5"/>
  </w:style>
  <w:style w:type="numbering" w:customStyle="1" w:styleId="NoList11">
    <w:name w:val="No List11"/>
    <w:next w:val="NoList"/>
    <w:uiPriority w:val="99"/>
    <w:semiHidden/>
    <w:unhideWhenUsed/>
    <w:rsid w:val="00CC01A5"/>
  </w:style>
  <w:style w:type="numbering" w:customStyle="1" w:styleId="NoList3">
    <w:name w:val="No List3"/>
    <w:next w:val="NoList"/>
    <w:semiHidden/>
    <w:unhideWhenUsed/>
    <w:rsid w:val="00CC01A5"/>
  </w:style>
  <w:style w:type="numbering" w:customStyle="1" w:styleId="NoList12">
    <w:name w:val="No List12"/>
    <w:next w:val="NoList"/>
    <w:semiHidden/>
    <w:unhideWhenUsed/>
    <w:rsid w:val="00CC01A5"/>
  </w:style>
  <w:style w:type="numbering" w:customStyle="1" w:styleId="NoList21">
    <w:name w:val="No List21"/>
    <w:next w:val="NoList"/>
    <w:semiHidden/>
    <w:unhideWhenUsed/>
    <w:rsid w:val="00CC01A5"/>
  </w:style>
  <w:style w:type="numbering" w:customStyle="1" w:styleId="NoList111">
    <w:name w:val="No List111"/>
    <w:next w:val="NoList"/>
    <w:uiPriority w:val="99"/>
    <w:semiHidden/>
    <w:unhideWhenUsed/>
    <w:rsid w:val="00CC01A5"/>
  </w:style>
  <w:style w:type="numbering" w:customStyle="1" w:styleId="NoList211">
    <w:name w:val="No List211"/>
    <w:next w:val="NoList"/>
    <w:uiPriority w:val="99"/>
    <w:semiHidden/>
    <w:unhideWhenUsed/>
    <w:rsid w:val="00CC01A5"/>
  </w:style>
  <w:style w:type="numbering" w:customStyle="1" w:styleId="NoList1111">
    <w:name w:val="No List1111"/>
    <w:next w:val="NoList"/>
    <w:uiPriority w:val="99"/>
    <w:semiHidden/>
    <w:unhideWhenUsed/>
    <w:rsid w:val="00CC01A5"/>
  </w:style>
  <w:style w:type="numbering" w:customStyle="1" w:styleId="NoList4">
    <w:name w:val="No List4"/>
    <w:next w:val="NoList"/>
    <w:semiHidden/>
    <w:unhideWhenUsed/>
    <w:rsid w:val="00CC01A5"/>
  </w:style>
  <w:style w:type="numbering" w:customStyle="1" w:styleId="NoList5">
    <w:name w:val="No List5"/>
    <w:next w:val="NoList"/>
    <w:semiHidden/>
    <w:unhideWhenUsed/>
    <w:rsid w:val="00CC01A5"/>
  </w:style>
  <w:style w:type="character" w:customStyle="1" w:styleId="Tableofcontents110">
    <w:name w:val="Table of contents (11)"/>
    <w:basedOn w:val="article-quote-right"/>
    <w:rsid w:val="00CC01A5"/>
  </w:style>
  <w:style w:type="character" w:styleId="HTMLAcronym">
    <w:name w:val="HTML Acronym"/>
    <w:basedOn w:val="DefaultParagraphFont"/>
    <w:unhideWhenUsed/>
    <w:rsid w:val="00CC01A5"/>
  </w:style>
  <w:style w:type="numbering" w:customStyle="1" w:styleId="NoList6">
    <w:name w:val="No List6"/>
    <w:next w:val="NoList"/>
    <w:uiPriority w:val="99"/>
    <w:semiHidden/>
    <w:unhideWhenUsed/>
    <w:rsid w:val="00CC01A5"/>
  </w:style>
  <w:style w:type="numbering" w:customStyle="1" w:styleId="NoList7">
    <w:name w:val="No List7"/>
    <w:next w:val="NoList"/>
    <w:semiHidden/>
    <w:unhideWhenUsed/>
    <w:rsid w:val="00CC01A5"/>
  </w:style>
  <w:style w:type="numbering" w:customStyle="1" w:styleId="NoList8">
    <w:name w:val="No List8"/>
    <w:next w:val="NoList"/>
    <w:semiHidden/>
    <w:unhideWhenUsed/>
    <w:rsid w:val="00CC01A5"/>
  </w:style>
  <w:style w:type="numbering" w:customStyle="1" w:styleId="NoList9">
    <w:name w:val="No List9"/>
    <w:next w:val="NoList"/>
    <w:semiHidden/>
    <w:unhideWhenUsed/>
    <w:rsid w:val="00CC01A5"/>
  </w:style>
  <w:style w:type="numbering" w:customStyle="1" w:styleId="NoList10">
    <w:name w:val="No List10"/>
    <w:next w:val="NoList"/>
    <w:semiHidden/>
    <w:unhideWhenUsed/>
    <w:rsid w:val="00CC01A5"/>
  </w:style>
  <w:style w:type="numbering" w:customStyle="1" w:styleId="NoList13">
    <w:name w:val="No List13"/>
    <w:next w:val="NoList"/>
    <w:semiHidden/>
    <w:unhideWhenUsed/>
    <w:rsid w:val="00CC01A5"/>
  </w:style>
  <w:style w:type="numbering" w:customStyle="1" w:styleId="NoList14">
    <w:name w:val="No List14"/>
    <w:next w:val="NoList"/>
    <w:semiHidden/>
    <w:unhideWhenUsed/>
    <w:rsid w:val="00CC01A5"/>
  </w:style>
  <w:style w:type="numbering" w:customStyle="1" w:styleId="NoList15">
    <w:name w:val="No List15"/>
    <w:next w:val="NoList"/>
    <w:uiPriority w:val="99"/>
    <w:semiHidden/>
    <w:unhideWhenUsed/>
    <w:rsid w:val="00CC01A5"/>
  </w:style>
  <w:style w:type="numbering" w:customStyle="1" w:styleId="NoList16">
    <w:name w:val="No List16"/>
    <w:next w:val="NoList"/>
    <w:uiPriority w:val="99"/>
    <w:semiHidden/>
    <w:unhideWhenUsed/>
    <w:rsid w:val="00CC01A5"/>
  </w:style>
  <w:style w:type="numbering" w:customStyle="1" w:styleId="NoList17">
    <w:name w:val="No List17"/>
    <w:next w:val="NoList"/>
    <w:semiHidden/>
    <w:unhideWhenUsed/>
    <w:rsid w:val="00CC01A5"/>
  </w:style>
  <w:style w:type="numbering" w:customStyle="1" w:styleId="NoList18">
    <w:name w:val="No List18"/>
    <w:next w:val="NoList"/>
    <w:uiPriority w:val="99"/>
    <w:semiHidden/>
    <w:unhideWhenUsed/>
    <w:rsid w:val="00CC01A5"/>
  </w:style>
  <w:style w:type="numbering" w:customStyle="1" w:styleId="NoList19">
    <w:name w:val="No List19"/>
    <w:next w:val="NoList"/>
    <w:uiPriority w:val="99"/>
    <w:semiHidden/>
    <w:unhideWhenUsed/>
    <w:rsid w:val="00CC01A5"/>
  </w:style>
  <w:style w:type="numbering" w:customStyle="1" w:styleId="NoList20">
    <w:name w:val="No List20"/>
    <w:next w:val="NoList"/>
    <w:semiHidden/>
    <w:unhideWhenUsed/>
    <w:rsid w:val="00CC01A5"/>
  </w:style>
  <w:style w:type="numbering" w:customStyle="1" w:styleId="NoList31">
    <w:name w:val="No List31"/>
    <w:next w:val="NoList"/>
    <w:semiHidden/>
    <w:unhideWhenUsed/>
    <w:rsid w:val="00CC01A5"/>
  </w:style>
  <w:style w:type="numbering" w:customStyle="1" w:styleId="NoList41">
    <w:name w:val="No List41"/>
    <w:next w:val="NoList"/>
    <w:semiHidden/>
    <w:unhideWhenUsed/>
    <w:rsid w:val="00CC01A5"/>
  </w:style>
  <w:style w:type="numbering" w:customStyle="1" w:styleId="NoList51">
    <w:name w:val="No List51"/>
    <w:next w:val="NoList"/>
    <w:semiHidden/>
    <w:unhideWhenUsed/>
    <w:rsid w:val="00CC01A5"/>
  </w:style>
  <w:style w:type="numbering" w:customStyle="1" w:styleId="NoList61">
    <w:name w:val="No List61"/>
    <w:next w:val="NoList"/>
    <w:semiHidden/>
    <w:unhideWhenUsed/>
    <w:rsid w:val="00CC01A5"/>
  </w:style>
  <w:style w:type="numbering" w:customStyle="1" w:styleId="NoList71">
    <w:name w:val="No List71"/>
    <w:next w:val="NoList"/>
    <w:semiHidden/>
    <w:unhideWhenUsed/>
    <w:rsid w:val="00CC01A5"/>
  </w:style>
  <w:style w:type="numbering" w:customStyle="1" w:styleId="NoList81">
    <w:name w:val="No List81"/>
    <w:next w:val="NoList"/>
    <w:semiHidden/>
    <w:unhideWhenUsed/>
    <w:rsid w:val="00CC01A5"/>
  </w:style>
  <w:style w:type="numbering" w:customStyle="1" w:styleId="NoList91">
    <w:name w:val="No List91"/>
    <w:next w:val="NoList"/>
    <w:semiHidden/>
    <w:unhideWhenUsed/>
    <w:rsid w:val="00CC01A5"/>
  </w:style>
  <w:style w:type="numbering" w:customStyle="1" w:styleId="NoList101">
    <w:name w:val="No List101"/>
    <w:next w:val="NoList"/>
    <w:uiPriority w:val="99"/>
    <w:semiHidden/>
    <w:unhideWhenUsed/>
    <w:rsid w:val="00CC01A5"/>
  </w:style>
  <w:style w:type="numbering" w:customStyle="1" w:styleId="NoList121">
    <w:name w:val="No List121"/>
    <w:next w:val="NoList"/>
    <w:semiHidden/>
    <w:unhideWhenUsed/>
    <w:rsid w:val="00CC01A5"/>
  </w:style>
  <w:style w:type="numbering" w:customStyle="1" w:styleId="NoList131">
    <w:name w:val="No List131"/>
    <w:next w:val="NoList"/>
    <w:semiHidden/>
    <w:unhideWhenUsed/>
    <w:rsid w:val="00CC01A5"/>
  </w:style>
  <w:style w:type="numbering" w:customStyle="1" w:styleId="NoList141">
    <w:name w:val="No List141"/>
    <w:next w:val="NoList"/>
    <w:semiHidden/>
    <w:unhideWhenUsed/>
    <w:rsid w:val="00CC01A5"/>
  </w:style>
  <w:style w:type="numbering" w:customStyle="1" w:styleId="NoList22">
    <w:name w:val="No List22"/>
    <w:next w:val="NoList"/>
    <w:semiHidden/>
    <w:unhideWhenUsed/>
    <w:rsid w:val="00CC01A5"/>
  </w:style>
  <w:style w:type="numbering" w:customStyle="1" w:styleId="NoList23">
    <w:name w:val="No List23"/>
    <w:next w:val="NoList"/>
    <w:semiHidden/>
    <w:unhideWhenUsed/>
    <w:rsid w:val="00CC01A5"/>
  </w:style>
  <w:style w:type="numbering" w:customStyle="1" w:styleId="NoList24">
    <w:name w:val="No List24"/>
    <w:next w:val="NoList"/>
    <w:semiHidden/>
    <w:unhideWhenUsed/>
    <w:rsid w:val="00CC01A5"/>
  </w:style>
  <w:style w:type="numbering" w:customStyle="1" w:styleId="NoList25">
    <w:name w:val="No List25"/>
    <w:next w:val="NoList"/>
    <w:semiHidden/>
    <w:unhideWhenUsed/>
    <w:rsid w:val="00CC01A5"/>
  </w:style>
  <w:style w:type="numbering" w:customStyle="1" w:styleId="NoList11111">
    <w:name w:val="No List11111"/>
    <w:next w:val="NoList"/>
    <w:uiPriority w:val="99"/>
    <w:semiHidden/>
    <w:unhideWhenUsed/>
    <w:rsid w:val="00CC01A5"/>
  </w:style>
  <w:style w:type="numbering" w:customStyle="1" w:styleId="NoList111111">
    <w:name w:val="No List111111"/>
    <w:next w:val="NoList"/>
    <w:uiPriority w:val="99"/>
    <w:semiHidden/>
    <w:unhideWhenUsed/>
    <w:rsid w:val="00CC01A5"/>
  </w:style>
  <w:style w:type="numbering" w:customStyle="1" w:styleId="NoList1111111">
    <w:name w:val="No List1111111"/>
    <w:next w:val="NoList"/>
    <w:uiPriority w:val="99"/>
    <w:semiHidden/>
    <w:unhideWhenUsed/>
    <w:rsid w:val="00CC01A5"/>
  </w:style>
  <w:style w:type="numbering" w:customStyle="1" w:styleId="NoList11111111">
    <w:name w:val="No List11111111"/>
    <w:next w:val="NoList"/>
    <w:uiPriority w:val="99"/>
    <w:semiHidden/>
    <w:unhideWhenUsed/>
    <w:rsid w:val="00CC01A5"/>
  </w:style>
  <w:style w:type="numbering" w:customStyle="1" w:styleId="NoList111111111">
    <w:name w:val="No List111111111"/>
    <w:next w:val="NoList"/>
    <w:uiPriority w:val="99"/>
    <w:semiHidden/>
    <w:unhideWhenUsed/>
    <w:rsid w:val="00CC01A5"/>
  </w:style>
  <w:style w:type="numbering" w:customStyle="1" w:styleId="NoList1111111111">
    <w:name w:val="No List1111111111"/>
    <w:next w:val="NoList"/>
    <w:uiPriority w:val="99"/>
    <w:semiHidden/>
    <w:unhideWhenUsed/>
    <w:rsid w:val="00CC01A5"/>
  </w:style>
  <w:style w:type="numbering" w:customStyle="1" w:styleId="NoList11111111111">
    <w:name w:val="No List11111111111"/>
    <w:next w:val="NoList"/>
    <w:uiPriority w:val="99"/>
    <w:semiHidden/>
    <w:unhideWhenUsed/>
    <w:rsid w:val="00CC01A5"/>
  </w:style>
  <w:style w:type="numbering" w:customStyle="1" w:styleId="NoList111111111111">
    <w:name w:val="No List111111111111"/>
    <w:next w:val="NoList"/>
    <w:uiPriority w:val="99"/>
    <w:semiHidden/>
    <w:unhideWhenUsed/>
    <w:rsid w:val="00CC01A5"/>
  </w:style>
  <w:style w:type="numbering" w:customStyle="1" w:styleId="NoList1111111111111">
    <w:name w:val="No List1111111111111"/>
    <w:next w:val="NoList"/>
    <w:uiPriority w:val="99"/>
    <w:semiHidden/>
    <w:unhideWhenUsed/>
    <w:rsid w:val="00CC01A5"/>
  </w:style>
  <w:style w:type="numbering" w:customStyle="1" w:styleId="NoList11111111111111">
    <w:name w:val="No List11111111111111"/>
    <w:next w:val="NoList"/>
    <w:uiPriority w:val="99"/>
    <w:semiHidden/>
    <w:unhideWhenUsed/>
    <w:rsid w:val="00CC01A5"/>
  </w:style>
  <w:style w:type="numbering" w:customStyle="1" w:styleId="NoList111111111111111">
    <w:name w:val="No List111111111111111"/>
    <w:next w:val="NoList"/>
    <w:uiPriority w:val="99"/>
    <w:semiHidden/>
    <w:unhideWhenUsed/>
    <w:rsid w:val="00CC01A5"/>
  </w:style>
  <w:style w:type="numbering" w:customStyle="1" w:styleId="NoList1111111111111111">
    <w:name w:val="No List1111111111111111"/>
    <w:next w:val="NoList"/>
    <w:uiPriority w:val="99"/>
    <w:semiHidden/>
    <w:unhideWhenUsed/>
    <w:rsid w:val="00CC01A5"/>
  </w:style>
  <w:style w:type="numbering" w:customStyle="1" w:styleId="NoList11111111111111111">
    <w:name w:val="No List11111111111111111"/>
    <w:next w:val="NoList"/>
    <w:uiPriority w:val="99"/>
    <w:semiHidden/>
    <w:unhideWhenUsed/>
    <w:rsid w:val="00CC01A5"/>
  </w:style>
  <w:style w:type="paragraph" w:customStyle="1" w:styleId="after-p">
    <w:name w:val="after-p"/>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CC01A5"/>
  </w:style>
  <w:style w:type="paragraph" w:customStyle="1" w:styleId="messagelistitem-1-jvgy">
    <w:name w:val="messagelistitem-1-jvgy"/>
    <w:basedOn w:val="Normal"/>
    <w:rsid w:val="00CC01A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hyperlink" Target="https://read.dukeupress.edu/american-literature/article/89/4/761/132823/Impossible-Futures-Fictions-of-Risk-in-the-Longue" TargetMode="External"/><Relationship Id="rId3" Type="http://schemas.openxmlformats.org/officeDocument/2006/relationships/customXml" Target="../customXml/item3.xml"/><Relationship Id="rId21" Type="http://schemas.openxmlformats.org/officeDocument/2006/relationships/hyperlink" Target="https://www.middleeasteye.net/opinion/iran-israel-tensions-threat-nuclear-war-looms-large"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brookings.edu/blog/order-from-chaos/2020/04/24/covid-19-will-prolong-conflict-in-the-middle-ea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journals.ju.edu.jo/JJPS/article/view/9377/4480"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doi.org/10.1093/jiplp/jpz080" TargetMode="External"/><Relationship Id="rId28" Type="http://schemas.openxmlformats.org/officeDocument/2006/relationships/theme" Target="theme/theme1.xm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read.oecd-ilibrary.org/view/?ref=129_129919-4li7bq8asv&amp;title=COVID-19-Crisis-Response-in-MENA-Countries&amp;_ga=2.237304256.1316433697.1631849561-29263471.1631849561"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www.washingtoninstitute.org/policy-analysis/view/the-great-middle-eastern-war-of-2019"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1</Pages>
  <Words>20470</Words>
  <Characters>116679</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34</cp:revision>
  <dcterms:created xsi:type="dcterms:W3CDTF">2021-10-08T23:54:00Z</dcterms:created>
  <dcterms:modified xsi:type="dcterms:W3CDTF">2021-10-10T23:22:00Z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