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0B976" w14:textId="77777777" w:rsidR="007F5397" w:rsidRPr="007F5397" w:rsidRDefault="007F5397" w:rsidP="007F5397"/>
    <w:p w14:paraId="4E926943" w14:textId="77777777" w:rsidR="00F873ED" w:rsidRPr="00726204" w:rsidRDefault="00F873ED" w:rsidP="00F873ED">
      <w:pPr>
        <w:rPr>
          <w:rFonts w:asciiTheme="majorHAnsi" w:hAnsiTheme="majorHAnsi" w:cstheme="majorHAnsi"/>
        </w:rPr>
      </w:pPr>
    </w:p>
    <w:p w14:paraId="45475D48" w14:textId="77777777" w:rsidR="00540DB6" w:rsidRPr="00540DB6" w:rsidRDefault="00540DB6" w:rsidP="00540DB6"/>
    <w:p w14:paraId="62BE0937" w14:textId="358FAD32" w:rsidR="00752F50" w:rsidRDefault="00752F50" w:rsidP="00752F50">
      <w:pPr>
        <w:pStyle w:val="Heading1"/>
      </w:pPr>
      <w:r>
        <w:lastRenderedPageBreak/>
        <w:t>1AC</w:t>
      </w:r>
    </w:p>
    <w:p w14:paraId="09E046B6" w14:textId="77777777" w:rsidR="003C396A" w:rsidRPr="003C396A" w:rsidRDefault="003C396A" w:rsidP="003C396A"/>
    <w:p w14:paraId="495CA5FA" w14:textId="534C0C2E" w:rsidR="00CC01A5" w:rsidRPr="00726204" w:rsidRDefault="00CC01A5" w:rsidP="00CC01A5">
      <w:pPr>
        <w:pStyle w:val="Heading3"/>
        <w:rPr>
          <w:rFonts w:asciiTheme="majorHAnsi" w:hAnsiTheme="majorHAnsi" w:cstheme="majorHAnsi"/>
        </w:rPr>
      </w:pPr>
      <w:r w:rsidRPr="00726204">
        <w:rPr>
          <w:rFonts w:asciiTheme="majorHAnsi" w:hAnsiTheme="majorHAnsi" w:cstheme="majorHAnsi"/>
        </w:rPr>
        <w:lastRenderedPageBreak/>
        <w:t xml:space="preserve">Advantage </w:t>
      </w:r>
    </w:p>
    <w:p w14:paraId="02584975"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1006B49F" w14:textId="77777777" w:rsidR="00CC01A5" w:rsidRPr="00726204" w:rsidRDefault="00CC01A5" w:rsidP="00CC01A5">
      <w:pPr>
        <w:rPr>
          <w:rFonts w:asciiTheme="majorHAnsi" w:hAnsiTheme="majorHAnsi" w:cstheme="majorHAnsi"/>
        </w:rPr>
      </w:pPr>
      <w:proofErr w:type="spellStart"/>
      <w:r w:rsidRPr="00726204">
        <w:rPr>
          <w:rStyle w:val="Heading4Char"/>
          <w:rFonts w:asciiTheme="majorHAnsi" w:hAnsiTheme="majorHAnsi" w:cstheme="majorHAnsi"/>
        </w:rPr>
        <w:t>Barqawi</w:t>
      </w:r>
      <w:proofErr w:type="spellEnd"/>
      <w:r w:rsidRPr="00726204">
        <w:rPr>
          <w:rStyle w:val="Heading4Char"/>
          <w:rFonts w:asciiTheme="majorHAnsi" w:hAnsiTheme="majorHAnsi" w:cstheme="majorHAnsi"/>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6C4BE43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w:t>
      </w:r>
      <w:proofErr w:type="gramStart"/>
      <w:r w:rsidRPr="00726204">
        <w:rPr>
          <w:rFonts w:asciiTheme="majorHAnsi" w:hAnsiTheme="majorHAnsi" w:cstheme="majorHAnsi"/>
        </w:rPr>
        <w:t>in an attempt to</w:t>
      </w:r>
      <w:proofErr w:type="gramEnd"/>
      <w:r w:rsidRPr="00726204">
        <w:rPr>
          <w:rFonts w:asciiTheme="majorHAnsi" w:hAnsiTheme="majorHAnsi" w:cstheme="majorHAnsi"/>
        </w:rPr>
        <w:t xml:space="preserve"> scale back the negative effects of TRIPS-plus and data exclusivity.</w:t>
      </w:r>
    </w:p>
    <w:p w14:paraId="367E37F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2336DF6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0B25E50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w:t>
      </w:r>
      <w:proofErr w:type="spellStart"/>
      <w:r w:rsidRPr="00726204">
        <w:rPr>
          <w:rStyle w:val="StyleUnderline"/>
          <w:rFonts w:asciiTheme="majorHAnsi" w:hAnsiTheme="majorHAnsi" w:cstheme="majorHAnsi"/>
        </w:rPr>
        <w:t>xcessive</w:t>
      </w:r>
      <w:proofErr w:type="spellEnd"/>
      <w:r w:rsidRPr="00726204">
        <w:rPr>
          <w:rStyle w:val="StyleUnderline"/>
          <w:rFonts w:asciiTheme="majorHAnsi" w:hAnsiTheme="majorHAnsi" w:cstheme="majorHAnsi"/>
        </w:rPr>
        <w:t xml:space="preser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47D069F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w:t>
      </w:r>
      <w:proofErr w:type="gramStart"/>
      <w:r w:rsidRPr="00726204">
        <w:rPr>
          <w:rStyle w:val="StyleUnderline"/>
          <w:rFonts w:asciiTheme="majorHAnsi" w:hAnsiTheme="majorHAnsi" w:cstheme="majorHAnsi"/>
        </w:rPr>
        <w:t>as a consequence of</w:t>
      </w:r>
      <w:proofErr w:type="gramEnd"/>
      <w:r w:rsidRPr="00726204">
        <w:rPr>
          <w:rStyle w:val="StyleUnderline"/>
          <w:rFonts w:asciiTheme="majorHAnsi" w:hAnsiTheme="majorHAnsi" w:cstheme="majorHAnsi"/>
        </w:rPr>
        <w:t xml:space="preserve">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 xml:space="preserve">data exclusivity limits competition. Beyond implications for competition, there are financial </w:t>
      </w:r>
      <w:r w:rsidRPr="00726204">
        <w:rPr>
          <w:rStyle w:val="StyleUnderline"/>
          <w:rFonts w:asciiTheme="majorHAnsi" w:hAnsiTheme="majorHAnsi" w:cstheme="majorHAnsi"/>
        </w:rPr>
        <w:lastRenderedPageBreak/>
        <w:t>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217D8DC2" w14:textId="77777777" w:rsidR="00CC01A5" w:rsidRPr="00726204" w:rsidRDefault="00CC01A5" w:rsidP="00CC01A5">
      <w:pPr>
        <w:rPr>
          <w:rFonts w:asciiTheme="majorHAnsi" w:hAnsiTheme="majorHAnsi" w:cstheme="majorHAnsi"/>
        </w:rPr>
      </w:pPr>
    </w:p>
    <w:p w14:paraId="68B41654"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is the key internal link to blocking generic competition, economic growth, and affordable healthcare – case study proves.</w:t>
      </w:r>
    </w:p>
    <w:p w14:paraId="5FC97FF6"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Malpani</w:t>
      </w:r>
      <w:proofErr w:type="spellEnd"/>
      <w:r w:rsidRPr="00726204">
        <w:rPr>
          <w:rStyle w:val="Style13ptBold"/>
          <w:rFonts w:asciiTheme="majorHAnsi" w:hAnsiTheme="majorHAnsi" w:cstheme="majorHAnsi"/>
        </w:rPr>
        <w:t xml:space="preserve"> 09 </w:t>
      </w:r>
      <w:r w:rsidRPr="00726204">
        <w:rPr>
          <w:rFonts w:asciiTheme="majorHAnsi" w:hAnsiTheme="majorHAnsi" w:cstheme="majorHAnsi"/>
        </w:rPr>
        <w:t xml:space="preserve">“All costs, no </w:t>
      </w:r>
      <w:proofErr w:type="spellStart"/>
      <w:r w:rsidRPr="00726204">
        <w:rPr>
          <w:rFonts w:asciiTheme="majorHAnsi" w:hAnsiTheme="majorHAnsi" w:cstheme="majorHAnsi"/>
        </w:rPr>
        <w:t>benefi</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ts</w:t>
      </w:r>
      <w:proofErr w:type="spellEnd"/>
      <w:r w:rsidRPr="00726204">
        <w:rPr>
          <w:rFonts w:asciiTheme="majorHAnsi" w:hAnsiTheme="majorHAnsi" w:cstheme="majorHAnsi"/>
        </w:rPr>
        <w:t xml:space="preserve">: How the US – Jordan free trade agreement affects access to medicines” Rohit </w:t>
      </w:r>
      <w:proofErr w:type="spellStart"/>
      <w:r w:rsidRPr="00726204">
        <w:rPr>
          <w:rFonts w:asciiTheme="majorHAnsi" w:hAnsiTheme="majorHAnsi" w:cstheme="majorHAnsi"/>
        </w:rPr>
        <w:t>Malpani</w:t>
      </w:r>
      <w:proofErr w:type="spellEnd"/>
      <w:r w:rsidRPr="00726204">
        <w:rPr>
          <w:rFonts w:asciiTheme="majorHAnsi" w:hAnsiTheme="majorHAnsi" w:cstheme="majorHAnsi"/>
        </w:rPr>
        <w:t xml:space="preserve">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503EEC5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18FD95A2"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w:t>
      </w:r>
      <w:proofErr w:type="gramStart"/>
      <w:r w:rsidRPr="00726204">
        <w:rPr>
          <w:rFonts w:asciiTheme="majorHAnsi" w:hAnsiTheme="majorHAnsi" w:cstheme="majorHAnsi"/>
        </w:rPr>
        <w:t>,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w:t>
      </w:r>
      <w:proofErr w:type="gramEnd"/>
      <w:r w:rsidRPr="00726204">
        <w:rPr>
          <w:rStyle w:val="StyleUnderline"/>
          <w:rFonts w:asciiTheme="majorHAnsi" w:hAnsiTheme="majorHAnsi" w:cstheme="majorHAnsi"/>
          <w:highlight w:val="green"/>
        </w:rPr>
        <w:t xml:space="preserve"> exclusivity, to prevent generic competition</w:t>
      </w:r>
      <w:r w:rsidRPr="00726204">
        <w:rPr>
          <w:rStyle w:val="StyleUnderline"/>
          <w:rFonts w:asciiTheme="majorHAnsi" w:hAnsiTheme="majorHAnsi" w:cstheme="majorHAnsi"/>
        </w:rPr>
        <w:t xml:space="preserve"> for many medicines. </w:t>
      </w:r>
    </w:p>
    <w:p w14:paraId="53621B0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75B3B7B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w:t>
      </w:r>
      <w:proofErr w:type="spellStart"/>
      <w:r w:rsidRPr="00726204">
        <w:rPr>
          <w:rFonts w:asciiTheme="majorHAnsi" w:hAnsiTheme="majorHAnsi" w:cstheme="majorHAnsi"/>
        </w:rPr>
        <w:t>analysed</w:t>
      </w:r>
      <w:proofErr w:type="spellEnd"/>
      <w:r w:rsidRPr="00726204">
        <w:rPr>
          <w:rFonts w:asciiTheme="majorHAnsi" w:hAnsiTheme="majorHAnsi" w:cstheme="majorHAnsi"/>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0A9B5E4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 xml:space="preserve">pharmaceutical companies concluded that data exclusivity effectively prevents </w:t>
      </w:r>
      <w:r w:rsidRPr="00726204">
        <w:rPr>
          <w:rStyle w:val="StyleUnderline"/>
          <w:rFonts w:asciiTheme="majorHAnsi" w:hAnsiTheme="majorHAnsi" w:cstheme="majorHAnsi"/>
        </w:rPr>
        <w:lastRenderedPageBreak/>
        <w:t>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057C238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w:t>
      </w: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approve the marketing of a generic medicine</w:t>
      </w:r>
      <w:r w:rsidRPr="00726204">
        <w:rPr>
          <w:rStyle w:val="StyleUnderline"/>
          <w:rFonts w:asciiTheme="majorHAnsi" w:hAnsiTheme="majorHAnsi" w:cstheme="majorHAnsi"/>
        </w:rPr>
        <w:t xml:space="preserve"> that has already been shown to be equivalent to the original one. This delays or prevents generic competition</w:t>
      </w:r>
      <w:r w:rsidRPr="00726204">
        <w:rPr>
          <w:rFonts w:asciiTheme="majorHAnsi" w:hAnsiTheme="majorHAnsi" w:cstheme="majorHAnsi"/>
        </w:rPr>
        <w:t xml:space="preserve">. The TRIPS Agreement protects only ‘undisclosed data ’to prevent </w:t>
      </w:r>
      <w:proofErr w:type="gramStart"/>
      <w:r w:rsidRPr="00726204">
        <w:rPr>
          <w:rFonts w:asciiTheme="majorHAnsi" w:hAnsiTheme="majorHAnsi" w:cstheme="majorHAnsi"/>
        </w:rPr>
        <w:t>‘ unfair</w:t>
      </w:r>
      <w:proofErr w:type="gramEnd"/>
      <w:r w:rsidRPr="00726204">
        <w:rPr>
          <w:rFonts w:asciiTheme="majorHAnsi" w:hAnsiTheme="majorHAnsi" w:cstheme="majorHAnsi"/>
        </w:rPr>
        <w:t xml:space="preserve">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066AECA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w:t>
      </w:r>
      <w:proofErr w:type="gramStart"/>
      <w:r w:rsidRPr="00726204">
        <w:rPr>
          <w:rStyle w:val="StyleUnderline"/>
          <w:rFonts w:asciiTheme="majorHAnsi" w:hAnsiTheme="majorHAnsi" w:cstheme="majorHAnsi"/>
        </w:rPr>
        <w:t>period of time</w:t>
      </w:r>
      <w:proofErr w:type="gramEnd"/>
      <w:r w:rsidRPr="00726204">
        <w:rPr>
          <w:rStyle w:val="StyleUnderline"/>
          <w:rFonts w:asciiTheme="majorHAnsi" w:hAnsiTheme="majorHAnsi" w:cstheme="majorHAnsi"/>
        </w:rPr>
        <w:t xml:space="preserv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4F065009"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4039430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Multinational pharmaceutical companies have prevented generic competition for many medicines by solely enforcing data exclusivity provisions in </w:t>
      </w:r>
      <w:proofErr w:type="gramStart"/>
      <w:r w:rsidRPr="00726204">
        <w:rPr>
          <w:rStyle w:val="StyleUnderline"/>
          <w:rFonts w:asciiTheme="majorHAnsi" w:hAnsiTheme="majorHAnsi" w:cstheme="majorHAnsi"/>
        </w:rPr>
        <w:t>Jordan ’</w:t>
      </w:r>
      <w:proofErr w:type="gramEnd"/>
      <w:r w:rsidRPr="00726204">
        <w:rPr>
          <w:rStyle w:val="StyleUnderline"/>
          <w:rFonts w:asciiTheme="majorHAnsi" w:hAnsiTheme="majorHAnsi" w:cstheme="majorHAnsi"/>
        </w:rPr>
        <w:t xml:space="preserve"> s IP law. This is because companies can rely upon data exclusivity more easily than patent protection to deny generic competition.</w:t>
      </w:r>
      <w:r w:rsidRPr="00726204">
        <w:rPr>
          <w:rFonts w:asciiTheme="majorHAnsi" w:hAnsiTheme="majorHAnsi" w:cstheme="majorHAnsi"/>
        </w:rPr>
        <w:t xml:space="preserve"> Patent </w:t>
      </w:r>
      <w:proofErr w:type="spellStart"/>
      <w:r w:rsidRPr="00726204">
        <w:rPr>
          <w:rFonts w:asciiTheme="majorHAnsi" w:hAnsiTheme="majorHAnsi" w:cstheme="majorHAnsi"/>
        </w:rPr>
        <w:t>offices</w:t>
      </w:r>
      <w:proofErr w:type="spellEnd"/>
      <w:r w:rsidRPr="00726204">
        <w:rPr>
          <w:rFonts w:asciiTheme="majorHAnsi" w:hAnsiTheme="majorHAnsi" w:cstheme="majorHAnsi"/>
        </w:rPr>
        <w:t xml:space="preserve"> apply rigorous standards and impose safeguards to ensure that only innovative medicines are granted a monopoly. On the contrary, a pharmaceutical company merely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submit clinical trial data to obtain a 5-year market monopoly.</w:t>
      </w:r>
    </w:p>
    <w:p w14:paraId="6FCD7AF8"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lastRenderedPageBreak/>
        <w:t xml:space="preserve">According to </w:t>
      </w:r>
      <w:proofErr w:type="gramStart"/>
      <w:r w:rsidRPr="00726204">
        <w:rPr>
          <w:rFonts w:asciiTheme="majorHAnsi" w:hAnsiTheme="majorHAnsi" w:cstheme="majorHAnsi"/>
        </w:rPr>
        <w:t>Oxfam ’</w:t>
      </w:r>
      <w:proofErr w:type="gramEnd"/>
      <w:r w:rsidRPr="00726204">
        <w:rPr>
          <w:rFonts w:asciiTheme="majorHAnsi" w:hAnsiTheme="majorHAnsi" w:cstheme="majorHAnsi"/>
        </w:rPr>
        <w:t xml:space="preserve">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38F37FF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Although data exclusivity was imposed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70811AF1"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23F38531"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5049632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2A6E559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5D5798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726204">
        <w:rPr>
          <w:rFonts w:asciiTheme="majorHAnsi" w:hAnsiTheme="majorHAnsi" w:cstheme="majorHAnsi"/>
        </w:rPr>
        <w:t>1 )</w:t>
      </w:r>
      <w:proofErr w:type="gramEnd"/>
      <w:r w:rsidRPr="00726204">
        <w:rPr>
          <w:rFonts w:asciiTheme="majorHAnsi" w:hAnsiTheme="majorHAnsi" w:cstheme="majorHAnsi"/>
        </w:rPr>
        <w:t>.</w:t>
      </w:r>
    </w:p>
    <w:p w14:paraId="49A553A4"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w:t>
      </w:r>
      <w:r w:rsidRPr="00726204">
        <w:rPr>
          <w:rStyle w:val="StyleUnderline"/>
          <w:rFonts w:asciiTheme="majorHAnsi" w:hAnsiTheme="majorHAnsi" w:cstheme="majorHAnsi"/>
        </w:rPr>
        <w:lastRenderedPageBreak/>
        <w:t xml:space="preserve">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66869B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550C922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Article 4 of the US – Jordan FTA requires </w:t>
      </w:r>
      <w:proofErr w:type="gramStart"/>
      <w:r w:rsidRPr="00726204">
        <w:rPr>
          <w:rFonts w:asciiTheme="majorHAnsi" w:hAnsiTheme="majorHAnsi" w:cstheme="majorHAnsi"/>
        </w:rPr>
        <w:t>Jordan ’</w:t>
      </w:r>
      <w:proofErr w:type="gramEnd"/>
      <w:r w:rsidRPr="00726204">
        <w:rPr>
          <w:rFonts w:asciiTheme="majorHAnsi" w:hAnsiTheme="majorHAnsi" w:cstheme="majorHAnsi"/>
        </w:rPr>
        <w:t xml:space="preserve">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w:t>
      </w:r>
      <w:proofErr w:type="gramStart"/>
      <w:r w:rsidRPr="00726204">
        <w:rPr>
          <w:rFonts w:asciiTheme="majorHAnsi" w:hAnsiTheme="majorHAnsi" w:cstheme="majorHAnsi"/>
        </w:rPr>
        <w:t>Representative ’</w:t>
      </w:r>
      <w:proofErr w:type="gramEnd"/>
      <w:r w:rsidRPr="00726204">
        <w:rPr>
          <w:rFonts w:asciiTheme="majorHAnsi" w:hAnsiTheme="majorHAnsi" w:cstheme="majorHAnsi"/>
        </w:rPr>
        <w:t xml:space="preserve">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 xml:space="preserve">On the contrary, the government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’only extends, at a maximum, to new indications for old medicines. Despite this narrow definition, at least 25 medicines have received an additional 3 years of monopoly protection for new indications. 4</w:t>
      </w:r>
    </w:p>
    <w:p w14:paraId="5E4EC963" w14:textId="77777777" w:rsidR="00CC01A5" w:rsidRPr="00726204" w:rsidRDefault="00CC01A5" w:rsidP="00CC01A5">
      <w:pPr>
        <w:rPr>
          <w:rFonts w:asciiTheme="majorHAnsi" w:hAnsiTheme="majorHAnsi" w:cstheme="majorHAnsi"/>
        </w:rPr>
      </w:pPr>
    </w:p>
    <w:p w14:paraId="0F90CD2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411B4A7A"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4F050715" w14:textId="77777777" w:rsidR="00CC01A5" w:rsidRPr="00726204" w:rsidRDefault="00CC01A5" w:rsidP="00CC01A5">
      <w:pPr>
        <w:rPr>
          <w:rFonts w:asciiTheme="majorHAnsi" w:hAnsiTheme="majorHAnsi" w:cstheme="majorHAnsi"/>
        </w:rPr>
      </w:pP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w:t>
      </w:r>
      <w:r w:rsidRPr="00726204">
        <w:rPr>
          <w:rFonts w:asciiTheme="majorHAnsi" w:hAnsiTheme="majorHAnsi" w:cstheme="majorHAnsi"/>
        </w:rPr>
        <w:lastRenderedPageBreak/>
        <w:t xml:space="preserve">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0EED85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492837C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 xml:space="preserve">Data exclusivity’s effect on the prices is </w:t>
      </w:r>
      <w:proofErr w:type="gramStart"/>
      <w:r w:rsidRPr="00726204">
        <w:rPr>
          <w:rStyle w:val="StyleUnderline"/>
          <w:rFonts w:asciiTheme="majorHAnsi" w:hAnsiTheme="majorHAnsi" w:cstheme="majorHAnsi"/>
        </w:rPr>
        <w:t>very obvious</w:t>
      </w:r>
      <w:proofErr w:type="gramEnd"/>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26F19050"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1C3A02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78811C4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0C2806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w:t>
      </w:r>
      <w:r w:rsidRPr="00726204">
        <w:rPr>
          <w:rFonts w:asciiTheme="majorHAnsi" w:hAnsiTheme="majorHAnsi" w:cstheme="majorHAnsi"/>
        </w:rPr>
        <w:lastRenderedPageBreak/>
        <w:t>tender price. In 2010 tender, the originator product’s tender price was 56.000 JD, nearly 33% of the previous year’s tender price.</w:t>
      </w:r>
    </w:p>
    <w:p w14:paraId="768583C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7B1CFC52" w14:textId="77777777" w:rsidR="00CC01A5" w:rsidRPr="00726204" w:rsidRDefault="00CC01A5" w:rsidP="00CC01A5">
      <w:pPr>
        <w:rPr>
          <w:rFonts w:asciiTheme="majorHAnsi" w:hAnsiTheme="majorHAnsi" w:cstheme="majorHAnsi"/>
        </w:rPr>
      </w:pPr>
    </w:p>
    <w:p w14:paraId="2208DB6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48D539B5"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3713BF4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0B9ED20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726204">
        <w:rPr>
          <w:rFonts w:asciiTheme="majorHAnsi" w:hAnsiTheme="majorHAnsi" w:cstheme="majorHAnsi"/>
        </w:rPr>
        <w:t>doctors</w:t>
      </w:r>
      <w:proofErr w:type="gramEnd"/>
      <w:r w:rsidRPr="00726204">
        <w:rPr>
          <w:rFonts w:asciiTheme="majorHAnsi" w:hAnsiTheme="majorHAnsi" w:cstheme="majorHAnsi"/>
        </w:rPr>
        <w:t xml:space="preserve"> and pharmacies have benefited from health tourism due to drug availability.263</w:t>
      </w:r>
    </w:p>
    <w:p w14:paraId="66ED17D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30B841C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3. Promotion of Pharmaceutical Local Industry</w:t>
      </w:r>
    </w:p>
    <w:p w14:paraId="27C09C1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lastRenderedPageBreak/>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23307FD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w:t>
      </w:r>
      <w:proofErr w:type="gramStart"/>
      <w:r w:rsidRPr="00726204">
        <w:rPr>
          <w:rStyle w:val="StyleUnderline"/>
          <w:rFonts w:asciiTheme="majorHAnsi" w:hAnsiTheme="majorHAnsi" w:cstheme="majorHAnsi"/>
        </w:rPr>
        <w:t xml:space="preserve">high </w:t>
      </w:r>
      <w:r w:rsidRPr="00726204">
        <w:rPr>
          <w:rStyle w:val="StyleUnderline"/>
          <w:rFonts w:asciiTheme="majorHAnsi" w:hAnsiTheme="majorHAnsi" w:cstheme="majorHAnsi"/>
          <w:highlight w:val="green"/>
        </w:rPr>
        <w:t>quality</w:t>
      </w:r>
      <w:proofErr w:type="gramEnd"/>
      <w:r w:rsidRPr="00726204">
        <w:rPr>
          <w:rStyle w:val="StyleUnderline"/>
          <w:rFonts w:asciiTheme="majorHAnsi" w:hAnsiTheme="majorHAnsi" w:cstheme="majorHAnsi"/>
          <w:highlight w:val="green"/>
        </w:rPr>
        <w:t xml:space="preserve">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16A5F78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781609B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 xml:space="preserve">industry </w:t>
      </w:r>
      <w:proofErr w:type="gramStart"/>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to be</w:t>
      </w:r>
      <w:proofErr w:type="gramEnd"/>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xml:space="preserve">. Few Jordanian companies have patents in this field, and the existing patents are mostly related to new techniques of old chemical entities, rather than to a new chemical entity. This lack of patents issued </w:t>
      </w:r>
      <w:proofErr w:type="gramStart"/>
      <w:r w:rsidRPr="00726204">
        <w:rPr>
          <w:rFonts w:asciiTheme="majorHAnsi" w:hAnsiTheme="majorHAnsi" w:cstheme="majorHAnsi"/>
        </w:rPr>
        <w:t>on the basis of</w:t>
      </w:r>
      <w:proofErr w:type="gramEnd"/>
      <w:r w:rsidRPr="00726204">
        <w:rPr>
          <w:rFonts w:asciiTheme="majorHAnsi" w:hAnsiTheme="majorHAnsi" w:cstheme="majorHAnsi"/>
        </w:rPr>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07FFEF0"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4963F310"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Contrary to the situation in Jordan, the generic pharmaceutical industries of other countries like Israel and India have evolved to counter the effects of data </w:t>
      </w:r>
      <w:r w:rsidRPr="00726204">
        <w:rPr>
          <w:rStyle w:val="StyleUnderline"/>
          <w:rFonts w:asciiTheme="majorHAnsi" w:hAnsiTheme="majorHAnsi" w:cstheme="majorHAnsi"/>
        </w:rPr>
        <w:lastRenderedPageBreak/>
        <w:t>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1A70774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679D4C50" w14:textId="77777777" w:rsidR="00CC01A5" w:rsidRPr="00726204" w:rsidRDefault="00CC01A5" w:rsidP="00CC01A5">
      <w:pPr>
        <w:rPr>
          <w:rFonts w:asciiTheme="majorHAnsi" w:hAnsiTheme="majorHAnsi" w:cstheme="majorHAnsi"/>
        </w:rPr>
      </w:pPr>
    </w:p>
    <w:p w14:paraId="188591A0"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57306491"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w:t>
      </w:r>
      <w:proofErr w:type="gramStart"/>
      <w:r w:rsidRPr="00726204">
        <w:rPr>
          <w:rFonts w:asciiTheme="majorHAnsi" w:hAnsiTheme="majorHAnsi" w:cstheme="majorHAnsi"/>
        </w:rPr>
        <w:t>Africa</w:t>
      </w:r>
      <w:proofErr w:type="gramEnd"/>
      <w:r w:rsidRPr="00726204">
        <w:rPr>
          <w:rFonts w:asciiTheme="majorHAnsi" w:hAnsiTheme="majorHAnsi" w:cstheme="majorHAnsi"/>
        </w:rPr>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726204">
        <w:rPr>
          <w:rFonts w:asciiTheme="majorHAnsi" w:hAnsiTheme="majorHAnsi" w:cstheme="majorHAnsi"/>
        </w:rPr>
        <w:t>Etejah</w:t>
      </w:r>
      <w:proofErr w:type="spellEnd"/>
      <w:r w:rsidRPr="00726204">
        <w:rPr>
          <w:rFonts w:asciiTheme="majorHAnsi" w:hAnsiTheme="majorHAnsi" w:cstheme="majorHAnsi"/>
        </w:rPr>
        <w:t xml:space="preserve"> TV, Future TV, Al </w:t>
      </w:r>
      <w:proofErr w:type="spellStart"/>
      <w:r w:rsidRPr="00726204">
        <w:rPr>
          <w:rFonts w:asciiTheme="majorHAnsi" w:hAnsiTheme="majorHAnsi" w:cstheme="majorHAnsi"/>
        </w:rPr>
        <w:t>Manar</w:t>
      </w:r>
      <w:proofErr w:type="spellEnd"/>
      <w:r w:rsidRPr="00726204">
        <w:rPr>
          <w:rFonts w:asciiTheme="majorHAnsi" w:hAnsiTheme="majorHAnsi" w:cstheme="majorHAnsi"/>
        </w:rPr>
        <w:t xml:space="preserve">, Sahar TV, Today FM Ireland, and South Korea's TBS </w:t>
      </w:r>
      <w:proofErr w:type="spellStart"/>
      <w:r w:rsidRPr="00726204">
        <w:rPr>
          <w:rFonts w:asciiTheme="majorHAnsi" w:hAnsiTheme="majorHAnsi" w:cstheme="majorHAnsi"/>
        </w:rPr>
        <w:t>eFHM</w:t>
      </w:r>
      <w:proofErr w:type="spellEnd"/>
      <w:r w:rsidRPr="00726204">
        <w:rPr>
          <w:rFonts w:asciiTheme="majorHAnsi" w:hAnsiTheme="majorHAnsi" w:cstheme="majorHAnsi"/>
        </w:rPr>
        <w:t xml:space="preserve"> radio. Paul has a BA in International History and International Politics from </w:t>
      </w:r>
      <w:proofErr w:type="spellStart"/>
      <w:r w:rsidRPr="00726204">
        <w:rPr>
          <w:rFonts w:asciiTheme="majorHAnsi" w:hAnsiTheme="majorHAnsi" w:cstheme="majorHAnsi"/>
        </w:rPr>
        <w:t>Keele</w:t>
      </w:r>
      <w:proofErr w:type="spellEnd"/>
      <w:r w:rsidRPr="00726204">
        <w:rPr>
          <w:rFonts w:asciiTheme="majorHAnsi" w:hAnsiTheme="majorHAnsi" w:cstheme="majorHAnsi"/>
        </w:rPr>
        <w:t xml:space="preserv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768EE66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632A653F"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w:t>
      </w:r>
      <w:proofErr w:type="gramStart"/>
      <w:r w:rsidRPr="00726204">
        <w:rPr>
          <w:rStyle w:val="StyleUnderline"/>
          <w:rFonts w:asciiTheme="majorHAnsi" w:hAnsiTheme="majorHAnsi" w:cstheme="majorHAnsi"/>
        </w:rPr>
        <w:t>country</w:t>
      </w:r>
      <w:proofErr w:type="gramEnd"/>
      <w:r w:rsidRPr="00726204">
        <w:rPr>
          <w:rStyle w:val="StyleUnderline"/>
          <w:rFonts w:asciiTheme="majorHAnsi" w:hAnsiTheme="majorHAnsi" w:cstheme="majorHAnsi"/>
        </w:rPr>
        <w:t xml:space="preserve">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6C7AFBB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w:t>
      </w:r>
    </w:p>
    <w:p w14:paraId="4517E03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 xml:space="preserve">signing a free trade </w:t>
      </w:r>
      <w:r w:rsidRPr="00726204">
        <w:rPr>
          <w:rStyle w:val="StyleUnderline"/>
          <w:rFonts w:asciiTheme="majorHAnsi" w:hAnsiTheme="majorHAnsi" w:cstheme="majorHAnsi"/>
        </w:rPr>
        <w:lastRenderedPageBreak/>
        <w:t>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4002841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726204">
        <w:rPr>
          <w:rFonts w:asciiTheme="majorHAnsi" w:hAnsiTheme="majorHAnsi" w:cstheme="majorHAnsi"/>
        </w:rPr>
        <w:t>East</w:t>
      </w:r>
      <w:proofErr w:type="gramEnd"/>
      <w:r w:rsidRPr="00726204">
        <w:rPr>
          <w:rFonts w:asciiTheme="majorHAnsi" w:hAnsiTheme="majorHAnsi" w:cstheme="majorHAnsi"/>
        </w:rPr>
        <w:t xml:space="preserve"> and North Africa (MENA) at </w:t>
      </w:r>
      <w:proofErr w:type="spellStart"/>
      <w:r w:rsidRPr="00726204">
        <w:rPr>
          <w:rFonts w:asciiTheme="majorHAnsi" w:hAnsiTheme="majorHAnsi" w:cstheme="majorHAnsi"/>
        </w:rPr>
        <w:t>Hikma</w:t>
      </w:r>
      <w:proofErr w:type="spellEnd"/>
      <w:r w:rsidRPr="00726204">
        <w:rPr>
          <w:rFonts w:asciiTheme="majorHAnsi" w:hAnsiTheme="majorHAnsi" w:cstheme="majorHAnsi"/>
        </w:rPr>
        <w:t>, one of the region’s leading pharma manufacturers and exporters, established in Jordan and listed on the London Stock Exchange, says the total market grew by 9.4% in 2014, while according to BMI generic growth was 10.5%.</w:t>
      </w:r>
    </w:p>
    <w:p w14:paraId="3B9135F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4CD07B55"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xml:space="preserve">. Refugees are buying in small quantities, and only the essentials,’ said Mohammad Shahin, CEO of the Jordan Sweden Medical and </w:t>
      </w:r>
      <w:proofErr w:type="spellStart"/>
      <w:r w:rsidRPr="00726204">
        <w:rPr>
          <w:rFonts w:asciiTheme="majorHAnsi" w:hAnsiTheme="majorHAnsi" w:cstheme="majorHAnsi"/>
        </w:rPr>
        <w:t>Sterilisation</w:t>
      </w:r>
      <w:proofErr w:type="spellEnd"/>
      <w:r w:rsidRPr="00726204">
        <w:rPr>
          <w:rFonts w:asciiTheme="majorHAnsi" w:hAnsiTheme="majorHAnsi" w:cstheme="majorHAnsi"/>
        </w:rPr>
        <w:t xml:space="preserve"> Company (JOSWE), and Chairman of JAPM.</w:t>
      </w:r>
    </w:p>
    <w:p w14:paraId="7518389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Jordanian healthcare sector is heavily supported by the government, with the ministry of health providing insurance to 40% of the population, followed by state health services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3D406C2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w:t>
      </w:r>
      <w:proofErr w:type="spellStart"/>
      <w:r w:rsidRPr="00726204">
        <w:rPr>
          <w:rFonts w:asciiTheme="majorHAnsi" w:hAnsiTheme="majorHAnsi" w:cstheme="majorHAnsi"/>
        </w:rPr>
        <w:t>privatisation</w:t>
      </w:r>
      <w:proofErr w:type="spellEnd"/>
      <w:r w:rsidRPr="00726204">
        <w:rPr>
          <w:rFonts w:asciiTheme="majorHAnsi" w:hAnsiTheme="majorHAnsi" w:cstheme="majorHAnsi"/>
        </w:rPr>
        <w:t xml:space="preserve"> of healthcare, and wants to boost medical tourism,’ said Al-Ansari.</w:t>
      </w:r>
    </w:p>
    <w:p w14:paraId="6B81BF8D"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w:t>
      </w:r>
      <w:proofErr w:type="gramStart"/>
      <w:r w:rsidRPr="00726204">
        <w:rPr>
          <w:rFonts w:asciiTheme="majorHAnsi" w:hAnsiTheme="majorHAnsi" w:cstheme="majorHAnsi"/>
        </w:rPr>
        <w:t>antibiotics</w:t>
      </w:r>
      <w:proofErr w:type="gramEnd"/>
      <w:r w:rsidRPr="00726204">
        <w:rPr>
          <w:rFonts w:asciiTheme="majorHAnsi" w:hAnsiTheme="majorHAnsi" w:cstheme="majorHAnsi"/>
        </w:rPr>
        <w:t xml:space="preserve"> and cancer-related treatments. The market is dominated by </w:t>
      </w:r>
      <w:proofErr w:type="spellStart"/>
      <w:r w:rsidRPr="00726204">
        <w:rPr>
          <w:rFonts w:asciiTheme="majorHAnsi" w:hAnsiTheme="majorHAnsi" w:cstheme="majorHAnsi"/>
        </w:rPr>
        <w:t>Hikma</w:t>
      </w:r>
      <w:proofErr w:type="spellEnd"/>
      <w:r w:rsidRPr="00726204">
        <w:rPr>
          <w:rFonts w:asciiTheme="majorHAnsi" w:hAnsiTheme="majorHAnsi" w:cstheme="majorHAnsi"/>
        </w:rPr>
        <w:t xml:space="preserve">, followed by Dar Al </w:t>
      </w:r>
      <w:proofErr w:type="spellStart"/>
      <w:r w:rsidRPr="00726204">
        <w:rPr>
          <w:rFonts w:asciiTheme="majorHAnsi" w:hAnsiTheme="majorHAnsi" w:cstheme="majorHAnsi"/>
        </w:rPr>
        <w:t>Dawa</w:t>
      </w:r>
      <w:proofErr w:type="spellEnd"/>
      <w:r w:rsidRPr="00726204">
        <w:rPr>
          <w:rFonts w:asciiTheme="majorHAnsi" w:hAnsiTheme="majorHAnsi" w:cstheme="majorHAnsi"/>
        </w:rPr>
        <w:t xml:space="preserve">,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 xml:space="preserve">More than 70% of Jordanian pharma production is for export, to more than 65 countries, primarily in the Middle East, </w:t>
      </w:r>
      <w:proofErr w:type="gramStart"/>
      <w:r w:rsidRPr="00726204">
        <w:rPr>
          <w:rStyle w:val="StyleUnderline"/>
          <w:rFonts w:asciiTheme="majorHAnsi" w:hAnsiTheme="majorHAnsi" w:cstheme="majorHAnsi"/>
        </w:rPr>
        <w:t>Africa</w:t>
      </w:r>
      <w:proofErr w:type="gramEnd"/>
      <w:r w:rsidRPr="00726204">
        <w:rPr>
          <w:rStyle w:val="StyleUnderline"/>
          <w:rFonts w:asciiTheme="majorHAnsi" w:hAnsiTheme="majorHAnsi" w:cstheme="majorHAnsi"/>
        </w:rPr>
        <w:t xml:space="preserve"> and Asia.</w:t>
      </w:r>
    </w:p>
    <w:p w14:paraId="6B9E649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726204">
        <w:rPr>
          <w:rFonts w:asciiTheme="majorHAnsi" w:hAnsiTheme="majorHAnsi" w:cstheme="majorHAnsi"/>
        </w:rPr>
        <w:t>Uraidi</w:t>
      </w:r>
      <w:proofErr w:type="spellEnd"/>
      <w:r w:rsidRPr="00726204">
        <w:rPr>
          <w:rFonts w:asciiTheme="majorHAnsi" w:hAnsiTheme="majorHAnsi" w:cstheme="majorHAnsi"/>
        </w:rPr>
        <w:t>, CEO of the Jordan Enterprise Development Corporation (JEDCO).</w:t>
      </w:r>
    </w:p>
    <w:p w14:paraId="3685726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3881F3B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6C708734"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on</w:t>
      </w:r>
      <w:proofErr w:type="gramEnd"/>
      <w:r w:rsidRPr="00726204">
        <w:rPr>
          <w:rStyle w:val="StyleUnderline"/>
          <w:rFonts w:asciiTheme="majorHAnsi" w:hAnsiTheme="majorHAnsi" w:cstheme="majorHAnsi"/>
        </w:rPr>
        <w:t xml:space="preserve"> 2014.</w:t>
      </w:r>
      <w:r w:rsidRPr="00726204">
        <w:rPr>
          <w:rFonts w:asciiTheme="majorHAnsi" w:hAnsiTheme="majorHAnsi" w:cstheme="majorHAnsi"/>
        </w:rPr>
        <w:t xml:space="preserve"> It is not only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countries that have affected us, </w:t>
      </w:r>
      <w:proofErr w:type="gramStart"/>
      <w:r w:rsidRPr="00726204">
        <w:rPr>
          <w:rFonts w:asciiTheme="majorHAnsi" w:hAnsiTheme="majorHAnsi" w:cstheme="majorHAnsi"/>
        </w:rPr>
        <w:t>the whole region is</w:t>
      </w:r>
      <w:proofErr w:type="gramEnd"/>
      <w:r w:rsidRPr="00726204">
        <w:rPr>
          <w:rFonts w:asciiTheme="majorHAnsi" w:hAnsiTheme="majorHAnsi" w:cstheme="majorHAnsi"/>
        </w:rPr>
        <w:t xml:space="preserve">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33FFC52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763B85B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6484C24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541EC62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Currently, local producers engage in contract manufacturing for global majors, which contributes to less than 5% of the sector’s overall revenue, according to the JJPS. The rest of </w:t>
      </w:r>
      <w:r w:rsidRPr="00726204">
        <w:rPr>
          <w:rFonts w:asciiTheme="majorHAnsi" w:hAnsiTheme="majorHAnsi" w:cstheme="majorHAnsi"/>
        </w:rPr>
        <w:lastRenderedPageBreak/>
        <w:t xml:space="preserve">production is generics under </w:t>
      </w:r>
      <w:proofErr w:type="spellStart"/>
      <w:r w:rsidRPr="00726204">
        <w:rPr>
          <w:rFonts w:asciiTheme="majorHAnsi" w:hAnsiTheme="majorHAnsi" w:cstheme="majorHAnsi"/>
        </w:rPr>
        <w:t>licence</w:t>
      </w:r>
      <w:proofErr w:type="spellEnd"/>
      <w:r w:rsidRPr="00726204">
        <w:rPr>
          <w:rFonts w:asciiTheme="majorHAnsi" w:hAnsiTheme="majorHAnsi" w:cstheme="majorHAnsi"/>
        </w:rPr>
        <w:t>, with most licensing agreements still in effect signed before 1999.</w:t>
      </w:r>
    </w:p>
    <w:p w14:paraId="3BA3EF1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Heightened competition</w:t>
      </w:r>
    </w:p>
    <w:p w14:paraId="1B188FB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bolster business, JOSWE has started producing generics not in the market, but few others have followed the same route.</w:t>
      </w:r>
    </w:p>
    <w:p w14:paraId="184F109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2C3C3CE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Companies are also having to make their generic products known in the market. ‘In the EU or the </w:t>
      </w:r>
      <w:proofErr w:type="gramStart"/>
      <w:r w:rsidRPr="00726204">
        <w:rPr>
          <w:rFonts w:asciiTheme="majorHAnsi" w:hAnsiTheme="majorHAnsi" w:cstheme="majorHAnsi"/>
        </w:rPr>
        <w:t>US</w:t>
      </w:r>
      <w:proofErr w:type="gramEnd"/>
      <w:r w:rsidRPr="00726204">
        <w:rPr>
          <w:rFonts w:asciiTheme="majorHAnsi" w:hAnsiTheme="majorHAnsi" w:cstheme="majorHAnsi"/>
        </w:rPr>
        <w:t xml:space="preserve"> you can sell a generic by its scientific name, but in the Middle East and North Africa (MENA) it is branded generics, so you have to build up a brand name,’ said Al- Ansari.</w:t>
      </w:r>
    </w:p>
    <w:p w14:paraId="1DF97822"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068280C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57921BC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1B401C20" w14:textId="77777777" w:rsidR="00CC01A5" w:rsidRPr="00726204" w:rsidRDefault="00CC01A5" w:rsidP="00CC01A5">
      <w:pPr>
        <w:rPr>
          <w:rFonts w:asciiTheme="majorHAnsi" w:hAnsiTheme="majorHAnsi" w:cstheme="majorHAnsi"/>
        </w:rPr>
      </w:pPr>
    </w:p>
    <w:p w14:paraId="0583BD0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Scenario 1</w:t>
      </w:r>
    </w:p>
    <w:p w14:paraId="29F6D736" w14:textId="77777777" w:rsidR="00CC01A5" w:rsidRPr="00726204" w:rsidRDefault="00CC01A5" w:rsidP="00CC01A5">
      <w:pPr>
        <w:rPr>
          <w:rFonts w:asciiTheme="majorHAnsi" w:hAnsiTheme="majorHAnsi" w:cstheme="majorHAnsi"/>
        </w:rPr>
      </w:pPr>
    </w:p>
    <w:p w14:paraId="7DAAF227"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2218C392"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w:t>
      </w:r>
      <w:r w:rsidRPr="00726204">
        <w:rPr>
          <w:rFonts w:asciiTheme="majorHAnsi" w:hAnsiTheme="majorHAnsi" w:cstheme="majorHAnsi"/>
        </w:rPr>
        <w:lastRenderedPageBreak/>
        <w:t xml:space="preserve">the American University of Central Asia. April 14, </w:t>
      </w:r>
      <w:proofErr w:type="gramStart"/>
      <w:r w:rsidRPr="00726204">
        <w:rPr>
          <w:rFonts w:asciiTheme="majorHAnsi" w:hAnsiTheme="majorHAnsi" w:cstheme="majorHAnsi"/>
        </w:rPr>
        <w:t>2021</w:t>
      </w:r>
      <w:proofErr w:type="gramEnd"/>
      <w:r w:rsidRPr="00726204">
        <w:rPr>
          <w:rFonts w:asciiTheme="majorHAnsi" w:hAnsiTheme="majorHAnsi" w:cstheme="majorHAnsi"/>
        </w:rPr>
        <w:t xml:space="preserve">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2B138631"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270FCA96"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23DBAC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D78FD5D"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659CB0D3"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473878E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5C82FF1F"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This plot supposedly came from within the royal court, giving a tabloid quality to a security threat, especially after the prince made his house arrest </w:t>
      </w:r>
      <w:proofErr w:type="gramStart"/>
      <w:r w:rsidRPr="00726204">
        <w:rPr>
          <w:rFonts w:asciiTheme="majorHAnsi" w:hAnsiTheme="majorHAnsi" w:cstheme="majorHAnsi"/>
        </w:rPr>
        <w:t>all the more</w:t>
      </w:r>
      <w:proofErr w:type="gramEnd"/>
      <w:r w:rsidRPr="00726204">
        <w:rPr>
          <w:rFonts w:asciiTheme="majorHAnsi" w:hAnsiTheme="majorHAnsi" w:cstheme="majorHAnsi"/>
        </w:rPr>
        <w:t xml:space="preserv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288233DC"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260C5278"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w:t>
      </w:r>
      <w:r w:rsidRPr="00726204">
        <w:rPr>
          <w:rFonts w:asciiTheme="majorHAnsi" w:hAnsiTheme="majorHAnsi" w:cstheme="majorHAnsi"/>
        </w:rPr>
        <w:lastRenderedPageBreak/>
        <w:t xml:space="preserve">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41C48D60"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2C70762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7171FE6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3D388FE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726204">
        <w:rPr>
          <w:rStyle w:val="StyleUnderline"/>
          <w:rFonts w:asciiTheme="majorHAnsi" w:hAnsiTheme="majorHAnsi" w:cstheme="majorHAnsi"/>
        </w:rPr>
        <w:t>in order to</w:t>
      </w:r>
      <w:proofErr w:type="gramEnd"/>
      <w:r w:rsidRPr="00726204">
        <w:rPr>
          <w:rStyle w:val="StyleUnderline"/>
          <w:rFonts w:asciiTheme="majorHAnsi" w:hAnsiTheme="majorHAnsi" w:cstheme="majorHAnsi"/>
        </w:rPr>
        <w:t xml:space="preserve"> advance his own interests. Even Jordanian Finance Minister Mohamad al-</w:t>
      </w:r>
      <w:proofErr w:type="spellStart"/>
      <w:r w:rsidRPr="00726204">
        <w:rPr>
          <w:rStyle w:val="StyleUnderline"/>
          <w:rFonts w:asciiTheme="majorHAnsi" w:hAnsiTheme="majorHAnsi" w:cstheme="majorHAnsi"/>
        </w:rPr>
        <w:t>Ississ</w:t>
      </w:r>
      <w:proofErr w:type="spellEnd"/>
      <w:r w:rsidRPr="00726204">
        <w:rPr>
          <w:rStyle w:val="StyleUnderline"/>
          <w:rFonts w:asciiTheme="majorHAnsi" w:hAnsiTheme="majorHAnsi" w:cstheme="majorHAnsi"/>
        </w:rPr>
        <w:t xml:space="preserve">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3DF56177"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09A8F6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w:t>
      </w:r>
      <w:r w:rsidRPr="00726204">
        <w:rPr>
          <w:rFonts w:asciiTheme="majorHAnsi" w:hAnsiTheme="majorHAnsi" w:cstheme="majorHAnsi"/>
        </w:rPr>
        <w:lastRenderedPageBreak/>
        <w:t>clear it hopes to build a canal to the Red Sea or Dead Sea to ameliorate these problems, but, so far, it has been unable to cut a deal with Israel.</w:t>
      </w:r>
    </w:p>
    <w:p w14:paraId="31F94EC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displace the Hashemites as the guardians of Al-Aqsa Mosque and take over custodianship of Jerusalem’s holy places.</w:t>
      </w:r>
    </w:p>
    <w:p w14:paraId="444F083F"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26FC3354" w14:textId="77777777" w:rsidR="00CC01A5" w:rsidRPr="00726204" w:rsidRDefault="00CC01A5" w:rsidP="00CC01A5">
      <w:pPr>
        <w:rPr>
          <w:rFonts w:asciiTheme="majorHAnsi" w:hAnsiTheme="majorHAnsi" w:cstheme="majorHAnsi"/>
        </w:rPr>
      </w:pPr>
    </w:p>
    <w:p w14:paraId="3449DA35"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1045020B"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426C0AD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45E9498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21B59A7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4EF31DA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decrease its $700m budget deficit. </w:t>
      </w:r>
    </w:p>
    <w:p w14:paraId="5FC5240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2904C9C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xml:space="preserve">, after Jordan’s Gulf Cooperation Council (GCC) allies – Saudi Arabia, UAE, and Kuwait – did not renew a five-year financial assistance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with Amman worth $3.6bn that ended in 2017.</w:t>
      </w:r>
    </w:p>
    <w:p w14:paraId="37BDED4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The United States is now the only donor that has committed itself to support Jordan. On Wednesday, US Secretary of State Rex Tillerson signed a five-year $6.375bn ($1.275bn a year) aid deal with Foreign Minister Ayman al-Safadi.</w:t>
      </w:r>
    </w:p>
    <w:p w14:paraId="0C456F2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5EC6E0C5"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0EA9D41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“As part of this bilateral understanding, Jordan has committed to </w:t>
      </w:r>
      <w:proofErr w:type="spellStart"/>
      <w:r w:rsidRPr="00726204">
        <w:rPr>
          <w:rFonts w:asciiTheme="majorHAnsi" w:hAnsiTheme="majorHAnsi" w:cstheme="majorHAnsi"/>
        </w:rPr>
        <w:t>prioritise</w:t>
      </w:r>
      <w:proofErr w:type="spellEnd"/>
      <w:r w:rsidRPr="00726204">
        <w:rPr>
          <w:rFonts w:asciiTheme="majorHAnsi" w:hAnsiTheme="majorHAnsi" w:cstheme="majorHAnsi"/>
        </w:rPr>
        <w:t xml:space="preserve"> economic and security sector reforms that aim to support Jordanian self-reliance,” it said.</w:t>
      </w:r>
    </w:p>
    <w:p w14:paraId="243A26C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65EDC75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However, even with the increased flow of US aid that has funded budgets and projects since the 1950s, it remains to be seen if Jordan’s economy will </w:t>
      </w:r>
      <w:proofErr w:type="spellStart"/>
      <w:r w:rsidRPr="00726204">
        <w:rPr>
          <w:rStyle w:val="StyleUnderline"/>
          <w:rFonts w:asciiTheme="majorHAnsi" w:hAnsiTheme="majorHAnsi" w:cstheme="majorHAnsi"/>
        </w:rPr>
        <w:t>stabilise</w:t>
      </w:r>
      <w:proofErr w:type="spellEnd"/>
      <w:r w:rsidRPr="00726204">
        <w:rPr>
          <w:rFonts w:asciiTheme="majorHAnsi" w:hAnsiTheme="majorHAnsi" w:cstheme="majorHAnsi"/>
        </w:rPr>
        <w:t>, according to analysts.</w:t>
      </w:r>
    </w:p>
    <w:p w14:paraId="6E05B0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Hussam </w:t>
      </w:r>
      <w:proofErr w:type="spellStart"/>
      <w:r w:rsidRPr="00726204">
        <w:rPr>
          <w:rFonts w:asciiTheme="majorHAnsi" w:hAnsiTheme="majorHAnsi" w:cstheme="majorHAnsi"/>
        </w:rPr>
        <w:t>Abdallat</w:t>
      </w:r>
      <w:proofErr w:type="spellEnd"/>
      <w:r w:rsidRPr="00726204">
        <w:rPr>
          <w:rFonts w:asciiTheme="majorHAnsi" w:hAnsiTheme="majorHAnsi" w:cstheme="majorHAnsi"/>
        </w:rPr>
        <w:t>, a political activist and former government official, told Al Jazeera the American assistance won’t benefit ordinary Jordanians.</w:t>
      </w:r>
    </w:p>
    <w:p w14:paraId="6B549C7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said.</w:t>
      </w:r>
    </w:p>
    <w:p w14:paraId="2802AA8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095543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Regional stability</w:t>
      </w:r>
    </w:p>
    <w:p w14:paraId="271DB17A"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Journalist Salameh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editor of </w:t>
      </w:r>
      <w:proofErr w:type="spellStart"/>
      <w:r w:rsidRPr="00726204">
        <w:rPr>
          <w:rFonts w:asciiTheme="majorHAnsi" w:hAnsiTheme="majorHAnsi" w:cstheme="majorHAnsi"/>
        </w:rPr>
        <w:t>Maqar</w:t>
      </w:r>
      <w:proofErr w:type="spellEnd"/>
      <w:r w:rsidRPr="00726204">
        <w:rPr>
          <w:rFonts w:asciiTheme="majorHAnsi" w:hAnsiTheme="majorHAnsi" w:cstheme="majorHAnsi"/>
        </w:rPr>
        <w:t xml:space="preserve">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392E5F20"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who writes on the Jordanian economy, said devastating wars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 and Iraq – the country’s biggest trading partners – have curtailed economic growth.</w:t>
      </w:r>
    </w:p>
    <w:p w14:paraId="4304253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1115947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“Prices and tax hikes are only hurting the poor and the middle class, especially in the absence of wage increases or social safety nets,”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said. “These measures will only provide temporary quick fixes, not a long-term, strategic solution.”</w:t>
      </w:r>
    </w:p>
    <w:p w14:paraId="03ED640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4522853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xml:space="preserve">, especially towards those who pay more taxes but get fewer services and privileges,” said </w:t>
      </w:r>
      <w:proofErr w:type="spellStart"/>
      <w:r w:rsidRPr="00726204">
        <w:rPr>
          <w:rFonts w:asciiTheme="majorHAnsi" w:hAnsiTheme="majorHAnsi" w:cstheme="majorHAnsi"/>
        </w:rPr>
        <w:t>Aldarawi</w:t>
      </w:r>
      <w:proofErr w:type="spellEnd"/>
      <w:r w:rsidRPr="00726204">
        <w:rPr>
          <w:rFonts w:asciiTheme="majorHAnsi" w:hAnsiTheme="majorHAnsi" w:cstheme="majorHAnsi"/>
        </w:rPr>
        <w:t>.</w:t>
      </w:r>
    </w:p>
    <w:p w14:paraId="585D0B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‘Economic disaster’</w:t>
      </w:r>
    </w:p>
    <w:p w14:paraId="04A19233" w14:textId="77777777" w:rsidR="00CC01A5" w:rsidRPr="00726204" w:rsidRDefault="00CC01A5" w:rsidP="00CC01A5">
      <w:pPr>
        <w:rPr>
          <w:rStyle w:val="StyleUnderline"/>
          <w:rFonts w:asciiTheme="majorHAnsi" w:hAnsiTheme="majorHAnsi" w:cstheme="majorHAnsi"/>
        </w:rPr>
      </w:pPr>
      <w:proofErr w:type="spellStart"/>
      <w:r w:rsidRPr="00726204">
        <w:rPr>
          <w:rStyle w:val="StyleUnderline"/>
          <w:rFonts w:asciiTheme="majorHAnsi" w:hAnsiTheme="majorHAnsi" w:cstheme="majorHAnsi"/>
        </w:rPr>
        <w:t>Abdallat</w:t>
      </w:r>
      <w:proofErr w:type="spellEnd"/>
      <w:r w:rsidRPr="00726204">
        <w:rPr>
          <w:rStyle w:val="StyleUnderline"/>
          <w:rFonts w:asciiTheme="majorHAnsi" w:hAnsiTheme="majorHAnsi" w:cstheme="majorHAnsi"/>
        </w:rPr>
        <w:t>, who leads several activist groups demanding political and economic reform, said Jordan’s political elite must be held accountable for their actions that have driven the country to the edge of financial ruin.</w:t>
      </w:r>
    </w:p>
    <w:p w14:paraId="4572653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50A22C79"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789105F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6E9E665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xml:space="preserve">,” said </w:t>
      </w:r>
      <w:proofErr w:type="spellStart"/>
      <w:r w:rsidRPr="00726204">
        <w:rPr>
          <w:rFonts w:asciiTheme="majorHAnsi" w:hAnsiTheme="majorHAnsi" w:cstheme="majorHAnsi"/>
        </w:rPr>
        <w:t>Abdallat</w:t>
      </w:r>
      <w:proofErr w:type="spellEnd"/>
      <w:r w:rsidRPr="00726204">
        <w:rPr>
          <w:rFonts w:asciiTheme="majorHAnsi" w:hAnsiTheme="majorHAnsi" w:cstheme="majorHAnsi"/>
        </w:rPr>
        <w:t>.</w:t>
      </w:r>
    </w:p>
    <w:p w14:paraId="4DC8E57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Hussein </w:t>
      </w: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a professor of social development at </w:t>
      </w:r>
      <w:proofErr w:type="spellStart"/>
      <w:r w:rsidRPr="00726204">
        <w:rPr>
          <w:rFonts w:asciiTheme="majorHAnsi" w:hAnsiTheme="majorHAnsi" w:cstheme="majorHAnsi"/>
        </w:rPr>
        <w:t>Mutah</w:t>
      </w:r>
      <w:proofErr w:type="spellEnd"/>
      <w:r w:rsidRPr="00726204">
        <w:rPr>
          <w:rFonts w:asciiTheme="majorHAnsi" w:hAnsiTheme="majorHAnsi" w:cstheme="majorHAnsi"/>
        </w:rPr>
        <w:t xml:space="preserve"> University in </w:t>
      </w:r>
      <w:proofErr w:type="spellStart"/>
      <w:r w:rsidRPr="00726204">
        <w:rPr>
          <w:rFonts w:asciiTheme="majorHAnsi" w:hAnsiTheme="majorHAnsi" w:cstheme="majorHAnsi"/>
        </w:rPr>
        <w:t>Kerak</w:t>
      </w:r>
      <w:proofErr w:type="spellEnd"/>
      <w:r w:rsidRPr="00726204">
        <w:rPr>
          <w:rFonts w:asciiTheme="majorHAnsi" w:hAnsiTheme="majorHAnsi" w:cstheme="majorHAnsi"/>
        </w:rPr>
        <w:t>, south of Amman, said Jordan has a foreign aid dependency problem because of its political and social structure.</w:t>
      </w:r>
    </w:p>
    <w:p w14:paraId="2F1788DB"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said Jordan is still transitioning from its tribal society roots into a semi-modern state.</w:t>
      </w:r>
    </w:p>
    <w:p w14:paraId="34E9FAB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0F454C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708BFFE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‘Violent revolt’?</w:t>
      </w:r>
    </w:p>
    <w:p w14:paraId="45E639E2"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2C4766A6"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xml:space="preserve">, according to </w:t>
      </w:r>
      <w:proofErr w:type="spellStart"/>
      <w:r w:rsidRPr="00726204">
        <w:rPr>
          <w:rStyle w:val="StyleUnderline"/>
          <w:rFonts w:asciiTheme="majorHAnsi" w:hAnsiTheme="majorHAnsi" w:cstheme="majorHAnsi"/>
        </w:rPr>
        <w:t>Mahadeen</w:t>
      </w:r>
      <w:proofErr w:type="spellEnd"/>
      <w:r w:rsidRPr="00726204">
        <w:rPr>
          <w:rStyle w:val="StyleUnderline"/>
          <w:rFonts w:asciiTheme="majorHAnsi" w:hAnsiTheme="majorHAnsi" w:cstheme="majorHAnsi"/>
        </w:rPr>
        <w:t>.</w:t>
      </w:r>
    </w:p>
    <w:p w14:paraId="4A39B61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Jordan’s main problem is it hasn’t progressed and developed beyond its “functional state” </w:t>
      </w:r>
      <w:proofErr w:type="spellStart"/>
      <w:proofErr w:type="gramStart"/>
      <w:r w:rsidRPr="00726204">
        <w:rPr>
          <w:rFonts w:asciiTheme="majorHAnsi" w:hAnsiTheme="majorHAnsi" w:cstheme="majorHAnsi"/>
        </w:rPr>
        <w:t>roots,that</w:t>
      </w:r>
      <w:proofErr w:type="spellEnd"/>
      <w:proofErr w:type="gramEnd"/>
      <w:r w:rsidRPr="00726204">
        <w:rPr>
          <w:rFonts w:asciiTheme="majorHAnsi" w:hAnsiTheme="majorHAnsi" w:cstheme="majorHAnsi"/>
        </w:rPr>
        <w:t xml:space="preserve"> is a state created to perform certain functions on behalf of others, after its creation by the British, after defeating the Ottoman Empire in World War I, he said</w:t>
      </w:r>
    </w:p>
    <w:p w14:paraId="230B4448" w14:textId="77777777" w:rsidR="00CC01A5" w:rsidRPr="00726204" w:rsidRDefault="00CC01A5" w:rsidP="00CC01A5">
      <w:pPr>
        <w:rPr>
          <w:rFonts w:asciiTheme="majorHAnsi" w:hAnsiTheme="majorHAnsi" w:cstheme="majorHAnsi"/>
          <w:b/>
          <w:u w:val="single"/>
        </w:rPr>
      </w:pP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024753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05528B76" w14:textId="77777777" w:rsidR="00CC01A5" w:rsidRPr="00726204" w:rsidRDefault="00CC01A5" w:rsidP="00CC01A5">
      <w:pPr>
        <w:rPr>
          <w:rStyle w:val="StyleUnderline"/>
          <w:rFonts w:asciiTheme="majorHAnsi" w:hAnsiTheme="majorHAnsi" w:cstheme="majorHAnsi"/>
          <w:b/>
          <w:sz w:val="16"/>
          <w:u w:val="none"/>
        </w:rPr>
      </w:pPr>
    </w:p>
    <w:p w14:paraId="4ABCD7FB"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49B685CD"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Al-</w:t>
      </w:r>
      <w:proofErr w:type="spellStart"/>
      <w:r w:rsidRPr="00726204">
        <w:rPr>
          <w:rStyle w:val="Style13ptBold"/>
          <w:rFonts w:asciiTheme="majorHAnsi" w:hAnsiTheme="majorHAnsi" w:cstheme="majorHAnsi"/>
        </w:rPr>
        <w:t>Shami</w:t>
      </w:r>
      <w:proofErr w:type="spellEnd"/>
      <w:r w:rsidRPr="00726204">
        <w:rPr>
          <w:rStyle w:val="Style13ptBold"/>
          <w:rFonts w:asciiTheme="majorHAnsi" w:hAnsiTheme="majorHAnsi" w:cstheme="majorHAnsi"/>
        </w:rPr>
        <w:t xml:space="preserve"> et al 4/13 </w:t>
      </w:r>
      <w:r w:rsidRPr="00726204">
        <w:rPr>
          <w:rFonts w:asciiTheme="majorHAnsi" w:hAnsiTheme="majorHAnsi" w:cstheme="majorHAnsi"/>
        </w:rPr>
        <w:t>“Jordan’s Thorny Spring Spells Trouble for the Middle East” 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xml:space="preserve">, Research Fellow, Arab Reform Initiative (ARI), </w:t>
      </w: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xml:space="preserve">, Deputy Director, Rafik Hariri Center for the Middle East - Atlantic Council, 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7A37DAE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w:t>
      </w:r>
      <w:proofErr w:type="spellStart"/>
      <w:r w:rsidRPr="00726204">
        <w:rPr>
          <w:rStyle w:val="StyleUnderline"/>
          <w:rFonts w:asciiTheme="majorHAnsi" w:hAnsiTheme="majorHAnsi" w:cstheme="majorHAnsi"/>
        </w:rPr>
        <w:t>neighbourhood</w:t>
      </w:r>
      <w:proofErr w:type="spellEnd"/>
      <w:r w:rsidRPr="00726204">
        <w:rPr>
          <w:rStyle w:val="StyleUnderline"/>
          <w:rFonts w:asciiTheme="majorHAnsi" w:hAnsiTheme="majorHAnsi" w:cstheme="majorHAnsi"/>
        </w:rPr>
        <w:t xml:space="preserve">.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t>
      </w:r>
      <w:r w:rsidRPr="00726204">
        <w:rPr>
          <w:rStyle w:val="StyleUnderline"/>
          <w:rFonts w:asciiTheme="majorHAnsi" w:hAnsiTheme="majorHAnsi" w:cstheme="majorHAnsi"/>
        </w:rPr>
        <w:lastRenderedPageBreak/>
        <w:t>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4BD6543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uneasy geopolitical position</w:t>
      </w:r>
    </w:p>
    <w:p w14:paraId="7869C31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w:t>
      </w:r>
      <w:proofErr w:type="gramStart"/>
      <w:r w:rsidRPr="00726204">
        <w:rPr>
          <w:rFonts w:asciiTheme="majorHAnsi" w:hAnsiTheme="majorHAnsi" w:cstheme="majorHAnsi"/>
        </w:rPr>
        <w:t>at the moment</w:t>
      </w:r>
      <w:proofErr w:type="gramEnd"/>
      <w:r w:rsidRPr="00726204">
        <w:rPr>
          <w:rFonts w:asciiTheme="majorHAnsi" w:hAnsiTheme="majorHAnsi" w:cstheme="majorHAnsi"/>
        </w:rPr>
        <w:t>, the ruling family is trying to avoid having these geopolitical challenges spill into the local political scene and cause a serious threat to its rule via a combination of chaos and uprisings.”</w:t>
      </w:r>
    </w:p>
    <w:p w14:paraId="0C6DD53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Research Fellow, Arab Reform Initiative (ARI)</w:t>
      </w:r>
    </w:p>
    <w:p w14:paraId="6C98AD9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384940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6D43AC6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Katarzyna </w:t>
      </w:r>
      <w:proofErr w:type="spellStart"/>
      <w:r w:rsidRPr="00726204">
        <w:rPr>
          <w:rFonts w:asciiTheme="majorHAnsi" w:hAnsiTheme="majorHAnsi" w:cstheme="majorHAnsi"/>
        </w:rPr>
        <w:t>Sidło</w:t>
      </w:r>
      <w:proofErr w:type="spellEnd"/>
      <w:r w:rsidRPr="00726204">
        <w:rPr>
          <w:rFonts w:asciiTheme="majorHAnsi" w:hAnsiTheme="majorHAnsi" w:cstheme="majorHAnsi"/>
        </w:rPr>
        <w:t>, Director of the Middle East and North Africa Department, Center for Social and Economic Research (CASE)</w:t>
      </w:r>
    </w:p>
    <w:p w14:paraId="583AC18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611FB35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w:t>
      </w:r>
      <w:r w:rsidRPr="00726204">
        <w:rPr>
          <w:rFonts w:asciiTheme="majorHAnsi" w:hAnsiTheme="majorHAnsi" w:cstheme="majorHAnsi"/>
        </w:rPr>
        <w:lastRenderedPageBreak/>
        <w:t xml:space="preserve">declined as has assistance from neighboring Gulf countries. With many businesses in ruins due to COVID-19 lockdowns, the government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18309D4D"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Deputy Director, Rafik Hariri Center for the Middle East - Atlantic Council</w:t>
      </w:r>
    </w:p>
    <w:p w14:paraId="1C0F546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13252366"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12CBB3D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Associate Researcher, Italian Institute for International Political Studies (ISPI) and Lecturer in History of Islamic Asia, Catholic University of Milan</w:t>
      </w:r>
    </w:p>
    <w:p w14:paraId="2BBEB9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4EE1923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w:t>
      </w:r>
      <w:proofErr w:type="spellStart"/>
      <w:r w:rsidRPr="00726204">
        <w:rPr>
          <w:rFonts w:asciiTheme="majorHAnsi" w:hAnsiTheme="majorHAnsi" w:cstheme="majorHAnsi"/>
        </w:rPr>
        <w:t>behaviour</w:t>
      </w:r>
      <w:proofErr w:type="spellEnd"/>
      <w:r w:rsidRPr="00726204">
        <w:rPr>
          <w:rFonts w:asciiTheme="majorHAnsi" w:hAnsiTheme="majorHAnsi" w:cstheme="majorHAnsi"/>
        </w:rPr>
        <w:t xml:space="preserve">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3EB33E11" w14:textId="77777777" w:rsidR="00CC01A5" w:rsidRPr="00726204" w:rsidRDefault="00CC01A5" w:rsidP="00CC01A5">
      <w:pPr>
        <w:rPr>
          <w:rFonts w:asciiTheme="majorHAnsi" w:hAnsiTheme="majorHAnsi" w:cstheme="majorHAnsi"/>
        </w:rPr>
      </w:pPr>
    </w:p>
    <w:p w14:paraId="7D60F634"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0BD2158A"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1591114C"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795152F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3FE9D7E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090D9078"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U.S.</w:t>
      </w:r>
      <w:proofErr w:type="gramEnd"/>
      <w:r w:rsidRPr="00726204">
        <w:rPr>
          <w:rStyle w:val="StyleUnderline"/>
          <w:rFonts w:asciiTheme="majorHAnsi" w:hAnsiTheme="majorHAnsi" w:cstheme="majorHAnsi"/>
        </w:rPr>
        <w:t xml:space="preserve">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686BF84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111F92F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35677F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2744C48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14333BD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0C8A88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Middle East expert Hillel Frisch, a professor at Bar-</w:t>
      </w:r>
      <w:proofErr w:type="spellStart"/>
      <w:r w:rsidRPr="00726204">
        <w:rPr>
          <w:rFonts w:asciiTheme="majorHAnsi" w:hAnsiTheme="majorHAnsi" w:cstheme="majorHAnsi"/>
        </w:rPr>
        <w:t>Ilan</w:t>
      </w:r>
      <w:proofErr w:type="spellEnd"/>
      <w:r w:rsidRPr="00726204">
        <w:rPr>
          <w:rFonts w:asciiTheme="majorHAnsi" w:hAnsiTheme="majorHAnsi" w:cstheme="majorHAnsi"/>
        </w:rPr>
        <w:t xml:space="preserve"> University in Ramat Gan, told JNS, “I don’t think this is the beginning of the fall of King Abdullah. All the key actors are behind him.”</w:t>
      </w:r>
    </w:p>
    <w:p w14:paraId="399742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7AF02FE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6B69AF2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Indeed, Abdullah has ruled the country since King Hussein’s death in 1999 and has cultivated a very close relationship with the United States.</w:t>
      </w:r>
    </w:p>
    <w:p w14:paraId="5070E13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57C5BB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5ED81E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24284072"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xml:space="preserve">, providing a base from which U.S. forces can potentially act in Syria, </w:t>
      </w:r>
      <w:proofErr w:type="gramStart"/>
      <w:r w:rsidRPr="00726204">
        <w:rPr>
          <w:rStyle w:val="StyleUnderline"/>
          <w:rFonts w:asciiTheme="majorHAnsi" w:hAnsiTheme="majorHAnsi" w:cstheme="majorHAnsi"/>
        </w:rPr>
        <w:t>Iraq</w:t>
      </w:r>
      <w:proofErr w:type="gramEnd"/>
      <w:r w:rsidRPr="00726204">
        <w:rPr>
          <w:rStyle w:val="StyleUnderline"/>
          <w:rFonts w:asciiTheme="majorHAnsi" w:hAnsiTheme="majorHAnsi" w:cstheme="majorHAnsi"/>
        </w:rPr>
        <w:t xml:space="preserve"> and Iran.</w:t>
      </w:r>
    </w:p>
    <w:p w14:paraId="373D2C0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defense pact’s timing—coming soon before the government crackdown—shows how dependent Jordan is on outside support.</w:t>
      </w:r>
    </w:p>
    <w:p w14:paraId="40CF07D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Weak national identity leads to instability</w:t>
      </w:r>
    </w:p>
    <w:p w14:paraId="616CDA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280B772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5AE6DCE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 journal article by Linda L. Layne titled “The </w:t>
      </w:r>
      <w:proofErr w:type="spellStart"/>
      <w:r w:rsidRPr="00726204">
        <w:rPr>
          <w:rFonts w:asciiTheme="majorHAnsi" w:hAnsiTheme="majorHAnsi" w:cstheme="majorHAnsi"/>
        </w:rPr>
        <w:t>Dialogics</w:t>
      </w:r>
      <w:proofErr w:type="spellEnd"/>
      <w:r w:rsidRPr="00726204">
        <w:rPr>
          <w:rFonts w:asciiTheme="majorHAnsi" w:hAnsiTheme="majorHAnsi" w:cstheme="majorHAnsi"/>
        </w:rPr>
        <w:t xml:space="preserve"> of Tribal Self-Representation in Jordan,” published in 1989 in the American Ethnologist, explains how the state sought to cultivate a national identity around disparate tribes.</w:t>
      </w:r>
    </w:p>
    <w:p w14:paraId="65B5333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726204">
        <w:rPr>
          <w:rFonts w:asciiTheme="majorHAnsi" w:hAnsiTheme="majorHAnsi" w:cstheme="majorHAnsi"/>
        </w:rPr>
        <w:t>Bedouinism</w:t>
      </w:r>
      <w:proofErr w:type="spellEnd"/>
      <w:r w:rsidRPr="00726204">
        <w:rPr>
          <w:rFonts w:asciiTheme="majorHAnsi" w:hAnsiTheme="majorHAnsi" w:cstheme="majorHAnsi"/>
        </w:rPr>
        <w:t xml:space="preserve"> in a general way rather than encouraging each tribe to maintain and develop its own individual identity,” she wrote.</w:t>
      </w:r>
    </w:p>
    <w:p w14:paraId="737A2E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question that gets to the root of the matter is how “Jordanian” its citizens </w:t>
      </w:r>
      <w:proofErr w:type="gramStart"/>
      <w:r w:rsidRPr="00726204">
        <w:rPr>
          <w:rFonts w:asciiTheme="majorHAnsi" w:hAnsiTheme="majorHAnsi" w:cstheme="majorHAnsi"/>
        </w:rPr>
        <w:t>actually feel</w:t>
      </w:r>
      <w:proofErr w:type="gramEnd"/>
      <w:r w:rsidRPr="00726204">
        <w:rPr>
          <w:rFonts w:asciiTheme="majorHAnsi" w:hAnsiTheme="majorHAnsi" w:cstheme="majorHAnsi"/>
        </w:rPr>
        <w:t>. Palestinian, tribal and Islamist elements are less loyal to the state than their ideology or kinship networks. In the Middle East, loyalty tends to be to one’s family and tribe.</w:t>
      </w:r>
    </w:p>
    <w:p w14:paraId="3168110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The Jordanian regime keeps its grip on power thanks to military and economic aid, mainly by the United States and the Gulf states.</w:t>
      </w:r>
    </w:p>
    <w:p w14:paraId="0062BB1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66AF86D7"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76D4D61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5E2760B1" w14:textId="77777777" w:rsidR="00CC01A5" w:rsidRPr="00726204" w:rsidRDefault="00CC01A5" w:rsidP="00CC01A5">
      <w:pPr>
        <w:rPr>
          <w:rFonts w:asciiTheme="majorHAnsi" w:hAnsiTheme="majorHAnsi" w:cstheme="majorHAnsi"/>
        </w:rPr>
      </w:pPr>
    </w:p>
    <w:p w14:paraId="27B542D7"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6FD1F217"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Lazaroff</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“Will annexation destroy Israeli-Jordanian peace, set kingdom aflame?” Tovah </w:t>
      </w:r>
      <w:proofErr w:type="spellStart"/>
      <w:r w:rsidRPr="00726204">
        <w:rPr>
          <w:rFonts w:asciiTheme="majorHAnsi" w:hAnsiTheme="majorHAnsi" w:cstheme="majorHAnsi"/>
        </w:rPr>
        <w:t>Lazaroff</w:t>
      </w:r>
      <w:proofErr w:type="spellEnd"/>
      <w:r w:rsidRPr="00726204">
        <w:rPr>
          <w:rFonts w:asciiTheme="majorHAnsi" w:hAnsiTheme="majorHAnsi" w:cstheme="majorHAnsi"/>
        </w:rPr>
        <w:t xml:space="preserve">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6441613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3B3AE3A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5D3D513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146298DC" w14:textId="77777777" w:rsidR="00CC01A5" w:rsidRPr="00726204" w:rsidRDefault="00CC01A5" w:rsidP="00CC01A5">
      <w:pPr>
        <w:rPr>
          <w:rStyle w:val="StyleUnderline"/>
          <w:rFonts w:asciiTheme="majorHAnsi" w:hAnsiTheme="majorHAnsi" w:cstheme="majorHAnsi"/>
        </w:rPr>
      </w:pPr>
      <w:proofErr w:type="gramStart"/>
      <w:r w:rsidRPr="00726204">
        <w:rPr>
          <w:rFonts w:asciiTheme="majorHAnsi" w:hAnsiTheme="majorHAnsi" w:cstheme="majorHAnsi"/>
        </w:rPr>
        <w:t>So</w:t>
      </w:r>
      <w:proofErr w:type="gramEnd"/>
      <w:r w:rsidRPr="00726204">
        <w:rPr>
          <w:rFonts w:asciiTheme="majorHAnsi" w:hAnsiTheme="majorHAnsi" w:cstheme="majorHAnsi"/>
        </w:rPr>
        <w:t xml:space="preserve">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258EE1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756EB4F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33210E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163D87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Last week, he and two other high-level former security officials, Maj.-Gen. (ret.) Gadi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and former Mossad director Tamir Pardo, published an article in US-based Foreign Policy magazine, warning about the implications to Jordan and Egypt.  </w:t>
      </w:r>
    </w:p>
    <w:p w14:paraId="5184F6B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74FAD9C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568159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3B4D6B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242966A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6352F5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00A4B08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is home to </w:t>
      </w:r>
      <w:proofErr w:type="gramStart"/>
      <w:r w:rsidRPr="00726204">
        <w:rPr>
          <w:rFonts w:asciiTheme="majorHAnsi" w:hAnsiTheme="majorHAnsi" w:cstheme="majorHAnsi"/>
        </w:rPr>
        <w:t>a large number of</w:t>
      </w:r>
      <w:proofErr w:type="gramEnd"/>
      <w:r w:rsidRPr="00726204">
        <w:rPr>
          <w:rFonts w:asciiTheme="majorHAnsi" w:hAnsiTheme="majorHAnsi" w:cstheme="majorHAnsi"/>
        </w:rPr>
        <w:t xml:space="preserve"> Palestinians, and there are also many young people who are radicalized,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4914B22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3A03B28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Throughout the years, Israeli actions in the West Bank, Jerusalem and Gaza have had a destabilizing influence, Ayalon said. </w:t>
      </w:r>
    </w:p>
    <w:p w14:paraId="3AE5A07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164AD060"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Shamni</w:t>
      </w:r>
      <w:proofErr w:type="spellEnd"/>
      <w:r w:rsidRPr="00726204">
        <w:rPr>
          <w:rFonts w:asciiTheme="majorHAnsi" w:hAnsiTheme="majorHAnsi" w:cstheme="majorHAnsi"/>
        </w:rPr>
        <w:t>, who was also Israel’s former military secretary to the US and a military adviser to former prime minister Ariel Sharon, said the plan creates unnecessary turmoil and security problems.</w:t>
      </w:r>
    </w:p>
    <w:p w14:paraId="4F28BB1B"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689ED88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w:t>
      </w:r>
    </w:p>
    <w:p w14:paraId="30E62F4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lastRenderedPageBreak/>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09AF938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2FBB5D63" w14:textId="77777777" w:rsidR="00CC01A5" w:rsidRPr="00726204" w:rsidRDefault="00CC01A5" w:rsidP="00CC01A5">
      <w:pPr>
        <w:rPr>
          <w:rFonts w:asciiTheme="majorHAnsi" w:hAnsiTheme="majorHAnsi" w:cstheme="majorHAnsi"/>
        </w:rPr>
      </w:pPr>
    </w:p>
    <w:p w14:paraId="3B5BE8F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Scenario 2</w:t>
      </w:r>
    </w:p>
    <w:p w14:paraId="50049615" w14:textId="77777777" w:rsidR="00CC01A5" w:rsidRPr="00726204" w:rsidRDefault="00CC01A5" w:rsidP="00CC01A5">
      <w:pPr>
        <w:rPr>
          <w:rFonts w:asciiTheme="majorHAnsi" w:hAnsiTheme="majorHAnsi" w:cstheme="majorHAnsi"/>
        </w:rPr>
      </w:pPr>
    </w:p>
    <w:p w14:paraId="5AFE7B5E"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Healthcare infrastructure key to COVID management.</w:t>
      </w:r>
    </w:p>
    <w:p w14:paraId="6FCFB9E2"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OECD 20 </w:t>
      </w:r>
      <w:r w:rsidRPr="00726204">
        <w:rPr>
          <w:rFonts w:asciiTheme="majorHAnsi" w:hAnsiTheme="majorHAnsi" w:cstheme="majorHAnsi"/>
        </w:rPr>
        <w:t>OECD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for Economic Co-operation and Development] “COVID-19 crisis response in MENA countries”, 06 November 2020 </w:t>
      </w:r>
      <w:hyperlink r:id="rId19" w:history="1">
        <w:r w:rsidRPr="00726204">
          <w:rPr>
            <w:rStyle w:val="Hyperlink"/>
            <w:rFonts w:asciiTheme="majorHAnsi" w:hAnsiTheme="majorHAnsi" w:cstheme="majorHAnsi"/>
          </w:rPr>
          <w:t>https://read.oecd-ilibrary.org/view/?ref=129_129919-4li7bq8asv&amp;title=COVID-19-Crisis-Response-in-MENA-Countries&amp;_ga=2.237304256.1316433697.1631849561-29263471.1631849561</w:t>
        </w:r>
      </w:hyperlink>
      <w:r w:rsidRPr="00726204">
        <w:rPr>
          <w:rFonts w:asciiTheme="majorHAnsi" w:hAnsiTheme="majorHAnsi" w:cstheme="majorHAnsi"/>
        </w:rPr>
        <w:t xml:space="preserve"> SM</w:t>
      </w:r>
    </w:p>
    <w:p w14:paraId="0F1B1328"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The revival in </w:t>
      </w:r>
      <w:r w:rsidRPr="00726204">
        <w:rPr>
          <w:rStyle w:val="StyleUnderline"/>
          <w:rFonts w:asciiTheme="majorHAnsi" w:hAnsiTheme="majorHAnsi" w:cstheme="majorHAnsi"/>
          <w:highlight w:val="green"/>
        </w:rPr>
        <w:t>COVID-19</w:t>
      </w:r>
      <w:r w:rsidRPr="00726204">
        <w:rPr>
          <w:rStyle w:val="StyleUnderline"/>
          <w:rFonts w:asciiTheme="majorHAnsi" w:hAnsiTheme="majorHAnsi" w:cstheme="majorHAnsi"/>
        </w:rPr>
        <w:t xml:space="preserve"> cases that followed the gradual easing of restrictions and reopening of the economy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several </w:t>
      </w:r>
      <w:r w:rsidRPr="00726204">
        <w:rPr>
          <w:rStyle w:val="StyleUnderline"/>
          <w:rFonts w:asciiTheme="majorHAnsi" w:hAnsiTheme="majorHAnsi" w:cstheme="majorHAnsi"/>
          <w:highlight w:val="green"/>
        </w:rPr>
        <w:t>MENA</w:t>
      </w:r>
      <w:r w:rsidRPr="00726204">
        <w:rPr>
          <w:rStyle w:val="StyleUnderline"/>
          <w:rFonts w:asciiTheme="majorHAnsi" w:hAnsiTheme="majorHAnsi" w:cstheme="majorHAnsi"/>
        </w:rPr>
        <w:t xml:space="preserve"> countries, similarly to elsewhere in the world, is putting to the </w:t>
      </w:r>
      <w:r w:rsidRPr="00726204">
        <w:rPr>
          <w:rStyle w:val="StyleUnderline"/>
          <w:rFonts w:asciiTheme="majorHAnsi" w:hAnsiTheme="majorHAnsi" w:cstheme="majorHAnsi"/>
          <w:highlight w:val="green"/>
        </w:rPr>
        <w:t xml:space="preserve">test </w:t>
      </w:r>
      <w:r w:rsidRPr="00726204">
        <w:rPr>
          <w:rStyle w:val="StyleUnderline"/>
          <w:rFonts w:asciiTheme="majorHAnsi" w:hAnsiTheme="majorHAnsi" w:cstheme="majorHAnsi"/>
        </w:rPr>
        <w:t>the capacity of</w:t>
      </w:r>
      <w:r w:rsidRPr="00726204">
        <w:rPr>
          <w:rStyle w:val="StyleUnderline"/>
          <w:rFonts w:asciiTheme="majorHAnsi" w:hAnsiTheme="majorHAnsi" w:cstheme="majorHAnsi"/>
          <w:highlight w:val="green"/>
        </w:rPr>
        <w:t xml:space="preserve"> healthcare system</w:t>
      </w:r>
      <w:r w:rsidRPr="00726204">
        <w:rPr>
          <w:rStyle w:val="StyleUnderline"/>
          <w:rFonts w:asciiTheme="majorHAnsi" w:hAnsiTheme="majorHAnsi" w:cstheme="majorHAnsi"/>
        </w:rPr>
        <w:t>s throughout the region to deal with a second wave of the pandemic.</w:t>
      </w:r>
      <w:r w:rsidRPr="00726204">
        <w:rPr>
          <w:rFonts w:asciiTheme="majorHAnsi" w:hAnsiTheme="majorHAnsi" w:cstheme="majorHAnsi"/>
        </w:rPr>
        <w:t xml:space="preserve"> Two main trends are emerging, with on the one hand, </w:t>
      </w:r>
      <w:proofErr w:type="gramStart"/>
      <w:r w:rsidRPr="00726204">
        <w:rPr>
          <w:rFonts w:asciiTheme="majorHAnsi" w:hAnsiTheme="majorHAnsi" w:cstheme="majorHAnsi"/>
        </w:rPr>
        <w:t>a number of</w:t>
      </w:r>
      <w:proofErr w:type="gramEnd"/>
      <w:r w:rsidRPr="00726204">
        <w:rPr>
          <w:rFonts w:asciiTheme="majorHAnsi" w:hAnsiTheme="majorHAnsi" w:cstheme="majorHAnsi"/>
        </w:rPr>
        <w:t xml:space="preserve"> countries where </w:t>
      </w:r>
      <w:r w:rsidRPr="00726204">
        <w:rPr>
          <w:rStyle w:val="StyleUnderline"/>
          <w:rFonts w:asciiTheme="majorHAnsi" w:hAnsiTheme="majorHAnsi" w:cstheme="majorHAnsi"/>
        </w:rPr>
        <w:t xml:space="preserve">precautionary measures and enforcement seem to have succeeded in flattening the curve, and, on the other hand, </w:t>
      </w:r>
      <w:r w:rsidRPr="00726204">
        <w:rPr>
          <w:rFonts w:asciiTheme="majorHAnsi" w:hAnsiTheme="majorHAnsi" w:cstheme="majorHAnsi"/>
        </w:rPr>
        <w:t>countries where limited capacity to enforce physical distancing and</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overstrained healthcare systems are making it</w:t>
      </w:r>
      <w:r w:rsidRPr="00726204">
        <w:rPr>
          <w:rStyle w:val="StyleUnderline"/>
          <w:rFonts w:asciiTheme="majorHAnsi" w:hAnsiTheme="majorHAnsi" w:cstheme="majorHAnsi"/>
        </w:rPr>
        <w:t xml:space="preserve"> increasingly </w:t>
      </w:r>
      <w:r w:rsidRPr="00726204">
        <w:rPr>
          <w:rStyle w:val="StyleUnderline"/>
          <w:rFonts w:asciiTheme="majorHAnsi" w:hAnsiTheme="majorHAnsi" w:cstheme="majorHAnsi"/>
          <w:highlight w:val="green"/>
        </w:rPr>
        <w:t>challenging</w:t>
      </w:r>
      <w:r w:rsidRPr="00726204">
        <w:rPr>
          <w:rStyle w:val="StyleUnderline"/>
          <w:rFonts w:asciiTheme="majorHAnsi" w:hAnsiTheme="majorHAnsi" w:cstheme="majorHAnsi"/>
        </w:rPr>
        <w:t xml:space="preserve"> for governments </w:t>
      </w:r>
      <w:r w:rsidRPr="00726204">
        <w:rPr>
          <w:rStyle w:val="StyleUnderline"/>
          <w:rFonts w:asciiTheme="majorHAnsi" w:hAnsiTheme="majorHAnsi" w:cstheme="majorHAnsi"/>
          <w:highlight w:val="green"/>
        </w:rPr>
        <w:t>to control</w:t>
      </w:r>
      <w:r w:rsidRPr="00726204">
        <w:rPr>
          <w:rStyle w:val="StyleUnderline"/>
          <w:rFonts w:asciiTheme="majorHAnsi" w:hAnsiTheme="majorHAnsi" w:cstheme="majorHAnsi"/>
        </w:rPr>
        <w:t xml:space="preserve"> the situation.</w:t>
      </w:r>
    </w:p>
    <w:p w14:paraId="1CBAA9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Challenges to health systems and health sector resilience</w:t>
      </w:r>
    </w:p>
    <w:p w14:paraId="3FFF5735"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MENA countries’ containment efforts have proved particularly important </w:t>
      </w:r>
      <w:proofErr w:type="gramStart"/>
      <w:r w:rsidRPr="00726204">
        <w:rPr>
          <w:rStyle w:val="StyleUnderline"/>
          <w:rFonts w:asciiTheme="majorHAnsi" w:hAnsiTheme="majorHAnsi" w:cstheme="majorHAnsi"/>
        </w:rPr>
        <w:t>in light of</w:t>
      </w:r>
      <w:proofErr w:type="gramEnd"/>
      <w:r w:rsidRPr="00726204">
        <w:rPr>
          <w:rStyle w:val="StyleUnderline"/>
          <w:rFonts w:asciiTheme="majorHAnsi" w:hAnsiTheme="majorHAnsi" w:cstheme="majorHAnsi"/>
        </w:rPr>
        <w:t xml:space="preserve"> the region’s varying levels of health system preparedness. The COVID-19 pandemic has highlighted the extent of the healthcare sector’s resilience across MENA economies.</w:t>
      </w:r>
    </w:p>
    <w:p w14:paraId="41C155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Gulf Co-operation Council (GCC) countries and Jordan</w:t>
      </w:r>
    </w:p>
    <w:p w14:paraId="30FE14D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w:t>
      </w:r>
      <w:r w:rsidRPr="00726204">
        <w:rPr>
          <w:rFonts w:asciiTheme="majorHAnsi" w:hAnsiTheme="majorHAnsi" w:cstheme="majorHAnsi"/>
        </w:rPr>
        <w:lastRenderedPageBreak/>
        <w:t>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1E726DC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which has an overall weaker health system and lower level of COVID-19 preparedness, managed to adopt a strategy </w:t>
      </w:r>
      <w:proofErr w:type="gramStart"/>
      <w:r w:rsidRPr="00726204">
        <w:rPr>
          <w:rFonts w:asciiTheme="majorHAnsi" w:hAnsiTheme="majorHAnsi" w:cstheme="majorHAnsi"/>
        </w:rPr>
        <w:t>similar to</w:t>
      </w:r>
      <w:proofErr w:type="gramEnd"/>
      <w:r w:rsidRPr="00726204">
        <w:rPr>
          <w:rFonts w:asciiTheme="majorHAnsi" w:hAnsiTheme="majorHAnsi" w:cstheme="majorHAnsi"/>
        </w:rPr>
        <w:t xml:space="preserve">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26EA0D7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Developing MENA economies (Maghreb, Egypt)</w:t>
      </w:r>
    </w:p>
    <w:p w14:paraId="7C133B1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726204">
        <w:rPr>
          <w:rFonts w:asciiTheme="majorHAnsi" w:hAnsiTheme="majorHAnsi" w:cstheme="majorHAnsi"/>
        </w:rPr>
        <w:t xml:space="preserve"> Furthermore, the number of physicians per 1,000 inhabitants in the region is much below the WHO recommended threshold of 4.45 doctors, nurses, and midwives per 1,000 population, and as low as 0.72 and 0.79 in Morocco and Egypt respectively.7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limited capacity of health systems to handle a large-scale outbreak</w:t>
      </w:r>
      <w:r w:rsidRPr="00726204">
        <w:rPr>
          <w:rStyle w:val="StyleUnderline"/>
          <w:rFonts w:asciiTheme="majorHAnsi" w:hAnsiTheme="majorHAnsi" w:cstheme="majorHAnsi"/>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726204">
        <w:rPr>
          <w:rStyle w:val="StyleUnderline"/>
          <w:rFonts w:asciiTheme="majorHAnsi" w:hAnsiTheme="majorHAnsi" w:cstheme="majorHAnsi"/>
          <w:highlight w:val="green"/>
        </w:rPr>
        <w:t xml:space="preserve">rapid rise in cases, further straining </w:t>
      </w:r>
      <w:r w:rsidRPr="00726204">
        <w:rPr>
          <w:rStyle w:val="StyleUnderline"/>
          <w:rFonts w:asciiTheme="majorHAnsi" w:hAnsiTheme="majorHAnsi" w:cstheme="majorHAnsi"/>
        </w:rPr>
        <w:t>countries’</w:t>
      </w:r>
      <w:r w:rsidRPr="00726204">
        <w:rPr>
          <w:rStyle w:val="StyleUnderline"/>
          <w:rFonts w:asciiTheme="majorHAnsi" w:hAnsiTheme="majorHAnsi" w:cstheme="majorHAnsi"/>
          <w:highlight w:val="green"/>
        </w:rPr>
        <w:t xml:space="preserve"> health systems.</w:t>
      </w:r>
      <w:r w:rsidRPr="00726204">
        <w:rPr>
          <w:rFonts w:asciiTheme="majorHAnsi" w:hAnsiTheme="majorHAnsi" w:cstheme="majorHAnsi"/>
        </w:rPr>
        <w:t xml:space="preserve"> In most countries, this is largely due to large religious gatherings, wedding celebrations and other social events where control measures were not sufficiently applied.8</w:t>
      </w:r>
    </w:p>
    <w:p w14:paraId="08CF99C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Loosening compliance with preventive measures and difficulty to enforce physical distancing in large, densely populated cities (</w:t>
      </w:r>
      <w:proofErr w:type="gramStart"/>
      <w:r w:rsidRPr="00726204">
        <w:rPr>
          <w:rFonts w:asciiTheme="majorHAnsi" w:hAnsiTheme="majorHAnsi" w:cstheme="majorHAnsi"/>
        </w:rPr>
        <w:t>e.g.</w:t>
      </w:r>
      <w:proofErr w:type="gramEnd"/>
      <w:r w:rsidRPr="00726204">
        <w:rPr>
          <w:rFonts w:asciiTheme="majorHAnsi" w:hAnsiTheme="majorHAnsi" w:cstheme="majorHAnsi"/>
        </w:rPr>
        <w:t xml:space="preserve"> Cairo) have raised concerns over the evolution of the situation. As of October, international and social media, as well as NGOs reported that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xml:space="preserve"> were struggling to manage the growing influx of COVID-19 patients, with some reaching full capacity, while healthcare professionals have pointed out to the </w:t>
      </w:r>
      <w:r w:rsidRPr="00726204">
        <w:rPr>
          <w:rStyle w:val="StyleUnderline"/>
          <w:rFonts w:asciiTheme="majorHAnsi" w:hAnsiTheme="majorHAnsi" w:cstheme="majorHAnsi"/>
          <w:highlight w:val="green"/>
        </w:rPr>
        <w:t>lack of necessary medical equipment</w:t>
      </w:r>
      <w:r w:rsidRPr="00726204">
        <w:rPr>
          <w:rStyle w:val="StyleUnderline"/>
          <w:rFonts w:asciiTheme="majorHAnsi" w:hAnsiTheme="majorHAnsi" w:cstheme="majorHAnsi"/>
        </w:rPr>
        <w:t xml:space="preserve">, doctors, medical </w:t>
      </w:r>
      <w:proofErr w:type="gramStart"/>
      <w:r w:rsidRPr="00726204">
        <w:rPr>
          <w:rStyle w:val="StyleUnderline"/>
          <w:rFonts w:asciiTheme="majorHAnsi" w:hAnsiTheme="majorHAnsi" w:cstheme="majorHAnsi"/>
        </w:rPr>
        <w:t>personnel</w:t>
      </w:r>
      <w:proofErr w:type="gramEnd"/>
      <w:r w:rsidRPr="00726204">
        <w:rPr>
          <w:rStyle w:val="StyleUnderline"/>
          <w:rFonts w:asciiTheme="majorHAnsi" w:hAnsiTheme="majorHAnsi" w:cstheme="majorHAnsi"/>
        </w:rPr>
        <w:t xml:space="preserve"> and ICU beds to deal with a second wave of such magnitude</w:t>
      </w:r>
      <w:r w:rsidRPr="00726204">
        <w:rPr>
          <w:rFonts w:asciiTheme="majorHAnsi" w:hAnsiTheme="majorHAnsi" w:cstheme="majorHAnsi"/>
        </w:rPr>
        <w:t xml:space="preserve">. This also challenging the massive testing strategy, as testing sites are becoming increasingly saturated. In some countries, </w:t>
      </w:r>
      <w:r w:rsidRPr="00726204">
        <w:rPr>
          <w:rFonts w:asciiTheme="majorHAnsi" w:hAnsiTheme="majorHAnsi" w:cstheme="majorHAnsi"/>
        </w:rPr>
        <w:lastRenderedPageBreak/>
        <w:t>observers have pointed to an ill-managed re-opening of international borders, while emerging social movements within the medical personnel risks adding pressure to an already tense health sector.</w:t>
      </w:r>
    </w:p>
    <w:p w14:paraId="1F4C5EC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Fragile and conflict-affected countries</w:t>
      </w:r>
    </w:p>
    <w:p w14:paraId="4FDC1A0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Lebanon had initially managed to contain the first COVID-19 wave by adopting strong containment measures early on with high levels of compliance from the population. However, following the explosion in the port of Beirut on 4 August, which destroyed half of the city’s medical </w:t>
      </w:r>
      <w:proofErr w:type="spellStart"/>
      <w:r w:rsidRPr="00726204">
        <w:rPr>
          <w:rFonts w:asciiTheme="majorHAnsi" w:hAnsiTheme="majorHAnsi" w:cstheme="majorHAnsi"/>
        </w:rPr>
        <w:t>centres</w:t>
      </w:r>
      <w:proofErr w:type="spellEnd"/>
      <w:r w:rsidRPr="00726204">
        <w:rPr>
          <w:rFonts w:asciiTheme="majorHAnsi" w:hAnsiTheme="majorHAnsi" w:cstheme="majorHAnsi"/>
        </w:rPr>
        <w:t xml:space="preserve">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49DF91C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other fragile and conflict-affected countries, </w:t>
      </w:r>
      <w:r w:rsidRPr="00726204">
        <w:rPr>
          <w:rStyle w:val="StyleUnderline"/>
          <w:rFonts w:asciiTheme="majorHAnsi" w:hAnsiTheme="majorHAnsi" w:cstheme="majorHAnsi"/>
        </w:rPr>
        <w:t xml:space="preserve">the COVID-19 outbreak poses a major challenge given damages to health systems.9 In emergency settings, where availability of water, </w:t>
      </w:r>
      <w:proofErr w:type="gramStart"/>
      <w:r w:rsidRPr="00726204">
        <w:rPr>
          <w:rStyle w:val="StyleUnderline"/>
          <w:rFonts w:asciiTheme="majorHAnsi" w:hAnsiTheme="majorHAnsi" w:cstheme="majorHAnsi"/>
        </w:rPr>
        <w:t>sanitation</w:t>
      </w:r>
      <w:proofErr w:type="gramEnd"/>
      <w:r w:rsidRPr="00726204">
        <w:rPr>
          <w:rStyle w:val="StyleUnderline"/>
          <w:rFonts w:asciiTheme="majorHAnsi" w:hAnsiTheme="majorHAnsi" w:cstheme="majorHAnsi"/>
        </w:rPr>
        <w:t xml:space="preserve"> and hygiene (WASH) services is scarce, applying preventive measures to limit the spread of the disease has proved difficult. Countries where </w:t>
      </w:r>
      <w:r w:rsidRPr="00726204">
        <w:rPr>
          <w:rStyle w:val="StyleUnderline"/>
          <w:rFonts w:asciiTheme="majorHAnsi" w:hAnsiTheme="majorHAnsi" w:cstheme="majorHAnsi"/>
          <w:highlight w:val="green"/>
        </w:rPr>
        <w:t>healthcare facilities</w:t>
      </w:r>
      <w:r w:rsidRPr="00726204">
        <w:rPr>
          <w:rStyle w:val="StyleUnderline"/>
          <w:rFonts w:asciiTheme="majorHAnsi" w:hAnsiTheme="majorHAnsi" w:cstheme="majorHAnsi"/>
        </w:rPr>
        <w:t xml:space="preserve"> have been partially destroyed during the war and governance remains extremely fragile and uncoordinated in certain </w:t>
      </w:r>
      <w:proofErr w:type="gramStart"/>
      <w:r w:rsidRPr="00726204">
        <w:rPr>
          <w:rStyle w:val="StyleUnderline"/>
          <w:rFonts w:asciiTheme="majorHAnsi" w:hAnsiTheme="majorHAnsi" w:cstheme="majorHAnsi"/>
        </w:rPr>
        <w:t>areas, and</w:t>
      </w:r>
      <w:proofErr w:type="gramEnd"/>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lack the necessary capacity to respond</w:t>
      </w:r>
      <w:r w:rsidRPr="00726204">
        <w:rPr>
          <w:rStyle w:val="StyleUnderline"/>
          <w:rFonts w:asciiTheme="majorHAnsi" w:hAnsiTheme="majorHAnsi" w:cstheme="majorHAnsi"/>
        </w:rPr>
        <w:t xml:space="preserve"> to the crisis in terms of medical facilities, equipment and personnel</w:t>
      </w:r>
      <w:r w:rsidRPr="00726204">
        <w:rPr>
          <w:rFonts w:asciiTheme="majorHAnsi" w:hAnsiTheme="majorHAnsi" w:cstheme="majorHAnsi"/>
        </w:rPr>
        <w:t xml:space="preserve">. In Syria, the WHO10 estimates that 70% of health care workers have left the country as migrants or refugees, while only 64% of hospitals and 52% of primary health care </w:t>
      </w:r>
      <w:proofErr w:type="spellStart"/>
      <w:r w:rsidRPr="00726204">
        <w:rPr>
          <w:rFonts w:asciiTheme="majorHAnsi" w:hAnsiTheme="majorHAnsi" w:cstheme="majorHAnsi"/>
        </w:rPr>
        <w:t>centres</w:t>
      </w:r>
      <w:proofErr w:type="spellEnd"/>
      <w:r w:rsidRPr="00726204">
        <w:rPr>
          <w:rFonts w:asciiTheme="majorHAnsi" w:hAnsiTheme="majorHAnsi" w:cstheme="majorHAnsi"/>
        </w:rPr>
        <w:t xml:space="preserve"> remain fully operational. One possible explanation for the low number of COVID-19 cases reported in these countries at the beginning of the pandemic is the fact that, </w:t>
      </w:r>
      <w:r w:rsidRPr="00726204">
        <w:rPr>
          <w:rStyle w:val="StyleUnderline"/>
          <w:rFonts w:asciiTheme="majorHAnsi" w:hAnsiTheme="majorHAnsi" w:cstheme="majorHAnsi"/>
        </w:rPr>
        <w:t>due to lack of bed capacity or difficulty to reach hospitals, people often die at home</w:t>
      </w:r>
      <w:r w:rsidRPr="00726204">
        <w:rPr>
          <w:rFonts w:asciiTheme="majorHAnsi" w:hAnsiTheme="majorHAnsi" w:cstheme="majorHAnsi"/>
        </w:rPr>
        <w:t xml:space="preserve">.11 In addition, the lack of testing capacity has resulted in months of under-reporting, </w:t>
      </w:r>
      <w:proofErr w:type="gramStart"/>
      <w:r w:rsidRPr="00726204">
        <w:rPr>
          <w:rFonts w:asciiTheme="majorHAnsi" w:hAnsiTheme="majorHAnsi" w:cstheme="majorHAnsi"/>
        </w:rPr>
        <w:t>in particular in</w:t>
      </w:r>
      <w:proofErr w:type="gramEnd"/>
      <w:r w:rsidRPr="00726204">
        <w:rPr>
          <w:rFonts w:asciiTheme="majorHAnsi" w:hAnsiTheme="majorHAnsi" w:cstheme="majorHAnsi"/>
        </w:rPr>
        <w:t xml:space="preserve">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20E8563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Developments in the MENA health systems and health policies</w:t>
      </w:r>
    </w:p>
    <w:p w14:paraId="0C40241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w:t>
      </w:r>
      <w:proofErr w:type="gramStart"/>
      <w:r w:rsidRPr="00726204">
        <w:rPr>
          <w:rFonts w:asciiTheme="majorHAnsi" w:hAnsiTheme="majorHAnsi" w:cstheme="majorHAnsi"/>
        </w:rPr>
        <w:t>research, and</w:t>
      </w:r>
      <w:proofErr w:type="gramEnd"/>
      <w:r w:rsidRPr="00726204">
        <w:rPr>
          <w:rFonts w:asciiTheme="majorHAnsi" w:hAnsiTheme="majorHAnsi" w:cstheme="majorHAnsi"/>
        </w:rPr>
        <w:t xml:space="preserve"> have engaged into advanced trial phases. Phase III trials started in the UAE in July12 and in Saudi Arabia in August for vaccines developed by two Chinese companies, respectively </w:t>
      </w:r>
      <w:proofErr w:type="spellStart"/>
      <w:r w:rsidRPr="00726204">
        <w:rPr>
          <w:rFonts w:asciiTheme="majorHAnsi" w:hAnsiTheme="majorHAnsi" w:cstheme="majorHAnsi"/>
        </w:rPr>
        <w:t>Sinopharm</w:t>
      </w:r>
      <w:proofErr w:type="spellEnd"/>
      <w:r w:rsidRPr="00726204">
        <w:rPr>
          <w:rFonts w:asciiTheme="majorHAnsi" w:hAnsiTheme="majorHAnsi" w:cstheme="majorHAnsi"/>
        </w:rPr>
        <w:t xml:space="preserve"> and </w:t>
      </w:r>
      <w:proofErr w:type="spellStart"/>
      <w:r w:rsidRPr="00726204">
        <w:rPr>
          <w:rFonts w:asciiTheme="majorHAnsi" w:hAnsiTheme="majorHAnsi" w:cstheme="majorHAnsi"/>
        </w:rPr>
        <w:t>CanSino</w:t>
      </w:r>
      <w:proofErr w:type="spellEnd"/>
      <w:r w:rsidRPr="00726204">
        <w:rPr>
          <w:rFonts w:asciiTheme="majorHAnsi" w:hAnsiTheme="majorHAnsi" w:cstheme="majorHAnsi"/>
        </w:rPr>
        <w:t xml:space="preserve"> Biologics. Egypt has </w:t>
      </w:r>
      <w:r w:rsidRPr="00726204">
        <w:rPr>
          <w:rFonts w:asciiTheme="majorHAnsi" w:hAnsiTheme="majorHAnsi" w:cstheme="majorHAnsi"/>
        </w:rPr>
        <w:lastRenderedPageBreak/>
        <w:t xml:space="preserve">also engaged in a partnership with China for the development and distribution of two COVID-19 vaccines developed by </w:t>
      </w:r>
      <w:proofErr w:type="spellStart"/>
      <w:r w:rsidRPr="00726204">
        <w:rPr>
          <w:rFonts w:asciiTheme="majorHAnsi" w:hAnsiTheme="majorHAnsi" w:cstheme="majorHAnsi"/>
        </w:rPr>
        <w:t>Sinopharm</w:t>
      </w:r>
      <w:proofErr w:type="spellEnd"/>
      <w:r w:rsidRPr="00726204">
        <w:rPr>
          <w:rFonts w:asciiTheme="majorHAnsi" w:hAnsiTheme="majorHAnsi" w:cstheme="majorHAnsi"/>
        </w:rPr>
        <w:t>. This could lead to a reinforced China-MENA collaboration in this field13.</w:t>
      </w:r>
    </w:p>
    <w:p w14:paraId="13B480D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With more investment (both public and private) in healthcare provision, </w:t>
      </w:r>
      <w:r w:rsidRPr="00726204">
        <w:rPr>
          <w:rStyle w:val="StyleUnderline"/>
          <w:rFonts w:asciiTheme="majorHAnsi" w:hAnsiTheme="majorHAnsi" w:cstheme="majorHAnsi"/>
          <w:highlight w:val="green"/>
        </w:rPr>
        <w:t>opportunities for the private sector to support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development of health systems will increase14</w:t>
      </w:r>
      <w:r w:rsidRPr="00726204">
        <w:rPr>
          <w:rStyle w:val="StyleUnderline"/>
          <w:rFonts w:asciiTheme="majorHAnsi" w:hAnsiTheme="majorHAnsi" w:cstheme="majorHAnsi"/>
        </w:rPr>
        <w:t xml:space="preserve">. In the Gulf, the </w:t>
      </w:r>
      <w:r w:rsidRPr="00726204">
        <w:rPr>
          <w:rStyle w:val="StyleUnderline"/>
          <w:rFonts w:asciiTheme="majorHAnsi" w:hAnsiTheme="majorHAnsi" w:cstheme="majorHAnsi"/>
          <w:highlight w:val="green"/>
        </w:rPr>
        <w:t>surge in demand</w:t>
      </w:r>
      <w:r w:rsidRPr="00726204">
        <w:rPr>
          <w:rStyle w:val="StyleUnderline"/>
          <w:rFonts w:asciiTheme="majorHAnsi" w:hAnsiTheme="majorHAnsi" w:cstheme="majorHAnsi"/>
        </w:rPr>
        <w:t xml:space="preserve"> – driven by ageing populations, mandatory health insurance and high levels of lifestyle-related diseases such as diabetes – along with new government strategies and regulatory reforms </w:t>
      </w:r>
      <w:r w:rsidRPr="00726204">
        <w:rPr>
          <w:rStyle w:val="StyleUnderline"/>
          <w:rFonts w:asciiTheme="majorHAnsi" w:hAnsiTheme="majorHAnsi" w:cstheme="majorHAnsi"/>
          <w:highlight w:val="green"/>
        </w:rPr>
        <w:t xml:space="preserve">are propelling </w:t>
      </w:r>
      <w:r w:rsidRPr="00726204">
        <w:rPr>
          <w:rStyle w:val="StyleUnderline"/>
          <w:rFonts w:asciiTheme="majorHAnsi" w:hAnsiTheme="majorHAnsi" w:cstheme="majorHAnsi"/>
        </w:rPr>
        <w:t xml:space="preserve">private investment in </w:t>
      </w:r>
      <w:r w:rsidRPr="00726204">
        <w:rPr>
          <w:rStyle w:val="StyleUnderline"/>
          <w:rFonts w:asciiTheme="majorHAnsi" w:hAnsiTheme="majorHAnsi" w:cstheme="majorHAnsi"/>
          <w:highlight w:val="green"/>
        </w:rPr>
        <w:t>the healthcare industry</w:t>
      </w:r>
      <w:r w:rsidRPr="00726204">
        <w:rPr>
          <w:rStyle w:val="StyleUnderline"/>
          <w:rFonts w:asciiTheme="majorHAnsi" w:hAnsiTheme="majorHAnsi" w:cstheme="majorHAnsi"/>
        </w:rPr>
        <w:t>.</w:t>
      </w:r>
      <w:r w:rsidRPr="00726204">
        <w:rPr>
          <w:rFonts w:asciiTheme="majorHAnsi" w:hAnsiTheme="majorHAnsi" w:cstheme="majorHAnsi"/>
        </w:rPr>
        <w:t xml:space="preserve"> </w:t>
      </w:r>
      <w:proofErr w:type="gramStart"/>
      <w:r w:rsidRPr="00726204">
        <w:rPr>
          <w:rFonts w:asciiTheme="majorHAnsi" w:hAnsiTheme="majorHAnsi" w:cstheme="majorHAnsi"/>
        </w:rPr>
        <w:t>In particular, a</w:t>
      </w:r>
      <w:proofErr w:type="gramEnd"/>
      <w:r w:rsidRPr="00726204">
        <w:rPr>
          <w:rFonts w:asciiTheme="majorHAnsi" w:hAnsiTheme="majorHAnsi" w:cstheme="majorHAnsi"/>
        </w:rPr>
        <w:t xml:space="preserve"> recent report produced by Mashreq and Frost &amp; Sullivan found that the COVID-19 crisis had considerably boosted investments in </w:t>
      </w:r>
      <w:proofErr w:type="spellStart"/>
      <w:r w:rsidRPr="00726204">
        <w:rPr>
          <w:rFonts w:asciiTheme="majorHAnsi" w:hAnsiTheme="majorHAnsi" w:cstheme="majorHAnsi"/>
        </w:rPr>
        <w:t>digitisation</w:t>
      </w:r>
      <w:proofErr w:type="spellEnd"/>
      <w:r w:rsidRPr="00726204">
        <w:rPr>
          <w:rFonts w:asciiTheme="majorHAnsi" w:hAnsiTheme="majorHAnsi" w:cstheme="majorHAnsi"/>
        </w:rPr>
        <w:t xml:space="preserve"> and telehealth. The research estimates annual investment in digital infrastructure in the GCC to grow by 10% to 20% over the next two years, while teleconsultations are expected to be multiplied by four by Q4 2020.15 In Morocco, a </w:t>
      </w:r>
      <w:proofErr w:type="spellStart"/>
      <w:r w:rsidRPr="00726204">
        <w:rPr>
          <w:rFonts w:asciiTheme="majorHAnsi" w:hAnsiTheme="majorHAnsi" w:cstheme="majorHAnsi"/>
        </w:rPr>
        <w:t>HealthTech</w:t>
      </w:r>
      <w:proofErr w:type="spellEnd"/>
      <w:r w:rsidRPr="00726204">
        <w:rPr>
          <w:rFonts w:asciiTheme="majorHAnsi" w:hAnsiTheme="majorHAnsi" w:cstheme="majorHAnsi"/>
        </w:rPr>
        <w:t xml:space="preserve"> startup of the research and development </w:t>
      </w:r>
      <w:proofErr w:type="spellStart"/>
      <w:r w:rsidRPr="00726204">
        <w:rPr>
          <w:rFonts w:asciiTheme="majorHAnsi" w:hAnsiTheme="majorHAnsi" w:cstheme="majorHAnsi"/>
        </w:rPr>
        <w:t>centre</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MAScIR</w:t>
      </w:r>
      <w:proofErr w:type="spellEnd"/>
      <w:r w:rsidRPr="00726204">
        <w:rPr>
          <w:rFonts w:asciiTheme="majorHAnsi" w:hAnsiTheme="majorHAnsi" w:cstheme="majorHAnsi"/>
        </w:rPr>
        <w:t xml:space="preserve">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0EBF515C" w14:textId="77777777" w:rsidR="00CC01A5" w:rsidRPr="00726204" w:rsidRDefault="00CC01A5" w:rsidP="00CC01A5">
      <w:pPr>
        <w:rPr>
          <w:rFonts w:asciiTheme="majorHAnsi" w:hAnsiTheme="majorHAnsi" w:cstheme="majorHAnsi"/>
        </w:rPr>
      </w:pPr>
    </w:p>
    <w:p w14:paraId="5CA0F210"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Failure to contain the pandemic causes Middle East escalation – multiple hotspots.</w:t>
      </w:r>
    </w:p>
    <w:p w14:paraId="25734022"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Alaaldin</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“COVID-19 will prolong conflict in the Middle East” </w:t>
      </w:r>
      <w:proofErr w:type="spellStart"/>
      <w:r w:rsidRPr="00726204">
        <w:rPr>
          <w:rFonts w:asciiTheme="majorHAnsi" w:hAnsiTheme="majorHAnsi" w:cstheme="majorHAnsi"/>
        </w:rPr>
        <w:t>Ranj</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Alaaldin</w:t>
      </w:r>
      <w:proofErr w:type="spellEnd"/>
      <w:r w:rsidRPr="00726204">
        <w:rPr>
          <w:rFonts w:asciiTheme="majorHAnsi" w:hAnsiTheme="majorHAnsi" w:cstheme="majorHAnsi"/>
        </w:rPr>
        <w:t xml:space="preserve"> [visiting fellow at the Brookings Doha Center and nonresident fellow in the Foreign Policy program. He's also the director of a Carnegie Corporation project on proxy warfare in the Middle East.], April 24, 2020 </w:t>
      </w:r>
      <w:hyperlink r:id="rId20" w:history="1">
        <w:r w:rsidRPr="00726204">
          <w:rPr>
            <w:rStyle w:val="Hyperlink"/>
            <w:rFonts w:asciiTheme="majorHAnsi" w:hAnsiTheme="majorHAnsi" w:cstheme="majorHAnsi"/>
          </w:rPr>
          <w:t>https://www.brookings.edu/blog/order-from-chaos/2020/04/24/covid-19-will-prolong-conflict-in-the-middle-east/</w:t>
        </w:r>
      </w:hyperlink>
      <w:r w:rsidRPr="00726204">
        <w:rPr>
          <w:rFonts w:asciiTheme="majorHAnsi" w:hAnsiTheme="majorHAnsi" w:cstheme="majorHAnsi"/>
        </w:rPr>
        <w:t xml:space="preserve"> SM</w:t>
      </w:r>
    </w:p>
    <w:p w14:paraId="5170168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CONFLICTS AROUND THE REGION</w:t>
      </w:r>
    </w:p>
    <w:p w14:paraId="541DA33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Libya, as Frederic </w:t>
      </w:r>
      <w:proofErr w:type="spellStart"/>
      <w:r w:rsidRPr="00726204">
        <w:rPr>
          <w:rFonts w:asciiTheme="majorHAnsi" w:hAnsiTheme="majorHAnsi" w:cstheme="majorHAnsi"/>
        </w:rPr>
        <w:t>Wehrey</w:t>
      </w:r>
      <w:proofErr w:type="spellEnd"/>
      <w:r w:rsidRPr="00726204">
        <w:rPr>
          <w:rFonts w:asciiTheme="majorHAnsi" w:hAnsiTheme="majorHAnsi" w:cstheme="majorHAnsi"/>
        </w:rPr>
        <w:t xml:space="preserve"> and others have pointed out,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pandemic</w:t>
      </w:r>
      <w:r w:rsidRPr="00726204">
        <w:rPr>
          <w:rStyle w:val="StyleUnderline"/>
          <w:rFonts w:asciiTheme="majorHAnsi" w:hAnsiTheme="majorHAnsi" w:cstheme="majorHAnsi"/>
        </w:rPr>
        <w:t xml:space="preserve"> has provided a</w:t>
      </w:r>
      <w:r w:rsidRPr="00726204">
        <w:rPr>
          <w:rStyle w:val="StyleUnderline"/>
          <w:rFonts w:asciiTheme="majorHAnsi" w:hAnsiTheme="majorHAnsi" w:cstheme="majorHAnsi"/>
          <w:highlight w:val="green"/>
        </w:rPr>
        <w:t xml:space="preserve"> boost </w:t>
      </w:r>
      <w:r w:rsidRPr="00726204">
        <w:rPr>
          <w:rStyle w:val="StyleUnderline"/>
          <w:rFonts w:asciiTheme="majorHAnsi" w:hAnsiTheme="majorHAnsi" w:cstheme="majorHAnsi"/>
        </w:rPr>
        <w:t xml:space="preserve">to </w:t>
      </w:r>
      <w:r w:rsidRPr="00726204">
        <w:rPr>
          <w:rStyle w:val="StyleUnderline"/>
          <w:rFonts w:asciiTheme="majorHAnsi" w:hAnsiTheme="majorHAnsi" w:cstheme="majorHAnsi"/>
          <w:highlight w:val="green"/>
        </w:rPr>
        <w:t>militias,</w:t>
      </w:r>
      <w:r w:rsidRPr="00726204">
        <w:rPr>
          <w:rStyle w:val="StyleUnderline"/>
          <w:rFonts w:asciiTheme="majorHAnsi" w:hAnsiTheme="majorHAnsi" w:cstheme="majorHAnsi"/>
        </w:rPr>
        <w:t xml:space="preserve"> providing an opportunity for them </w:t>
      </w:r>
      <w:r w:rsidRPr="00726204">
        <w:rPr>
          <w:rStyle w:val="StyleUnderline"/>
          <w:rFonts w:asciiTheme="majorHAnsi" w:hAnsiTheme="majorHAnsi" w:cstheme="majorHAnsi"/>
          <w:highlight w:val="green"/>
        </w:rPr>
        <w:t>to channel medical aid to</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fighters and instrumentalize the crisis to</w:t>
      </w:r>
      <w:r w:rsidRPr="00726204">
        <w:rPr>
          <w:rStyle w:val="StyleUnderline"/>
          <w:rFonts w:asciiTheme="majorHAnsi" w:hAnsiTheme="majorHAnsi" w:cstheme="majorHAnsi"/>
        </w:rPr>
        <w:t xml:space="preserve"> reward and </w:t>
      </w:r>
      <w:r w:rsidRPr="00726204">
        <w:rPr>
          <w:rStyle w:val="StyleUnderline"/>
          <w:rFonts w:asciiTheme="majorHAnsi" w:hAnsiTheme="majorHAnsi" w:cstheme="majorHAnsi"/>
          <w:highlight w:val="green"/>
        </w:rPr>
        <w:t>reinforce</w:t>
      </w:r>
      <w:r w:rsidRPr="00726204">
        <w:rPr>
          <w:rStyle w:val="StyleUnderline"/>
          <w:rFonts w:asciiTheme="majorHAnsi" w:hAnsiTheme="majorHAnsi" w:cstheme="majorHAnsi"/>
        </w:rPr>
        <w:t xml:space="preserve"> patronage </w:t>
      </w:r>
      <w:r w:rsidRPr="00726204">
        <w:rPr>
          <w:rStyle w:val="StyleUnderline"/>
          <w:rFonts w:asciiTheme="majorHAnsi" w:hAnsiTheme="majorHAnsi" w:cstheme="majorHAnsi"/>
          <w:highlight w:val="green"/>
        </w:rPr>
        <w:t>networks</w:t>
      </w:r>
      <w:r w:rsidRPr="00726204">
        <w:rPr>
          <w:rStyle w:val="StyleUnderline"/>
          <w:rFonts w:asciiTheme="majorHAnsi" w:hAnsiTheme="majorHAnsi" w:cstheme="majorHAnsi"/>
        </w:rPr>
        <w:t xml:space="preserve"> and favored communities.</w:t>
      </w:r>
      <w:r w:rsidRPr="00726204">
        <w:rPr>
          <w:rFonts w:asciiTheme="majorHAnsi" w:hAnsiTheme="majorHAnsi" w:cstheme="majorHAnsi"/>
        </w:rPr>
        <w:t xml:space="preserve"> Troublingly, Libya’s </w:t>
      </w:r>
      <w:r w:rsidRPr="00726204">
        <w:rPr>
          <w:rStyle w:val="StyleUnderline"/>
          <w:rFonts w:asciiTheme="majorHAnsi" w:hAnsiTheme="majorHAnsi" w:cstheme="majorHAnsi"/>
        </w:rPr>
        <w:t xml:space="preserve">hospitals are routinely targeted by rocket attacks, </w:t>
      </w:r>
      <w:r w:rsidRPr="00726204">
        <w:rPr>
          <w:rStyle w:val="StyleUnderline"/>
          <w:rFonts w:asciiTheme="majorHAnsi" w:hAnsiTheme="majorHAnsi" w:cstheme="majorHAnsi"/>
          <w:highlight w:val="green"/>
        </w:rPr>
        <w:t>exacerbating the situation</w:t>
      </w:r>
      <w:r w:rsidRPr="00726204">
        <w:rPr>
          <w:rFonts w:asciiTheme="majorHAnsi" w:hAnsiTheme="majorHAnsi" w:cstheme="majorHAnsi"/>
          <w:highlight w:val="green"/>
        </w:rPr>
        <w:t>.</w:t>
      </w:r>
    </w:p>
    <w:p w14:paraId="100A80B2"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 Yemen, </w:t>
      </w:r>
      <w:r w:rsidRPr="00726204">
        <w:rPr>
          <w:rStyle w:val="StyleUnderline"/>
          <w:rFonts w:asciiTheme="majorHAnsi" w:hAnsiTheme="majorHAnsi" w:cstheme="majorHAnsi"/>
        </w:rPr>
        <w:t xml:space="preserve">militias loyal to the </w:t>
      </w:r>
      <w:r w:rsidRPr="00726204">
        <w:rPr>
          <w:rStyle w:val="StyleUnderline"/>
          <w:rFonts w:asciiTheme="majorHAnsi" w:hAnsiTheme="majorHAnsi" w:cstheme="majorHAnsi"/>
          <w:highlight w:val="green"/>
        </w:rPr>
        <w:t>UAE</w:t>
      </w:r>
      <w:r w:rsidRPr="00726204">
        <w:rPr>
          <w:rStyle w:val="StyleUnderline"/>
          <w:rFonts w:asciiTheme="majorHAnsi" w:hAnsiTheme="majorHAnsi" w:cstheme="majorHAnsi"/>
        </w:rPr>
        <w:t xml:space="preserve">-backed Southern Transitional Council (STC) stormed into the southern port of Aden and </w:t>
      </w:r>
      <w:r w:rsidRPr="00726204">
        <w:rPr>
          <w:rStyle w:val="StyleUnderline"/>
          <w:rFonts w:asciiTheme="majorHAnsi" w:hAnsiTheme="majorHAnsi" w:cstheme="majorHAnsi"/>
          <w:highlight w:val="green"/>
        </w:rPr>
        <w:t>stole medical aid</w:t>
      </w:r>
      <w:r w:rsidRPr="00726204">
        <w:rPr>
          <w:rStyle w:val="StyleUnderline"/>
          <w:rFonts w:asciiTheme="majorHAnsi" w:hAnsiTheme="majorHAnsi" w:cstheme="majorHAnsi"/>
        </w:rPr>
        <w:t xml:space="preserve"> donated by the World Health Organization (WHO), including nine ambulances destined for the health ministry. The conflict in Yemen has involved indiscriminate attacks that have devastated medical facilities and water supplies</w:t>
      </w:r>
      <w:r w:rsidRPr="00726204">
        <w:rPr>
          <w:rFonts w:asciiTheme="majorHAnsi" w:hAnsiTheme="majorHAnsi" w:cstheme="majorHAnsi"/>
        </w:rPr>
        <w:t xml:space="preserve">, contributing to what the international community has described as the world’s greatest man-made humanitarian crisis, </w:t>
      </w:r>
      <w:r w:rsidRPr="00726204">
        <w:rPr>
          <w:rFonts w:asciiTheme="majorHAnsi" w:hAnsiTheme="majorHAnsi" w:cstheme="majorHAnsi"/>
        </w:rPr>
        <w:lastRenderedPageBreak/>
        <w:t>including the worst cholera outbreak in modern history</w:t>
      </w:r>
      <w:r w:rsidRPr="00726204">
        <w:rPr>
          <w:rStyle w:val="StyleUnderline"/>
          <w:rFonts w:asciiTheme="majorHAnsi" w:hAnsiTheme="majorHAnsi" w:cstheme="majorHAnsi"/>
        </w:rPr>
        <w:t xml:space="preserve">. In Lebanon, </w:t>
      </w:r>
      <w:r w:rsidRPr="00726204">
        <w:rPr>
          <w:rStyle w:val="StyleUnderline"/>
          <w:rFonts w:asciiTheme="majorHAnsi" w:hAnsiTheme="majorHAnsi" w:cstheme="majorHAnsi"/>
          <w:highlight w:val="green"/>
        </w:rPr>
        <w:t>Hezbollah</w:t>
      </w:r>
      <w:r w:rsidRPr="00726204">
        <w:rPr>
          <w:rStyle w:val="StyleUnderline"/>
          <w:rFonts w:asciiTheme="majorHAnsi" w:hAnsiTheme="majorHAnsi" w:cstheme="majorHAnsi"/>
        </w:rPr>
        <w:t xml:space="preserve"> has </w:t>
      </w:r>
      <w:r w:rsidRPr="00726204">
        <w:rPr>
          <w:rStyle w:val="StyleUnderline"/>
          <w:rFonts w:asciiTheme="majorHAnsi" w:hAnsiTheme="majorHAnsi" w:cstheme="majorHAnsi"/>
          <w:highlight w:val="green"/>
        </w:rPr>
        <w:t>reinforced its status as an alternative to</w:t>
      </w:r>
      <w:r w:rsidRPr="00726204">
        <w:rPr>
          <w:rStyle w:val="StyleUnderline"/>
          <w:rFonts w:asciiTheme="majorHAnsi" w:hAnsiTheme="majorHAnsi" w:cstheme="majorHAnsi"/>
        </w:rPr>
        <w:t xml:space="preserve"> the Lebanese state by committing close to 5,000 doctors, medics, and nurses to </w:t>
      </w:r>
      <w:r w:rsidRPr="00726204">
        <w:rPr>
          <w:rStyle w:val="StyleUnderline"/>
          <w:rFonts w:asciiTheme="majorHAnsi" w:hAnsiTheme="majorHAnsi" w:cstheme="majorHAnsi"/>
          <w:highlight w:val="green"/>
        </w:rPr>
        <w:t>fight the pandemic.</w:t>
      </w:r>
    </w:p>
    <w:p w14:paraId="7DF7E3B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Iraq, ISIS has ramped up its attacks in northern Iraqi villages and is moving to exploit Baghdad’s growing list of crises — ranging from the escalation between the U.S. and Iran, the decline in oil prices, and country-wide protests. </w:t>
      </w:r>
      <w:r w:rsidRPr="00726204">
        <w:rPr>
          <w:rStyle w:val="StyleUnderline"/>
          <w:rFonts w:asciiTheme="majorHAnsi" w:hAnsiTheme="majorHAnsi" w:cstheme="majorHAnsi"/>
          <w:highlight w:val="green"/>
        </w:rPr>
        <w:t xml:space="preserve">During a public health crisis, ISIS can revive </w:t>
      </w:r>
      <w:r w:rsidRPr="00726204">
        <w:rPr>
          <w:rStyle w:val="StyleUnderline"/>
          <w:rFonts w:asciiTheme="majorHAnsi" w:hAnsiTheme="majorHAnsi" w:cstheme="majorHAnsi"/>
        </w:rPr>
        <w:t xml:space="preserve">itself </w:t>
      </w:r>
      <w:r w:rsidRPr="00726204">
        <w:rPr>
          <w:rStyle w:val="StyleUnderline"/>
          <w:rFonts w:asciiTheme="majorHAnsi" w:hAnsiTheme="majorHAnsi" w:cstheme="majorHAnsi"/>
          <w:highlight w:val="green"/>
        </w:rPr>
        <w:t xml:space="preserve">and expand </w:t>
      </w:r>
      <w:r w:rsidRPr="00726204">
        <w:rPr>
          <w:rStyle w:val="StyleUnderline"/>
          <w:rFonts w:asciiTheme="majorHAnsi" w:hAnsiTheme="majorHAnsi" w:cstheme="majorHAnsi"/>
        </w:rPr>
        <w:t xml:space="preserve">its influence by catering to the needs of local communities in ways other authorities — like the Baghdad government — have not. </w:t>
      </w:r>
      <w:r w:rsidRPr="00726204">
        <w:rPr>
          <w:rFonts w:asciiTheme="majorHAnsi" w:hAnsiTheme="majorHAnsi" w:cstheme="majorHAnsi"/>
        </w:rPr>
        <w:t>At a minimum, Baghdad’s failures allow ISIS to position itself as a viable alternative.</w:t>
      </w:r>
      <w:r w:rsidRPr="00726204">
        <w:rPr>
          <w:rStyle w:val="StyleUnderline"/>
          <w:rFonts w:asciiTheme="majorHAnsi" w:hAnsiTheme="majorHAnsi" w:cstheme="majorHAnsi"/>
        </w:rPr>
        <w:t xml:space="preserve"> Combined with its current campaign of fear and intimidation, targeted assassinations, and extortion, this provides it with a patchwork, under-ground infrastructure of influence that establishes a launching pad from which to seize towns and cities</w:t>
      </w:r>
      <w:r w:rsidRPr="00726204">
        <w:rPr>
          <w:rFonts w:asciiTheme="majorHAnsi" w:hAnsiTheme="majorHAnsi" w:cstheme="majorHAnsi"/>
        </w:rPr>
        <w:t xml:space="preserve"> in the manner it did in June 2014.</w:t>
      </w:r>
    </w:p>
    <w:p w14:paraId="29E8908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In </w:t>
      </w:r>
      <w:r w:rsidRPr="00726204">
        <w:rPr>
          <w:rStyle w:val="StyleUnderline"/>
          <w:rFonts w:asciiTheme="majorHAnsi" w:hAnsiTheme="majorHAnsi" w:cstheme="majorHAnsi"/>
          <w:highlight w:val="green"/>
        </w:rPr>
        <w:t>Syria</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civil war</w:t>
      </w:r>
      <w:r w:rsidRPr="00726204">
        <w:rPr>
          <w:rStyle w:val="StyleUnderline"/>
          <w:rFonts w:asciiTheme="majorHAnsi" w:hAnsiTheme="majorHAnsi" w:cstheme="majorHAnsi"/>
        </w:rPr>
        <w:t xml:space="preserve"> has </w:t>
      </w:r>
      <w:r w:rsidRPr="00726204">
        <w:rPr>
          <w:rStyle w:val="StyleUnderline"/>
          <w:rFonts w:asciiTheme="majorHAnsi" w:hAnsiTheme="majorHAnsi" w:cstheme="majorHAnsi"/>
          <w:highlight w:val="green"/>
        </w:rPr>
        <w:t>shattered formal governing structures</w:t>
      </w:r>
      <w:r w:rsidRPr="00726204">
        <w:rPr>
          <w:rStyle w:val="StyleUnderline"/>
          <w:rFonts w:asciiTheme="majorHAnsi" w:hAnsiTheme="majorHAnsi" w:cstheme="majorHAnsi"/>
        </w:rPr>
        <w:t>, and the Assad regime and Russia have moved to obliterate hospitals from the outset of the nine-year conflict</w:t>
      </w:r>
      <w:r w:rsidRPr="00726204">
        <w:rPr>
          <w:rFonts w:asciiTheme="majorHAnsi" w:hAnsiTheme="majorHAnsi" w:cstheme="majorHAnsi"/>
        </w:rPr>
        <w:t>. Syria is effectively three countries: regime-controlled territories, the Kurdish northeast, and Idlib in the northwest, which has 1.4 doctors per 10,000 people and only 100 ventilators</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COVID-19 increases the prospects of</w:t>
      </w:r>
      <w:r w:rsidRPr="00726204">
        <w:rPr>
          <w:rStyle w:val="StyleUnderline"/>
          <w:rFonts w:asciiTheme="majorHAnsi" w:hAnsiTheme="majorHAnsi" w:cstheme="majorHAnsi"/>
        </w:rPr>
        <w:t xml:space="preserve"> another </w:t>
      </w:r>
      <w:r w:rsidRPr="00726204">
        <w:rPr>
          <w:rStyle w:val="StyleUnderline"/>
          <w:rFonts w:asciiTheme="majorHAnsi" w:hAnsiTheme="majorHAnsi" w:cstheme="majorHAnsi"/>
          <w:highlight w:val="green"/>
        </w:rPr>
        <w:t xml:space="preserve">refugee wave that stretches </w:t>
      </w:r>
      <w:r w:rsidRPr="00726204">
        <w:rPr>
          <w:rStyle w:val="StyleUnderline"/>
          <w:rFonts w:asciiTheme="majorHAnsi" w:hAnsiTheme="majorHAnsi" w:cstheme="majorHAnsi"/>
        </w:rPr>
        <w:t xml:space="preserve">the capacity of neighboring countries like </w:t>
      </w:r>
      <w:r w:rsidRPr="00726204">
        <w:rPr>
          <w:rStyle w:val="StyleUnderline"/>
          <w:rFonts w:asciiTheme="majorHAnsi" w:hAnsiTheme="majorHAnsi" w:cstheme="majorHAnsi"/>
          <w:highlight w:val="green"/>
        </w:rPr>
        <w:t>Turkey and Lebanon</w:t>
      </w:r>
      <w:r w:rsidRPr="00726204">
        <w:rPr>
          <w:rStyle w:val="StyleUnderline"/>
          <w:rFonts w:asciiTheme="majorHAnsi" w:hAnsiTheme="majorHAnsi" w:cstheme="majorHAnsi"/>
        </w:rPr>
        <w:t xml:space="preserve"> to meet the humanitarian needs of these refugees. </w:t>
      </w:r>
      <w:r w:rsidRPr="00726204">
        <w:rPr>
          <w:rStyle w:val="StyleUnderline"/>
          <w:rFonts w:asciiTheme="majorHAnsi" w:hAnsiTheme="majorHAnsi" w:cstheme="majorHAnsi"/>
          <w:highlight w:val="green"/>
        </w:rPr>
        <w:t>It also puts</w:t>
      </w:r>
      <w:r w:rsidRPr="00726204">
        <w:rPr>
          <w:rStyle w:val="StyleUnderline"/>
          <w:rFonts w:asciiTheme="majorHAnsi" w:hAnsiTheme="majorHAnsi" w:cstheme="majorHAnsi"/>
        </w:rPr>
        <w:t xml:space="preserve"> increased </w:t>
      </w:r>
      <w:r w:rsidRPr="00726204">
        <w:rPr>
          <w:rStyle w:val="StyleUnderline"/>
          <w:rFonts w:asciiTheme="majorHAnsi" w:hAnsiTheme="majorHAnsi" w:cstheme="majorHAnsi"/>
          <w:highlight w:val="green"/>
        </w:rPr>
        <w:t>pressure on</w:t>
      </w:r>
      <w:r w:rsidRPr="00726204">
        <w:rPr>
          <w:rStyle w:val="StyleUnderline"/>
          <w:rFonts w:asciiTheme="majorHAnsi" w:hAnsiTheme="majorHAnsi" w:cstheme="majorHAnsi"/>
        </w:rPr>
        <w:t xml:space="preserve"> Western-aligned groups like the Kurdish-dominated Syrian Democratic Forces (</w:t>
      </w:r>
      <w:r w:rsidRPr="00726204">
        <w:rPr>
          <w:rStyle w:val="StyleUnderline"/>
          <w:rFonts w:asciiTheme="majorHAnsi" w:hAnsiTheme="majorHAnsi" w:cstheme="majorHAnsi"/>
          <w:highlight w:val="green"/>
        </w:rPr>
        <w:t>SDF)</w:t>
      </w:r>
      <w:r w:rsidRPr="00726204">
        <w:rPr>
          <w:rStyle w:val="StyleUnderline"/>
          <w:rFonts w:asciiTheme="majorHAnsi" w:hAnsiTheme="majorHAnsi" w:cstheme="majorHAnsi"/>
        </w:rPr>
        <w:t xml:space="preserve">, </w:t>
      </w:r>
      <w:r w:rsidRPr="00726204">
        <w:rPr>
          <w:rFonts w:asciiTheme="majorHAnsi" w:hAnsiTheme="majorHAnsi" w:cstheme="majorHAnsi"/>
        </w:rPr>
        <w:t>on which the West depends to maintain combat operations against ISIS and manage prison cells for detained ISIS combatants.  The SDF also hosts refugee camps like Al-</w:t>
      </w:r>
      <w:proofErr w:type="spellStart"/>
      <w:r w:rsidRPr="00726204">
        <w:rPr>
          <w:rFonts w:asciiTheme="majorHAnsi" w:hAnsiTheme="majorHAnsi" w:cstheme="majorHAnsi"/>
        </w:rPr>
        <w:t>Hol</w:t>
      </w:r>
      <w:proofErr w:type="spellEnd"/>
      <w:r w:rsidRPr="00726204">
        <w:rPr>
          <w:rFonts w:asciiTheme="majorHAnsi" w:hAnsiTheme="majorHAnsi" w:cstheme="majorHAnsi"/>
        </w:rPr>
        <w:t>, which houses 70,000 refugees, including ISIS combatants and their families.</w:t>
      </w:r>
    </w:p>
    <w:p w14:paraId="59FDF80A" w14:textId="77777777" w:rsidR="00CC01A5" w:rsidRPr="00726204" w:rsidRDefault="00CC01A5" w:rsidP="00CC01A5">
      <w:pPr>
        <w:rPr>
          <w:rFonts w:asciiTheme="majorHAnsi" w:hAnsiTheme="majorHAnsi" w:cstheme="majorHAnsi"/>
        </w:rPr>
      </w:pPr>
    </w:p>
    <w:p w14:paraId="7F2185C6"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Middle East turmoil goes nuclear.</w:t>
      </w:r>
    </w:p>
    <w:p w14:paraId="4415FD95"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w:t>
      </w:r>
      <w:proofErr w:type="spellStart"/>
      <w:r w:rsidRPr="00726204">
        <w:rPr>
          <w:rFonts w:asciiTheme="majorHAnsi" w:hAnsiTheme="majorHAnsi" w:cstheme="majorHAnsi"/>
        </w:rPr>
        <w:t>Tikun</w:t>
      </w:r>
      <w:proofErr w:type="spellEnd"/>
      <w:r w:rsidRPr="00726204">
        <w:rPr>
          <w:rFonts w:asciiTheme="majorHAnsi" w:hAnsiTheme="majorHAnsi" w:cstheme="majorHAnsi"/>
        </w:rPr>
        <w:t xml:space="preserve"> Olam blog, devoted to exposing the excesses of the Israeli national security state], 23 April 2021 </w:t>
      </w:r>
      <w:hyperlink r:id="rId21"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1AAE1253"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726204">
        <w:rPr>
          <w:rFonts w:asciiTheme="majorHAnsi" w:hAnsiTheme="majorHAnsi" w:cstheme="majorHAnsi"/>
        </w:rPr>
        <w:t>kilometres</w:t>
      </w:r>
      <w:proofErr w:type="spellEnd"/>
      <w:r w:rsidRPr="00726204">
        <w:rPr>
          <w:rFonts w:asciiTheme="majorHAnsi" w:hAnsiTheme="majorHAnsi" w:cstheme="majorHAnsi"/>
        </w:rPr>
        <w:t xml:space="preserve"> from Israel’s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nuclear reactor. Israel said recently that it was bolstering its </w:t>
      </w:r>
      <w:proofErr w:type="spellStart"/>
      <w:r w:rsidRPr="00726204">
        <w:rPr>
          <w:rFonts w:asciiTheme="majorHAnsi" w:hAnsiTheme="majorHAnsi" w:cstheme="majorHAnsi"/>
        </w:rPr>
        <w:t>defences</w:t>
      </w:r>
      <w:proofErr w:type="spellEnd"/>
      <w:r w:rsidRPr="00726204">
        <w:rPr>
          <w:rFonts w:asciiTheme="majorHAnsi" w:hAnsiTheme="majorHAnsi" w:cstheme="majorHAnsi"/>
        </w:rPr>
        <w:t xml:space="preserve"> around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for just such an eventuality.</w:t>
      </w:r>
    </w:p>
    <w:p w14:paraId="2301C1C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 xml:space="preserve">if Iran wanted to attack </w:t>
      </w:r>
      <w:proofErr w:type="spellStart"/>
      <w:r w:rsidRPr="00726204">
        <w:rPr>
          <w:rStyle w:val="StyleUnderline"/>
          <w:rFonts w:asciiTheme="majorHAnsi" w:hAnsiTheme="majorHAnsi" w:cstheme="majorHAnsi"/>
          <w:highlight w:val="green"/>
        </w:rPr>
        <w:t>Dimona</w:t>
      </w:r>
      <w:proofErr w:type="spellEnd"/>
      <w:r w:rsidRPr="00726204">
        <w:rPr>
          <w:rStyle w:val="StyleUnderline"/>
          <w:rFonts w:asciiTheme="majorHAnsi" w:hAnsiTheme="majorHAnsi" w:cstheme="majorHAnsi"/>
          <w:highlight w:val="green"/>
        </w:rPr>
        <w:t>, it has the capacity.</w:t>
      </w:r>
      <w:r w:rsidRPr="00726204">
        <w:rPr>
          <w:rStyle w:val="StyleUnderline"/>
          <w:rFonts w:asciiTheme="majorHAnsi" w:hAnsiTheme="majorHAnsi" w:cstheme="majorHAnsi"/>
        </w:rPr>
        <w:t xml:space="preserve"> And despite Israel’s best efforts, an Iranian missile could hit its target.</w:t>
      </w:r>
    </w:p>
    <w:p w14:paraId="1574086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xml:space="preserve">, including a Chernobyl-type radioactive leak that could endanger not only all of Israel, but also many of its </w:t>
      </w:r>
      <w:proofErr w:type="spellStart"/>
      <w:r w:rsidRPr="00726204">
        <w:rPr>
          <w:rStyle w:val="StyleUnderline"/>
          <w:rFonts w:asciiTheme="majorHAnsi" w:hAnsiTheme="majorHAnsi" w:cstheme="majorHAnsi"/>
        </w:rPr>
        <w:t>neighbours</w:t>
      </w:r>
      <w:proofErr w:type="spellEnd"/>
      <w:r w:rsidRPr="00726204">
        <w:rPr>
          <w:rStyle w:val="StyleUnderline"/>
          <w:rFonts w:asciiTheme="majorHAnsi" w:hAnsiTheme="majorHAnsi" w:cstheme="majorHAnsi"/>
        </w:rPr>
        <w:t>.</w:t>
      </w:r>
    </w:p>
    <w:p w14:paraId="1F7201E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73BEAE4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Campaign of terror</w:t>
      </w:r>
    </w:p>
    <w:p w14:paraId="7531246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 xml:space="preserve">An Israeli attack would probably cause less catastrophic damage, but only because Iran’s nuclear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is not nearly as developed as Israel’s. An Iranian direct hit on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would cause incalculable damage due to the plutonium reactor at the facility.</w:t>
      </w:r>
    </w:p>
    <w:p w14:paraId="794E3CE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4982B6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36A3AEE0"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4078900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Eliminating Israeli leverage</w:t>
      </w:r>
    </w:p>
    <w:p w14:paraId="6C3B4A4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399D031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lastRenderedPageBreak/>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578C9B3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Israel is mounting a </w:t>
      </w:r>
      <w:proofErr w:type="gramStart"/>
      <w:r w:rsidRPr="00726204">
        <w:rPr>
          <w:rStyle w:val="StyleUnderline"/>
          <w:rFonts w:asciiTheme="majorHAnsi" w:hAnsiTheme="majorHAnsi" w:cstheme="majorHAnsi"/>
          <w:highlight w:val="green"/>
        </w:rPr>
        <w:t>full-court</w:t>
      </w:r>
      <w:proofErr w:type="gramEnd"/>
      <w:r w:rsidRPr="00726204">
        <w:rPr>
          <w:rStyle w:val="StyleUnderline"/>
          <w:rFonts w:asciiTheme="majorHAnsi" w:hAnsiTheme="majorHAnsi" w:cstheme="majorHAnsi"/>
          <w:highlight w:val="green"/>
        </w:rPr>
        <w:t xml:space="preserve">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726204">
        <w:rPr>
          <w:rFonts w:asciiTheme="majorHAnsi" w:hAnsiTheme="majorHAnsi" w:cstheme="majorHAnsi"/>
        </w:rPr>
        <w:t>Kochavi</w:t>
      </w:r>
      <w:proofErr w:type="spellEnd"/>
      <w:r w:rsidRPr="00726204">
        <w:rPr>
          <w:rFonts w:asciiTheme="majorHAnsi" w:hAnsiTheme="majorHAnsi" w:cstheme="majorHAnsi"/>
        </w:rPr>
        <w:t xml:space="preserve"> “will also raise other issues, including Iran’s military expansion in Syria and the instability of Lebanon. Israel is concerned about the possibility that Hezbollah will try to … [foment] conflict with Israel.”</w:t>
      </w:r>
    </w:p>
    <w:p w14:paraId="482C661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6A55BF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There is next to no chance that any of this will </w:t>
      </w:r>
      <w:proofErr w:type="gramStart"/>
      <w:r w:rsidRPr="00726204">
        <w:rPr>
          <w:rFonts w:asciiTheme="majorHAnsi" w:hAnsiTheme="majorHAnsi" w:cstheme="majorHAnsi"/>
        </w:rPr>
        <w:t>enter into</w:t>
      </w:r>
      <w:proofErr w:type="gramEnd"/>
      <w:r w:rsidRPr="00726204">
        <w:rPr>
          <w:rFonts w:asciiTheme="majorHAnsi" w:hAnsiTheme="majorHAnsi" w:cstheme="majorHAnsi"/>
        </w:rPr>
        <w:t xml:space="preserve"> the considerations of negotiators in Vienna. Unlike Israel, they are interested in doing a nuclear deal, not engaging in wishful thinking.</w:t>
      </w:r>
    </w:p>
    <w:p w14:paraId="769A933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Combustible Middle East mix</w:t>
      </w:r>
    </w:p>
    <w:p w14:paraId="230FB087"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w:t>
      </w:r>
      <w:proofErr w:type="spellStart"/>
      <w:r w:rsidRPr="00726204">
        <w:rPr>
          <w:rFonts w:asciiTheme="majorHAnsi" w:hAnsiTheme="majorHAnsi" w:cstheme="majorHAnsi"/>
        </w:rPr>
        <w:t>honour</w:t>
      </w:r>
      <w:proofErr w:type="spellEnd"/>
      <w:r w:rsidRPr="00726204">
        <w:rPr>
          <w:rFonts w:asciiTheme="majorHAnsi" w:hAnsiTheme="majorHAnsi" w:cstheme="majorHAnsi"/>
        </w:rPr>
        <w:t xml:space="preserve">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2BF40063"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w:t>
      </w:r>
      <w:proofErr w:type="gramStart"/>
      <w:r w:rsidRPr="00726204">
        <w:rPr>
          <w:rStyle w:val="StyleUnderline"/>
          <w:rFonts w:asciiTheme="majorHAnsi" w:hAnsiTheme="majorHAnsi" w:cstheme="majorHAnsi"/>
        </w:rPr>
        <w:t>bayonets</w:t>
      </w:r>
      <w:proofErr w:type="gramEnd"/>
      <w:r w:rsidRPr="00726204">
        <w:rPr>
          <w:rStyle w:val="StyleUnderline"/>
          <w:rFonts w:asciiTheme="majorHAnsi" w:hAnsiTheme="majorHAnsi" w:cstheme="majorHAnsi"/>
        </w:rPr>
        <w:t xml:space="preserve">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4ABFAB88" w14:textId="77777777" w:rsidR="00CC01A5" w:rsidRPr="00726204" w:rsidRDefault="00CC01A5" w:rsidP="00CC01A5">
      <w:pPr>
        <w:rPr>
          <w:rFonts w:asciiTheme="majorHAnsi" w:hAnsiTheme="majorHAnsi" w:cstheme="majorHAnsi"/>
        </w:rPr>
      </w:pPr>
    </w:p>
    <w:p w14:paraId="36246AE1"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2E2517DA"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2"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6010BF1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w:t>
      </w:r>
      <w:proofErr w:type="gramStart"/>
      <w:r w:rsidRPr="00726204">
        <w:rPr>
          <w:rStyle w:val="StyleUnderline"/>
          <w:rFonts w:asciiTheme="majorHAnsi" w:hAnsiTheme="majorHAnsi" w:cstheme="majorHAnsi"/>
          <w:highlight w:val="green"/>
        </w:rPr>
        <w:t xml:space="preserve">Hezbollah, </w:t>
      </w:r>
      <w:r w:rsidRPr="00726204">
        <w:rPr>
          <w:rStyle w:val="StyleUnderline"/>
          <w:rFonts w:asciiTheme="majorHAnsi" w:hAnsiTheme="majorHAnsi" w:cstheme="majorHAnsi"/>
        </w:rPr>
        <w:t>and</w:t>
      </w:r>
      <w:proofErr w:type="gramEnd"/>
      <w:r w:rsidRPr="00726204">
        <w:rPr>
          <w:rStyle w:val="StyleUnderline"/>
          <w:rFonts w:asciiTheme="majorHAnsi" w:hAnsiTheme="majorHAnsi" w:cstheme="majorHAnsi"/>
        </w:rPr>
        <w:t xml:space="preserve">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w:t>
      </w:r>
      <w:proofErr w:type="gramStart"/>
      <w:r w:rsidRPr="00726204">
        <w:rPr>
          <w:rFonts w:asciiTheme="majorHAnsi" w:hAnsiTheme="majorHAnsi" w:cstheme="majorHAnsi"/>
        </w:rPr>
        <w:t>interwoven</w:t>
      </w:r>
      <w:proofErr w:type="gramEnd"/>
      <w:r w:rsidRPr="00726204">
        <w:rPr>
          <w:rFonts w:asciiTheme="majorHAnsi" w:hAnsiTheme="majorHAnsi" w:cstheme="majorHAnsi"/>
        </w:rPr>
        <w:t xml:space="preserve">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proofErr w:type="gramStart"/>
      <w:r w:rsidRPr="00726204">
        <w:rPr>
          <w:rStyle w:val="StyleUnderline"/>
          <w:rFonts w:asciiTheme="majorHAnsi" w:hAnsiTheme="majorHAnsi" w:cstheme="majorHAnsi"/>
          <w:highlight w:val="green"/>
        </w:rPr>
        <w:t>as a result of</w:t>
      </w:r>
      <w:proofErr w:type="gramEnd"/>
      <w:r w:rsidRPr="00726204">
        <w:rPr>
          <w:rStyle w:val="StyleUnderline"/>
          <w:rFonts w:asciiTheme="majorHAnsi" w:hAnsiTheme="majorHAnsi" w:cstheme="majorHAnsi"/>
          <w:highlight w:val="green"/>
        </w:rPr>
        <w:t xml:space="preserve">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U.S. and/or Israeli strike on Iran’s nuclear program. It might even come about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 xml:space="preserve">or Syria might </w:t>
      </w:r>
      <w:proofErr w:type="gramStart"/>
      <w:r w:rsidRPr="00726204">
        <w:rPr>
          <w:rStyle w:val="StyleUnderline"/>
          <w:rFonts w:asciiTheme="majorHAnsi" w:hAnsiTheme="majorHAnsi" w:cstheme="majorHAnsi"/>
          <w:highlight w:val="green"/>
        </w:rPr>
        <w:t>prompt:</w:t>
      </w:r>
      <w:proofErr w:type="gramEnd"/>
      <w:r w:rsidRPr="00726204">
        <w:rPr>
          <w:rStyle w:val="StyleUnderline"/>
          <w:rFonts w:asciiTheme="majorHAnsi" w:hAnsiTheme="majorHAnsi" w:cstheme="majorHAnsi"/>
          <w:highlight w:val="green"/>
        </w:rPr>
        <w:t xml:space="preserve">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xml:space="preserve">. Israel vs. Iran. During fighting in Syria or Lebanon, Israel attacks Iran to strike a blow against the central </w:t>
      </w:r>
      <w:r w:rsidRPr="00726204">
        <w:rPr>
          <w:rFonts w:asciiTheme="majorHAnsi" w:hAnsiTheme="majorHAnsi" w:cstheme="majorHAnsi"/>
        </w:rPr>
        <w:lastRenderedPageBreak/>
        <w:t>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7D7EC3D7" w14:textId="77777777" w:rsidR="00CC01A5" w:rsidRPr="00726204" w:rsidRDefault="00CC01A5" w:rsidP="00CC01A5">
      <w:pPr>
        <w:rPr>
          <w:rFonts w:asciiTheme="majorHAnsi" w:hAnsiTheme="majorHAnsi" w:cstheme="majorHAnsi"/>
        </w:rPr>
      </w:pPr>
    </w:p>
    <w:p w14:paraId="032C190D"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4DC9CAA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w:t>
      </w:r>
      <w:proofErr w:type="spellStart"/>
      <w:r w:rsidRPr="00726204">
        <w:rPr>
          <w:rFonts w:asciiTheme="majorHAnsi" w:hAnsiTheme="majorHAnsi" w:cstheme="majorHAnsi"/>
        </w:rPr>
        <w:t>Spogli</w:t>
      </w:r>
      <w:proofErr w:type="spellEnd"/>
      <w:r w:rsidRPr="00726204">
        <w:rPr>
          <w:rFonts w:asciiTheme="majorHAnsi" w:hAnsiTheme="majorHAnsi" w:cstheme="majorHAnsi"/>
        </w:rPr>
        <w:t xml:space="preserve"> Institute for International Studies. Being interviewed by </w:t>
      </w:r>
      <w:proofErr w:type="spellStart"/>
      <w:r w:rsidRPr="00726204">
        <w:rPr>
          <w:rFonts w:asciiTheme="majorHAnsi" w:hAnsiTheme="majorHAnsi" w:cstheme="majorHAnsi"/>
        </w:rPr>
        <w:t>EarthSky</w:t>
      </w:r>
      <w:proofErr w:type="spellEnd"/>
      <w:r w:rsidRPr="00726204">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516F8A8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3F237B66"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w:t>
      </w:r>
      <w:proofErr w:type="spellStart"/>
      <w:r w:rsidRPr="00726204">
        <w:rPr>
          <w:rFonts w:asciiTheme="majorHAnsi" w:hAnsiTheme="majorHAnsi" w:cstheme="majorHAnsi"/>
          <w:szCs w:val="26"/>
        </w:rPr>
        <w:t>Robock</w:t>
      </w:r>
      <w:proofErr w:type="spellEnd"/>
      <w:r w:rsidRPr="00726204">
        <w:rPr>
          <w:rFonts w:asciiTheme="majorHAnsi" w:hAnsiTheme="majorHAnsi" w:cstheme="majorHAnsi"/>
          <w:szCs w:val="26"/>
        </w:rPr>
        <w:t xml:space="preserve">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proofErr w:type="gramStart"/>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proofErr w:type="gramEnd"/>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26204">
        <w:rPr>
          <w:rFonts w:asciiTheme="majorHAnsi" w:hAnsiTheme="majorHAnsi" w:cstheme="majorHAnsi"/>
          <w:szCs w:val="26"/>
        </w:rPr>
        <w:t>soot</w:t>
      </w:r>
      <w:proofErr w:type="gramEnd"/>
      <w:r w:rsidRPr="00726204">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726204">
        <w:rPr>
          <w:rFonts w:asciiTheme="majorHAnsi" w:hAnsiTheme="majorHAnsi" w:cstheme="majorHAnsi"/>
          <w:szCs w:val="26"/>
        </w:rPr>
        <w:t>really significant</w:t>
      </w:r>
      <w:proofErr w:type="gramEnd"/>
      <w:r w:rsidRPr="00726204">
        <w:rPr>
          <w:rFonts w:asciiTheme="majorHAnsi" w:hAnsiTheme="majorHAnsi" w:cstheme="majorHAnsi"/>
          <w:szCs w:val="26"/>
        </w:rPr>
        <w:t xml:space="preserve"> food shortages. </w:t>
      </w:r>
      <w:proofErr w:type="gramStart"/>
      <w:r w:rsidRPr="00726204">
        <w:rPr>
          <w:rFonts w:asciiTheme="majorHAnsi" w:hAnsiTheme="majorHAnsi" w:cstheme="majorHAnsi"/>
          <w:szCs w:val="26"/>
        </w:rPr>
        <w:t>So</w:t>
      </w:r>
      <w:proofErr w:type="gramEnd"/>
      <w:r w:rsidRPr="00726204">
        <w:rPr>
          <w:rFonts w:asciiTheme="majorHAnsi" w:hAnsiTheme="majorHAnsi" w:cstheme="majorHAnsi"/>
          <w:szCs w:val="26"/>
        </w:rPr>
        <w:t xml:space="preserve">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lastRenderedPageBreak/>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proofErr w:type="gramStart"/>
      <w:r w:rsidRPr="00726204">
        <w:rPr>
          <w:rStyle w:val="StyleUnderline"/>
          <w:rFonts w:asciiTheme="majorHAnsi" w:hAnsiTheme="majorHAnsi" w:cstheme="majorHAnsi"/>
          <w:highlight w:val="green"/>
        </w:rPr>
        <w:t>famine</w:t>
      </w:r>
      <w:proofErr w:type="gramEnd"/>
      <w:r w:rsidRPr="00726204">
        <w:rPr>
          <w:rStyle w:val="StyleUnderline"/>
          <w:rFonts w:asciiTheme="majorHAnsi" w:hAnsiTheme="majorHAnsi" w:cstheme="majorHAnsi"/>
          <w:highlight w:val="green"/>
        </w:rPr>
        <w:t xml:space="preserv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 xml:space="preserve">effect would be </w:t>
      </w:r>
      <w:proofErr w:type="gramStart"/>
      <w:r w:rsidRPr="00726204">
        <w:rPr>
          <w:rStyle w:val="StyleUnderline"/>
          <w:rFonts w:asciiTheme="majorHAnsi" w:hAnsiTheme="majorHAnsi" w:cstheme="majorHAnsi"/>
          <w:highlight w:val="green"/>
        </w:rPr>
        <w:t>similar to</w:t>
      </w:r>
      <w:proofErr w:type="gramEnd"/>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26204">
        <w:rPr>
          <w:rFonts w:asciiTheme="majorHAnsi" w:hAnsiTheme="majorHAnsi" w:cstheme="majorHAnsi"/>
        </w:rPr>
        <w:t>have to</w:t>
      </w:r>
      <w:proofErr w:type="gramEnd"/>
      <w:r w:rsidRPr="00726204">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726204">
        <w:rPr>
          <w:rFonts w:asciiTheme="majorHAnsi" w:hAnsiTheme="majorHAnsi" w:cstheme="majorHAnsi"/>
          <w:szCs w:val="26"/>
        </w:rPr>
        <w:t>Pacific island</w:t>
      </w:r>
      <w:proofErr w:type="gramEnd"/>
      <w:r w:rsidRPr="00726204">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4F41BDAA" w14:textId="77777777" w:rsidR="00CC01A5" w:rsidRPr="00726204" w:rsidRDefault="00CC01A5" w:rsidP="00CC01A5">
      <w:pPr>
        <w:rPr>
          <w:rFonts w:asciiTheme="majorHAnsi" w:hAnsiTheme="majorHAnsi" w:cstheme="majorHAnsi"/>
        </w:rPr>
      </w:pPr>
    </w:p>
    <w:p w14:paraId="2815F2C8"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6D0FBC31"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eastAsiaTheme="majorEastAsia" w:hAnsiTheme="majorHAnsi" w:cstheme="majorHAnsi"/>
          <w:iCs/>
        </w:rPr>
        <w:t>Barqawi</w:t>
      </w:r>
      <w:proofErr w:type="spellEnd"/>
      <w:r w:rsidRPr="00726204">
        <w:rPr>
          <w:rStyle w:val="Style13ptBold"/>
          <w:rFonts w:asciiTheme="majorHAnsi" w:eastAsiaTheme="majorEastAsia" w:hAnsiTheme="majorHAnsi" w:cstheme="majorHAnsi"/>
          <w:iCs/>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23"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0FB3A65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7A00A82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0640A10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786DC1D5"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lastRenderedPageBreak/>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25B20F1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3AFA22B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2912071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33A6E3EF"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48314DA"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53C3BE8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1771C20D"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022E214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3EBE546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26B8466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06712E7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3F0F5CCC"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While ‘clinical reports may not be used to support a MAA [marketing </w:t>
      </w:r>
      <w:proofErr w:type="spellStart"/>
      <w:r w:rsidRPr="00726204">
        <w:rPr>
          <w:rFonts w:asciiTheme="majorHAnsi" w:hAnsiTheme="majorHAnsi" w:cstheme="majorHAnsi"/>
        </w:rPr>
        <w:t>authorisation</w:t>
      </w:r>
      <w:proofErr w:type="spellEnd"/>
      <w:r w:rsidRPr="00726204">
        <w:rPr>
          <w:rFonts w:asciiTheme="majorHAnsi" w:hAnsiTheme="majorHAnsi" w:cstheme="majorHAnsi"/>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4B67DD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6AA34DA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15E649CC"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 xml:space="preserve">The most relevant to this recommendation states that ‘protection does not apply </w:t>
      </w:r>
      <w:proofErr w:type="gramStart"/>
      <w:r w:rsidRPr="00726204">
        <w:rPr>
          <w:rStyle w:val="StyleUnderline"/>
          <w:rFonts w:asciiTheme="majorHAnsi" w:hAnsiTheme="majorHAnsi" w:cstheme="majorHAnsi"/>
        </w:rPr>
        <w:lastRenderedPageBreak/>
        <w:t>to:</w:t>
      </w:r>
      <w:proofErr w:type="gramEnd"/>
      <w:r w:rsidRPr="00726204">
        <w:rPr>
          <w:rStyle w:val="StyleUnderline"/>
          <w:rFonts w:asciiTheme="majorHAnsi" w:hAnsiTheme="majorHAnsi" w:cstheme="majorHAnsi"/>
        </w:rPr>
        <w:t xml:space="preserve"> 1. Test data that are already in the public domain or have not involved considerable effort from the patent applicant to produce’.39</w:t>
      </w:r>
    </w:p>
    <w:p w14:paraId="3EA9D9F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151AF3A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4602263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B819A1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160183C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532A3DB1"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168D90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4FEF8EF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344BC15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 xml:space="preserve">inequality, </w:t>
      </w:r>
      <w:proofErr w:type="gramStart"/>
      <w:r w:rsidRPr="00726204">
        <w:rPr>
          <w:rStyle w:val="StyleUnderline"/>
          <w:rFonts w:asciiTheme="majorHAnsi" w:hAnsiTheme="majorHAnsi" w:cstheme="majorHAnsi"/>
          <w:highlight w:val="green"/>
        </w:rPr>
        <w:t>misrepresentation</w:t>
      </w:r>
      <w:proofErr w:type="gramEnd"/>
      <w:r w:rsidRPr="00726204">
        <w:rPr>
          <w:rStyle w:val="StyleUnderline"/>
          <w:rFonts w:asciiTheme="majorHAnsi" w:hAnsiTheme="majorHAnsi" w:cstheme="majorHAnsi"/>
          <w:highlight w:val="green"/>
        </w:rPr>
        <w:t xml:space="preserve">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59440D6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726204">
        <w:rPr>
          <w:rFonts w:asciiTheme="majorHAnsi" w:hAnsiTheme="majorHAnsi" w:cstheme="majorHAnsi"/>
        </w:rPr>
        <w:t>cases’</w:t>
      </w:r>
      <w:proofErr w:type="gramEnd"/>
      <w:r w:rsidRPr="00726204">
        <w:rPr>
          <w:rFonts w:asciiTheme="majorHAnsi" w:hAnsiTheme="majorHAnsi" w:cstheme="majorHAnsi"/>
        </w:rPr>
        <w:t>. 51</w:t>
      </w:r>
    </w:p>
    <w:p w14:paraId="22C20A9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091E3B1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67CCFC0D"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3DEE68BF"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7E35420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5C33BE51"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4819224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074523D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027C9001"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7FAD1FDF"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2FAC9F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0C82353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The protection of this Paragraph shall not apply when:</w:t>
      </w:r>
    </w:p>
    <w:p w14:paraId="7A40D22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p>
    <w:p w14:paraId="23CA109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 xml:space="preserve">For reasons of public health, national security, non-commercial public use, national </w:t>
      </w:r>
      <w:proofErr w:type="gramStart"/>
      <w:r w:rsidRPr="00726204">
        <w:rPr>
          <w:rStyle w:val="StyleUnderline"/>
          <w:rFonts w:asciiTheme="majorHAnsi" w:hAnsiTheme="majorHAnsi" w:cstheme="majorHAnsi"/>
        </w:rPr>
        <w:t>emergency</w:t>
      </w:r>
      <w:proofErr w:type="gramEnd"/>
      <w:r w:rsidRPr="00726204">
        <w:rPr>
          <w:rStyle w:val="StyleUnderline"/>
          <w:rFonts w:asciiTheme="majorHAnsi" w:hAnsiTheme="majorHAnsi" w:cstheme="majorHAnsi"/>
        </w:rPr>
        <w:t xml:space="preserve"> or other circumstances of extreme urgency declared by the competent authority, ending the protection referred to in Article 89 shall be justified.</w:t>
      </w:r>
    </w:p>
    <w:p w14:paraId="19EB00D1" w14:textId="77777777" w:rsidR="00CC01A5" w:rsidRPr="00726204" w:rsidRDefault="00CC01A5" w:rsidP="00CC01A5">
      <w:pPr>
        <w:rPr>
          <w:rFonts w:asciiTheme="majorHAnsi" w:hAnsiTheme="majorHAnsi" w:cstheme="majorHAnsi"/>
        </w:rPr>
      </w:pPr>
    </w:p>
    <w:p w14:paraId="678B1FD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5F51C470"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Alawi and </w:t>
      </w:r>
      <w:proofErr w:type="spellStart"/>
      <w:r w:rsidRPr="00726204">
        <w:rPr>
          <w:rStyle w:val="Style13ptBold"/>
          <w:rFonts w:asciiTheme="majorHAnsi" w:hAnsiTheme="majorHAnsi" w:cstheme="majorHAnsi"/>
        </w:rPr>
        <w:t>Alabbadi</w:t>
      </w:r>
      <w:proofErr w:type="spellEnd"/>
      <w:r w:rsidRPr="00726204">
        <w:rPr>
          <w:rStyle w:val="Style13ptBold"/>
          <w:rFonts w:asciiTheme="majorHAnsi" w:hAnsiTheme="majorHAnsi" w:cstheme="majorHAnsi"/>
        </w:rPr>
        <w:t xml:space="preserve">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w:t>
      </w:r>
      <w:proofErr w:type="spellStart"/>
      <w:r w:rsidRPr="00726204">
        <w:rPr>
          <w:rFonts w:asciiTheme="majorHAnsi" w:hAnsiTheme="majorHAnsi" w:cstheme="majorHAnsi"/>
        </w:rPr>
        <w:t>Alabbadi</w:t>
      </w:r>
      <w:proofErr w:type="spellEnd"/>
      <w:r w:rsidRPr="00726204">
        <w:rPr>
          <w:rFonts w:asciiTheme="majorHAnsi" w:hAnsiTheme="majorHAnsi" w:cstheme="majorHAnsi"/>
        </w:rPr>
        <w:t xml:space="preserve"> [ Associate Professor, MBA, PhD, Biopharmaceutics and Clinical Pharmacy Department, Faculty of Pharmacy, The University of Jordan </w:t>
      </w:r>
      <w:proofErr w:type="spellStart"/>
      <w:r w:rsidRPr="00726204">
        <w:rPr>
          <w:rFonts w:asciiTheme="majorHAnsi" w:hAnsiTheme="majorHAnsi" w:cstheme="majorHAnsi"/>
        </w:rPr>
        <w:t>Jordan</w:t>
      </w:r>
      <w:proofErr w:type="spellEnd"/>
      <w:r w:rsidRPr="00726204">
        <w:rPr>
          <w:rFonts w:asciiTheme="majorHAnsi" w:hAnsiTheme="majorHAnsi" w:cstheme="majorHAnsi"/>
        </w:rPr>
        <w:t xml:space="preserve"> Journal of Pharmaceutical Sciences, Volume 8, No. 2, 2015 </w:t>
      </w:r>
      <w:hyperlink r:id="rId24"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5EE9D92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w:t>
      </w:r>
      <w:proofErr w:type="gramStart"/>
      <w:r w:rsidRPr="00726204">
        <w:rPr>
          <w:rStyle w:val="StyleUnderline"/>
          <w:rFonts w:asciiTheme="majorHAnsi" w:hAnsiTheme="majorHAnsi" w:cstheme="majorHAnsi"/>
        </w:rPr>
        <w:t>Jordan</w:t>
      </w:r>
      <w:r w:rsidRPr="00726204">
        <w:rPr>
          <w:rFonts w:asciiTheme="majorHAnsi" w:hAnsiTheme="majorHAnsi" w:cstheme="majorHAnsi"/>
        </w:rPr>
        <w:t>(</w:t>
      </w:r>
      <w:proofErr w:type="gramEnd"/>
      <w:r w:rsidRPr="00726204">
        <w:rPr>
          <w:rFonts w:asciiTheme="majorHAnsi" w:hAnsiTheme="majorHAnsi" w:cstheme="majorHAnsi"/>
        </w:rPr>
        <w:t>14).</w:t>
      </w:r>
    </w:p>
    <w:p w14:paraId="4C3C66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726204">
        <w:rPr>
          <w:rFonts w:asciiTheme="majorHAnsi" w:hAnsiTheme="majorHAnsi" w:cstheme="majorHAnsi"/>
        </w:rPr>
        <w:t>trials(</w:t>
      </w:r>
      <w:proofErr w:type="gramEnd"/>
      <w:r w:rsidRPr="00726204">
        <w:rPr>
          <w:rFonts w:asciiTheme="majorHAnsi" w:hAnsiTheme="majorHAnsi" w:cstheme="majorHAnsi"/>
        </w:rPr>
        <w:t xml:space="preserve">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w:t>
      </w:r>
      <w:proofErr w:type="gramStart"/>
      <w:r w:rsidRPr="00726204">
        <w:rPr>
          <w:rStyle w:val="StyleUnderline"/>
          <w:rFonts w:asciiTheme="majorHAnsi" w:hAnsiTheme="majorHAnsi" w:cstheme="majorHAnsi"/>
        </w:rPr>
        <w:t>prices</w:t>
      </w:r>
      <w:r w:rsidRPr="00726204">
        <w:rPr>
          <w:rFonts w:asciiTheme="majorHAnsi" w:hAnsiTheme="majorHAnsi" w:cstheme="majorHAnsi"/>
        </w:rPr>
        <w:t>(</w:t>
      </w:r>
      <w:proofErr w:type="gramEnd"/>
      <w:r w:rsidRPr="00726204">
        <w:rPr>
          <w:rFonts w:asciiTheme="majorHAnsi" w:hAnsiTheme="majorHAnsi" w:cstheme="majorHAnsi"/>
        </w:rPr>
        <w:t>16).</w:t>
      </w:r>
    </w:p>
    <w:p w14:paraId="4429220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w:t>
      </w:r>
      <w:r w:rsidRPr="00726204">
        <w:rPr>
          <w:rFonts w:asciiTheme="majorHAnsi" w:hAnsiTheme="majorHAnsi" w:cstheme="majorHAnsi"/>
        </w:rPr>
        <w:lastRenderedPageBreak/>
        <w:t xml:space="preserve">developed countries such as the US and the EU have introduced TRIPS-plus obligations that go beyond the minimum standards set by TRIPS, further exacerbating the tension. Over the years, these </w:t>
      </w:r>
      <w:proofErr w:type="spellStart"/>
      <w:r w:rsidRPr="00726204">
        <w:rPr>
          <w:rFonts w:asciiTheme="majorHAnsi" w:hAnsiTheme="majorHAnsi" w:cstheme="majorHAnsi"/>
        </w:rPr>
        <w:t>TRIPSplus</w:t>
      </w:r>
      <w:proofErr w:type="spellEnd"/>
      <w:r w:rsidRPr="00726204">
        <w:rPr>
          <w:rFonts w:asciiTheme="majorHAnsi" w:hAnsiTheme="majorHAnsi" w:cstheme="majorHAnsi"/>
        </w:rPr>
        <w:t xml:space="preserve"> FTAs have been much criticized for their possible conflict with TRIPS norms and their potential negative impact on access to medicines. </w:t>
      </w:r>
    </w:p>
    <w:p w14:paraId="790BDB55"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56EA35D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One of the perceived gains of data exclusivity is an increase in foreign direct investment in the pharmaceutical sector and the arrival of newer medicines for Jordanian patients, but in </w:t>
      </w:r>
      <w:proofErr w:type="gramStart"/>
      <w:r w:rsidRPr="00726204">
        <w:rPr>
          <w:rStyle w:val="StyleUnderline"/>
          <w:rFonts w:asciiTheme="majorHAnsi" w:hAnsiTheme="majorHAnsi" w:cstheme="majorHAnsi"/>
        </w:rPr>
        <w:t>reality</w:t>
      </w:r>
      <w:proofErr w:type="gramEnd"/>
      <w:r w:rsidRPr="00726204">
        <w:rPr>
          <w:rStyle w:val="StyleUnderline"/>
          <w:rFonts w:asciiTheme="majorHAnsi" w:hAnsiTheme="majorHAnsi" w:cstheme="majorHAnsi"/>
        </w:rPr>
        <w:t xml:space="preserve">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721FD9D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Conclusion</w:t>
      </w:r>
    </w:p>
    <w:p w14:paraId="4AF5B09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4E83E7B8" w14:textId="77777777" w:rsidR="00CC01A5" w:rsidRPr="00726204" w:rsidRDefault="00CC01A5" w:rsidP="00CC01A5">
      <w:pPr>
        <w:rPr>
          <w:rFonts w:asciiTheme="majorHAnsi" w:hAnsiTheme="majorHAnsi" w:cstheme="majorHAnsi"/>
        </w:rPr>
      </w:pPr>
    </w:p>
    <w:p w14:paraId="070B1291" w14:textId="77777777" w:rsidR="00677FC6" w:rsidRDefault="00677FC6" w:rsidP="00677FC6">
      <w:pPr>
        <w:pStyle w:val="Heading3"/>
        <w:rPr>
          <w:rFonts w:asciiTheme="majorHAnsi" w:hAnsiTheme="majorHAnsi" w:cstheme="majorHAnsi"/>
        </w:rPr>
      </w:pPr>
      <w:r>
        <w:rPr>
          <w:rFonts w:asciiTheme="majorHAnsi" w:hAnsiTheme="majorHAnsi" w:cstheme="majorHAnsi"/>
        </w:rPr>
        <w:lastRenderedPageBreak/>
        <w:t>Framing</w:t>
      </w:r>
    </w:p>
    <w:p w14:paraId="4ED4021E" w14:textId="3FE68EC2" w:rsidR="00677FC6" w:rsidRPr="00B25BDA" w:rsidRDefault="00CD5FE4" w:rsidP="00677FC6">
      <w:pPr>
        <w:pStyle w:val="Heading4"/>
        <w:rPr>
          <w:rFonts w:asciiTheme="majorHAnsi" w:hAnsiTheme="majorHAnsi" w:cstheme="majorHAnsi"/>
          <w:bCs w:val="0"/>
        </w:rPr>
      </w:pPr>
      <w:r>
        <w:rPr>
          <w:rFonts w:asciiTheme="majorHAnsi" w:hAnsiTheme="majorHAnsi" w:cstheme="majorHAnsi"/>
          <w:bCs w:val="0"/>
        </w:rPr>
        <w:t>The</w:t>
      </w:r>
      <w:r w:rsidR="00677FC6" w:rsidRPr="00B25BDA">
        <w:rPr>
          <w:rFonts w:asciiTheme="majorHAnsi" w:hAnsiTheme="majorHAnsi" w:cstheme="majorHAnsi"/>
          <w:bCs w:val="0"/>
        </w:rPr>
        <w:t xml:space="preserve"> standard is consistency with hedonic act utilitarianism. </w:t>
      </w:r>
    </w:p>
    <w:p w14:paraId="366210A4" w14:textId="77777777" w:rsidR="00677FC6" w:rsidRPr="008F1E76" w:rsidRDefault="00677FC6" w:rsidP="00677FC6">
      <w:pPr>
        <w:pStyle w:val="Heading4"/>
        <w:spacing w:line="276" w:lineRule="auto"/>
        <w:rPr>
          <w:rFonts w:asciiTheme="majorHAnsi" w:hAnsiTheme="majorHAnsi" w:cstheme="majorHAnsi"/>
          <w:bCs w:val="0"/>
        </w:rPr>
      </w:pPr>
      <w:bookmarkStart w:id="0" w:name="_Hlk51986527"/>
      <w:r w:rsidRPr="008F1E76">
        <w:rPr>
          <w:rFonts w:asciiTheme="majorHAnsi" w:hAnsiTheme="majorHAnsi" w:cstheme="majorHAnsi"/>
          <w:bCs w:val="0"/>
        </w:rPr>
        <w:t>Pleasure and pain are intrinsically valuable.</w:t>
      </w:r>
    </w:p>
    <w:p w14:paraId="6B2531F3" w14:textId="77777777" w:rsidR="00677FC6" w:rsidRPr="006E4827" w:rsidRDefault="00677FC6" w:rsidP="00677FC6">
      <w:pPr>
        <w:spacing w:line="276" w:lineRule="auto"/>
        <w:rPr>
          <w:rFonts w:asciiTheme="majorHAnsi" w:hAnsiTheme="majorHAnsi" w:cstheme="majorHAnsi"/>
        </w:rPr>
      </w:pPr>
      <w:r w:rsidRPr="006E4827">
        <w:rPr>
          <w:rStyle w:val="Style13ptBold"/>
          <w:rFonts w:asciiTheme="majorHAnsi" w:hAnsiTheme="majorHAnsi" w:cstheme="majorHAnsi"/>
        </w:rPr>
        <w:t>Moen 16</w:t>
      </w:r>
      <w:r w:rsidRPr="006E4827">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0CFA3755" w14:textId="77777777" w:rsidR="00677FC6" w:rsidRPr="006E4827" w:rsidRDefault="00677FC6" w:rsidP="00677FC6">
      <w:pPr>
        <w:spacing w:line="276" w:lineRule="auto"/>
        <w:rPr>
          <w:rFonts w:asciiTheme="majorHAnsi" w:hAnsiTheme="majorHAnsi" w:cstheme="majorHAnsi"/>
          <w:szCs w:val="26"/>
        </w:rPr>
      </w:pPr>
      <w:r w:rsidRPr="006E4827">
        <w:rPr>
          <w:rFonts w:asciiTheme="majorHAnsi" w:hAnsiTheme="majorHAnsi" w:cstheme="majorHAnsi"/>
          <w:szCs w:val="26"/>
        </w:rPr>
        <w:t xml:space="preserve">Let us start by observing, empirically, that a widely shared judgment about intrinsic value and disvalue is that pleasure is intrinsically </w:t>
      </w:r>
      <w:proofErr w:type="gramStart"/>
      <w:r w:rsidRPr="006E4827">
        <w:rPr>
          <w:rFonts w:asciiTheme="majorHAnsi" w:hAnsiTheme="majorHAnsi" w:cstheme="majorHAnsi"/>
          <w:szCs w:val="26"/>
        </w:rPr>
        <w:t>valuable</w:t>
      </w:r>
      <w:proofErr w:type="gramEnd"/>
      <w:r w:rsidRPr="006E4827">
        <w:rPr>
          <w:rFonts w:asciiTheme="majorHAnsi" w:hAnsiTheme="majorHAnsi" w:cstheme="majorHAnsi"/>
          <w:szCs w:val="26"/>
        </w:rPr>
        <w:t xml:space="preserve"> and pain is intrinsically </w:t>
      </w:r>
      <w:proofErr w:type="spellStart"/>
      <w:r w:rsidRPr="006E4827">
        <w:rPr>
          <w:rFonts w:asciiTheme="majorHAnsi" w:hAnsiTheme="majorHAnsi" w:cstheme="majorHAnsi"/>
          <w:szCs w:val="26"/>
        </w:rPr>
        <w:t>disvaluable</w:t>
      </w:r>
      <w:proofErr w:type="spellEnd"/>
      <w:r w:rsidRPr="006E4827">
        <w:rPr>
          <w:rFonts w:asciiTheme="majorHAnsi" w:hAnsiTheme="majorHAnsi" w:cstheme="majorHAnsi"/>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E4827">
        <w:rPr>
          <w:rFonts w:asciiTheme="majorHAnsi" w:hAnsiTheme="majorHAnsi" w:cstheme="majorHAnsi"/>
          <w:b/>
          <w:sz w:val="26"/>
          <w:szCs w:val="26"/>
          <w:highlight w:val="green"/>
          <w:u w:val="single"/>
        </w:rPr>
        <w:t>there is something undeniably good about</w:t>
      </w:r>
      <w:r w:rsidRPr="006E4827">
        <w:rPr>
          <w:rFonts w:asciiTheme="majorHAnsi" w:hAnsiTheme="majorHAnsi" w:cstheme="majorHAnsi"/>
          <w:szCs w:val="26"/>
        </w:rPr>
        <w:t xml:space="preserve"> the way </w:t>
      </w:r>
      <w:r w:rsidRPr="006E4827">
        <w:rPr>
          <w:rFonts w:asciiTheme="majorHAnsi" w:hAnsiTheme="majorHAnsi" w:cstheme="majorHAnsi"/>
          <w:b/>
          <w:sz w:val="26"/>
          <w:szCs w:val="26"/>
          <w:highlight w:val="green"/>
          <w:u w:val="single"/>
        </w:rPr>
        <w:t>pleasure</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feels </w:t>
      </w:r>
      <w:r w:rsidRPr="006E4827">
        <w:rPr>
          <w:rFonts w:asciiTheme="majorHAnsi" w:hAnsiTheme="majorHAnsi" w:cstheme="majorHAnsi"/>
          <w:b/>
          <w:sz w:val="26"/>
          <w:szCs w:val="26"/>
          <w:highlight w:val="green"/>
          <w:u w:val="single"/>
        </w:rPr>
        <w:t>and</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something</w:t>
      </w:r>
      <w:r w:rsidRPr="006E4827">
        <w:rPr>
          <w:rFonts w:asciiTheme="majorHAnsi" w:hAnsiTheme="majorHAnsi" w:cstheme="majorHAnsi"/>
          <w:b/>
          <w:sz w:val="26"/>
          <w:szCs w:val="26"/>
          <w:u w:val="single"/>
        </w:rPr>
        <w:t xml:space="preserve"> </w:t>
      </w:r>
      <w:r w:rsidRPr="006E4827">
        <w:rPr>
          <w:rFonts w:asciiTheme="majorHAnsi" w:hAnsiTheme="majorHAnsi" w:cstheme="majorHAnsi"/>
          <w:b/>
          <w:sz w:val="26"/>
          <w:szCs w:val="26"/>
          <w:highlight w:val="green"/>
          <w:u w:val="single"/>
        </w:rPr>
        <w:t>undeniably bad about</w:t>
      </w:r>
      <w:r w:rsidRPr="006E4827">
        <w:rPr>
          <w:rFonts w:asciiTheme="majorHAnsi" w:hAnsiTheme="majorHAnsi" w:cstheme="majorHAnsi"/>
          <w:szCs w:val="26"/>
        </w:rPr>
        <w:t xml:space="preserve"> the way </w:t>
      </w:r>
      <w:r w:rsidRPr="006E4827">
        <w:rPr>
          <w:rFonts w:asciiTheme="majorHAnsi" w:hAnsiTheme="majorHAnsi" w:cstheme="majorHAnsi"/>
          <w:b/>
          <w:sz w:val="26"/>
          <w:szCs w:val="26"/>
          <w:highlight w:val="green"/>
          <w:u w:val="single"/>
        </w:rPr>
        <w:t>pain</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6E4827">
        <w:rPr>
          <w:rFonts w:asciiTheme="majorHAnsi" w:hAnsiTheme="majorHAnsi" w:cstheme="majorHAnsi"/>
          <w:b/>
          <w:sz w:val="26"/>
          <w:szCs w:val="26"/>
          <w:u w:val="single"/>
        </w:rPr>
        <w:t xml:space="preserve">I might ask: “What for?” </w:t>
      </w:r>
      <w:r w:rsidRPr="006E4827">
        <w:rPr>
          <w:rFonts w:asciiTheme="majorHAnsi" w:hAnsiTheme="majorHAnsi" w:cstheme="majorHAnsi"/>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E4827">
        <w:rPr>
          <w:rFonts w:asciiTheme="majorHAnsi" w:hAnsiTheme="majorHAnsi" w:cstheme="majorHAnsi"/>
          <w:szCs w:val="26"/>
        </w:rPr>
        <w:t>I</w:t>
      </w:r>
      <w:proofErr w:type="gramEnd"/>
      <w:r w:rsidRPr="006E4827">
        <w:rPr>
          <w:rFonts w:asciiTheme="majorHAnsi" w:hAnsiTheme="majorHAnsi" w:cstheme="majorHAnsi"/>
          <w:szCs w:val="26"/>
        </w:rPr>
        <w:t xml:space="preserve"> then proceed by asking “</w:t>
      </w:r>
      <w:r w:rsidRPr="006E4827">
        <w:rPr>
          <w:rFonts w:asciiTheme="majorHAnsi" w:hAnsiTheme="majorHAnsi" w:cstheme="majorHAnsi"/>
          <w:b/>
          <w:sz w:val="26"/>
          <w:szCs w:val="26"/>
          <w:u w:val="single"/>
        </w:rPr>
        <w:t xml:space="preserve">But </w:t>
      </w:r>
      <w:r w:rsidRPr="006E4827">
        <w:rPr>
          <w:rFonts w:asciiTheme="majorHAnsi" w:hAnsiTheme="majorHAnsi" w:cstheme="majorHAnsi"/>
          <w:szCs w:val="26"/>
        </w:rPr>
        <w:t xml:space="preserve">what is the pleasure of drinking the soda good for?” the discussion is likely to reach an awkward end. The reason is that the </w:t>
      </w:r>
      <w:r w:rsidRPr="006E4827">
        <w:rPr>
          <w:rFonts w:asciiTheme="majorHAnsi" w:hAnsiTheme="majorHAnsi" w:cstheme="majorHAnsi"/>
          <w:b/>
          <w:sz w:val="26"/>
          <w:szCs w:val="26"/>
          <w:u w:val="single"/>
        </w:rPr>
        <w:t xml:space="preserve">pleasure is not good for anything further; </w:t>
      </w:r>
      <w:r w:rsidRPr="006E4827">
        <w:rPr>
          <w:rFonts w:asciiTheme="majorHAnsi" w:hAnsiTheme="majorHAnsi" w:cstheme="majorHAnsi"/>
          <w:szCs w:val="26"/>
        </w:rPr>
        <w:t xml:space="preserve">it is simply that for which going to the convenience store and buying the soda is good.3 As Aristotle observes: </w:t>
      </w:r>
      <w:r w:rsidRPr="006E4827">
        <w:rPr>
          <w:rFonts w:asciiTheme="majorHAnsi" w:hAnsiTheme="majorHAnsi" w:cstheme="majorHAnsi"/>
          <w:b/>
          <w:sz w:val="26"/>
          <w:szCs w:val="26"/>
          <w:u w:val="single"/>
        </w:rPr>
        <w:t>“</w:t>
      </w:r>
      <w:r w:rsidRPr="006E4827">
        <w:rPr>
          <w:rFonts w:asciiTheme="majorHAnsi" w:hAnsiTheme="majorHAnsi" w:cstheme="majorHAnsi"/>
          <w:b/>
          <w:sz w:val="26"/>
          <w:szCs w:val="26"/>
          <w:highlight w:val="green"/>
          <w:u w:val="single"/>
        </w:rPr>
        <w:t>We never ask</w:t>
      </w:r>
      <w:r w:rsidRPr="006E4827">
        <w:rPr>
          <w:rFonts w:asciiTheme="majorHAnsi" w:hAnsiTheme="majorHAnsi" w:cstheme="majorHAnsi"/>
          <w:szCs w:val="26"/>
        </w:rPr>
        <w:t xml:space="preserve"> [a man] </w:t>
      </w:r>
      <w:r w:rsidRPr="006E4827">
        <w:rPr>
          <w:rFonts w:asciiTheme="majorHAnsi" w:hAnsiTheme="majorHAnsi" w:cstheme="majorHAnsi"/>
          <w:b/>
          <w:sz w:val="26"/>
          <w:szCs w:val="26"/>
          <w:highlight w:val="green"/>
          <w:u w:val="single"/>
        </w:rPr>
        <w:t>what</w:t>
      </w:r>
      <w:r w:rsidRPr="006E4827">
        <w:rPr>
          <w:rFonts w:asciiTheme="majorHAnsi" w:hAnsiTheme="majorHAnsi" w:cstheme="majorHAnsi"/>
          <w:b/>
          <w:sz w:val="26"/>
          <w:szCs w:val="26"/>
          <w:u w:val="single"/>
        </w:rPr>
        <w:t xml:space="preserve"> his </w:t>
      </w:r>
      <w:r w:rsidRPr="006E4827">
        <w:rPr>
          <w:rFonts w:asciiTheme="majorHAnsi" w:hAnsiTheme="majorHAnsi" w:cstheme="majorHAnsi"/>
          <w:b/>
          <w:sz w:val="26"/>
          <w:szCs w:val="26"/>
          <w:highlight w:val="green"/>
          <w:u w:val="single"/>
        </w:rPr>
        <w:t>end is in being pleased, because</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we assume that </w:t>
      </w:r>
      <w:r w:rsidRPr="006E4827">
        <w:rPr>
          <w:rFonts w:asciiTheme="majorHAnsi" w:hAnsiTheme="majorHAnsi" w:cstheme="majorHAnsi"/>
          <w:b/>
          <w:sz w:val="26"/>
          <w:szCs w:val="26"/>
          <w:highlight w:val="green"/>
          <w:u w:val="single"/>
        </w:rPr>
        <w:t>pleasure is</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choice </w:t>
      </w:r>
      <w:r w:rsidRPr="006E4827">
        <w:rPr>
          <w:rFonts w:asciiTheme="majorHAnsi" w:hAnsiTheme="majorHAnsi" w:cstheme="majorHAnsi"/>
          <w:b/>
          <w:sz w:val="26"/>
          <w:szCs w:val="26"/>
          <w:highlight w:val="green"/>
          <w:u w:val="single"/>
        </w:rPr>
        <w:t>worthy in itself</w:t>
      </w:r>
      <w:r w:rsidRPr="006E4827">
        <w:rPr>
          <w:rFonts w:asciiTheme="majorHAnsi" w:hAnsiTheme="majorHAnsi" w:cstheme="majorHAnsi"/>
          <w:b/>
          <w:sz w:val="26"/>
          <w:szCs w:val="26"/>
          <w:u w:val="single"/>
        </w:rPr>
        <w:t>.”</w:t>
      </w:r>
      <w:r w:rsidRPr="006E4827">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E4827">
        <w:rPr>
          <w:rFonts w:asciiTheme="majorHAnsi" w:hAnsiTheme="majorHAnsi" w:cstheme="majorHAnsi"/>
          <w:b/>
          <w:sz w:val="26"/>
          <w:szCs w:val="26"/>
          <w:highlight w:val="green"/>
          <w:u w:val="single"/>
        </w:rPr>
        <w:t>pleasure and pain are both places where we reach the end of the line in matters of value.</w:t>
      </w:r>
      <w:r w:rsidRPr="006E4827">
        <w:rPr>
          <w:rFonts w:asciiTheme="majorHAnsi" w:hAnsiTheme="majorHAnsi" w:cstheme="majorHAnsi"/>
          <w:szCs w:val="26"/>
        </w:rPr>
        <w:t xml:space="preserve"> </w:t>
      </w:r>
    </w:p>
    <w:bookmarkEnd w:id="0"/>
    <w:p w14:paraId="76297BB0" w14:textId="77777777" w:rsidR="00677FC6" w:rsidRPr="00B25BDA" w:rsidRDefault="00677FC6" w:rsidP="00677FC6">
      <w:pPr>
        <w:pStyle w:val="Heading4"/>
        <w:rPr>
          <w:rFonts w:asciiTheme="majorHAnsi" w:hAnsiTheme="majorHAnsi" w:cstheme="majorHAnsi"/>
          <w:bCs w:val="0"/>
        </w:rPr>
      </w:pPr>
      <w:r w:rsidRPr="00B25BDA">
        <w:rPr>
          <w:rFonts w:asciiTheme="majorHAnsi" w:hAnsiTheme="majorHAnsi" w:cstheme="majorHAnsi"/>
          <w:bCs w:val="0"/>
        </w:rPr>
        <w:lastRenderedPageBreak/>
        <w:t xml:space="preserve">Actor specificity – </w:t>
      </w:r>
    </w:p>
    <w:p w14:paraId="307AF78A" w14:textId="77777777" w:rsidR="00677FC6" w:rsidRPr="00B25BDA" w:rsidRDefault="00677FC6" w:rsidP="00677FC6">
      <w:pPr>
        <w:pStyle w:val="Heading4"/>
        <w:rPr>
          <w:rFonts w:asciiTheme="majorHAnsi" w:hAnsiTheme="majorHAnsi" w:cstheme="majorHAnsi"/>
          <w:bCs w:val="0"/>
        </w:rPr>
      </w:pPr>
      <w:r w:rsidRPr="00B25BDA">
        <w:rPr>
          <w:rFonts w:asciiTheme="majorHAnsi" w:hAnsiTheme="majorHAnsi" w:cstheme="majorHAnsi"/>
          <w:bCs w:val="0"/>
        </w:rPr>
        <w:t xml:space="preserve">A] Aggregation – every policy </w:t>
      </w:r>
      <w:proofErr w:type="gramStart"/>
      <w:r w:rsidRPr="00B25BDA">
        <w:rPr>
          <w:rFonts w:asciiTheme="majorHAnsi" w:hAnsiTheme="majorHAnsi" w:cstheme="majorHAnsi"/>
          <w:bCs w:val="0"/>
        </w:rPr>
        <w:t>benefits</w:t>
      </w:r>
      <w:proofErr w:type="gramEnd"/>
      <w:r w:rsidRPr="00B25BDA">
        <w:rPr>
          <w:rFonts w:asciiTheme="majorHAnsi" w:hAnsiTheme="majorHAnsi" w:cstheme="majorHAnsi"/>
          <w:bCs w:val="0"/>
        </w:rPr>
        <w:t xml:space="preserve"> some and harms others, which also means side constraints freeze action.</w:t>
      </w:r>
    </w:p>
    <w:p w14:paraId="7877327C" w14:textId="4F484A58" w:rsidR="00677FC6" w:rsidRDefault="00677FC6" w:rsidP="00677FC6">
      <w:pPr>
        <w:pStyle w:val="Heading4"/>
        <w:rPr>
          <w:rFonts w:asciiTheme="majorHAnsi" w:eastAsia="Calibri" w:hAnsiTheme="majorHAnsi" w:cstheme="majorHAnsi"/>
          <w:bCs w:val="0"/>
        </w:rPr>
      </w:pPr>
      <w:r w:rsidRPr="00B25BDA">
        <w:rPr>
          <w:rFonts w:asciiTheme="majorHAnsi" w:hAnsiTheme="majorHAnsi" w:cstheme="majorHAnsi"/>
          <w:bCs w:val="0"/>
        </w:rPr>
        <w:t>B] No intent-foresight distinction –</w:t>
      </w:r>
      <w:r w:rsidRPr="00B25BDA">
        <w:rPr>
          <w:rFonts w:asciiTheme="majorHAnsi" w:eastAsia="Calibri" w:hAnsiTheme="majorHAnsi" w:cstheme="majorHAnsi"/>
          <w:bCs w:val="0"/>
        </w:rPr>
        <w:t xml:space="preserve"> If</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foresee</w:t>
      </w:r>
      <w:r w:rsidRPr="00B25BDA">
        <w:rPr>
          <w:rFonts w:asciiTheme="majorHAnsi" w:hAnsiTheme="majorHAnsi" w:cstheme="majorHAnsi"/>
          <w:bCs w:val="0"/>
        </w:rPr>
        <w:t xml:space="preserve"> </w:t>
      </w:r>
      <w:r w:rsidRPr="00B25BDA">
        <w:rPr>
          <w:rFonts w:asciiTheme="majorHAnsi" w:eastAsia="Calibri" w:hAnsiTheme="majorHAnsi" w:cstheme="majorHAnsi"/>
          <w:bCs w:val="0"/>
        </w:rPr>
        <w:t>a</w:t>
      </w:r>
      <w:r w:rsidRPr="00B25BDA">
        <w:rPr>
          <w:rFonts w:asciiTheme="majorHAnsi" w:hAnsiTheme="majorHAnsi" w:cstheme="majorHAnsi"/>
          <w:bCs w:val="0"/>
        </w:rPr>
        <w:t xml:space="preserve"> </w:t>
      </w:r>
      <w:r w:rsidRPr="00B25BDA">
        <w:rPr>
          <w:rFonts w:asciiTheme="majorHAnsi" w:eastAsia="Calibri" w:hAnsiTheme="majorHAnsi" w:cstheme="majorHAnsi"/>
          <w:bCs w:val="0"/>
        </w:rPr>
        <w:t>consequence</w:t>
      </w:r>
      <w:r w:rsidRPr="00B25BDA">
        <w:rPr>
          <w:rFonts w:asciiTheme="majorHAnsi" w:hAnsiTheme="majorHAnsi" w:cstheme="majorHAnsi"/>
          <w:bCs w:val="0"/>
        </w:rPr>
        <w:t xml:space="preserve">, </w:t>
      </w:r>
      <w:r w:rsidRPr="00B25BDA">
        <w:rPr>
          <w:rFonts w:asciiTheme="majorHAnsi" w:eastAsia="Calibri" w:hAnsiTheme="majorHAnsi" w:cstheme="majorHAnsi"/>
          <w:bCs w:val="0"/>
        </w:rPr>
        <w:t>then</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becomes</w:t>
      </w:r>
      <w:r w:rsidRPr="00B25BDA">
        <w:rPr>
          <w:rFonts w:asciiTheme="majorHAnsi" w:hAnsiTheme="majorHAnsi" w:cstheme="majorHAnsi"/>
          <w:bCs w:val="0"/>
        </w:rPr>
        <w:t xml:space="preserve"> </w:t>
      </w:r>
      <w:r w:rsidRPr="00B25BDA">
        <w:rPr>
          <w:rFonts w:asciiTheme="majorHAnsi" w:eastAsia="Calibri" w:hAnsiTheme="majorHAnsi" w:cstheme="majorHAnsi"/>
          <w:bCs w:val="0"/>
        </w:rPr>
        <w:t>part</w:t>
      </w:r>
      <w:r w:rsidRPr="00B25BDA">
        <w:rPr>
          <w:rFonts w:asciiTheme="majorHAnsi" w:hAnsiTheme="majorHAnsi" w:cstheme="majorHAnsi"/>
          <w:bCs w:val="0"/>
        </w:rPr>
        <w:t xml:space="preserve"> </w:t>
      </w:r>
      <w:r w:rsidRPr="00B25BDA">
        <w:rPr>
          <w:rFonts w:asciiTheme="majorHAnsi" w:eastAsia="Calibri" w:hAnsiTheme="majorHAnsi" w:cstheme="majorHAnsi"/>
          <w:bCs w:val="0"/>
        </w:rPr>
        <w:t>of</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deliberation</w:t>
      </w:r>
      <w:r w:rsidRPr="00B25BDA">
        <w:rPr>
          <w:rFonts w:asciiTheme="majorHAnsi" w:hAnsiTheme="majorHAnsi" w:cstheme="majorHAnsi"/>
          <w:bCs w:val="0"/>
        </w:rPr>
        <w:t xml:space="preserve"> </w:t>
      </w:r>
      <w:r w:rsidRPr="00B25BDA">
        <w:rPr>
          <w:rFonts w:asciiTheme="majorHAnsi" w:eastAsia="Calibri" w:hAnsiTheme="majorHAnsi" w:cstheme="majorHAnsi"/>
          <w:bCs w:val="0"/>
        </w:rPr>
        <w:t>which</w:t>
      </w:r>
      <w:r w:rsidRPr="00B25BDA">
        <w:rPr>
          <w:rFonts w:asciiTheme="majorHAnsi" w:hAnsiTheme="majorHAnsi" w:cstheme="majorHAnsi"/>
          <w:bCs w:val="0"/>
        </w:rPr>
        <w:t xml:space="preserve"> </w:t>
      </w:r>
      <w:r w:rsidRPr="00B25BDA">
        <w:rPr>
          <w:rFonts w:asciiTheme="majorHAnsi" w:eastAsia="Calibri" w:hAnsiTheme="majorHAnsi" w:cstheme="majorHAnsi"/>
          <w:bCs w:val="0"/>
        </w:rPr>
        <w:t>makes</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intrinsic</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action</w:t>
      </w:r>
      <w:r w:rsidRPr="00B25BDA">
        <w:rPr>
          <w:rFonts w:asciiTheme="majorHAnsi" w:hAnsiTheme="majorHAnsi" w:cstheme="majorHAnsi"/>
          <w:bCs w:val="0"/>
        </w:rPr>
        <w:t xml:space="preserve"> </w:t>
      </w:r>
      <w:r w:rsidRPr="00B25BDA">
        <w:rPr>
          <w:rFonts w:asciiTheme="majorHAnsi" w:eastAsia="Calibri" w:hAnsiTheme="majorHAnsi" w:cstheme="majorHAnsi"/>
          <w:bCs w:val="0"/>
        </w:rPr>
        <w:t>since</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intend</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happen.</w:t>
      </w:r>
    </w:p>
    <w:p w14:paraId="2359000A" w14:textId="5CB8CA3C" w:rsidR="001C37A4" w:rsidRPr="001C37A4" w:rsidRDefault="001C37A4" w:rsidP="001C37A4">
      <w:pPr>
        <w:pStyle w:val="Heading3"/>
      </w:pPr>
      <w:r>
        <w:lastRenderedPageBreak/>
        <w:t>Method</w:t>
      </w:r>
    </w:p>
    <w:p w14:paraId="66E6AFF0" w14:textId="77777777" w:rsidR="008E5783" w:rsidRDefault="001C37A4" w:rsidP="001C37A4">
      <w:pPr>
        <w:pStyle w:val="Heading4"/>
        <w:rPr>
          <w:rFonts w:asciiTheme="majorHAnsi" w:hAnsiTheme="majorHAnsi" w:cstheme="majorHAnsi"/>
        </w:rPr>
      </w:pPr>
      <w:r w:rsidRPr="00726204">
        <w:rPr>
          <w:rFonts w:asciiTheme="majorHAnsi" w:hAnsiTheme="majorHAnsi" w:cstheme="majorHAnsi"/>
        </w:rPr>
        <w:t xml:space="preserve">Focus on large scale catastrophes is good and they outweigh – </w:t>
      </w:r>
    </w:p>
    <w:p w14:paraId="6672AE97" w14:textId="77777777" w:rsidR="008E5783" w:rsidRDefault="008E5783" w:rsidP="001C37A4">
      <w:pPr>
        <w:pStyle w:val="Heading4"/>
        <w:rPr>
          <w:rFonts w:asciiTheme="majorHAnsi" w:hAnsiTheme="majorHAnsi" w:cstheme="majorHAnsi"/>
        </w:rPr>
      </w:pPr>
    </w:p>
    <w:p w14:paraId="45965D5B" w14:textId="3AF86620" w:rsidR="001C37A4" w:rsidRPr="00726204" w:rsidRDefault="001C37A4" w:rsidP="001C37A4">
      <w:pPr>
        <w:pStyle w:val="Heading4"/>
        <w:rPr>
          <w:rFonts w:asciiTheme="majorHAnsi" w:hAnsiTheme="majorHAnsi" w:cstheme="majorHAnsi"/>
        </w:rPr>
      </w:pPr>
      <w:r w:rsidRPr="00726204">
        <w:rPr>
          <w:rFonts w:asciiTheme="majorHAnsi" w:hAnsiTheme="majorHAnsi" w:cstheme="majorHAnsi"/>
        </w:rPr>
        <w:t>appeals to social costs, moral rules, and securitization play into cognitive bias and flawed risk calculus – 2020 is living proof</w:t>
      </w:r>
    </w:p>
    <w:p w14:paraId="34885230" w14:textId="77777777" w:rsidR="001C37A4" w:rsidRPr="00726204" w:rsidRDefault="001C37A4" w:rsidP="001C37A4">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25"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6CC5C504"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7A241286"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54E7AA6C"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 xml:space="preserve">They must </w:t>
      </w:r>
      <w:r w:rsidRPr="00726204">
        <w:rPr>
          <w:rStyle w:val="StyleUnderline"/>
          <w:rFonts w:asciiTheme="majorHAnsi" w:hAnsiTheme="majorHAnsi" w:cstheme="majorHAnsi"/>
        </w:rPr>
        <w:lastRenderedPageBreak/>
        <w:t>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5681C1EE" w14:textId="77777777" w:rsidR="001C37A4" w:rsidRPr="00726204" w:rsidRDefault="001C37A4" w:rsidP="001C37A4">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4AF9B95A"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AVOIDING THE UNCOMFORTABLE</w:t>
      </w:r>
    </w:p>
    <w:p w14:paraId="69488F21"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FA7D23C"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04391B32"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1DD50703"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lastRenderedPageBreak/>
        <w:t>Not only do humans fail to anticipate crises; they also fail to respond rationally to them.</w:t>
      </w:r>
    </w:p>
    <w:p w14:paraId="107ABA43"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E40C4B5" w14:textId="77777777" w:rsidR="0092063B" w:rsidRPr="00726204" w:rsidRDefault="0092063B" w:rsidP="0092063B">
      <w:pPr>
        <w:rPr>
          <w:rFonts w:asciiTheme="majorHAnsi" w:hAnsiTheme="majorHAnsi" w:cstheme="majorHAnsi"/>
        </w:rPr>
      </w:pPr>
    </w:p>
    <w:p w14:paraId="09073A2D" w14:textId="77777777" w:rsidR="008E5783" w:rsidRDefault="0092063B" w:rsidP="0092063B">
      <w:pPr>
        <w:pStyle w:val="Heading4"/>
        <w:rPr>
          <w:rFonts w:asciiTheme="majorHAnsi" w:hAnsiTheme="majorHAnsi" w:cstheme="majorHAnsi"/>
        </w:rPr>
      </w:pPr>
      <w:bookmarkStart w:id="1" w:name="_Hlk64106343"/>
      <w:bookmarkStart w:id="2" w:name="_Hlk61679901"/>
      <w:r w:rsidRPr="00726204">
        <w:rPr>
          <w:rFonts w:asciiTheme="majorHAnsi" w:hAnsiTheme="majorHAnsi" w:cstheme="majorHAnsi"/>
        </w:rPr>
        <w:t xml:space="preserve">Apocalyptic images challenge dominant power structures – </w:t>
      </w:r>
    </w:p>
    <w:p w14:paraId="07E8572A" w14:textId="77777777" w:rsidR="008E5783" w:rsidRDefault="008E5783" w:rsidP="0092063B">
      <w:pPr>
        <w:pStyle w:val="Heading4"/>
        <w:rPr>
          <w:rFonts w:asciiTheme="majorHAnsi" w:hAnsiTheme="majorHAnsi" w:cstheme="majorHAnsi"/>
        </w:rPr>
      </w:pPr>
    </w:p>
    <w:p w14:paraId="35C70821" w14:textId="754F8D30" w:rsidR="0092063B" w:rsidRPr="00726204" w:rsidRDefault="0092063B" w:rsidP="0092063B">
      <w:pPr>
        <w:pStyle w:val="Heading4"/>
        <w:rPr>
          <w:rFonts w:asciiTheme="majorHAnsi" w:hAnsiTheme="majorHAnsi" w:cstheme="majorHAnsi"/>
        </w:rPr>
      </w:pPr>
      <w:r w:rsidRPr="00726204">
        <w:rPr>
          <w:rFonts w:asciiTheme="majorHAnsi" w:hAnsiTheme="majorHAnsi" w:cstheme="majorHAnsi"/>
        </w:rPr>
        <w:t>they contest the implausibility of inequitable structures producing catastrophe and generate imagination of futures of social justice outside of current narratives</w:t>
      </w:r>
    </w:p>
    <w:p w14:paraId="2F8FB28E" w14:textId="77777777" w:rsidR="0092063B" w:rsidRPr="00726204" w:rsidRDefault="0092063B" w:rsidP="0092063B">
      <w:pPr>
        <w:rPr>
          <w:rFonts w:asciiTheme="majorHAnsi" w:hAnsiTheme="majorHAnsi" w:cstheme="majorHAnsi"/>
        </w:rPr>
      </w:pPr>
      <w:r w:rsidRPr="00726204">
        <w:rPr>
          <w:rFonts w:asciiTheme="majorHAnsi" w:hAnsiTheme="majorHAnsi" w:cstheme="majorHAnsi"/>
        </w:rPr>
        <w:t xml:space="preserve">Jessica </w:t>
      </w:r>
      <w:r w:rsidRPr="00726204">
        <w:rPr>
          <w:rStyle w:val="Style13ptBold"/>
          <w:rFonts w:asciiTheme="majorHAnsi" w:hAnsiTheme="majorHAnsi" w:cstheme="majorHAnsi"/>
        </w:rPr>
        <w:t>Hurley 17</w:t>
      </w:r>
      <w:r w:rsidRPr="00726204">
        <w:rPr>
          <w:rFonts w:asciiTheme="majorHAnsi" w:hAnsiTheme="majorHAnsi" w:cstheme="majorHAnsi"/>
        </w:rPr>
        <w:t xml:space="preserve">, Assistant Professor in the Humanities at the University of Chicago, “Impossible Futures: Fictions of Risk in the Longue Durée”, Duke University Press, </w:t>
      </w:r>
      <w:hyperlink r:id="rId26" w:history="1">
        <w:r w:rsidRPr="00726204">
          <w:rPr>
            <w:rStyle w:val="Hyperlink"/>
            <w:rFonts w:asciiTheme="majorHAnsi" w:hAnsiTheme="majorHAnsi" w:cstheme="majorHAnsi"/>
            <w:color w:val="000000"/>
            <w:u w:val="single"/>
          </w:rPr>
          <w:t>https://read.dukeupress.edu/american-literature/article/89/4/761/132823/Impossible-Futures-Fictions-of-Risk-in-the-Longue</w:t>
        </w:r>
      </w:hyperlink>
    </w:p>
    <w:p w14:paraId="36C1BFE3" w14:textId="77777777" w:rsidR="0092063B" w:rsidRPr="00726204" w:rsidRDefault="0092063B" w:rsidP="0092063B">
      <w:pPr>
        <w:pStyle w:val="ListParagraph"/>
        <w:numPr>
          <w:ilvl w:val="0"/>
          <w:numId w:val="15"/>
        </w:numPr>
        <w:rPr>
          <w:rFonts w:asciiTheme="majorHAnsi" w:hAnsiTheme="majorHAnsi" w:cstheme="majorHAnsi"/>
        </w:rPr>
      </w:pP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power structures (</w:t>
      </w:r>
      <w:proofErr w:type="gramStart"/>
      <w:r w:rsidRPr="00726204">
        <w:rPr>
          <w:rFonts w:asciiTheme="majorHAnsi" w:hAnsiTheme="majorHAnsi" w:cstheme="majorHAnsi"/>
        </w:rPr>
        <w:t>i.e.</w:t>
      </w:r>
      <w:proofErr w:type="gramEnd"/>
      <w:r w:rsidRPr="00726204">
        <w:rPr>
          <w:rFonts w:asciiTheme="majorHAnsi" w:hAnsiTheme="majorHAnsi" w:cstheme="majorHAnsi"/>
        </w:rPr>
        <w:t xml:space="preserve"> what the K criticizes) paint themselves as stable/inevitable to project their power and maintain dominance</w:t>
      </w:r>
    </w:p>
    <w:p w14:paraId="41EB3A30" w14:textId="77777777" w:rsidR="0092063B" w:rsidRPr="00726204" w:rsidRDefault="0092063B" w:rsidP="0092063B">
      <w:pPr>
        <w:pStyle w:val="ListParagraph"/>
        <w:numPr>
          <w:ilvl w:val="0"/>
          <w:numId w:val="15"/>
        </w:numPr>
        <w:rPr>
          <w:rFonts w:asciiTheme="majorHAnsi" w:hAnsiTheme="majorHAnsi" w:cstheme="majorHAnsi"/>
        </w:rPr>
      </w:pPr>
      <w:r w:rsidRPr="00726204">
        <w:rPr>
          <w:rFonts w:asciiTheme="majorHAnsi" w:hAnsiTheme="majorHAnsi" w:cstheme="majorHAnsi"/>
        </w:rPr>
        <w:t xml:space="preserve">Questioning that stability thru extinction narratives questions </w:t>
      </w: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world orders </w:t>
      </w:r>
      <w:proofErr w:type="spellStart"/>
      <w:r w:rsidRPr="00726204">
        <w:rPr>
          <w:rFonts w:asciiTheme="majorHAnsi" w:hAnsiTheme="majorHAnsi" w:cstheme="majorHAnsi"/>
        </w:rPr>
        <w:t>bc</w:t>
      </w:r>
      <w:proofErr w:type="spellEnd"/>
      <w:r w:rsidRPr="00726204">
        <w:rPr>
          <w:rFonts w:asciiTheme="majorHAnsi" w:hAnsiTheme="majorHAnsi" w:cstheme="majorHAnsi"/>
        </w:rPr>
        <w:t xml:space="preserve"> it calls into ques the idea of </w:t>
      </w: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world stability which allows us to envision alternative worlds/future </w:t>
      </w:r>
      <w:proofErr w:type="gramStart"/>
      <w:r w:rsidRPr="00726204">
        <w:rPr>
          <w:rFonts w:asciiTheme="majorHAnsi" w:hAnsiTheme="majorHAnsi" w:cstheme="majorHAnsi"/>
        </w:rPr>
        <w:t>i.e.</w:t>
      </w:r>
      <w:proofErr w:type="gramEnd"/>
      <w:r w:rsidRPr="00726204">
        <w:rPr>
          <w:rFonts w:asciiTheme="majorHAnsi" w:hAnsiTheme="majorHAnsi" w:cstheme="majorHAnsi"/>
        </w:rPr>
        <w:t xml:space="preserve"> one where it fails and causes extinction</w:t>
      </w:r>
    </w:p>
    <w:p w14:paraId="78240B4A" w14:textId="77777777" w:rsidR="0092063B" w:rsidRPr="00726204" w:rsidRDefault="0092063B" w:rsidP="0092063B">
      <w:pPr>
        <w:pStyle w:val="ListParagraph"/>
        <w:numPr>
          <w:ilvl w:val="0"/>
          <w:numId w:val="15"/>
        </w:numPr>
        <w:rPr>
          <w:rFonts w:asciiTheme="majorHAnsi" w:hAnsiTheme="majorHAnsi" w:cstheme="majorHAnsi"/>
        </w:rPr>
      </w:pPr>
      <w:r w:rsidRPr="00726204">
        <w:rPr>
          <w:rFonts w:asciiTheme="majorHAnsi" w:hAnsiTheme="majorHAnsi" w:cstheme="majorHAnsi"/>
        </w:rPr>
        <w:t xml:space="preserve">Justifies extinction focus and preventing extinction in the name of changing those </w:t>
      </w: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structures</w:t>
      </w:r>
    </w:p>
    <w:p w14:paraId="19D21D81" w14:textId="77777777" w:rsidR="0092063B" w:rsidRPr="00726204" w:rsidRDefault="0092063B" w:rsidP="0092063B">
      <w:pPr>
        <w:rPr>
          <w:rFonts w:asciiTheme="majorHAnsi" w:hAnsiTheme="majorHAnsi" w:cstheme="majorHAnsi"/>
          <w:sz w:val="12"/>
        </w:rPr>
      </w:pPr>
      <w:r w:rsidRPr="00726204">
        <w:rPr>
          <w:rFonts w:asciiTheme="majorHAnsi" w:hAnsiTheme="majorHAnsi" w:cstheme="majorHAnsi"/>
        </w:rPr>
        <w:t xml:space="preserve">If contemporary ecocriticism has a shared premise about environmental </w:t>
      </w:r>
      <w:proofErr w:type="gramStart"/>
      <w:r w:rsidRPr="00726204">
        <w:rPr>
          <w:rFonts w:asciiTheme="majorHAnsi" w:hAnsiTheme="majorHAnsi" w:cstheme="majorHAnsi"/>
        </w:rPr>
        <w:t>risk</w:t>
      </w:r>
      <w:proofErr w:type="gramEnd"/>
      <w:r w:rsidRPr="00726204">
        <w:rPr>
          <w:rFonts w:asciiTheme="majorHAnsi" w:hAnsiTheme="majorHAnsi" w:cstheme="majorHAnsi"/>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726204">
        <w:rPr>
          <w:rStyle w:val="StyleUnderline"/>
          <w:rFonts w:asciiTheme="majorHAnsi" w:hAnsiTheme="majorHAnsi" w:cstheme="majorHAnsi"/>
        </w:rPr>
        <w:t>Buell offers his suggestion for the appropriate literary mode for life lived within a crisis that is both unceasing and inescapable: new voices, “if wise enough</w:t>
      </w:r>
      <w:proofErr w:type="gramStart"/>
      <w:r w:rsidRPr="00726204">
        <w:rPr>
          <w:rStyle w:val="StyleUnderline"/>
          <w:rFonts w:asciiTheme="majorHAnsi" w:hAnsiTheme="majorHAnsi" w:cstheme="majorHAnsi"/>
        </w:rPr>
        <w:t>….will</w:t>
      </w:r>
      <w:proofErr w:type="gramEnd"/>
      <w:r w:rsidRPr="00726204">
        <w:rPr>
          <w:rStyle w:val="StyleUnderline"/>
          <w:rFonts w:asciiTheme="majorHAnsi" w:hAnsiTheme="majorHAnsi" w:cstheme="majorHAnsi"/>
        </w:rPr>
        <w:t xml:space="preserve"> abandon apocalypse for a sadder realism that </w:t>
      </w:r>
      <w:r w:rsidRPr="00726204">
        <w:rPr>
          <w:rFonts w:asciiTheme="majorHAnsi" w:hAnsiTheme="majorHAnsi" w:cstheme="majorHAnsi"/>
        </w:rPr>
        <w:t xml:space="preserve">looks closely at social and </w:t>
      </w:r>
      <w:r w:rsidRPr="00726204">
        <w:rPr>
          <w:rFonts w:asciiTheme="majorHAnsi" w:hAnsiTheme="majorHAnsi" w:cstheme="majorHAnsi"/>
        </w:rPr>
        <w:lastRenderedPageBreak/>
        <w:t xml:space="preserve">environmental changes in process and </w:t>
      </w:r>
      <w:r w:rsidRPr="00726204">
        <w:rPr>
          <w:rStyle w:val="StyleUnderline"/>
          <w:rFonts w:asciiTheme="majorHAnsi" w:hAnsiTheme="majorHAnsi" w:cstheme="majorHAnsi"/>
        </w:rPr>
        <w:t>recognizes crisis as a place where people dwell</w:t>
      </w:r>
      <w:r w:rsidRPr="00726204">
        <w:rPr>
          <w:rFonts w:asciiTheme="majorHAnsi" w:hAnsiTheme="majorHAnsi" w:cstheme="majorHAnsi"/>
        </w:rPr>
        <w:t xml:space="preserve">” (202-3). In a world of threat, Buell demands a realism that might help us see risks more clearly and aid our </w:t>
      </w:r>
      <w:proofErr w:type="gramStart"/>
      <w:r w:rsidRPr="00726204">
        <w:rPr>
          <w:rFonts w:asciiTheme="majorHAnsi" w:hAnsiTheme="majorHAnsi" w:cstheme="majorHAnsi"/>
        </w:rPr>
        <w:t>survival.</w:t>
      </w:r>
      <w:r w:rsidRPr="00726204">
        <w:rPr>
          <w:rFonts w:asciiTheme="majorHAnsi" w:hAnsiTheme="majorHAnsi" w:cstheme="majorHAnsi"/>
          <w:sz w:val="12"/>
        </w:rPr>
        <w:t>¶</w:t>
      </w:r>
      <w:proofErr w:type="gramEnd"/>
      <w:r w:rsidRPr="00726204">
        <w:rPr>
          <w:rFonts w:asciiTheme="majorHAnsi" w:hAnsiTheme="majorHAnsi" w:cstheme="maj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726204">
        <w:rPr>
          <w:rFonts w:asciiTheme="majorHAnsi" w:hAnsiTheme="majorHAnsi" w:cstheme="majorHAnsi"/>
        </w:rPr>
        <w:t>practice</w:t>
      </w:r>
      <w:proofErr w:type="gramEnd"/>
      <w:r w:rsidRPr="00726204">
        <w:rPr>
          <w:rFonts w:asciiTheme="majorHAnsi" w:hAnsiTheme="majorHAnsi" w:cstheme="majorHAnsi"/>
        </w:rPr>
        <w:t xml:space="preserve"> and that apocalypse is not something that is happening now in places that we might not see, or cannot hear. </w:t>
      </w:r>
      <w:r w:rsidRPr="00726204">
        <w:rPr>
          <w:rStyle w:val="StyleUnderline"/>
          <w:rFonts w:asciiTheme="majorHAnsi" w:hAnsiTheme="majorHAnsi" w:cstheme="majorHAnsi"/>
        </w:rPr>
        <w:t xml:space="preserve">This essay argues for the </w:t>
      </w:r>
      <w:r w:rsidRPr="00726204">
        <w:rPr>
          <w:rStyle w:val="StyleUnderline"/>
          <w:rFonts w:asciiTheme="majorHAnsi" w:hAnsiTheme="majorHAnsi" w:cstheme="majorHAnsi"/>
          <w:highlight w:val="green"/>
        </w:rPr>
        <w:t xml:space="preserve">continuing importance of apocalyptic narrative </w:t>
      </w:r>
      <w:r w:rsidRPr="00726204">
        <w:rPr>
          <w:rStyle w:val="StyleUnderline"/>
          <w:rFonts w:asciiTheme="majorHAnsi" w:hAnsiTheme="majorHAnsi" w:cstheme="majorHAnsi"/>
        </w:rPr>
        <w:t>forms in representations of</w:t>
      </w:r>
      <w:r w:rsidRPr="00726204">
        <w:rPr>
          <w:rFonts w:asciiTheme="majorHAnsi" w:hAnsiTheme="majorHAnsi" w:cstheme="majorHAnsi"/>
        </w:rPr>
        <w:t xml:space="preserve"> environmental </w:t>
      </w:r>
      <w:r w:rsidRPr="00726204">
        <w:rPr>
          <w:rStyle w:val="StyleUnderline"/>
          <w:rFonts w:asciiTheme="majorHAnsi" w:hAnsiTheme="majorHAnsi" w:cstheme="majorHAnsi"/>
        </w:rPr>
        <w:t xml:space="preserve">risk </w:t>
      </w:r>
      <w:r w:rsidRPr="00726204">
        <w:rPr>
          <w:rStyle w:val="StyleUnderline"/>
          <w:rFonts w:asciiTheme="majorHAnsi" w:hAnsiTheme="majorHAnsi" w:cstheme="majorHAnsi"/>
          <w:highlight w:val="green"/>
        </w:rPr>
        <w:t>to disrupt conservative realisms that maintain the</w:t>
      </w:r>
      <w:r w:rsidRPr="00726204">
        <w:rPr>
          <w:rStyle w:val="StyleUnderline"/>
          <w:rFonts w:asciiTheme="majorHAnsi" w:hAnsiTheme="majorHAnsi" w:cstheme="majorHAnsi"/>
        </w:rPr>
        <w:t xml:space="preserve"> </w:t>
      </w:r>
      <w:proofErr w:type="spellStart"/>
      <w:r w:rsidRPr="00726204">
        <w:rPr>
          <w:rStyle w:val="StyleUnderline"/>
          <w:rFonts w:asciiTheme="majorHAnsi" w:hAnsiTheme="majorHAnsi" w:cstheme="majorHAnsi"/>
        </w:rPr>
        <w:t>statu</w:t>
      </w:r>
      <w:r w:rsidRPr="00726204">
        <w:rPr>
          <w:rStyle w:val="StyleUnderline"/>
          <w:rFonts w:asciiTheme="majorHAnsi" w:hAnsiTheme="majorHAnsi" w:cstheme="majorHAnsi"/>
          <w:highlight w:val="green"/>
        </w:rPr>
        <w:t>squo</w:t>
      </w:r>
      <w:proofErr w:type="spellEnd"/>
      <w:r w:rsidRPr="00726204">
        <w:rPr>
          <w:rFonts w:asciiTheme="majorHAnsi" w:hAnsiTheme="majorHAnsi" w:cstheme="majorHAnsi"/>
          <w:highlight w:val="green"/>
        </w:rPr>
        <w:t>.</w:t>
      </w:r>
      <w:r w:rsidRPr="00726204">
        <w:rPr>
          <w:rFonts w:asciiTheme="majorHAnsi" w:hAnsiTheme="majorHAnsi" w:cstheme="maj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726204">
        <w:rPr>
          <w:rStyle w:val="StyleUnderline"/>
          <w:rFonts w:asciiTheme="majorHAnsi" w:hAnsiTheme="majorHAnsi" w:cstheme="majorHAnsi"/>
          <w:highlight w:val="green"/>
        </w:rPr>
        <w:t xml:space="preserve">state logics of </w:t>
      </w:r>
      <w:r w:rsidRPr="00726204">
        <w:rPr>
          <w:rStyle w:val="Emphasis"/>
          <w:rFonts w:asciiTheme="majorHAnsi" w:hAnsiTheme="majorHAnsi" w:cstheme="majorHAnsi"/>
          <w:highlight w:val="green"/>
        </w:rPr>
        <w:t>implausibility</w:t>
      </w:r>
      <w:r w:rsidRPr="00726204">
        <w:rPr>
          <w:rStyle w:val="Emphasis"/>
          <w:rFonts w:asciiTheme="majorHAnsi" w:hAnsiTheme="majorHAnsi" w:cstheme="majorHAnsi"/>
        </w:rPr>
        <w:t xml:space="preserve"> </w:t>
      </w:r>
      <w:r w:rsidRPr="00726204">
        <w:rPr>
          <w:rFonts w:asciiTheme="majorHAnsi" w:hAnsiTheme="majorHAnsi" w:cstheme="majorHAnsi"/>
        </w:rPr>
        <w:t xml:space="preserve">that </w:t>
      </w:r>
      <w:r w:rsidRPr="00726204">
        <w:rPr>
          <w:rStyle w:val="StyleUnderline"/>
          <w:rFonts w:asciiTheme="majorHAnsi" w:hAnsiTheme="majorHAnsi" w:cstheme="majorHAnsi"/>
        </w:rPr>
        <w:t xml:space="preserve">have long </w:t>
      </w:r>
      <w:r w:rsidRPr="00726204">
        <w:rPr>
          <w:rStyle w:val="StyleUnderline"/>
          <w:rFonts w:asciiTheme="majorHAnsi" w:hAnsiTheme="majorHAnsi" w:cstheme="majorHAnsi"/>
          <w:highlight w:val="green"/>
        </w:rPr>
        <w:t>undergird</w:t>
      </w:r>
      <w:r w:rsidRPr="00726204">
        <w:rPr>
          <w:rStyle w:val="StyleUnderline"/>
          <w:rFonts w:asciiTheme="majorHAnsi" w:hAnsiTheme="majorHAnsi" w:cstheme="majorHAnsi"/>
        </w:rPr>
        <w:t xml:space="preserve">ed settler colonialism in </w:t>
      </w:r>
      <w:r w:rsidRPr="00726204">
        <w:rPr>
          <w:rStyle w:val="StyleUnderline"/>
          <w:rFonts w:asciiTheme="majorHAnsi" w:hAnsiTheme="majorHAnsi" w:cstheme="majorHAnsi"/>
          <w:highlight w:val="green"/>
        </w:rPr>
        <w:t>the United States</w:t>
      </w:r>
      <w:r w:rsidRPr="00726204">
        <w:rPr>
          <w:rFonts w:asciiTheme="majorHAnsi" w:hAnsiTheme="majorHAnsi" w:cstheme="majorHAnsi"/>
        </w:rPr>
        <w:t xml:space="preserve">. In contrast, Leslie Marmon Silko’s contemporaneous novel Almanac of the Dead (1991) uses its </w:t>
      </w:r>
      <w:r w:rsidRPr="00726204">
        <w:rPr>
          <w:rStyle w:val="StyleUnderline"/>
          <w:rFonts w:asciiTheme="majorHAnsi" w:hAnsiTheme="majorHAnsi" w:cstheme="majorHAnsi"/>
        </w:rPr>
        <w:t xml:space="preserve">apocalyptic form to deconstruct the claims to verisimilitude that undergird state realism, </w:t>
      </w:r>
      <w:r w:rsidRPr="00726204">
        <w:rPr>
          <w:rStyle w:val="StyleUnderline"/>
          <w:rFonts w:asciiTheme="majorHAnsi" w:hAnsiTheme="majorHAnsi" w:cstheme="majorHAnsi"/>
          <w:highlight w:val="green"/>
        </w:rPr>
        <w:t>transform</w:t>
      </w:r>
      <w:r w:rsidRPr="00726204">
        <w:rPr>
          <w:rStyle w:val="StyleUnderline"/>
          <w:rFonts w:asciiTheme="majorHAnsi" w:hAnsiTheme="majorHAnsi" w:cstheme="majorHAnsi"/>
        </w:rPr>
        <w:t xml:space="preserve">ing </w:t>
      </w:r>
      <w:r w:rsidRPr="00726204">
        <w:rPr>
          <w:rStyle w:val="StyleUnderline"/>
          <w:rFonts w:asciiTheme="majorHAnsi" w:hAnsiTheme="majorHAnsi" w:cstheme="majorHAnsi"/>
          <w:highlight w:val="green"/>
        </w:rPr>
        <w:t>nuclear waste into a prophecy of the end of the United States rather than a means for imagining its continuation</w:t>
      </w:r>
      <w:r w:rsidRPr="00726204">
        <w:rPr>
          <w:rStyle w:val="StyleUnderline"/>
          <w:rFonts w:asciiTheme="majorHAnsi" w:hAnsiTheme="majorHAnsi" w:cstheme="majorHAnsi"/>
        </w:rPr>
        <w:t>.</w:t>
      </w:r>
      <w:r w:rsidRPr="00726204">
        <w:rPr>
          <w:rFonts w:asciiTheme="majorHAnsi" w:hAnsiTheme="majorHAnsi" w:cstheme="majorHAnsi"/>
        </w:rPr>
        <w:t xml:space="preserve"> In Almanac of the Dead, the presence of nuclear waste introjects </w:t>
      </w:r>
      <w:r w:rsidRPr="00726204">
        <w:rPr>
          <w:rStyle w:val="StyleUnderline"/>
          <w:rFonts w:asciiTheme="majorHAnsi" w:hAnsiTheme="majorHAnsi" w:cstheme="majorHAnsi"/>
        </w:rPr>
        <w:t>a deep-time perspective into contemporary America</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transform</w:t>
      </w:r>
      <w:r w:rsidRPr="00726204">
        <w:rPr>
          <w:rFonts w:asciiTheme="majorHAnsi" w:hAnsiTheme="majorHAnsi" w:cstheme="majorHAnsi"/>
        </w:rPr>
        <w:t xml:space="preserve">ing </w:t>
      </w:r>
      <w:r w:rsidRPr="00726204">
        <w:rPr>
          <w:rStyle w:val="StyleUnderline"/>
          <w:rFonts w:asciiTheme="majorHAnsi" w:hAnsiTheme="majorHAnsi" w:cstheme="majorHAnsi"/>
        </w:rPr>
        <w:t>the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 xml:space="preserve">present into a </w:t>
      </w:r>
      <w:r w:rsidRPr="00726204">
        <w:rPr>
          <w:rStyle w:val="Emphasis"/>
          <w:rFonts w:asciiTheme="majorHAnsi" w:hAnsiTheme="majorHAnsi" w:cstheme="majorHAnsi"/>
          <w:highlight w:val="green"/>
        </w:rPr>
        <w:t>speculative space</w:t>
      </w:r>
      <w:r w:rsidRPr="00726204">
        <w:rPr>
          <w:rStyle w:val="StyleUnderline"/>
          <w:rFonts w:asciiTheme="majorHAnsi" w:hAnsiTheme="majorHAnsi" w:cstheme="majorHAnsi"/>
          <w:highlight w:val="green"/>
        </w:rPr>
        <w:t xml:space="preserve"> where</w:t>
      </w:r>
      <w:r w:rsidRPr="00726204">
        <w:rPr>
          <w:rFonts w:asciiTheme="majorHAnsi" w:hAnsiTheme="majorHAnsi" w:cstheme="majorHAnsi"/>
        </w:rPr>
        <w:t xml:space="preserve"> environmental </w:t>
      </w:r>
      <w:r w:rsidRPr="00726204">
        <w:rPr>
          <w:rStyle w:val="StyleUnderline"/>
          <w:rFonts w:asciiTheme="majorHAnsi" w:hAnsiTheme="majorHAnsi" w:cstheme="majorHAnsi"/>
          <w:highlight w:val="green"/>
        </w:rPr>
        <w:t xml:space="preserve">catastrophe produces not only </w:t>
      </w:r>
      <w:r w:rsidRPr="00726204">
        <w:rPr>
          <w:rStyle w:val="Emphasis"/>
          <w:rFonts w:asciiTheme="majorHAnsi" w:hAnsiTheme="majorHAnsi" w:cstheme="majorHAnsi"/>
          <w:highlight w:val="green"/>
        </w:rPr>
        <w:t>unevenly distributed damage</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but also revolutionary forms of social justice</w:t>
      </w:r>
      <w:r w:rsidRPr="00726204">
        <w:rPr>
          <w:rStyle w:val="StyleUnderline"/>
          <w:rFonts w:asciiTheme="majorHAnsi" w:hAnsiTheme="majorHAnsi" w:cstheme="majorHAnsi"/>
        </w:rPr>
        <w:t xml:space="preserve"> that insist on a truth that probability modeling cannot contain: that </w:t>
      </w:r>
      <w:r w:rsidRPr="00726204">
        <w:rPr>
          <w:rStyle w:val="StyleUnderline"/>
          <w:rFonts w:asciiTheme="majorHAnsi" w:hAnsiTheme="majorHAnsi" w:cstheme="majorHAnsi"/>
          <w:highlight w:val="green"/>
        </w:rPr>
        <w:t>the future will be</w:t>
      </w:r>
      <w:r w:rsidRPr="00726204">
        <w:rPr>
          <w:rFonts w:asciiTheme="majorHAnsi" w:hAnsiTheme="majorHAnsi" w:cstheme="majorHAnsi"/>
          <w:highlight w:val="green"/>
        </w:rPr>
        <w:t xml:space="preserve"> </w:t>
      </w:r>
      <w:r w:rsidRPr="00726204">
        <w:rPr>
          <w:rStyle w:val="Emphasis"/>
          <w:rFonts w:asciiTheme="majorHAnsi" w:hAnsiTheme="majorHAnsi" w:cstheme="majorHAnsi"/>
          <w:highlight w:val="green"/>
        </w:rPr>
        <w:t>unimaginably different</w:t>
      </w:r>
      <w:r w:rsidRPr="00726204">
        <w:rPr>
          <w:rStyle w:val="StyleUnderline"/>
          <w:rFonts w:asciiTheme="majorHAnsi" w:hAnsiTheme="majorHAnsi" w:cstheme="majorHAnsi"/>
          <w:highlight w:val="green"/>
        </w:rPr>
        <w:t xml:space="preserve"> from the present</w:t>
      </w:r>
      <w:r w:rsidRPr="00726204">
        <w:rPr>
          <w:rStyle w:val="StyleUnderline"/>
          <w:rFonts w:asciiTheme="majorHAnsi" w:hAnsiTheme="majorHAnsi" w:cstheme="majorHAnsi"/>
        </w:rPr>
        <w:t>, while the present, too, might yet be utterly different from the real that we think we know</w:t>
      </w:r>
      <w:r w:rsidRPr="00726204">
        <w:rPr>
          <w:rFonts w:asciiTheme="majorHAnsi" w:hAnsiTheme="majorHAnsi" w:cstheme="majorHAnsi"/>
        </w:rPr>
        <w:t>.</w:t>
      </w:r>
      <w:r w:rsidRPr="00726204">
        <w:rPr>
          <w:rFonts w:asciiTheme="majorHAnsi" w:hAnsiTheme="majorHAnsi" w:cstheme="majorHAnsi"/>
          <w:sz w:val="12"/>
        </w:rPr>
        <w:t>¶</w:t>
      </w:r>
      <w:r w:rsidRPr="00726204">
        <w:rPr>
          <w:rFonts w:asciiTheme="majorHAnsi" w:hAnsiTheme="majorHAnsi" w:cstheme="maj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726204">
        <w:rPr>
          <w:rFonts w:asciiTheme="majorHAnsi" w:hAnsiTheme="majorHAnsi" w:cstheme="majorHAnsi"/>
        </w:rPr>
        <w:t>Wyck</w:t>
      </w:r>
      <w:proofErr w:type="spellEnd"/>
      <w:r w:rsidRPr="00726204">
        <w:rPr>
          <w:rFonts w:asciiTheme="majorHAnsi" w:hAnsiTheme="majorHAnsi" w:cstheme="majorHAnsi"/>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w:t>
      </w:r>
      <w:r w:rsidRPr="00726204">
        <w:rPr>
          <w:rFonts w:asciiTheme="majorHAnsi" w:hAnsiTheme="majorHAnsi" w:cstheme="majorHAnsi"/>
        </w:rPr>
        <w:lastRenderedPageBreak/>
        <w:t xml:space="preserve">imagination at every turn.3 By analyzing risk society through a heuristic of nuclear waste, this essay offers a critique of nuclear colonialism and environmental racism. At the same time, it shows how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apocalyptic mode</w:t>
      </w:r>
      <w:r w:rsidRPr="00726204">
        <w:rPr>
          <w:rFonts w:asciiTheme="majorHAnsi" w:hAnsiTheme="majorHAnsi" w:cstheme="majorHAnsi"/>
        </w:rPr>
        <w:t xml:space="preserve"> </w:t>
      </w:r>
      <w:r w:rsidRPr="00726204">
        <w:rPr>
          <w:rStyle w:val="StyleUnderline"/>
          <w:rFonts w:asciiTheme="majorHAnsi" w:hAnsiTheme="majorHAnsi" w:cstheme="majorHAnsi"/>
        </w:rPr>
        <w:t>in deep time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allows narratives</w:t>
      </w:r>
      <w:r w:rsidRPr="00726204">
        <w:rPr>
          <w:rStyle w:val="StyleUnderline"/>
          <w:rFonts w:asciiTheme="majorHAnsi" w:hAnsiTheme="majorHAnsi" w:cstheme="majorHAnsi"/>
        </w:rPr>
        <w:t xml:space="preserve"> of</w:t>
      </w:r>
      <w:r w:rsidRPr="00726204">
        <w:rPr>
          <w:rFonts w:asciiTheme="majorHAnsi" w:hAnsiTheme="majorHAnsi" w:cstheme="majorHAnsi"/>
        </w:rPr>
        <w:t xml:space="preserve"> environmental </w:t>
      </w:r>
      <w:r w:rsidRPr="00726204">
        <w:rPr>
          <w:rStyle w:val="StyleUnderline"/>
          <w:rFonts w:asciiTheme="majorHAnsi" w:hAnsiTheme="majorHAnsi" w:cstheme="majorHAnsi"/>
        </w:rPr>
        <w:t xml:space="preserve">harm and danger </w:t>
      </w:r>
      <w:r w:rsidRPr="00726204">
        <w:rPr>
          <w:rStyle w:val="StyleUnderline"/>
          <w:rFonts w:asciiTheme="majorHAnsi" w:hAnsiTheme="majorHAnsi" w:cstheme="majorHAnsi"/>
          <w:highlight w:val="green"/>
        </w:rPr>
        <w:t>to move beyond the paranoid logic of risk</w:t>
      </w:r>
      <w:r w:rsidRPr="00726204">
        <w:rPr>
          <w:rStyle w:val="StyleUnderline"/>
          <w:rFonts w:asciiTheme="majorHAnsi" w:hAnsiTheme="majorHAnsi" w:cstheme="majorHAnsi"/>
        </w:rPr>
        <w:t>. In the world of deep time</w:t>
      </w:r>
      <w:r w:rsidRPr="00726204">
        <w:rPr>
          <w:rFonts w:asciiTheme="majorHAnsi" w:hAnsiTheme="majorHAnsi" w:cstheme="majorHAnsi"/>
        </w:rPr>
        <w:t xml:space="preserve">, all that might come to pass will come to pass, sooner or later. </w:t>
      </w:r>
      <w:r w:rsidRPr="00726204">
        <w:rPr>
          <w:rStyle w:val="StyleUnderline"/>
          <w:rFonts w:asciiTheme="majorHAnsi" w:hAnsiTheme="majorHAnsi" w:cstheme="majorHAnsi"/>
        </w:rPr>
        <w:t>The endless maybes of risk become certainties. The</w:t>
      </w:r>
      <w:r w:rsidRPr="00726204">
        <w:rPr>
          <w:rStyle w:val="StyleUnderline"/>
          <w:rFonts w:asciiTheme="majorHAnsi" w:hAnsiTheme="majorHAnsi" w:cstheme="majorHAnsi"/>
          <w:highlight w:val="green"/>
        </w:rPr>
        <w:t xml:space="preserve"> impossibilities of our own deaths and the deaths of everything else will come.</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But so too will other impossibilities</w:t>
      </w:r>
      <w:r w:rsidRPr="00726204">
        <w:rPr>
          <w:rFonts w:asciiTheme="majorHAnsi" w:hAnsiTheme="majorHAnsi" w:cstheme="majorHAnsi"/>
        </w:rPr>
        <w:t xml:space="preserve">: talking macaws and alien visitors; </w:t>
      </w:r>
      <w:r w:rsidRPr="00726204">
        <w:rPr>
          <w:rStyle w:val="StyleUnderline"/>
          <w:rFonts w:asciiTheme="majorHAnsi" w:hAnsiTheme="majorHAnsi" w:cstheme="majorHAnsi"/>
        </w:rPr>
        <w:t xml:space="preserve">the end of the colonial occupation of North America, perhaps, or </w:t>
      </w:r>
      <w:r w:rsidRPr="00726204">
        <w:rPr>
          <w:rStyle w:val="StyleUnderline"/>
          <w:rFonts w:asciiTheme="majorHAnsi" w:hAnsiTheme="majorHAnsi" w:cstheme="majorHAnsi"/>
          <w:highlight w:val="green"/>
        </w:rPr>
        <w:t>a</w:t>
      </w:r>
      <w:r w:rsidRPr="00726204">
        <w:rPr>
          <w:rStyle w:val="StyleUnderline"/>
          <w:rFonts w:asciiTheme="majorHAnsi" w:hAnsiTheme="majorHAnsi" w:cstheme="majorHAnsi"/>
        </w:rPr>
        <w:t xml:space="preserve"> </w:t>
      </w:r>
      <w:r w:rsidRPr="00726204">
        <w:rPr>
          <w:rStyle w:val="Emphasis"/>
          <w:rFonts w:asciiTheme="majorHAnsi" w:hAnsiTheme="majorHAnsi" w:cstheme="majorHAnsi"/>
        </w:rPr>
        <w:t xml:space="preserve">sudden </w:t>
      </w:r>
      <w:r w:rsidRPr="00726204">
        <w:rPr>
          <w:rStyle w:val="Emphasis"/>
          <w:rFonts w:asciiTheme="majorHAnsi" w:hAnsiTheme="majorHAnsi" w:cstheme="majorHAnsi"/>
          <w:highlight w:val="green"/>
        </w:rPr>
        <w:t>human determination</w:t>
      </w:r>
      <w:r w:rsidRPr="00726204">
        <w:rPr>
          <w:rStyle w:val="StyleUnderline"/>
          <w:rFonts w:asciiTheme="majorHAnsi" w:hAnsiTheme="majorHAnsi" w:cstheme="majorHAnsi"/>
          <w:highlight w:val="green"/>
        </w:rPr>
        <w:t xml:space="preserve"> to let the world live</w:t>
      </w:r>
      <w:r w:rsidRPr="00726204">
        <w:rPr>
          <w:rFonts w:asciiTheme="majorHAnsi" w:hAnsiTheme="majorHAnsi" w:cstheme="majorHAnsi"/>
        </w:rPr>
        <w:t xml:space="preserve">. The end of capitalism may yet become more thinkable than the end of the world. Just wait long enough. Stranger things will </w:t>
      </w:r>
      <w:proofErr w:type="gramStart"/>
      <w:r w:rsidRPr="00726204">
        <w:rPr>
          <w:rFonts w:asciiTheme="majorHAnsi" w:hAnsiTheme="majorHAnsi" w:cstheme="majorHAnsi"/>
        </w:rPr>
        <w:t>happen.</w:t>
      </w:r>
      <w:r w:rsidRPr="00726204">
        <w:rPr>
          <w:rFonts w:asciiTheme="majorHAnsi" w:hAnsiTheme="majorHAnsi" w:cstheme="majorHAnsi"/>
          <w:sz w:val="12"/>
        </w:rPr>
        <w:t>¶</w:t>
      </w:r>
      <w:proofErr w:type="gramEnd"/>
      <w:r w:rsidRPr="00726204">
        <w:rPr>
          <w:rFonts w:asciiTheme="majorHAnsi" w:hAnsiTheme="majorHAnsi" w:cstheme="majorHAnsi"/>
          <w:sz w:val="12"/>
        </w:rPr>
        <w:t xml:space="preserve"> </w:t>
      </w:r>
    </w:p>
    <w:bookmarkEnd w:id="1"/>
    <w:p w14:paraId="27C2189D" w14:textId="77777777" w:rsidR="008E5783" w:rsidRDefault="008E5783" w:rsidP="0092063B">
      <w:pPr>
        <w:pStyle w:val="Heading4"/>
        <w:rPr>
          <w:rFonts w:asciiTheme="majorHAnsi" w:hAnsiTheme="majorHAnsi" w:cstheme="majorHAnsi"/>
        </w:rPr>
      </w:pPr>
    </w:p>
    <w:p w14:paraId="45C85D51" w14:textId="77777777" w:rsidR="008E5783" w:rsidRDefault="008E5783" w:rsidP="0092063B">
      <w:pPr>
        <w:pStyle w:val="Heading4"/>
        <w:rPr>
          <w:rFonts w:asciiTheme="majorHAnsi" w:hAnsiTheme="majorHAnsi" w:cstheme="majorHAnsi"/>
        </w:rPr>
      </w:pPr>
    </w:p>
    <w:p w14:paraId="4550B23E" w14:textId="77777777" w:rsidR="008E5783" w:rsidRDefault="008E5783" w:rsidP="0092063B">
      <w:pPr>
        <w:pStyle w:val="Heading4"/>
        <w:rPr>
          <w:rFonts w:asciiTheme="majorHAnsi" w:hAnsiTheme="majorHAnsi" w:cstheme="majorHAnsi"/>
        </w:rPr>
      </w:pPr>
    </w:p>
    <w:p w14:paraId="0E89E580" w14:textId="32B0D7B9" w:rsidR="0092063B" w:rsidRPr="00726204" w:rsidRDefault="0092063B" w:rsidP="0092063B">
      <w:pPr>
        <w:pStyle w:val="Heading4"/>
        <w:rPr>
          <w:rFonts w:asciiTheme="majorHAnsi" w:hAnsiTheme="majorHAnsi" w:cstheme="majorHAnsi"/>
        </w:rPr>
      </w:pPr>
      <w:r w:rsidRPr="00726204">
        <w:rPr>
          <w:rFonts w:asciiTheme="majorHAnsi" w:hAnsiTheme="majorHAnsi" w:cstheme="majorHAnsi"/>
        </w:rPr>
        <w:t xml:space="preserve">The 1AC isn’t reformism – it doesn’t conflate </w:t>
      </w:r>
      <w:r w:rsidRPr="00726204">
        <w:rPr>
          <w:rFonts w:asciiTheme="majorHAnsi" w:hAnsiTheme="majorHAnsi" w:cstheme="majorHAnsi"/>
          <w:u w:val="single"/>
        </w:rPr>
        <w:t>change</w:t>
      </w:r>
      <w:r w:rsidRPr="00726204">
        <w:rPr>
          <w:rFonts w:asciiTheme="majorHAnsi" w:hAnsiTheme="majorHAnsi" w:cstheme="majorHAnsi"/>
        </w:rPr>
        <w:t xml:space="preserve"> with </w:t>
      </w:r>
      <w:r w:rsidRPr="00726204">
        <w:rPr>
          <w:rFonts w:asciiTheme="majorHAnsi" w:hAnsiTheme="majorHAnsi" w:cstheme="majorHAnsi"/>
          <w:u w:val="single"/>
        </w:rPr>
        <w:t>progress</w:t>
      </w:r>
      <w:r w:rsidRPr="00726204">
        <w:rPr>
          <w:rFonts w:asciiTheme="majorHAnsi" w:hAnsiTheme="majorHAnsi" w:cstheme="majorHAnsi"/>
        </w:rPr>
        <w:t xml:space="preserve"> or validate legal institutions – it’s a </w:t>
      </w:r>
      <w:r w:rsidRPr="00726204">
        <w:rPr>
          <w:rFonts w:asciiTheme="majorHAnsi" w:hAnsiTheme="majorHAnsi" w:cstheme="majorHAnsi"/>
          <w:u w:val="single"/>
        </w:rPr>
        <w:t>tactical intervention</w:t>
      </w:r>
      <w:r w:rsidRPr="00726204">
        <w:rPr>
          <w:rFonts w:asciiTheme="majorHAnsi" w:hAnsiTheme="majorHAnsi" w:cstheme="majorHAnsi"/>
        </w:rPr>
        <w:t xml:space="preserve"> that reduces violence while exposing the contradictions within law which is necessary in conjunction with other methods.</w:t>
      </w:r>
    </w:p>
    <w:p w14:paraId="5B3626E8" w14:textId="77777777" w:rsidR="0092063B" w:rsidRPr="00726204" w:rsidRDefault="0092063B" w:rsidP="0092063B">
      <w:pPr>
        <w:rPr>
          <w:rFonts w:asciiTheme="majorHAnsi" w:hAnsiTheme="majorHAnsi" w:cstheme="majorHAnsi"/>
        </w:rPr>
      </w:pPr>
      <w:r w:rsidRPr="00726204">
        <w:rPr>
          <w:rStyle w:val="Style13ptBold"/>
          <w:rFonts w:asciiTheme="majorHAnsi" w:hAnsiTheme="majorHAnsi" w:cstheme="majorHAnsi"/>
        </w:rPr>
        <w:t>Spade 13</w:t>
      </w:r>
      <w:r w:rsidRPr="00726204">
        <w:rPr>
          <w:rFonts w:asciiTheme="majorHAnsi" w:hAnsiTheme="majorHAnsi" w:cstheme="majorHAnsi"/>
        </w:rPr>
        <w:t xml:space="preserve"> Dean Spade, associate professor of law @ Seattle University, “Intersectional Resistance and Law Reform” </w:t>
      </w:r>
      <w:r w:rsidRPr="00726204">
        <w:rPr>
          <w:rFonts w:asciiTheme="majorHAnsi" w:hAnsiTheme="majorHAnsi" w:cstheme="majorHAnsi"/>
          <w:i/>
        </w:rPr>
        <w:t>Signs</w:t>
      </w:r>
      <w:r w:rsidRPr="00726204">
        <w:rPr>
          <w:rFonts w:asciiTheme="majorHAnsi" w:hAnsiTheme="majorHAnsi" w:cstheme="majorHAnsi"/>
        </w:rPr>
        <w:t xml:space="preserve"> Vol. 38, No. 4, Summer 2013</w:t>
      </w:r>
    </w:p>
    <w:p w14:paraId="477F7017" w14:textId="77777777" w:rsidR="0092063B" w:rsidRPr="00726204" w:rsidRDefault="0092063B" w:rsidP="0092063B">
      <w:pPr>
        <w:rPr>
          <w:rFonts w:asciiTheme="majorHAnsi" w:eastAsiaTheme="majorEastAsia" w:hAnsiTheme="majorHAnsi" w:cstheme="majorHAnsi"/>
          <w:iCs/>
          <w:bdr w:val="single" w:sz="12" w:space="0" w:color="auto" w:frame="1"/>
        </w:rPr>
      </w:pPr>
      <w:r w:rsidRPr="00726204">
        <w:rPr>
          <w:rFonts w:asciiTheme="majorHAnsi" w:hAnsiTheme="majorHAnsi" w:cstheme="majorHAnsi"/>
        </w:rPr>
        <w:t xml:space="preserve">What intersectional politics demands¶ </w:t>
      </w:r>
      <w:r w:rsidRPr="00726204">
        <w:rPr>
          <w:rStyle w:val="StyleUnderline"/>
          <w:rFonts w:asciiTheme="majorHAnsi" w:hAnsiTheme="majorHAnsi" w:cstheme="majorHAnsi"/>
        </w:rPr>
        <w:t xml:space="preserve">Social </w:t>
      </w:r>
      <w:r w:rsidRPr="00726204">
        <w:rPr>
          <w:rStyle w:val="StyleUnderline"/>
          <w:rFonts w:asciiTheme="majorHAnsi" w:hAnsiTheme="majorHAnsi" w:cstheme="majorHAnsi"/>
          <w:highlight w:val="green"/>
        </w:rPr>
        <w:t>movements</w:t>
      </w:r>
      <w:r w:rsidRPr="00726204">
        <w:rPr>
          <w:rStyle w:val="StyleUnderline"/>
          <w:rFonts w:asciiTheme="majorHAnsi" w:hAnsiTheme="majorHAnsi" w:cstheme="majorHAnsi"/>
        </w:rPr>
        <w:t xml:space="preserve"> using critical intersectional tools </w:t>
      </w:r>
      <w:r w:rsidRPr="00726204">
        <w:rPr>
          <w:rStyle w:val="StyleUnderline"/>
          <w:rFonts w:asciiTheme="majorHAnsi" w:hAnsiTheme="majorHAnsi" w:cstheme="majorHAnsi"/>
          <w:highlight w:val="green"/>
        </w:rPr>
        <w:t>are making demands</w:t>
      </w:r>
      <w:r w:rsidRPr="00726204">
        <w:rPr>
          <w:rFonts w:asciiTheme="majorHAnsi" w:hAnsiTheme="majorHAnsi" w:cstheme="majorHAnsi"/>
          <w:b/>
        </w:rPr>
        <w:t xml:space="preserve"> </w:t>
      </w:r>
      <w:r w:rsidRPr="00726204">
        <w:rPr>
          <w:rStyle w:val="StyleUnderline"/>
          <w:rFonts w:asciiTheme="majorHAnsi" w:hAnsiTheme="majorHAnsi" w:cstheme="majorHAnsi"/>
        </w:rPr>
        <w:t>that are often difficult for legal scholars to comprehend because of the ways that they</w:t>
      </w:r>
      <w:r w:rsidRPr="00726204">
        <w:rPr>
          <w:rFonts w:asciiTheme="majorHAnsi" w:hAnsiTheme="majorHAnsi" w:cstheme="majorHAnsi"/>
        </w:rPr>
        <w:t xml:space="preserve"> </w:t>
      </w:r>
      <w:r w:rsidRPr="00726204">
        <w:rPr>
          <w:rStyle w:val="Emphasis"/>
          <w:rFonts w:asciiTheme="majorHAnsi" w:hAnsiTheme="majorHAnsi" w:cstheme="majorHAnsi"/>
          <w:highlight w:val="green"/>
        </w:rPr>
        <w:t>throw US law</w:t>
      </w:r>
      <w:r w:rsidRPr="00726204">
        <w:rPr>
          <w:rFonts w:asciiTheme="majorHAnsi" w:hAnsiTheme="majorHAnsi" w:cstheme="majorHAnsi"/>
        </w:rPr>
        <w:t xml:space="preserve"> and the nation-state form </w:t>
      </w:r>
      <w:r w:rsidRPr="00726204">
        <w:rPr>
          <w:rStyle w:val="Emphasis"/>
          <w:rFonts w:asciiTheme="majorHAnsi" w:hAnsiTheme="majorHAnsi" w:cstheme="majorHAnsi"/>
          <w:highlight w:val="green"/>
        </w:rPr>
        <w:t>into crisis</w:t>
      </w:r>
      <w:r w:rsidRPr="00726204">
        <w:rPr>
          <w:rFonts w:asciiTheme="majorHAnsi" w:hAnsiTheme="majorHAnsi" w:cstheme="majorHAnsi"/>
        </w:rPr>
        <w:t xml:space="preserve">. </w:t>
      </w:r>
      <w:r w:rsidRPr="00726204">
        <w:rPr>
          <w:rStyle w:val="Underline2Char"/>
          <w:rFonts w:asciiTheme="majorHAnsi" w:hAnsiTheme="majorHAnsi" w:cstheme="majorHAnsi"/>
        </w:rPr>
        <w:t xml:space="preserve">Because they </w:t>
      </w:r>
      <w:r w:rsidRPr="00726204">
        <w:rPr>
          <w:rStyle w:val="Emphasis"/>
          <w:rFonts w:asciiTheme="majorHAnsi" w:hAnsiTheme="majorHAnsi" w:cstheme="majorHAnsi"/>
        </w:rPr>
        <w:t>recognize</w:t>
      </w:r>
      <w:r w:rsidRPr="00726204">
        <w:rPr>
          <w:rFonts w:asciiTheme="majorHAnsi" w:hAnsiTheme="majorHAnsi" w:cstheme="majorHAnsi"/>
        </w:rPr>
        <w:t xml:space="preserve"> the fact </w:t>
      </w:r>
      <w:r w:rsidRPr="00726204">
        <w:rPr>
          <w:rStyle w:val="Underline2Char"/>
          <w:rFonts w:asciiTheme="majorHAnsi" w:hAnsiTheme="majorHAnsi" w:cstheme="majorHAnsi"/>
        </w:rPr>
        <w:t>that legal equality</w:t>
      </w:r>
      <w:r w:rsidRPr="00726204">
        <w:rPr>
          <w:rFonts w:asciiTheme="majorHAnsi" w:hAnsiTheme="majorHAnsi" w:cstheme="majorHAnsi"/>
        </w:rPr>
        <w:t xml:space="preserve"> </w:t>
      </w:r>
      <w:r w:rsidRPr="00726204">
        <w:rPr>
          <w:rStyle w:val="Emphasis"/>
          <w:rFonts w:asciiTheme="majorHAnsi" w:hAnsiTheme="majorHAnsi" w:cstheme="majorHAnsi"/>
        </w:rPr>
        <w:t>contains and neutralizes resistance</w:t>
      </w:r>
      <w:r w:rsidRPr="00726204">
        <w:rPr>
          <w:rStyle w:val="Underline2Char"/>
          <w:rFonts w:asciiTheme="majorHAnsi" w:hAnsiTheme="majorHAnsi" w:cstheme="majorHAnsi"/>
        </w:rPr>
        <w:t xml:space="preserve"> and </w:t>
      </w:r>
      <w:r w:rsidRPr="00726204">
        <w:rPr>
          <w:rStyle w:val="Emphasis"/>
          <w:rFonts w:asciiTheme="majorHAnsi" w:hAnsiTheme="majorHAnsi" w:cstheme="majorHAnsi"/>
        </w:rPr>
        <w:t>perpetuates intersectional violence</w:t>
      </w:r>
      <w:r w:rsidRPr="00726204">
        <w:rPr>
          <w:rStyle w:val="Underline2Char"/>
          <w:rFonts w:asciiTheme="majorHAnsi" w:hAnsiTheme="majorHAnsi" w:cstheme="majorHAnsi"/>
        </w:rPr>
        <w:t xml:space="preserve"> and </w:t>
      </w:r>
      <w:r w:rsidRPr="00726204">
        <w:rPr>
          <w:rStyle w:val="Underline2Char"/>
          <w:rFonts w:asciiTheme="majorHAnsi" w:hAnsiTheme="majorHAnsi" w:cstheme="majorHAnsi"/>
          <w:highlight w:val="green"/>
        </w:rPr>
        <w:t xml:space="preserve">because they </w:t>
      </w:r>
      <w:r w:rsidRPr="00726204">
        <w:rPr>
          <w:rStyle w:val="Emphasis"/>
          <w:rFonts w:asciiTheme="majorHAnsi" w:hAnsiTheme="majorHAnsi" w:cstheme="majorHAnsi"/>
          <w:highlight w:val="green"/>
        </w:rPr>
        <w:t>identify</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purportedly neutral</w:t>
      </w:r>
      <w:r w:rsidRPr="00726204">
        <w:rPr>
          <w:rStyle w:val="Underline2Char"/>
          <w:rFonts w:asciiTheme="majorHAnsi" w:hAnsiTheme="majorHAnsi" w:cstheme="majorHAnsi"/>
        </w:rPr>
        <w:t xml:space="preserve"> administrative </w:t>
      </w:r>
      <w:r w:rsidRPr="00726204">
        <w:rPr>
          <w:rStyle w:val="Underline2Char"/>
          <w:rFonts w:asciiTheme="majorHAnsi" w:hAnsiTheme="majorHAnsi" w:cstheme="majorHAnsi"/>
          <w:highlight w:val="green"/>
        </w:rPr>
        <w:t xml:space="preserve">systems as </w:t>
      </w:r>
      <w:r w:rsidRPr="00726204">
        <w:rPr>
          <w:rStyle w:val="Emphasis"/>
          <w:rFonts w:asciiTheme="majorHAnsi" w:hAnsiTheme="majorHAnsi" w:cstheme="majorHAnsi"/>
          <w:highlight w:val="green"/>
        </w:rPr>
        <w:t>key vectors of</w:t>
      </w:r>
      <w:r w:rsidRPr="00726204">
        <w:rPr>
          <w:rStyle w:val="Emphasis"/>
          <w:rFonts w:asciiTheme="majorHAnsi" w:hAnsiTheme="majorHAnsi" w:cstheme="majorHAnsi"/>
        </w:rPr>
        <w:t xml:space="preserve"> that </w:t>
      </w:r>
      <w:r w:rsidRPr="00726204">
        <w:rPr>
          <w:rStyle w:val="Emphasis"/>
          <w:rFonts w:asciiTheme="majorHAnsi" w:hAnsiTheme="majorHAnsi" w:cstheme="majorHAnsi"/>
          <w:highlight w:val="green"/>
        </w:rPr>
        <w:t>violence,</w:t>
      </w:r>
      <w:r w:rsidRPr="00726204">
        <w:rPr>
          <w:rStyle w:val="Underline2Char"/>
          <w:rFonts w:asciiTheme="majorHAnsi" w:hAnsiTheme="majorHAnsi" w:cstheme="majorHAnsi"/>
        </w:rPr>
        <w:t xml:space="preserve"> </w:t>
      </w:r>
      <w:r w:rsidRPr="00726204">
        <w:rPr>
          <w:rFonts w:asciiTheme="majorHAnsi" w:hAnsiTheme="majorHAnsi" w:cstheme="maj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protect and enhance the livelihood of the national population. </w:t>
      </w:r>
      <w:r w:rsidRPr="00726204">
        <w:rPr>
          <w:rStyle w:val="Emphasis"/>
          <w:rFonts w:asciiTheme="majorHAnsi" w:hAnsiTheme="majorHAnsi" w:cstheme="majorHAnsi"/>
          <w:highlight w:val="green"/>
        </w:rPr>
        <w:t>These</w:t>
      </w:r>
      <w:r w:rsidRPr="00726204">
        <w:rPr>
          <w:rStyle w:val="Emphasis"/>
          <w:rFonts w:asciiTheme="majorHAnsi" w:hAnsiTheme="majorHAnsi" w:cstheme="majorHAnsi"/>
        </w:rPr>
        <w:t xml:space="preserve"> kinds of demands</w:t>
      </w:r>
      <w:r w:rsidRPr="00726204">
        <w:rPr>
          <w:rStyle w:val="Underline2Char"/>
          <w:rFonts w:asciiTheme="majorHAnsi" w:hAnsiTheme="majorHAnsi" w:cstheme="majorHAnsi"/>
        </w:rPr>
        <w:t xml:space="preserve"> and the </w:t>
      </w:r>
      <w:r w:rsidRPr="00726204">
        <w:rPr>
          <w:rStyle w:val="Emphasis"/>
          <w:rFonts w:asciiTheme="majorHAnsi" w:hAnsiTheme="majorHAnsi" w:cstheme="majorHAnsi"/>
          <w:highlight w:val="green"/>
        </w:rPr>
        <w:t>analysis</w:t>
      </w:r>
      <w:r w:rsidRPr="00726204">
        <w:rPr>
          <w:rStyle w:val="Underline2Char"/>
          <w:rFonts w:asciiTheme="majorHAnsi" w:hAnsiTheme="majorHAnsi" w:cstheme="majorHAnsi"/>
        </w:rPr>
        <w:t xml:space="preserve"> they represent</w:t>
      </w:r>
      <w:r w:rsidRPr="00726204">
        <w:rPr>
          <w:rStyle w:val="StyleUnderline"/>
          <w:rFonts w:asciiTheme="majorHAnsi" w:hAnsiTheme="majorHAnsi" w:cstheme="majorHAnsi"/>
        </w:rPr>
        <w:t xml:space="preserve"> </w:t>
      </w:r>
      <w:r w:rsidRPr="00726204">
        <w:rPr>
          <w:rStyle w:val="Emphasis"/>
          <w:rFonts w:asciiTheme="majorHAnsi" w:hAnsiTheme="majorHAnsi" w:cstheme="majorHAnsi"/>
          <w:highlight w:val="green"/>
        </w:rPr>
        <w:t>produce a different relation to law reform strategies</w:t>
      </w:r>
      <w:r w:rsidRPr="00726204">
        <w:rPr>
          <w:rStyle w:val="Underline2Char"/>
          <w:rFonts w:asciiTheme="majorHAnsi" w:hAnsiTheme="majorHAnsi" w:cstheme="majorHAnsi"/>
          <w:highlight w:val="green"/>
        </w:rPr>
        <w:t xml:space="preserve"> than</w:t>
      </w:r>
      <w:r w:rsidRPr="00726204">
        <w:rPr>
          <w:rStyle w:val="Underline2Char"/>
          <w:rFonts w:asciiTheme="majorHAnsi" w:hAnsiTheme="majorHAnsi" w:cstheme="majorHAnsi"/>
        </w:rPr>
        <w:t xml:space="preserve">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national </w:t>
      </w:r>
      <w:r w:rsidRPr="00726204">
        <w:rPr>
          <w:rStyle w:val="StyleUnderline"/>
          <w:rFonts w:asciiTheme="majorHAnsi" w:hAnsiTheme="majorHAnsi" w:cstheme="majorHAnsi"/>
          <w:highlight w:val="green"/>
        </w:rPr>
        <w:t>narrative about law reform</w:t>
      </w:r>
      <w:r w:rsidRPr="00726204">
        <w:rPr>
          <w:rFonts w:asciiTheme="majorHAnsi" w:hAnsiTheme="majorHAnsi" w:cstheme="majorHAnsi"/>
        </w:rPr>
        <w:t xml:space="preserve"> suggests, </w:t>
      </w:r>
      <w:r w:rsidRPr="00726204">
        <w:rPr>
          <w:rStyle w:val="Underline2Char"/>
          <w:rFonts w:asciiTheme="majorHAnsi" w:hAnsiTheme="majorHAnsi" w:cstheme="majorHAnsi"/>
        </w:rPr>
        <w:t>and</w:t>
      </w:r>
      <w:r w:rsidRPr="00726204">
        <w:rPr>
          <w:rFonts w:asciiTheme="majorHAnsi" w:hAnsiTheme="majorHAnsi" w:cstheme="majorHAnsi"/>
        </w:rPr>
        <w:t xml:space="preserve"> different than what is often assumed by legal scholars interested in the field of “</w:t>
      </w:r>
      <w:r w:rsidRPr="00726204">
        <w:rPr>
          <w:rStyle w:val="Underline2Char"/>
          <w:rFonts w:asciiTheme="majorHAnsi" w:hAnsiTheme="majorHAnsi" w:cstheme="majorHAnsi"/>
        </w:rPr>
        <w:t>equality</w:t>
      </w:r>
      <w:r w:rsidRPr="00726204">
        <w:rPr>
          <w:rFonts w:asciiTheme="majorHAnsi" w:hAnsiTheme="majorHAnsi" w:cstheme="majorHAnsi"/>
        </w:rPr>
        <w:t xml:space="preserve"> law.” Because </w:t>
      </w:r>
      <w:r w:rsidRPr="00726204">
        <w:rPr>
          <w:rStyle w:val="StyleUnderline"/>
          <w:rFonts w:asciiTheme="majorHAnsi" w:hAnsiTheme="majorHAnsi" w:cstheme="majorHAnsi"/>
        </w:rPr>
        <w:t>legal equality “victories” are being exposed as primarily symbolic declarations</w:t>
      </w:r>
      <w:r w:rsidRPr="00726204">
        <w:rPr>
          <w:rFonts w:asciiTheme="majorHAnsi" w:hAnsiTheme="majorHAnsi" w:cstheme="majorHAnsi"/>
        </w:rPr>
        <w:t xml:space="preserve"> that stabilize the status quo of </w:t>
      </w:r>
      <w:r w:rsidRPr="00726204">
        <w:rPr>
          <w:rStyle w:val="BoldUnderline2"/>
          <w:rFonts w:asciiTheme="majorHAnsi" w:hAnsiTheme="majorHAnsi" w:cstheme="majorHAnsi"/>
        </w:rPr>
        <w:t>violence</w:t>
      </w:r>
      <w:r w:rsidRPr="00726204">
        <w:rPr>
          <w:rFonts w:asciiTheme="majorHAnsi" w:hAnsiTheme="majorHAnsi" w:cstheme="majorHAnsi"/>
        </w:rPr>
        <w:t xml:space="preserve">, declarations from courts or legislatures become undesirable goals. </w:t>
      </w:r>
      <w:r w:rsidRPr="00726204">
        <w:rPr>
          <w:rStyle w:val="Underline2Char"/>
          <w:rFonts w:asciiTheme="majorHAnsi" w:hAnsiTheme="majorHAnsi" w:cstheme="majorHAnsi"/>
        </w:rPr>
        <w:t xml:space="preserve">Instead, law </w:t>
      </w:r>
      <w:r w:rsidRPr="00726204">
        <w:rPr>
          <w:rStyle w:val="Underline2Char"/>
          <w:rFonts w:asciiTheme="majorHAnsi" w:hAnsiTheme="majorHAnsi" w:cstheme="majorHAnsi"/>
          <w:highlight w:val="green"/>
        </w:rPr>
        <w:t>reform</w:t>
      </w:r>
      <w:r w:rsidRPr="00726204">
        <w:rPr>
          <w:rStyle w:val="Underline2Char"/>
          <w:rFonts w:asciiTheme="majorHAnsi" w:hAnsiTheme="majorHAnsi" w:cstheme="majorHAnsi"/>
        </w:rPr>
        <w:t xml:space="preserve">, in this view, might be </w:t>
      </w:r>
      <w:r w:rsidRPr="00726204">
        <w:rPr>
          <w:rStyle w:val="Underline2Char"/>
          <w:rFonts w:asciiTheme="majorHAnsi" w:hAnsiTheme="majorHAnsi" w:cstheme="majorHAnsi"/>
          <w:highlight w:val="green"/>
        </w:rPr>
        <w:t>used a</w:t>
      </w:r>
      <w:r w:rsidRPr="00726204">
        <w:rPr>
          <w:rStyle w:val="Emphasis"/>
          <w:rFonts w:asciiTheme="majorHAnsi" w:hAnsiTheme="majorHAnsi" w:cstheme="majorHAnsi"/>
          <w:highlight w:val="green"/>
        </w:rPr>
        <w:t>s a tactic of transformation focused on interventions that</w:t>
      </w:r>
      <w:r w:rsidRPr="00726204">
        <w:rPr>
          <w:rStyle w:val="Emphasis"/>
          <w:rFonts w:asciiTheme="majorHAnsi" w:hAnsiTheme="majorHAnsi" w:cstheme="majorHAnsi"/>
        </w:rPr>
        <w:t xml:space="preserve"> materially </w:t>
      </w:r>
      <w:r w:rsidRPr="00726204">
        <w:rPr>
          <w:rStyle w:val="Emphasis"/>
          <w:rFonts w:asciiTheme="majorHAnsi" w:hAnsiTheme="majorHAnsi" w:cstheme="majorHAnsi"/>
          <w:highlight w:val="green"/>
        </w:rPr>
        <w:t>reduce violence</w:t>
      </w:r>
      <w:r w:rsidRPr="00726204">
        <w:rPr>
          <w:rStyle w:val="Emphasis"/>
          <w:rFonts w:asciiTheme="majorHAnsi" w:hAnsiTheme="majorHAnsi" w:cstheme="majorHAnsi"/>
        </w:rPr>
        <w:t xml:space="preserve"> or </w:t>
      </w:r>
      <w:r w:rsidRPr="00726204">
        <w:rPr>
          <w:rStyle w:val="Emphasis"/>
          <w:rFonts w:asciiTheme="majorHAnsi" w:hAnsiTheme="majorHAnsi" w:cstheme="majorHAnsi"/>
        </w:rPr>
        <w:lastRenderedPageBreak/>
        <w:t xml:space="preserve">maldistribution </w:t>
      </w:r>
      <w:r w:rsidRPr="00726204">
        <w:rPr>
          <w:rStyle w:val="Emphasis"/>
          <w:rFonts w:asciiTheme="majorHAnsi" w:hAnsiTheme="majorHAnsi" w:cstheme="majorHAnsi"/>
          <w:highlight w:val="green"/>
        </w:rPr>
        <w:t xml:space="preserve">without </w:t>
      </w:r>
      <w:r w:rsidRPr="00726204">
        <w:rPr>
          <w:rStyle w:val="Emphasis"/>
          <w:rFonts w:asciiTheme="majorHAnsi" w:hAnsiTheme="majorHAnsi" w:cstheme="majorHAnsi"/>
        </w:rPr>
        <w:t xml:space="preserve">inadvertently </w:t>
      </w:r>
      <w:r w:rsidRPr="00726204">
        <w:rPr>
          <w:rStyle w:val="Emphasis"/>
          <w:rFonts w:asciiTheme="majorHAnsi" w:hAnsiTheme="majorHAnsi" w:cstheme="majorHAnsi"/>
          <w:highlight w:val="green"/>
        </w:rPr>
        <w:t>expanding harmful systems</w:t>
      </w:r>
      <w:r w:rsidRPr="00726204">
        <w:rPr>
          <w:rStyle w:val="Emphasis"/>
          <w:rFonts w:asciiTheme="majorHAnsi" w:hAnsiTheme="majorHAnsi" w:cstheme="majorHAnsi"/>
        </w:rPr>
        <w:t xml:space="preserve"> in the name of reform</w:t>
      </w:r>
      <w:r w:rsidRPr="00726204">
        <w:rPr>
          <w:rFonts w:asciiTheme="majorHAnsi" w:eastAsiaTheme="majorEastAsia" w:hAnsiTheme="majorHAnsi" w:cstheme="majorHAnsi"/>
        </w:rPr>
        <w:t>.</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One recent example is the </w:t>
      </w:r>
      <w:r w:rsidRPr="00726204">
        <w:rPr>
          <w:rStyle w:val="StyleUnderline"/>
          <w:rFonts w:asciiTheme="majorHAnsi" w:hAnsiTheme="majorHAnsi" w:cstheme="majorHAnsi"/>
          <w:highlight w:val="green"/>
        </w:rPr>
        <w:t>campaign against gang injunctions in Oakland</w:t>
      </w:r>
      <w:r w:rsidRPr="00726204">
        <w:rPr>
          <w:rFonts w:asciiTheme="majorHAnsi" w:hAnsiTheme="majorHAnsi" w:cstheme="majorHAnsi"/>
        </w:rPr>
        <w:t>, California. A broad coalition—comprising organizations focused on police violence, economic justice, imprisonment, youth development, immigration, gentrification, and violence against queer and trans people—</w:t>
      </w:r>
      <w:r w:rsidRPr="00726204">
        <w:rPr>
          <w:rStyle w:val="Emphasis"/>
          <w:rFonts w:asciiTheme="majorHAnsi" w:hAnsiTheme="majorHAnsi" w:cstheme="majorHAnsi"/>
          <w:highlight w:val="green"/>
        </w:rPr>
        <w:t>succeeded</w:t>
      </w:r>
      <w:r w:rsidRPr="00726204">
        <w:rPr>
          <w:rFonts w:asciiTheme="majorHAnsi" w:hAnsiTheme="majorHAnsi" w:cstheme="majorHAnsi"/>
        </w:rPr>
        <w:t xml:space="preserve"> in recent years in bringing significant attention to the efforts of John Russo, Oakland’s city attorney, to introduce gang injunctions (Critical Resistance 2011). The organizations in this coalition are prioritizing </w:t>
      </w:r>
      <w:proofErr w:type="spellStart"/>
      <w:r w:rsidRPr="00726204">
        <w:rPr>
          <w:rFonts w:asciiTheme="majorHAnsi" w:hAnsiTheme="majorHAnsi" w:cstheme="majorHAnsi"/>
        </w:rPr>
        <w:t>anticriminalization</w:t>
      </w:r>
      <w:proofErr w:type="spellEnd"/>
      <w:r w:rsidRPr="00726204">
        <w:rPr>
          <w:rFonts w:asciiTheme="majorHAnsi" w:hAnsiTheme="majorHAnsi" w:cstheme="majorHAnsi"/>
        </w:rPr>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726204">
        <w:rPr>
          <w:rStyle w:val="StyleUnderline"/>
          <w:rFonts w:asciiTheme="majorHAnsi" w:hAnsiTheme="majorHAnsi" w:cstheme="majorHAnsi"/>
        </w:rPr>
        <w:t xml:space="preserve">Furthermore, </w:t>
      </w:r>
      <w:r w:rsidRPr="00726204">
        <w:rPr>
          <w:rStyle w:val="StyleUnderline"/>
          <w:rFonts w:asciiTheme="majorHAnsi" w:hAnsiTheme="majorHAnsi" w:cstheme="majorHAnsi"/>
          <w:highlight w:val="green"/>
        </w:rPr>
        <w:t>the coalition frames it</w:t>
      </w:r>
      <w:r w:rsidRPr="00726204">
        <w:rPr>
          <w:rStyle w:val="StyleUnderline"/>
          <w:rFonts w:asciiTheme="majorHAnsi" w:hAnsiTheme="majorHAnsi" w:cstheme="majorHAnsi"/>
        </w:rPr>
        <w:t xml:space="preserve">s campaign </w:t>
      </w:r>
      <w:r w:rsidRPr="00726204">
        <w:rPr>
          <w:rStyle w:val="StyleUnderline"/>
          <w:rFonts w:asciiTheme="majorHAnsi" w:hAnsiTheme="majorHAnsi" w:cstheme="majorHAnsi"/>
          <w:highlight w:val="green"/>
        </w:rPr>
        <w:t xml:space="preserve">within a </w:t>
      </w:r>
      <w:r w:rsidRPr="00726204">
        <w:rPr>
          <w:rStyle w:val="Emphasis"/>
          <w:rFonts w:asciiTheme="majorHAnsi" w:hAnsiTheme="majorHAnsi" w:cstheme="majorHAnsi"/>
          <w:highlight w:val="green"/>
        </w:rPr>
        <w:t>larger set of demands</w:t>
      </w:r>
      <w:r w:rsidRPr="00726204">
        <w:rPr>
          <w:rStyle w:val="Underline2Char"/>
          <w:rFonts w:asciiTheme="majorHAnsi" w:hAnsiTheme="majorHAnsi" w:cstheme="majorHAnsi"/>
          <w:highlight w:val="green"/>
        </w:rPr>
        <w:t xml:space="preserve"> not limited to</w:t>
      </w:r>
      <w:r w:rsidRPr="00726204">
        <w:rPr>
          <w:rStyle w:val="Underline2Char"/>
          <w:rFonts w:asciiTheme="majorHAnsi" w:hAnsiTheme="majorHAnsi" w:cstheme="majorHAnsi"/>
        </w:rPr>
        <w:t xml:space="preserve"> what can be won within </w:t>
      </w:r>
      <w:r w:rsidRPr="00726204">
        <w:rPr>
          <w:rStyle w:val="Underline2Char"/>
          <w:rFonts w:asciiTheme="majorHAnsi" w:hAnsiTheme="majorHAnsi" w:cstheme="majorHAnsi"/>
          <w:highlight w:val="green"/>
        </w:rPr>
        <w:t xml:space="preserve">the </w:t>
      </w:r>
      <w:r w:rsidRPr="00726204">
        <w:rPr>
          <w:rStyle w:val="Emphasis"/>
          <w:rFonts w:asciiTheme="majorHAnsi" w:hAnsiTheme="majorHAnsi" w:cstheme="majorHAnsi"/>
          <w:highlight w:val="green"/>
        </w:rPr>
        <w:t>current structure of American law</w:t>
      </w:r>
      <w:r w:rsidRPr="00726204">
        <w:rPr>
          <w:rStyle w:val="Emphasis"/>
          <w:rFonts w:asciiTheme="majorHAnsi" w:hAnsiTheme="majorHAnsi" w:cstheme="majorHAnsi"/>
        </w:rPr>
        <w:t xml:space="preserve"> </w:t>
      </w:r>
      <w:r w:rsidRPr="00726204">
        <w:rPr>
          <w:rStyle w:val="Underline2Char"/>
          <w:rFonts w:asciiTheme="majorHAnsi" w:hAnsiTheme="majorHAnsi" w:cstheme="majorHAnsi"/>
        </w:rPr>
        <w:t xml:space="preserve">but focused on </w:t>
      </w:r>
      <w:r w:rsidRPr="00726204">
        <w:rPr>
          <w:rStyle w:val="Emphasis"/>
          <w:rFonts w:asciiTheme="majorHAnsi" w:hAnsiTheme="majorHAnsi" w:cstheme="majorHAnsi"/>
        </w:rPr>
        <w:t>population-level conditions</w:t>
      </w:r>
      <w:r w:rsidRPr="00726204">
        <w:rPr>
          <w:rStyle w:val="Underline2Char"/>
          <w:rFonts w:asciiTheme="majorHAnsi" w:hAnsiTheme="majorHAnsi" w:cstheme="majorHAnsi"/>
        </w:rPr>
        <w:t xml:space="preserve"> of maldistribution.</w:t>
      </w:r>
      <w:r w:rsidRPr="00726204">
        <w:rPr>
          <w:rFonts w:asciiTheme="majorHAnsi" w:hAnsiTheme="majorHAnsi" w:cstheme="majorHAnsi"/>
        </w:rPr>
        <w:t xml:space="preserve"> </w:t>
      </w:r>
      <w:r w:rsidRPr="00726204">
        <w:rPr>
          <w:rStyle w:val="StyleUnderline"/>
          <w:rFonts w:asciiTheme="majorHAnsi" w:hAnsiTheme="majorHAnsi" w:cstheme="majorHAnsi"/>
        </w:rPr>
        <w:t>The demands</w:t>
      </w:r>
      <w:r w:rsidRPr="00726204">
        <w:rPr>
          <w:rFonts w:asciiTheme="majorHAnsi" w:hAnsiTheme="majorHAnsi" w:cstheme="majorHAnsi"/>
        </w:rPr>
        <w:t xml:space="preserve"> of the coalition </w:t>
      </w:r>
      <w:r w:rsidRPr="00726204">
        <w:rPr>
          <w:rStyle w:val="StyleUnderline"/>
          <w:rFonts w:asciiTheme="majorHAnsi" w:hAnsiTheme="majorHAnsi" w:cstheme="majorHAnsi"/>
        </w:rPr>
        <w:t xml:space="preserve">include stopping all gang injunctions and police violence; putting resources toward </w:t>
      </w:r>
      <w:r w:rsidRPr="00726204">
        <w:rPr>
          <w:rStyle w:val="StyleUnderline"/>
          <w:rFonts w:asciiTheme="majorHAnsi" w:hAnsiTheme="majorHAnsi" w:cstheme="majorHAnsi"/>
          <w:highlight w:val="green"/>
        </w:rPr>
        <w:t>reentry support</w:t>
      </w:r>
      <w:r w:rsidRPr="00726204">
        <w:rPr>
          <w:rStyle w:val="StyleUnderline"/>
          <w:rFonts w:asciiTheme="majorHAnsi" w:hAnsiTheme="majorHAnsi" w:cstheme="majorHAnsi"/>
        </w:rPr>
        <w:t xml:space="preserve"> and services for people returning from prison, including </w:t>
      </w:r>
      <w:r w:rsidRPr="00726204">
        <w:rPr>
          <w:rStyle w:val="StyleUnderline"/>
          <w:rFonts w:asciiTheme="majorHAnsi" w:hAnsiTheme="majorHAnsi" w:cstheme="majorHAnsi"/>
          <w:highlight w:val="green"/>
        </w:rPr>
        <w:t>fully funded</w:t>
      </w:r>
      <w:r w:rsidRPr="00726204">
        <w:rPr>
          <w:rStyle w:val="StyleUnderline"/>
          <w:rFonts w:asciiTheme="majorHAnsi" w:hAnsiTheme="majorHAnsi" w:cstheme="majorHAnsi"/>
        </w:rPr>
        <w:t xml:space="preserve"> and immediate access to </w:t>
      </w:r>
      <w:r w:rsidRPr="00726204">
        <w:rPr>
          <w:rStyle w:val="StyleUnderline"/>
          <w:rFonts w:asciiTheme="majorHAnsi" w:hAnsiTheme="majorHAnsi" w:cstheme="majorHAnsi"/>
          <w:highlight w:val="green"/>
        </w:rPr>
        <w:t>identity documents, housing, job training</w:t>
      </w:r>
      <w:r w:rsidRPr="00726204">
        <w:rPr>
          <w:rStyle w:val="StyleUnderline"/>
          <w:rFonts w:asciiTheme="majorHAnsi" w:hAnsiTheme="majorHAnsi" w:cstheme="majorHAnsi"/>
        </w:rPr>
        <w:t xml:space="preserve">, drug and alcohol treatment, and education; banning employers from asking about prior convictions on job applications; </w:t>
      </w:r>
      <w:r w:rsidRPr="00726204">
        <w:rPr>
          <w:rStyle w:val="StyleUnderline"/>
          <w:rFonts w:asciiTheme="majorHAnsi" w:hAnsiTheme="majorHAnsi" w:cstheme="majorHAnsi"/>
          <w:highlight w:val="green"/>
        </w:rPr>
        <w:t>ending curfews</w:t>
      </w:r>
      <w:r w:rsidRPr="00726204">
        <w:rPr>
          <w:rStyle w:val="StyleUnderline"/>
          <w:rFonts w:asciiTheme="majorHAnsi" w:hAnsiTheme="majorHAnsi" w:cstheme="majorHAnsi"/>
        </w:rPr>
        <w:t xml:space="preserve"> for people on parole and probation; </w:t>
      </w:r>
      <w:r w:rsidRPr="00726204">
        <w:rPr>
          <w:rStyle w:val="StyleUnderline"/>
          <w:rFonts w:asciiTheme="majorHAnsi" w:hAnsiTheme="majorHAnsi" w:cstheme="majorHAnsi"/>
          <w:highlight w:val="green"/>
        </w:rPr>
        <w:t>repealing California’s three-strikes law</w:t>
      </w:r>
      <w:r w:rsidRPr="00726204">
        <w:rPr>
          <w:rStyle w:val="StyleUnderline"/>
          <w:rFonts w:asciiTheme="majorHAnsi" w:hAnsiTheme="majorHAnsi" w:cstheme="majorHAnsi"/>
        </w:rPr>
        <w:t xml:space="preserve">; reallocating funds from prison construction to education; </w:t>
      </w:r>
      <w:r w:rsidRPr="00726204">
        <w:rPr>
          <w:rStyle w:val="StyleUnderline"/>
          <w:rFonts w:asciiTheme="majorHAnsi" w:hAnsiTheme="majorHAnsi" w:cstheme="majorHAnsi"/>
          <w:highlight w:val="green"/>
        </w:rPr>
        <w:t>ending all collaborations between</w:t>
      </w:r>
      <w:r w:rsidRPr="00726204">
        <w:rPr>
          <w:rStyle w:val="StyleUnderline"/>
          <w:rFonts w:asciiTheme="majorHAnsi" w:hAnsiTheme="majorHAnsi" w:cstheme="majorHAnsi"/>
        </w:rPr>
        <w:t xml:space="preserve"> Oakland’s </w:t>
      </w:r>
      <w:r w:rsidRPr="00726204">
        <w:rPr>
          <w:rStyle w:val="StyleUnderline"/>
          <w:rFonts w:asciiTheme="majorHAnsi" w:hAnsiTheme="majorHAnsi" w:cstheme="majorHAnsi"/>
          <w:highlight w:val="green"/>
        </w:rPr>
        <w:t>government and</w:t>
      </w:r>
      <w:r w:rsidRPr="00726204">
        <w:rPr>
          <w:rFonts w:asciiTheme="majorHAnsi" w:hAnsiTheme="majorHAnsi" w:cstheme="majorHAnsi"/>
        </w:rPr>
        <w:t xml:space="preserve"> Immigration and Customs Enforcement (</w:t>
      </w:r>
      <w:r w:rsidRPr="00726204">
        <w:rPr>
          <w:rStyle w:val="StyleUnderline"/>
          <w:rFonts w:asciiTheme="majorHAnsi" w:hAnsiTheme="majorHAnsi" w:cstheme="majorHAnsi"/>
          <w:highlight w:val="green"/>
        </w:rPr>
        <w:t>ICE</w:t>
      </w:r>
      <w:r w:rsidRPr="00726204">
        <w:rPr>
          <w:rFonts w:asciiTheme="majorHAnsi" w:hAnsiTheme="majorHAnsi" w:cstheme="majorHAnsi"/>
        </w:rPr>
        <w:t xml:space="preserve">); </w:t>
      </w:r>
      <w:r w:rsidRPr="00726204">
        <w:rPr>
          <w:rStyle w:val="StyleUnderline"/>
          <w:rFonts w:asciiTheme="majorHAnsi" w:hAnsiTheme="majorHAnsi" w:cstheme="majorHAnsi"/>
        </w:rPr>
        <w:t>providing affordable and low-income housing</w:t>
      </w:r>
      <w:r w:rsidRPr="00726204">
        <w:rPr>
          <w:rFonts w:asciiTheme="majorHAnsi" w:hAnsiTheme="majorHAnsi" w:cstheme="maj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726204">
        <w:rPr>
          <w:rFonts w:asciiTheme="majorHAnsi" w:hAnsiTheme="majorHAnsi" w:cstheme="majorHAnsi"/>
        </w:rPr>
        <w:t>criticized.¶</w:t>
      </w:r>
      <w:proofErr w:type="gramEnd"/>
      <w:r w:rsidRPr="00726204">
        <w:rPr>
          <w:rFonts w:asciiTheme="majorHAnsi" w:hAnsiTheme="majorHAnsi" w:cstheme="majorHAnsi"/>
        </w:rPr>
        <w:t xml:space="preserve"> </w:t>
      </w:r>
      <w:r w:rsidRPr="00726204">
        <w:rPr>
          <w:rStyle w:val="StyleUnderline"/>
          <w:rFonts w:asciiTheme="majorHAnsi" w:hAnsiTheme="majorHAnsi" w:cstheme="majorHAnsi"/>
        </w:rPr>
        <w:t xml:space="preserve">Another example of intersectional activism </w:t>
      </w:r>
      <w:r w:rsidRPr="00726204">
        <w:rPr>
          <w:rStyle w:val="Emphasis"/>
          <w:rFonts w:asciiTheme="majorHAnsi" w:hAnsiTheme="majorHAnsi" w:cstheme="majorHAnsi"/>
        </w:rPr>
        <w:t>utilizing law reform without falling into the traps of legal equality</w:t>
      </w:r>
      <w:r w:rsidRPr="00726204">
        <w:rPr>
          <w:rStyle w:val="Underline2Char"/>
          <w:rFonts w:asciiTheme="majorHAnsi" w:hAnsiTheme="majorHAnsi" w:cstheme="majorHAnsi"/>
        </w:rPr>
        <w:t xml:space="preserve"> is</w:t>
      </w:r>
      <w:r w:rsidRPr="00726204">
        <w:rPr>
          <w:rStyle w:val="StyleUnderline"/>
          <w:rFonts w:asciiTheme="majorHAnsi" w:hAnsiTheme="majorHAnsi" w:cstheme="majorHAnsi"/>
        </w:rPr>
        <w:t xml:space="preserve"> activism against the immigration enforcement program Secure Communities</w:t>
      </w:r>
      <w:r w:rsidRPr="00726204">
        <w:rPr>
          <w:rFonts w:asciiTheme="majorHAnsi" w:hAnsiTheme="majorHAnsi" w:cstheme="majorHAnsi"/>
          <w:b/>
        </w:rPr>
        <w:t xml:space="preserve">. </w:t>
      </w:r>
      <w:r w:rsidRPr="00726204">
        <w:rPr>
          <w:rStyle w:val="StyleUnderline"/>
          <w:rFonts w:asciiTheme="majorHAnsi" w:hAnsiTheme="majorHAnsi" w:cstheme="majorHAnsi"/>
        </w:rPr>
        <w:t xml:space="preserve">Secure Communities is a federal program in which participating jurisdictions submit the fingerprints of arrestees to federal </w:t>
      </w:r>
      <w:r w:rsidRPr="00726204">
        <w:rPr>
          <w:rStyle w:val="StyleUnderline"/>
          <w:rFonts w:asciiTheme="majorHAnsi" w:hAnsiTheme="majorHAnsi" w:cstheme="majorHAnsi"/>
        </w:rPr>
        <w:lastRenderedPageBreak/>
        <w:t>databases for an immigration check</w:t>
      </w:r>
      <w:r w:rsidRPr="00726204">
        <w:rPr>
          <w:rFonts w:asciiTheme="majorHAnsi" w:hAnsiTheme="majorHAnsi" w:cstheme="majorHAnsi"/>
        </w:rPr>
        <w:t xml:space="preserve">. As of October 2010, 686 jurisdictions in thirty-three states were participating.12 </w:t>
      </w:r>
      <w:r w:rsidRPr="00726204">
        <w:rPr>
          <w:rStyle w:val="StyleUnderline"/>
          <w:rFonts w:asciiTheme="majorHAnsi" w:hAnsiTheme="majorHAnsi" w:cstheme="majorHAnsi"/>
        </w:rPr>
        <w:t>Diverse coalitions of activists and organizations around the U</w:t>
      </w:r>
      <w:r w:rsidRPr="00726204">
        <w:rPr>
          <w:rFonts w:asciiTheme="majorHAnsi" w:hAnsiTheme="majorHAnsi" w:cstheme="majorHAnsi"/>
        </w:rPr>
        <w:t xml:space="preserve">nited </w:t>
      </w:r>
      <w:r w:rsidRPr="00726204">
        <w:rPr>
          <w:rStyle w:val="StyleUnderline"/>
          <w:rFonts w:asciiTheme="majorHAnsi" w:hAnsiTheme="majorHAnsi" w:cstheme="majorHAnsi"/>
        </w:rPr>
        <w:t>S</w:t>
      </w:r>
      <w:r w:rsidRPr="00726204">
        <w:rPr>
          <w:rFonts w:asciiTheme="majorHAnsi" w:hAnsiTheme="majorHAnsi" w:cstheme="majorHAnsi"/>
        </w:rPr>
        <w:t xml:space="preserve">tates </w:t>
      </w:r>
      <w:r w:rsidRPr="00726204">
        <w:rPr>
          <w:rStyle w:val="StyleUnderline"/>
          <w:rFonts w:asciiTheme="majorHAnsi" w:hAnsiTheme="majorHAnsi" w:cstheme="majorHAnsi"/>
        </w:rPr>
        <w:t>launched organizing campaigns to push their jurisdictions to refuse to participate</w:t>
      </w:r>
      <w:r w:rsidRPr="00726204">
        <w:rPr>
          <w:rFonts w:asciiTheme="majorHAnsi" w:hAnsiTheme="majorHAnsi" w:cstheme="majorHAnsi"/>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726204">
        <w:rPr>
          <w:rStyle w:val="StyleUnderline"/>
          <w:rFonts w:asciiTheme="majorHAnsi" w:hAnsiTheme="majorHAnsi" w:cstheme="majorHAnsi"/>
        </w:rPr>
        <w:t>Their advocacy has rejected deservingness narratives that push the conversation toward reform for “good, noncriminal” immigrants</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 xml:space="preserve">These advocates have </w:t>
      </w:r>
      <w:r w:rsidRPr="00726204">
        <w:rPr>
          <w:rStyle w:val="Underline2Char"/>
          <w:rFonts w:asciiTheme="majorHAnsi" w:hAnsiTheme="majorHAnsi" w:cstheme="majorHAnsi"/>
          <w:highlight w:val="green"/>
        </w:rPr>
        <w:t xml:space="preserve">won </w:t>
      </w:r>
      <w:r w:rsidRPr="00726204">
        <w:rPr>
          <w:rStyle w:val="Emphasis"/>
          <w:rFonts w:asciiTheme="majorHAnsi" w:hAnsiTheme="majorHAnsi" w:cstheme="majorHAnsi"/>
          <w:highlight w:val="green"/>
        </w:rPr>
        <w:t xml:space="preserve">significant victories, </w:t>
      </w:r>
      <w:r w:rsidRPr="00726204">
        <w:rPr>
          <w:rStyle w:val="Underline2Char"/>
          <w:rFonts w:asciiTheme="majorHAnsi" w:hAnsiTheme="majorHAnsi" w:cstheme="majorHAnsi"/>
          <w:highlight w:val="green"/>
        </w:rPr>
        <w:t>convincing</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certain </w:t>
      </w:r>
      <w:r w:rsidRPr="00726204">
        <w:rPr>
          <w:rStyle w:val="Underline2Char"/>
          <w:rFonts w:asciiTheme="majorHAnsi" w:hAnsiTheme="majorHAnsi" w:cstheme="majorHAnsi"/>
          <w:highlight w:val="green"/>
        </w:rPr>
        <w:t>jurisdictions to refuse to participate</w:t>
      </w:r>
      <w:r w:rsidRPr="00726204">
        <w:rPr>
          <w:rStyle w:val="Underline2Char"/>
          <w:rFonts w:asciiTheme="majorHAnsi" w:hAnsiTheme="majorHAnsi" w:cstheme="majorHAnsi"/>
        </w:rPr>
        <w:t xml:space="preserve"> and increasing understanding of the intersecting </w:t>
      </w:r>
      <w:proofErr w:type="spellStart"/>
      <w:r w:rsidRPr="00726204">
        <w:rPr>
          <w:rStyle w:val="Underline2Char"/>
          <w:rFonts w:asciiTheme="majorHAnsi" w:hAnsiTheme="majorHAnsi" w:cstheme="majorHAnsi"/>
        </w:rPr>
        <w:t>violences</w:t>
      </w:r>
      <w:proofErr w:type="spellEnd"/>
      <w:r w:rsidRPr="00726204">
        <w:rPr>
          <w:rStyle w:val="StyleUnderline"/>
          <w:rFonts w:asciiTheme="majorHAnsi" w:hAnsiTheme="majorHAnsi" w:cstheme="majorHAnsi"/>
        </w:rPr>
        <w:t xml:space="preserve"> of criminal punishment and immigration enforcement</w:t>
      </w:r>
      <w:r w:rsidRPr="00726204">
        <w:rPr>
          <w:rFonts w:asciiTheme="majorHAnsi" w:hAnsiTheme="majorHAnsi" w:cstheme="maj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726204">
        <w:rPr>
          <w:rFonts w:asciiTheme="majorHAnsi" w:hAnsiTheme="majorHAnsi" w:cstheme="majorHAnsi"/>
          <w:b/>
        </w:rPr>
        <w:t xml:space="preserve"> </w:t>
      </w:r>
      <w:r w:rsidRPr="00726204">
        <w:rPr>
          <w:rStyle w:val="StyleUnderline"/>
          <w:rFonts w:asciiTheme="majorHAnsi" w:hAnsiTheme="majorHAnsi" w:cstheme="majorHAnsi"/>
        </w:rPr>
        <w:t xml:space="preserve">Their targets are </w:t>
      </w:r>
      <w:r w:rsidRPr="00726204">
        <w:rPr>
          <w:rStyle w:val="Emphasis"/>
          <w:rFonts w:asciiTheme="majorHAnsi" w:hAnsiTheme="majorHAnsi" w:cstheme="majorHAnsi"/>
        </w:rPr>
        <w:t>administrative systems</w:t>
      </w:r>
      <w:r w:rsidRPr="00726204">
        <w:rPr>
          <w:rStyle w:val="Underline2Char"/>
          <w:rFonts w:asciiTheme="majorHAnsi" w:hAnsiTheme="majorHAnsi" w:cstheme="majorHAnsi"/>
        </w:rPr>
        <w:t xml:space="preserve"> and </w:t>
      </w:r>
      <w:r w:rsidRPr="00726204">
        <w:rPr>
          <w:rStyle w:val="Emphasis"/>
          <w:rFonts w:asciiTheme="majorHAnsi" w:hAnsiTheme="majorHAnsi" w:cstheme="majorHAnsi"/>
        </w:rPr>
        <w:t>law enforcement mechanisms</w:t>
      </w:r>
      <w:r w:rsidRPr="00726204">
        <w:rPr>
          <w:rStyle w:val="StyleUnderline"/>
          <w:rFonts w:asciiTheme="majorHAnsi" w:hAnsiTheme="majorHAnsi" w:cstheme="majorHAnsi"/>
        </w:rPr>
        <w:t xml:space="preserve"> that are </w:t>
      </w:r>
      <w:r w:rsidRPr="00726204">
        <w:rPr>
          <w:rStyle w:val="Emphasis"/>
          <w:rFonts w:asciiTheme="majorHAnsi" w:hAnsiTheme="majorHAnsi" w:cstheme="majorHAnsi"/>
        </w:rPr>
        <w:t>nodes of distribution</w:t>
      </w:r>
      <w:r w:rsidRPr="00726204">
        <w:rPr>
          <w:rStyle w:val="StyleUnderline"/>
          <w:rFonts w:asciiTheme="majorHAnsi" w:hAnsiTheme="majorHAnsi" w:cstheme="majorHAnsi"/>
        </w:rPr>
        <w:t xml:space="preserve"> for racialized-gendered harm and violence, and</w:t>
      </w:r>
      <w:r w:rsidRPr="00726204">
        <w:rPr>
          <w:rStyle w:val="Underline2Char"/>
          <w:rFonts w:asciiTheme="majorHAnsi" w:hAnsiTheme="majorHAnsi" w:cstheme="majorHAnsi"/>
        </w:rPr>
        <w:t xml:space="preserve"> </w:t>
      </w:r>
      <w:r w:rsidRPr="00726204">
        <w:rPr>
          <w:rStyle w:val="Emphasis"/>
          <w:rFonts w:asciiTheme="majorHAnsi" w:hAnsiTheme="majorHAnsi" w:cstheme="majorHAnsi"/>
          <w:highlight w:val="green"/>
        </w:rPr>
        <w:t>their tactics seek</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material change</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in the lives of vulnerable populations rather than</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recognition and formal inclusion</w:t>
      </w:r>
      <w:r w:rsidRPr="00726204">
        <w:rPr>
          <w:rStyle w:val="StyleUnderline"/>
          <w:rFonts w:asciiTheme="majorHAnsi" w:hAnsiTheme="majorHAnsi" w:cstheme="majorHAnsi"/>
          <w:highlight w:val="green"/>
        </w:rPr>
        <w:t>.</w:t>
      </w:r>
      <w:r w:rsidRPr="00726204">
        <w:rPr>
          <w:rFonts w:asciiTheme="majorHAnsi" w:hAnsiTheme="majorHAnsi" w:cstheme="majorHAnsi"/>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7EFC0C13" w14:textId="77777777" w:rsidR="0092063B" w:rsidRPr="00726204" w:rsidRDefault="0092063B" w:rsidP="0092063B">
      <w:pPr>
        <w:rPr>
          <w:rFonts w:asciiTheme="majorHAnsi" w:hAnsiTheme="majorHAnsi" w:cstheme="majorHAnsi"/>
        </w:rPr>
      </w:pPr>
    </w:p>
    <w:p w14:paraId="2CC2AF03" w14:textId="77777777" w:rsidR="0092063B" w:rsidRPr="00726204" w:rsidRDefault="0092063B" w:rsidP="0092063B">
      <w:pPr>
        <w:rPr>
          <w:rFonts w:asciiTheme="majorHAnsi" w:hAnsiTheme="majorHAnsi" w:cstheme="majorHAnsi"/>
          <w:sz w:val="12"/>
        </w:rPr>
      </w:pPr>
    </w:p>
    <w:bookmarkEnd w:id="2"/>
    <w:p w14:paraId="207A1D05" w14:textId="74ED29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64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47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7A4"/>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4F5B"/>
    <w:rsid w:val="00235F7B"/>
    <w:rsid w:val="002502CF"/>
    <w:rsid w:val="00267EBB"/>
    <w:rsid w:val="0027023B"/>
    <w:rsid w:val="00272F3F"/>
    <w:rsid w:val="00274EDB"/>
    <w:rsid w:val="0027729E"/>
    <w:rsid w:val="002843B2"/>
    <w:rsid w:val="00284ED6"/>
    <w:rsid w:val="00290C5A"/>
    <w:rsid w:val="00290C92"/>
    <w:rsid w:val="0029647A"/>
    <w:rsid w:val="00296504"/>
    <w:rsid w:val="002A0870"/>
    <w:rsid w:val="002B5511"/>
    <w:rsid w:val="002B7ACF"/>
    <w:rsid w:val="002E0643"/>
    <w:rsid w:val="002E392E"/>
    <w:rsid w:val="002E6BBC"/>
    <w:rsid w:val="002F1BA9"/>
    <w:rsid w:val="002F6E74"/>
    <w:rsid w:val="003106B3"/>
    <w:rsid w:val="0031385D"/>
    <w:rsid w:val="0031489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96A"/>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3F3"/>
    <w:rsid w:val="005028E5"/>
    <w:rsid w:val="00503735"/>
    <w:rsid w:val="00516A88"/>
    <w:rsid w:val="00522065"/>
    <w:rsid w:val="005224F2"/>
    <w:rsid w:val="00533F1C"/>
    <w:rsid w:val="00536D8B"/>
    <w:rsid w:val="005379C3"/>
    <w:rsid w:val="00540DB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FC6"/>
    <w:rsid w:val="00696A16"/>
    <w:rsid w:val="006A4840"/>
    <w:rsid w:val="006A52A0"/>
    <w:rsid w:val="006A7E1D"/>
    <w:rsid w:val="006C3A56"/>
    <w:rsid w:val="006D13F4"/>
    <w:rsid w:val="006D2AB3"/>
    <w:rsid w:val="006D6A22"/>
    <w:rsid w:val="006D6AED"/>
    <w:rsid w:val="006E6D0B"/>
    <w:rsid w:val="006F126E"/>
    <w:rsid w:val="006F32C9"/>
    <w:rsid w:val="006F3834"/>
    <w:rsid w:val="006F5693"/>
    <w:rsid w:val="006F5D4C"/>
    <w:rsid w:val="00717B01"/>
    <w:rsid w:val="007227D9"/>
    <w:rsid w:val="0072491F"/>
    <w:rsid w:val="00725598"/>
    <w:rsid w:val="007277CF"/>
    <w:rsid w:val="007374A1"/>
    <w:rsid w:val="00752712"/>
    <w:rsid w:val="00752F50"/>
    <w:rsid w:val="00753A84"/>
    <w:rsid w:val="007611F5"/>
    <w:rsid w:val="007619E4"/>
    <w:rsid w:val="00761E75"/>
    <w:rsid w:val="0076495E"/>
    <w:rsid w:val="00765FC8"/>
    <w:rsid w:val="00775694"/>
    <w:rsid w:val="00793F46"/>
    <w:rsid w:val="007A1325"/>
    <w:rsid w:val="007A1A18"/>
    <w:rsid w:val="007A3BAF"/>
    <w:rsid w:val="007B53D8"/>
    <w:rsid w:val="007B6406"/>
    <w:rsid w:val="007C22C5"/>
    <w:rsid w:val="007C57E1"/>
    <w:rsid w:val="007C5811"/>
    <w:rsid w:val="007D2DF5"/>
    <w:rsid w:val="007D451A"/>
    <w:rsid w:val="007D5E3E"/>
    <w:rsid w:val="007D7596"/>
    <w:rsid w:val="007E242C"/>
    <w:rsid w:val="007E6631"/>
    <w:rsid w:val="007F5397"/>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E9D"/>
    <w:rsid w:val="008B032E"/>
    <w:rsid w:val="008C0FA2"/>
    <w:rsid w:val="008C2342"/>
    <w:rsid w:val="008C77B6"/>
    <w:rsid w:val="008D1B91"/>
    <w:rsid w:val="008D724A"/>
    <w:rsid w:val="008E1D06"/>
    <w:rsid w:val="008E5783"/>
    <w:rsid w:val="008E6B9B"/>
    <w:rsid w:val="008E7A3E"/>
    <w:rsid w:val="008F41FD"/>
    <w:rsid w:val="008F4479"/>
    <w:rsid w:val="008F4BA0"/>
    <w:rsid w:val="00901726"/>
    <w:rsid w:val="0092063B"/>
    <w:rsid w:val="00920E6A"/>
    <w:rsid w:val="00931816"/>
    <w:rsid w:val="00932C71"/>
    <w:rsid w:val="009509D5"/>
    <w:rsid w:val="009538F5"/>
    <w:rsid w:val="00957187"/>
    <w:rsid w:val="00960255"/>
    <w:rsid w:val="009603E1"/>
    <w:rsid w:val="00961C9D"/>
    <w:rsid w:val="00963065"/>
    <w:rsid w:val="009673F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1A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1A5"/>
    <w:rsid w:val="00CC7A4E"/>
    <w:rsid w:val="00CD1359"/>
    <w:rsid w:val="00CD4C83"/>
    <w:rsid w:val="00CD5FE4"/>
    <w:rsid w:val="00D01EDC"/>
    <w:rsid w:val="00D078AA"/>
    <w:rsid w:val="00D10058"/>
    <w:rsid w:val="00D11978"/>
    <w:rsid w:val="00D15E30"/>
    <w:rsid w:val="00D16129"/>
    <w:rsid w:val="00D25DBD"/>
    <w:rsid w:val="00D26929"/>
    <w:rsid w:val="00D30CBD"/>
    <w:rsid w:val="00D30D9E"/>
    <w:rsid w:val="00D33908"/>
    <w:rsid w:val="00D350E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7F3"/>
    <w:rsid w:val="00F43EA3"/>
    <w:rsid w:val="00F50C55"/>
    <w:rsid w:val="00F57DCF"/>
    <w:rsid w:val="00F57FFB"/>
    <w:rsid w:val="00F601E6"/>
    <w:rsid w:val="00F73954"/>
    <w:rsid w:val="00F873E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77DD4"/>
  <w14:defaultImageDpi w14:val="300"/>
  <w15:docId w15:val="{1EF37271-B3F4-5348-B38C-5B3989C8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37A4"/>
    <w:pPr>
      <w:spacing w:after="160" w:line="259" w:lineRule="auto"/>
    </w:pPr>
    <w:rPr>
      <w:rFonts w:ascii="Calibri" w:hAnsi="Calibri" w:cs="Calibri"/>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1C37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C37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1C37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1C37A4"/>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CC01A5"/>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CC01A5"/>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CC01A5"/>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C01A5"/>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CC01A5"/>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1C37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37A4"/>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1C37A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C37A4"/>
    <w:rPr>
      <w:rFonts w:ascii="Calibri" w:eastAsiaTheme="majorEastAsia" w:hAnsi="Calibri"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1C37A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C37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1C37A4"/>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1C37A4"/>
    <w:rPr>
      <w:b w:val="0"/>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1C37A4"/>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1C37A4"/>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C37A4"/>
    <w:rPr>
      <w:color w:val="auto"/>
      <w:u w:val="none"/>
    </w:rPr>
  </w:style>
  <w:style w:type="paragraph" w:styleId="DocumentMap">
    <w:name w:val="Document Map"/>
    <w:basedOn w:val="Normal"/>
    <w:link w:val="DocumentMapChar"/>
    <w:uiPriority w:val="99"/>
    <w:unhideWhenUsed/>
    <w:rsid w:val="001C37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C37A4"/>
    <w:rPr>
      <w:rFonts w:ascii="Lucida Grande" w:hAnsi="Lucida Grande" w:cs="Lucida Grande"/>
    </w:rPr>
  </w:style>
  <w:style w:type="character" w:customStyle="1" w:styleId="Heading5Char">
    <w:name w:val="Heading 5 Char"/>
    <w:aliases w:val="Blocks Char"/>
    <w:basedOn w:val="DefaultParagraphFont"/>
    <w:link w:val="Heading5"/>
    <w:uiPriority w:val="9"/>
    <w:rsid w:val="00CC01A5"/>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CC01A5"/>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CC01A5"/>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CC01A5"/>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CC01A5"/>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CC01A5"/>
    <w:rPr>
      <w:color w:val="605E5C"/>
      <w:shd w:val="clear" w:color="auto" w:fill="E1DFDD"/>
    </w:rPr>
  </w:style>
  <w:style w:type="paragraph" w:customStyle="1" w:styleId="textbold">
    <w:name w:val="text bold"/>
    <w:basedOn w:val="Normal"/>
    <w:link w:val="Emphasis"/>
    <w:uiPriority w:val="20"/>
    <w:qFormat/>
    <w:rsid w:val="00CC01A5"/>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CC01A5"/>
    <w:pPr>
      <w:spacing w:after="0" w:line="240" w:lineRule="auto"/>
    </w:pPr>
    <w:rPr>
      <w:i/>
      <w:iCs/>
    </w:rPr>
  </w:style>
  <w:style w:type="character" w:customStyle="1" w:styleId="HTMLAddressChar">
    <w:name w:val="HTML Address Char"/>
    <w:basedOn w:val="DefaultParagraphFont"/>
    <w:link w:val="HTMLAddress"/>
    <w:uiPriority w:val="99"/>
    <w:rsid w:val="00CC01A5"/>
    <w:rPr>
      <w:rFonts w:ascii="Calibri" w:hAnsi="Calibri" w:cs="Calibri"/>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CC01A5"/>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CC01A5"/>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CC01A5"/>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CC0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CC01A5"/>
    <w:rPr>
      <w:rFonts w:ascii="Arial Unicode MS" w:eastAsia="Times New Roman" w:hAnsi="Arial Unicode MS" w:cs="Courier New"/>
      <w:sz w:val="22"/>
      <w:szCs w:val="20"/>
    </w:rPr>
  </w:style>
  <w:style w:type="character" w:styleId="HTMLTypewriter">
    <w:name w:val="HTML Typewriter"/>
    <w:basedOn w:val="DefaultParagraphFont"/>
    <w:unhideWhenUsed/>
    <w:rsid w:val="00CC01A5"/>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CC01A5"/>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CC01A5"/>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CC01A5"/>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CC01A5"/>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CC01A5"/>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CC01A5"/>
    <w:pPr>
      <w:tabs>
        <w:tab w:val="center" w:pos="4680"/>
        <w:tab w:val="right" w:pos="9360"/>
      </w:tabs>
      <w:spacing w:after="0" w:line="240" w:lineRule="auto"/>
    </w:pPr>
    <w:rPr>
      <w:rFonts w:eastAsiaTheme="minorHAns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CC01A5"/>
    <w:rPr>
      <w:rFonts w:ascii="Calibri" w:hAnsi="Calibri" w:cs="Calibri"/>
      <w:sz w:val="22"/>
    </w:rPr>
  </w:style>
  <w:style w:type="character" w:customStyle="1" w:styleId="FooterChar">
    <w:name w:val="Footer Char"/>
    <w:basedOn w:val="DefaultParagraphFont"/>
    <w:link w:val="Footer"/>
    <w:uiPriority w:val="99"/>
    <w:locked/>
    <w:rsid w:val="00CC01A5"/>
    <w:rPr>
      <w:rFonts w:ascii="Calibri" w:eastAsiaTheme="minorHAnsi" w:hAnsi="Calibri" w:cs="Calibri"/>
      <w:sz w:val="16"/>
      <w:szCs w:val="22"/>
    </w:rPr>
  </w:style>
  <w:style w:type="paragraph" w:styleId="Index1">
    <w:name w:val="index 1"/>
    <w:basedOn w:val="Normal"/>
    <w:next w:val="Normal"/>
    <w:autoRedefine/>
    <w:unhideWhenUsed/>
    <w:rsid w:val="00CC01A5"/>
    <w:pPr>
      <w:spacing w:after="0" w:line="240" w:lineRule="auto"/>
      <w:ind w:left="220" w:hanging="220"/>
    </w:pPr>
  </w:style>
  <w:style w:type="paragraph" w:styleId="Caption">
    <w:name w:val="caption"/>
    <w:aliases w:val="caption"/>
    <w:basedOn w:val="Normal"/>
    <w:unhideWhenUsed/>
    <w:qFormat/>
    <w:rsid w:val="00CC01A5"/>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CC01A5"/>
    <w:rPr>
      <w:rFonts w:ascii="Calibri" w:eastAsiaTheme="minorHAnsi" w:hAnsi="Calibri" w:cs="Calibri"/>
      <w:sz w:val="16"/>
      <w:szCs w:val="20"/>
    </w:rPr>
  </w:style>
  <w:style w:type="character" w:customStyle="1" w:styleId="MacroTextChar">
    <w:name w:val="Macro Text Char"/>
    <w:basedOn w:val="DefaultParagraphFont"/>
    <w:link w:val="MacroText"/>
    <w:locked/>
    <w:rsid w:val="00CC01A5"/>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CC01A5"/>
    <w:pPr>
      <w:spacing w:after="120" w:line="256" w:lineRule="auto"/>
    </w:pPr>
  </w:style>
  <w:style w:type="character" w:customStyle="1" w:styleId="BodyTextChar">
    <w:name w:val="Body Text Char"/>
    <w:aliases w:val="BT Char"/>
    <w:basedOn w:val="DefaultParagraphFont"/>
    <w:link w:val="BodyText"/>
    <w:uiPriority w:val="99"/>
    <w:rsid w:val="00CC01A5"/>
    <w:rPr>
      <w:rFonts w:ascii="Calibri" w:hAnsi="Calibri" w:cs="Calibri"/>
      <w:sz w:val="22"/>
    </w:rPr>
  </w:style>
  <w:style w:type="character" w:customStyle="1" w:styleId="ListBulletChar">
    <w:name w:val="List Bullet Char"/>
    <w:link w:val="ListBullet"/>
    <w:locked/>
    <w:rsid w:val="00CC01A5"/>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CC01A5"/>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CC01A5"/>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CC01A5"/>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CC01A5"/>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CC01A5"/>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CC01A5"/>
    <w:pPr>
      <w:spacing w:line="256" w:lineRule="auto"/>
    </w:pPr>
    <w:rPr>
      <w:rFonts w:eastAsiaTheme="minorHAns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CC01A5"/>
    <w:rPr>
      <w:color w:val="5A5A5A" w:themeColor="text1" w:themeTint="A5"/>
      <w:spacing w:val="15"/>
      <w:sz w:val="22"/>
      <w:szCs w:val="22"/>
    </w:rPr>
  </w:style>
  <w:style w:type="character" w:customStyle="1" w:styleId="DateChar">
    <w:name w:val="Date Char"/>
    <w:aliases w:val="date Char"/>
    <w:basedOn w:val="DefaultParagraphFont"/>
    <w:link w:val="Date"/>
    <w:locked/>
    <w:rsid w:val="00CC01A5"/>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CC01A5"/>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CC01A5"/>
    <w:rPr>
      <w:rFonts w:ascii="Calibri" w:hAnsi="Calibri" w:cs="Calibri"/>
      <w:sz w:val="22"/>
    </w:rPr>
  </w:style>
  <w:style w:type="character" w:customStyle="1" w:styleId="BodyTextFirstIndentChar1">
    <w:name w:val="Body Text First Indent Char1"/>
    <w:basedOn w:val="BodyTextChar"/>
    <w:link w:val="BodyTextFirstIndent"/>
    <w:locked/>
    <w:rsid w:val="00CC01A5"/>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CC01A5"/>
    <w:rPr>
      <w:rFonts w:ascii="Calibri" w:eastAsia="Times New Roman" w:hAnsi="Calibri" w:cs="Calibri"/>
      <w:b/>
      <w:sz w:val="16"/>
      <w:szCs w:val="20"/>
    </w:rPr>
  </w:style>
  <w:style w:type="character" w:customStyle="1" w:styleId="BodyText3Char">
    <w:name w:val="Body Text 3 Char"/>
    <w:basedOn w:val="DefaultParagraphFont"/>
    <w:link w:val="BodyText3"/>
    <w:locked/>
    <w:rsid w:val="00CC01A5"/>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CC01A5"/>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CC01A5"/>
    <w:rPr>
      <w:rFonts w:ascii="Calibri" w:eastAsiaTheme="minorHAnsi" w:hAnsi="Calibri" w:cs="Calibri"/>
      <w:sz w:val="16"/>
      <w:szCs w:val="16"/>
    </w:rPr>
  </w:style>
  <w:style w:type="character" w:customStyle="1" w:styleId="PlainTextChar">
    <w:name w:val="Plain Text Char"/>
    <w:basedOn w:val="DefaultParagraphFont"/>
    <w:link w:val="PlainText"/>
    <w:locked/>
    <w:rsid w:val="00CC01A5"/>
    <w:rPr>
      <w:rFonts w:ascii="Courier New" w:eastAsia="Calibri" w:hAnsi="Courier New" w:cs="Calibri"/>
      <w:sz w:val="16"/>
      <w:szCs w:val="20"/>
    </w:rPr>
  </w:style>
  <w:style w:type="paragraph" w:styleId="CommentText">
    <w:name w:val="annotation text"/>
    <w:basedOn w:val="Normal"/>
    <w:link w:val="CommentTextChar"/>
    <w:uiPriority w:val="99"/>
    <w:unhideWhenUsed/>
    <w:rsid w:val="00CC01A5"/>
    <w:pPr>
      <w:spacing w:line="256" w:lineRule="auto"/>
    </w:pPr>
    <w:rPr>
      <w:rFonts w:eastAsiaTheme="minorHAnsi"/>
      <w:sz w:val="16"/>
      <w:szCs w:val="20"/>
    </w:rPr>
  </w:style>
  <w:style w:type="character" w:customStyle="1" w:styleId="CommentTextChar1">
    <w:name w:val="Comment Text Char1"/>
    <w:basedOn w:val="DefaultParagraphFont"/>
    <w:uiPriority w:val="99"/>
    <w:rsid w:val="00CC01A5"/>
    <w:rPr>
      <w:rFonts w:ascii="Calibri" w:hAnsi="Calibri" w:cs="Calibri"/>
      <w:sz w:val="20"/>
      <w:szCs w:val="20"/>
    </w:rPr>
  </w:style>
  <w:style w:type="character" w:customStyle="1" w:styleId="CommentSubjectChar">
    <w:name w:val="Comment Subject Char"/>
    <w:basedOn w:val="CommentTextChar"/>
    <w:link w:val="CommentSubject"/>
    <w:uiPriority w:val="99"/>
    <w:locked/>
    <w:rsid w:val="00CC01A5"/>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CC01A5"/>
    <w:rPr>
      <w:rFonts w:ascii="Segoe UI" w:eastAsiaTheme="minorHAnsi" w:hAnsi="Segoe UI" w:cs="Segoe UI"/>
      <w:sz w:val="18"/>
      <w:szCs w:val="18"/>
    </w:rPr>
  </w:style>
  <w:style w:type="paragraph" w:styleId="ListParagraph">
    <w:name w:val="List Paragraph"/>
    <w:aliases w:val="6 font"/>
    <w:basedOn w:val="Normal"/>
    <w:uiPriority w:val="99"/>
    <w:qFormat/>
    <w:rsid w:val="00CC01A5"/>
    <w:pPr>
      <w:spacing w:line="256" w:lineRule="auto"/>
      <w:ind w:left="720"/>
      <w:contextualSpacing/>
    </w:pPr>
  </w:style>
  <w:style w:type="paragraph" w:customStyle="1" w:styleId="msolistparagraphcxspfirst">
    <w:name w:val="msolistparagraphcxspfirst"/>
    <w:basedOn w:val="Normal"/>
    <w:uiPriority w:val="99"/>
    <w:qFormat/>
    <w:rsid w:val="00CC01A5"/>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CC01A5"/>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CC01A5"/>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CC01A5"/>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CC01A5"/>
    <w:pPr>
      <w:spacing w:before="100" w:beforeAutospacing="1" w:after="100" w:afterAutospacing="1" w:line="256" w:lineRule="auto"/>
    </w:pPr>
  </w:style>
  <w:style w:type="paragraph" w:customStyle="1" w:styleId="selectionshareable">
    <w:name w:val="selectionshareable"/>
    <w:basedOn w:val="Normal"/>
    <w:uiPriority w:val="99"/>
    <w:qFormat/>
    <w:rsid w:val="00CC01A5"/>
    <w:pPr>
      <w:spacing w:before="100" w:beforeAutospacing="1" w:after="100" w:afterAutospacing="1" w:line="256" w:lineRule="auto"/>
    </w:pPr>
  </w:style>
  <w:style w:type="paragraph" w:customStyle="1" w:styleId="endmarkenabled">
    <w:name w:val="endmarkenabled"/>
    <w:basedOn w:val="Normal"/>
    <w:qFormat/>
    <w:rsid w:val="00CC01A5"/>
    <w:pPr>
      <w:spacing w:before="100" w:beforeAutospacing="1" w:after="100" w:afterAutospacing="1" w:line="256" w:lineRule="auto"/>
    </w:pPr>
  </w:style>
  <w:style w:type="paragraph" w:customStyle="1" w:styleId="css-qckjh9">
    <w:name w:val="css-qckjh9"/>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CC01A5"/>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CC01A5"/>
    <w:pPr>
      <w:spacing w:line="256" w:lineRule="auto"/>
    </w:pPr>
    <w:rPr>
      <w:rFonts w:eastAsiaTheme="minorHAns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C01A5"/>
    <w:rPr>
      <w:rFonts w:eastAsiaTheme="minorHAnsi"/>
      <w:b/>
      <w:sz w:val="22"/>
      <w:szCs w:val="22"/>
      <w:u w:val="single"/>
    </w:rPr>
  </w:style>
  <w:style w:type="paragraph" w:customStyle="1" w:styleId="Emphasize">
    <w:name w:val="Emphasize"/>
    <w:basedOn w:val="Normal"/>
    <w:uiPriority w:val="7"/>
    <w:qFormat/>
    <w:rsid w:val="00CC01A5"/>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CC01A5"/>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CC01A5"/>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CC01A5"/>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CC01A5"/>
    <w:pPr>
      <w:spacing w:line="256" w:lineRule="auto"/>
    </w:pPr>
    <w:rPr>
      <w:rFonts w:eastAsiaTheme="minorHAnsi"/>
      <w:b/>
      <w:sz w:val="16"/>
      <w:szCs w:val="22"/>
      <w:u w:val="single"/>
    </w:rPr>
  </w:style>
  <w:style w:type="character" w:customStyle="1" w:styleId="BodyChar">
    <w:name w:val="Body Char"/>
    <w:basedOn w:val="DefaultParagraphFont"/>
    <w:link w:val="Body"/>
    <w:locked/>
    <w:rsid w:val="00CC01A5"/>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CC01A5"/>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CC01A5"/>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CC01A5"/>
    <w:pPr>
      <w:spacing w:line="254" w:lineRule="auto"/>
    </w:pPr>
    <w:rPr>
      <w:b/>
      <w:sz w:val="24"/>
    </w:rPr>
  </w:style>
  <w:style w:type="paragraph" w:customStyle="1" w:styleId="megaarticlebodyfirst-p2htdt">
    <w:name w:val="megaarticlebody_first-p_2htdt"/>
    <w:basedOn w:val="Normal"/>
    <w:uiPriority w:val="99"/>
    <w:semiHidden/>
    <w:qFormat/>
    <w:rsid w:val="00CC01A5"/>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CC01A5"/>
    <w:pPr>
      <w:spacing w:line="254" w:lineRule="auto"/>
    </w:pPr>
    <w:rPr>
      <w:szCs w:val="20"/>
    </w:rPr>
  </w:style>
  <w:style w:type="character" w:customStyle="1" w:styleId="underlinedChar">
    <w:name w:val="underlined Char"/>
    <w:link w:val="underlined"/>
    <w:locked/>
    <w:rsid w:val="00CC01A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C01A5"/>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CC01A5"/>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CC01A5"/>
    <w:pPr>
      <w:spacing w:line="254" w:lineRule="auto"/>
    </w:pPr>
    <w:rPr>
      <w:rFonts w:ascii="Times New Roman" w:hAnsi="Times New Roman"/>
      <w:sz w:val="24"/>
    </w:rPr>
  </w:style>
  <w:style w:type="paragraph" w:customStyle="1" w:styleId="CiteSpacing">
    <w:name w:val="Cite Spacing"/>
    <w:basedOn w:val="Normal"/>
    <w:uiPriority w:val="4"/>
    <w:qFormat/>
    <w:rsid w:val="00CC01A5"/>
    <w:pPr>
      <w:spacing w:before="60" w:after="60" w:line="256" w:lineRule="auto"/>
    </w:pPr>
  </w:style>
  <w:style w:type="character" w:customStyle="1" w:styleId="CardsChar">
    <w:name w:val="Cards Char"/>
    <w:link w:val="Cards"/>
    <w:locked/>
    <w:rsid w:val="00CC01A5"/>
    <w:rPr>
      <w:rFonts w:ascii="Times New Roman" w:eastAsia="Times New Roman" w:hAnsi="Times New Roman" w:cs="Times New Roman"/>
      <w:sz w:val="20"/>
    </w:rPr>
  </w:style>
  <w:style w:type="paragraph" w:customStyle="1" w:styleId="Cards">
    <w:name w:val="Cards"/>
    <w:next w:val="Normal"/>
    <w:link w:val="CardsChar"/>
    <w:qFormat/>
    <w:rsid w:val="00CC01A5"/>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CC01A5"/>
    <w:rPr>
      <w:rFonts w:ascii="Times New Roman" w:eastAsia="Times New Roman" w:hAnsi="Times New Roman" w:cs="Times New Roman"/>
      <w:sz w:val="20"/>
    </w:rPr>
  </w:style>
  <w:style w:type="paragraph" w:customStyle="1" w:styleId="Nothing">
    <w:name w:val="Nothing"/>
    <w:link w:val="NothingChar"/>
    <w:qFormat/>
    <w:rsid w:val="00CC01A5"/>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CC01A5"/>
    <w:rPr>
      <w:rFonts w:ascii="Book Antiqua" w:eastAsiaTheme="minorHAnsi" w:hAnsi="Book Antiqua" w:cs="Lucida Grande"/>
      <w:sz w:val="16"/>
      <w:szCs w:val="22"/>
    </w:rPr>
  </w:style>
  <w:style w:type="paragraph" w:customStyle="1" w:styleId="cardtext">
    <w:name w:val="card text"/>
    <w:basedOn w:val="Normal"/>
    <w:link w:val="cardtextChar"/>
    <w:qFormat/>
    <w:rsid w:val="00CC01A5"/>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CC01A5"/>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CC01A5"/>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CC01A5"/>
    <w:pPr>
      <w:spacing w:line="256" w:lineRule="auto"/>
    </w:pPr>
    <w:rPr>
      <w:rFonts w:eastAsia="Calibri"/>
      <w:b/>
      <w:color w:val="000000"/>
      <w:sz w:val="24"/>
      <w:szCs w:val="22"/>
      <w:u w:val="single"/>
    </w:rPr>
  </w:style>
  <w:style w:type="paragraph" w:customStyle="1" w:styleId="UnderlinePara">
    <w:name w:val="Underline Para"/>
    <w:basedOn w:val="Normal"/>
    <w:uiPriority w:val="1"/>
    <w:qFormat/>
    <w:rsid w:val="00CC01A5"/>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CC01A5"/>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CC01A5"/>
    <w:pPr>
      <w:spacing w:line="256" w:lineRule="auto"/>
      <w:ind w:left="432" w:right="432"/>
    </w:pPr>
    <w:rPr>
      <w:rFonts w:eastAsia="Times New Roman"/>
      <w:color w:val="000000"/>
      <w:sz w:val="16"/>
      <w:szCs w:val="22"/>
    </w:rPr>
  </w:style>
  <w:style w:type="paragraph" w:customStyle="1" w:styleId="Citation">
    <w:name w:val="Citation"/>
    <w:basedOn w:val="Normal"/>
    <w:autoRedefine/>
    <w:uiPriority w:val="1"/>
    <w:qFormat/>
    <w:rsid w:val="00CC01A5"/>
    <w:pPr>
      <w:spacing w:line="256" w:lineRule="auto"/>
    </w:pPr>
    <w:rPr>
      <w:rFonts w:eastAsia="Times New Roman" w:cs="Garamond"/>
      <w:bCs/>
      <w:u w:val="single"/>
    </w:rPr>
  </w:style>
  <w:style w:type="character" w:customStyle="1" w:styleId="tinyChar">
    <w:name w:val="tiny Char"/>
    <w:basedOn w:val="DefaultParagraphFont"/>
    <w:link w:val="tiny"/>
    <w:locked/>
    <w:rsid w:val="00CC01A5"/>
    <w:rPr>
      <w:rFonts w:ascii="Times New Roman" w:eastAsia="Malgun Gothic" w:hAnsi="Times New Roman" w:cs="Times New Roman"/>
      <w:sz w:val="12"/>
    </w:rPr>
  </w:style>
  <w:style w:type="paragraph" w:customStyle="1" w:styleId="tiny">
    <w:name w:val="tiny"/>
    <w:next w:val="Normal"/>
    <w:link w:val="tinyChar"/>
    <w:autoRedefine/>
    <w:qFormat/>
    <w:rsid w:val="00CC01A5"/>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CC01A5"/>
    <w:rPr>
      <w:rFonts w:ascii="Times New Roman" w:eastAsia="Times New Roman" w:hAnsi="Times New Roman" w:cs="Times New Roman"/>
      <w:sz w:val="20"/>
    </w:rPr>
  </w:style>
  <w:style w:type="paragraph" w:customStyle="1" w:styleId="Cites">
    <w:name w:val="Cites"/>
    <w:next w:val="Cards"/>
    <w:link w:val="CitesChar"/>
    <w:uiPriority w:val="99"/>
    <w:qFormat/>
    <w:rsid w:val="00CC01A5"/>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CC01A5"/>
    <w:pPr>
      <w:spacing w:before="100" w:beforeAutospacing="1" w:after="100" w:afterAutospacing="1" w:line="256" w:lineRule="auto"/>
    </w:pPr>
    <w:rPr>
      <w:sz w:val="24"/>
    </w:rPr>
  </w:style>
  <w:style w:type="paragraph" w:customStyle="1" w:styleId="franklin-light1">
    <w:name w:val="franklin-light1"/>
    <w:basedOn w:val="Normal"/>
    <w:uiPriority w:val="99"/>
    <w:qFormat/>
    <w:rsid w:val="00CC01A5"/>
    <w:pPr>
      <w:spacing w:before="100" w:beforeAutospacing="1" w:after="100" w:afterAutospacing="1" w:line="256" w:lineRule="auto"/>
    </w:pPr>
    <w:rPr>
      <w:sz w:val="24"/>
    </w:rPr>
  </w:style>
  <w:style w:type="paragraph" w:customStyle="1" w:styleId="noindent">
    <w:name w:val="noindent"/>
    <w:basedOn w:val="Normal"/>
    <w:qFormat/>
    <w:rsid w:val="00CC01A5"/>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CC01A5"/>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CC01A5"/>
    <w:pPr>
      <w:spacing w:line="256" w:lineRule="auto"/>
    </w:pPr>
    <w:rPr>
      <w:rFonts w:eastAsiaTheme="minorHAnsi"/>
      <w:i/>
      <w:color w:val="2D72B1"/>
      <w:sz w:val="16"/>
      <w:szCs w:val="22"/>
    </w:rPr>
  </w:style>
  <w:style w:type="paragraph" w:customStyle="1" w:styleId="ColorfulList-Accent11">
    <w:name w:val="Colorful List - Accent 11"/>
    <w:basedOn w:val="Normal"/>
    <w:uiPriority w:val="34"/>
    <w:qFormat/>
    <w:rsid w:val="00CC01A5"/>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CC01A5"/>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CC01A5"/>
    <w:pPr>
      <w:spacing w:line="256" w:lineRule="auto"/>
    </w:pPr>
    <w:rPr>
      <w:rFonts w:eastAsia="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CC01A5"/>
    <w:pPr>
      <w:spacing w:beforeLines="1" w:afterLines="1" w:after="0" w:line="256" w:lineRule="auto"/>
    </w:pPr>
    <w:rPr>
      <w:rFonts w:ascii="Times" w:hAnsi="Times"/>
      <w:szCs w:val="20"/>
    </w:rPr>
  </w:style>
  <w:style w:type="paragraph" w:customStyle="1" w:styleId="flashline">
    <w:name w:val="flashlin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CC01A5"/>
    <w:rPr>
      <w:rFonts w:ascii="SimSun" w:eastAsia="SimSun" w:hAnsi="SimSun"/>
      <w:b/>
      <w:lang w:eastAsia="zh-CN"/>
    </w:rPr>
  </w:style>
  <w:style w:type="paragraph" w:customStyle="1" w:styleId="cites0">
    <w:name w:val="cites"/>
    <w:next w:val="Normal"/>
    <w:link w:val="citesChar0"/>
    <w:autoRedefine/>
    <w:qFormat/>
    <w:rsid w:val="00CC01A5"/>
    <w:pPr>
      <w:contextualSpacing/>
    </w:pPr>
    <w:rPr>
      <w:rFonts w:ascii="SimSun" w:eastAsia="SimSun" w:hAnsi="SimSun"/>
      <w:b/>
      <w:lang w:eastAsia="zh-CN"/>
    </w:rPr>
  </w:style>
  <w:style w:type="paragraph" w:customStyle="1" w:styleId="generic-articlebody">
    <w:name w:val="generic-article__body"/>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CC01A5"/>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CC01A5"/>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CC01A5"/>
    <w:pPr>
      <w:spacing w:line="256" w:lineRule="auto"/>
      <w:jc w:val="both"/>
    </w:pPr>
    <w:rPr>
      <w:rFonts w:eastAsia="Calibri"/>
    </w:rPr>
  </w:style>
  <w:style w:type="character" w:customStyle="1" w:styleId="Footnote">
    <w:name w:val="Footnote_"/>
    <w:basedOn w:val="DefaultParagraphFont"/>
    <w:link w:val="Footnote0"/>
    <w:locked/>
    <w:rsid w:val="00CC01A5"/>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CC01A5"/>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CC01A5"/>
    <w:rPr>
      <w:rFonts w:ascii="Arial Narrow" w:hAnsi="Arial Narrow"/>
      <w:b/>
      <w:color w:val="000000"/>
      <w:sz w:val="26"/>
    </w:rPr>
  </w:style>
  <w:style w:type="paragraph" w:customStyle="1" w:styleId="CardTagandCite">
    <w:name w:val="Card Tag and Cite"/>
    <w:basedOn w:val="Normal"/>
    <w:next w:val="Normal"/>
    <w:link w:val="CardTagandCiteChar"/>
    <w:qFormat/>
    <w:rsid w:val="00CC01A5"/>
    <w:pPr>
      <w:spacing w:after="0" w:line="240" w:lineRule="auto"/>
    </w:pPr>
    <w:rPr>
      <w:rFonts w:ascii="Arial Narrow" w:hAnsi="Arial Narrow" w:cstheme="minorBidi"/>
      <w:b/>
      <w:color w:val="000000"/>
      <w:sz w:val="26"/>
    </w:rPr>
  </w:style>
  <w:style w:type="paragraph" w:customStyle="1" w:styleId="Cite2">
    <w:name w:val="Cite 2"/>
    <w:basedOn w:val="Normal"/>
    <w:qFormat/>
    <w:rsid w:val="00CC01A5"/>
    <w:pPr>
      <w:spacing w:after="0" w:line="240" w:lineRule="auto"/>
    </w:pPr>
    <w:rPr>
      <w:rFonts w:eastAsia="Calibri"/>
      <w:b/>
      <w:sz w:val="24"/>
      <w:u w:val="single"/>
    </w:rPr>
  </w:style>
  <w:style w:type="paragraph" w:customStyle="1" w:styleId="StyleJustified">
    <w:name w:val="Style Justified"/>
    <w:basedOn w:val="Normal"/>
    <w:qFormat/>
    <w:rsid w:val="00CC01A5"/>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CC01A5"/>
    <w:rPr>
      <w:rFonts w:ascii="Times New Roman" w:eastAsia="Calibri" w:hAnsi="Times New Roman" w:cs="Times New Roman"/>
      <w:b/>
      <w:szCs w:val="20"/>
      <w:u w:val="single"/>
    </w:rPr>
  </w:style>
  <w:style w:type="paragraph" w:customStyle="1" w:styleId="AuthorDate">
    <w:name w:val="AuthorDate"/>
    <w:next w:val="Normal"/>
    <w:link w:val="AuthorDateChar"/>
    <w:qFormat/>
    <w:rsid w:val="00CC01A5"/>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CC01A5"/>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CC01A5"/>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CC01A5"/>
    <w:rPr>
      <w:rFonts w:ascii="Arial Narrow" w:hAnsi="Arial Narrow"/>
      <w:u w:val="single"/>
    </w:rPr>
  </w:style>
  <w:style w:type="paragraph" w:customStyle="1" w:styleId="Cardtext0">
    <w:name w:val="Card text"/>
    <w:link w:val="CardtextChar0"/>
    <w:uiPriority w:val="99"/>
    <w:qFormat/>
    <w:rsid w:val="00CC01A5"/>
    <w:pPr>
      <w:widowControl w:val="0"/>
      <w:autoSpaceDE w:val="0"/>
      <w:autoSpaceDN w:val="0"/>
      <w:adjustRightInd w:val="0"/>
    </w:pPr>
    <w:rPr>
      <w:rFonts w:ascii="Arial Narrow" w:hAnsi="Arial Narrow"/>
      <w:u w:val="single"/>
    </w:rPr>
  </w:style>
  <w:style w:type="paragraph" w:customStyle="1" w:styleId="Default">
    <w:name w:val="Default"/>
    <w:qFormat/>
    <w:rsid w:val="00CC01A5"/>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CC01A5"/>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CC01A5"/>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CC01A5"/>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CC01A5"/>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CC01A5"/>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CC01A5"/>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CC01A5"/>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CC01A5"/>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CC01A5"/>
    <w:pPr>
      <w:spacing w:after="0" w:line="240" w:lineRule="auto"/>
    </w:pPr>
    <w:rPr>
      <w:rFonts w:eastAsiaTheme="minorHAnsi"/>
      <w:b/>
      <w:color w:val="C00000"/>
      <w:sz w:val="26"/>
      <w:szCs w:val="22"/>
    </w:rPr>
  </w:style>
  <w:style w:type="character" w:customStyle="1" w:styleId="citenon-boldChar">
    <w:name w:val="cite non-bold Char"/>
    <w:link w:val="citenon-bold"/>
    <w:locked/>
    <w:rsid w:val="00CC01A5"/>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CC01A5"/>
    <w:pPr>
      <w:spacing w:after="0" w:line="240" w:lineRule="auto"/>
    </w:pPr>
    <w:rPr>
      <w:rFonts w:eastAsia="Calibri"/>
      <w:sz w:val="16"/>
      <w:szCs w:val="20"/>
      <w:lang w:val="x-none" w:eastAsia="x-none"/>
    </w:rPr>
  </w:style>
  <w:style w:type="character" w:customStyle="1" w:styleId="HotRouteChar">
    <w:name w:val="Hot Route! Char"/>
    <w:link w:val="HotRoute"/>
    <w:locked/>
    <w:rsid w:val="00CC01A5"/>
    <w:rPr>
      <w:rFonts w:ascii="Calibri" w:eastAsia="Calibri" w:hAnsi="Calibri" w:cs="Calibri"/>
      <w:color w:val="000000"/>
      <w:sz w:val="16"/>
      <w:szCs w:val="22"/>
    </w:rPr>
  </w:style>
  <w:style w:type="paragraph" w:customStyle="1" w:styleId="HotRoute">
    <w:name w:val="Hot Route!"/>
    <w:basedOn w:val="Normal"/>
    <w:link w:val="HotRouteChar"/>
    <w:qFormat/>
    <w:rsid w:val="00CC01A5"/>
    <w:pPr>
      <w:spacing w:after="0" w:line="240" w:lineRule="auto"/>
      <w:ind w:left="144"/>
    </w:pPr>
    <w:rPr>
      <w:rFonts w:eastAsia="Calibri"/>
      <w:color w:val="000000"/>
      <w:sz w:val="16"/>
      <w:szCs w:val="22"/>
    </w:rPr>
  </w:style>
  <w:style w:type="character" w:customStyle="1" w:styleId="CardIndentedChar">
    <w:name w:val="Card (Indented) Char"/>
    <w:basedOn w:val="DefaultParagraphFont"/>
    <w:link w:val="CardIndented"/>
    <w:locked/>
    <w:rsid w:val="00CC01A5"/>
    <w:rPr>
      <w:rFonts w:ascii="Calibri" w:eastAsiaTheme="minorHAnsi" w:hAnsi="Calibri" w:cs="Calibri"/>
      <w:sz w:val="16"/>
      <w:szCs w:val="22"/>
    </w:rPr>
  </w:style>
  <w:style w:type="paragraph" w:customStyle="1" w:styleId="CardIndented">
    <w:name w:val="Card (Indented)"/>
    <w:basedOn w:val="Normal"/>
    <w:link w:val="CardIndentedChar"/>
    <w:qFormat/>
    <w:rsid w:val="00CC01A5"/>
    <w:pPr>
      <w:spacing w:after="0" w:line="240" w:lineRule="auto"/>
      <w:ind w:left="288"/>
    </w:pPr>
    <w:rPr>
      <w:rFonts w:eastAsiaTheme="minorHAnsi"/>
      <w:sz w:val="16"/>
      <w:szCs w:val="22"/>
    </w:rPr>
  </w:style>
  <w:style w:type="paragraph" w:customStyle="1" w:styleId="PhoTag">
    <w:name w:val="PhoTag"/>
    <w:basedOn w:val="Normal"/>
    <w:next w:val="Normal"/>
    <w:autoRedefine/>
    <w:qFormat/>
    <w:rsid w:val="00CC01A5"/>
    <w:pPr>
      <w:spacing w:after="0" w:line="240" w:lineRule="auto"/>
    </w:pPr>
    <w:rPr>
      <w:b/>
    </w:rPr>
  </w:style>
  <w:style w:type="character" w:customStyle="1" w:styleId="NormalTextChar">
    <w:name w:val="Normal Text Char"/>
    <w:link w:val="NormalText"/>
    <w:locked/>
    <w:rsid w:val="00CC01A5"/>
    <w:rPr>
      <w:rFonts w:ascii="Calibri" w:eastAsia="Calibri" w:hAnsi="Calibri" w:cs="Calibri"/>
      <w:sz w:val="16"/>
      <w:szCs w:val="26"/>
    </w:rPr>
  </w:style>
  <w:style w:type="paragraph" w:customStyle="1" w:styleId="NormalText">
    <w:name w:val="Normal Text"/>
    <w:basedOn w:val="Normal"/>
    <w:link w:val="NormalTextChar"/>
    <w:autoRedefine/>
    <w:qFormat/>
    <w:rsid w:val="00CC01A5"/>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CC01A5"/>
    <w:rPr>
      <w:rFonts w:ascii="Calibri" w:eastAsia="Times New Roman" w:hAnsi="Calibri" w:cs="Calibri"/>
      <w:sz w:val="16"/>
      <w:szCs w:val="20"/>
    </w:rPr>
  </w:style>
  <w:style w:type="paragraph" w:customStyle="1" w:styleId="ReallySmall">
    <w:name w:val="Really Small"/>
    <w:basedOn w:val="Normal"/>
    <w:link w:val="ReallySmallChar"/>
    <w:qFormat/>
    <w:rsid w:val="00CC01A5"/>
    <w:pPr>
      <w:spacing w:after="0" w:line="240" w:lineRule="auto"/>
    </w:pPr>
    <w:rPr>
      <w:rFonts w:eastAsia="Times New Roman"/>
      <w:sz w:val="16"/>
      <w:szCs w:val="20"/>
    </w:rPr>
  </w:style>
  <w:style w:type="paragraph" w:customStyle="1" w:styleId="PageHeaderLine1">
    <w:name w:val="PageHeaderLine1"/>
    <w:basedOn w:val="Normal"/>
    <w:qFormat/>
    <w:rsid w:val="00CC01A5"/>
    <w:pPr>
      <w:tabs>
        <w:tab w:val="right" w:pos="10800"/>
      </w:tabs>
      <w:spacing w:after="0" w:line="240" w:lineRule="auto"/>
    </w:pPr>
    <w:rPr>
      <w:b/>
    </w:rPr>
  </w:style>
  <w:style w:type="character" w:customStyle="1" w:styleId="PageHeaderLine2Char">
    <w:name w:val="PageHeaderLine2 Char"/>
    <w:link w:val="PageHeaderLine2"/>
    <w:locked/>
    <w:rsid w:val="00CC01A5"/>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CC01A5"/>
    <w:pPr>
      <w:tabs>
        <w:tab w:val="right" w:pos="10800"/>
      </w:tabs>
      <w:spacing w:after="0" w:line="480" w:lineRule="auto"/>
    </w:pPr>
    <w:rPr>
      <w:rFonts w:eastAsiaTheme="minorHAnsi"/>
      <w:b/>
      <w:sz w:val="16"/>
      <w:szCs w:val="22"/>
    </w:rPr>
  </w:style>
  <w:style w:type="character" w:customStyle="1" w:styleId="BlockTitle2Char">
    <w:name w:val="Block Title2 Char"/>
    <w:link w:val="BlockTitle2"/>
    <w:locked/>
    <w:rsid w:val="00CC01A5"/>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CC01A5"/>
    <w:pPr>
      <w:spacing w:after="240" w:line="240" w:lineRule="auto"/>
      <w:jc w:val="center"/>
    </w:pPr>
    <w:rPr>
      <w:rFonts w:eastAsia="Calibri"/>
      <w:b/>
      <w:color w:val="000000"/>
      <w:sz w:val="32"/>
      <w:szCs w:val="22"/>
      <w:u w:val="single"/>
    </w:rPr>
  </w:style>
  <w:style w:type="paragraph" w:customStyle="1" w:styleId="BlockTitle">
    <w:name w:val="Block Title"/>
    <w:basedOn w:val="Heading1"/>
    <w:next w:val="Normal"/>
    <w:qFormat/>
    <w:rsid w:val="00CC01A5"/>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CC01A5"/>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CC01A5"/>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CC01A5"/>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CC01A5"/>
    <w:pPr>
      <w:spacing w:before="240" w:after="240" w:line="240" w:lineRule="auto"/>
      <w:jc w:val="center"/>
      <w:outlineLvl w:val="0"/>
    </w:pPr>
    <w:rPr>
      <w:rFonts w:eastAsia="Calibri"/>
      <w:b/>
      <w:bCs/>
      <w:color w:val="000000"/>
      <w:sz w:val="32"/>
      <w:szCs w:val="22"/>
      <w:u w:val="single"/>
    </w:rPr>
  </w:style>
  <w:style w:type="paragraph" w:customStyle="1" w:styleId="cards0">
    <w:name w:val="cards"/>
    <w:basedOn w:val="Normal"/>
    <w:qFormat/>
    <w:rsid w:val="00CC01A5"/>
    <w:pPr>
      <w:spacing w:after="0" w:line="240" w:lineRule="auto"/>
    </w:pPr>
    <w:rPr>
      <w:rFonts w:eastAsia="Calibri"/>
      <w:color w:val="000000"/>
    </w:rPr>
  </w:style>
  <w:style w:type="character" w:customStyle="1" w:styleId="Heading4CiteChar">
    <w:name w:val="Heading 4 Cite Char"/>
    <w:link w:val="Heading4Cite"/>
    <w:locked/>
    <w:rsid w:val="00CC01A5"/>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CC01A5"/>
    <w:pPr>
      <w:spacing w:after="0" w:line="240" w:lineRule="auto"/>
    </w:pPr>
    <w:rPr>
      <w:rFonts w:eastAsia="Calibri"/>
      <w:color w:val="000000"/>
      <w:sz w:val="16"/>
      <w:szCs w:val="22"/>
    </w:rPr>
  </w:style>
  <w:style w:type="character" w:customStyle="1" w:styleId="UnderliningChar">
    <w:name w:val="Underlining Char"/>
    <w:link w:val="Underlining"/>
    <w:locked/>
    <w:rsid w:val="00CC01A5"/>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CC01A5"/>
    <w:pPr>
      <w:spacing w:after="0" w:line="240" w:lineRule="auto"/>
    </w:pPr>
    <w:rPr>
      <w:rFonts w:ascii="Arial Narrow" w:eastAsia="Calibri" w:hAnsi="Arial Narrow"/>
      <w:color w:val="000000"/>
      <w:sz w:val="16"/>
      <w:szCs w:val="22"/>
      <w:u w:val="single"/>
    </w:rPr>
  </w:style>
  <w:style w:type="character" w:customStyle="1" w:styleId="MicrotextChar">
    <w:name w:val="Microtext Char"/>
    <w:link w:val="Microtext"/>
    <w:locked/>
    <w:rsid w:val="00CC01A5"/>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CC01A5"/>
    <w:pPr>
      <w:spacing w:after="0" w:line="240" w:lineRule="auto"/>
    </w:pPr>
    <w:rPr>
      <w:rFonts w:eastAsia="Calibri"/>
      <w:color w:val="000000"/>
      <w:sz w:val="12"/>
      <w:szCs w:val="22"/>
    </w:rPr>
  </w:style>
  <w:style w:type="paragraph" w:customStyle="1" w:styleId="PageTitle">
    <w:name w:val="Page Title"/>
    <w:basedOn w:val="Normal"/>
    <w:next w:val="Normal"/>
    <w:qFormat/>
    <w:rsid w:val="00CC01A5"/>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CC01A5"/>
    <w:rPr>
      <w:rFonts w:ascii="Arial Narrow" w:eastAsiaTheme="minorHAnsi" w:hAnsi="Arial Narrow"/>
      <w:sz w:val="16"/>
      <w:szCs w:val="22"/>
      <w:u w:val="single"/>
    </w:rPr>
  </w:style>
  <w:style w:type="paragraph" w:customStyle="1" w:styleId="Style4">
    <w:name w:val="Style4"/>
    <w:basedOn w:val="Normal"/>
    <w:link w:val="Style4Char"/>
    <w:qFormat/>
    <w:rsid w:val="00CC01A5"/>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CC01A5"/>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CC01A5"/>
  </w:style>
  <w:style w:type="character" w:customStyle="1" w:styleId="StyleStyle49ptBoldChar">
    <w:name w:val="Style Style4 + 9 pt Bold Char"/>
    <w:link w:val="StyleStyle49ptBold"/>
    <w:locked/>
    <w:rsid w:val="00CC01A5"/>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CC01A5"/>
    <w:rPr>
      <w:b/>
      <w:bCs/>
    </w:rPr>
  </w:style>
  <w:style w:type="character" w:customStyle="1" w:styleId="Style3Char">
    <w:name w:val="Style3 Char"/>
    <w:link w:val="Style3"/>
    <w:locked/>
    <w:rsid w:val="00CC01A5"/>
    <w:rPr>
      <w:rFonts w:ascii="Arial Narrow" w:hAnsi="Arial Narrow"/>
      <w:b/>
    </w:rPr>
  </w:style>
  <w:style w:type="paragraph" w:customStyle="1" w:styleId="Style3">
    <w:name w:val="Style3"/>
    <w:basedOn w:val="Normal"/>
    <w:link w:val="Style3Char"/>
    <w:qFormat/>
    <w:rsid w:val="00CC01A5"/>
    <w:pPr>
      <w:spacing w:after="0" w:line="240" w:lineRule="auto"/>
    </w:pPr>
    <w:rPr>
      <w:rFonts w:ascii="Arial Narrow" w:hAnsi="Arial Narrow" w:cstheme="minorBidi"/>
      <w:b/>
      <w:sz w:val="24"/>
    </w:rPr>
  </w:style>
  <w:style w:type="paragraph" w:customStyle="1" w:styleId="Style1">
    <w:name w:val="Style 1"/>
    <w:qFormat/>
    <w:rsid w:val="00CC01A5"/>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CC01A5"/>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CC01A5"/>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CC01A5"/>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CC01A5"/>
    <w:pPr>
      <w:spacing w:after="0" w:line="240" w:lineRule="auto"/>
      <w:ind w:left="288" w:right="288"/>
    </w:pPr>
    <w:rPr>
      <w:rFonts w:eastAsia="Times New Roman"/>
      <w:color w:val="000000"/>
      <w:sz w:val="16"/>
      <w:szCs w:val="20"/>
    </w:rPr>
  </w:style>
  <w:style w:type="paragraph" w:customStyle="1" w:styleId="TxBr5p1">
    <w:name w:val="TxBr_5p1"/>
    <w:basedOn w:val="Normal"/>
    <w:qFormat/>
    <w:rsid w:val="00CC01A5"/>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CC01A5"/>
    <w:pPr>
      <w:spacing w:after="0" w:line="240" w:lineRule="auto"/>
      <w:ind w:left="400"/>
    </w:pPr>
    <w:rPr>
      <w:rFonts w:eastAsia="Calibri"/>
      <w:color w:val="000000"/>
    </w:rPr>
  </w:style>
  <w:style w:type="character" w:customStyle="1" w:styleId="HotRouteChar0">
    <w:name w:val="Hot Route Char"/>
    <w:link w:val="HotRoute0"/>
    <w:locked/>
    <w:rsid w:val="00CC01A5"/>
    <w:rPr>
      <w:rFonts w:ascii="Calibri" w:eastAsia="Calibri" w:hAnsi="Calibri" w:cs="Calibri"/>
      <w:color w:val="000000"/>
      <w:sz w:val="16"/>
      <w:szCs w:val="22"/>
    </w:rPr>
  </w:style>
  <w:style w:type="paragraph" w:customStyle="1" w:styleId="HotRoute0">
    <w:name w:val="Hot Route"/>
    <w:basedOn w:val="Normal"/>
    <w:link w:val="HotRouteChar0"/>
    <w:qFormat/>
    <w:rsid w:val="00CC01A5"/>
    <w:pPr>
      <w:spacing w:after="0" w:line="240" w:lineRule="auto"/>
      <w:ind w:left="144"/>
    </w:pPr>
    <w:rPr>
      <w:rFonts w:eastAsia="Calibri"/>
      <w:color w:val="000000"/>
      <w:sz w:val="16"/>
      <w:szCs w:val="22"/>
    </w:rPr>
  </w:style>
  <w:style w:type="character" w:customStyle="1" w:styleId="SmalltextChar">
    <w:name w:val="Small text Char"/>
    <w:aliases w:val="Quote1 Char1"/>
    <w:link w:val="Smalltext"/>
    <w:locked/>
    <w:rsid w:val="00CC01A5"/>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CC01A5"/>
    <w:pPr>
      <w:spacing w:after="0" w:line="240" w:lineRule="auto"/>
    </w:pPr>
    <w:rPr>
      <w:rFonts w:eastAsia="Times New Roman"/>
      <w:color w:val="000000"/>
      <w:sz w:val="16"/>
      <w:szCs w:val="22"/>
    </w:rPr>
  </w:style>
  <w:style w:type="paragraph" w:customStyle="1" w:styleId="Paste">
    <w:name w:val="Paste"/>
    <w:basedOn w:val="Normal"/>
    <w:qFormat/>
    <w:rsid w:val="00CC01A5"/>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CC01A5"/>
    <w:rPr>
      <w:rFonts w:ascii="Calibri" w:eastAsia="Times New Roman" w:hAnsi="Calibri" w:cs="Calibri"/>
      <w:b/>
      <w:color w:val="000000"/>
      <w:sz w:val="16"/>
      <w:szCs w:val="20"/>
    </w:rPr>
  </w:style>
  <w:style w:type="paragraph" w:customStyle="1" w:styleId="Normaltag">
    <w:name w:val="Normal tag"/>
    <w:basedOn w:val="Normal"/>
    <w:link w:val="NormaltagChar"/>
    <w:qFormat/>
    <w:rsid w:val="00CC01A5"/>
    <w:pPr>
      <w:spacing w:after="0" w:line="240" w:lineRule="auto"/>
    </w:pPr>
    <w:rPr>
      <w:rFonts w:eastAsia="Times New Roman"/>
      <w:b/>
      <w:color w:val="000000"/>
      <w:sz w:val="16"/>
      <w:szCs w:val="20"/>
    </w:rPr>
  </w:style>
  <w:style w:type="character" w:customStyle="1" w:styleId="MicroChar">
    <w:name w:val="Micro Char"/>
    <w:link w:val="Micro"/>
    <w:locked/>
    <w:rsid w:val="00CC01A5"/>
    <w:rPr>
      <w:rFonts w:ascii="Arial" w:hAnsi="Arial" w:cs="Arial"/>
      <w:sz w:val="12"/>
    </w:rPr>
  </w:style>
  <w:style w:type="paragraph" w:customStyle="1" w:styleId="Micro">
    <w:name w:val="Micro"/>
    <w:basedOn w:val="Normal"/>
    <w:next w:val="Normal"/>
    <w:link w:val="MicroChar"/>
    <w:qFormat/>
    <w:rsid w:val="00CC01A5"/>
    <w:pPr>
      <w:spacing w:after="0" w:line="240" w:lineRule="auto"/>
    </w:pPr>
    <w:rPr>
      <w:rFonts w:ascii="Arial" w:hAnsi="Arial" w:cs="Arial"/>
      <w:sz w:val="12"/>
    </w:rPr>
  </w:style>
  <w:style w:type="character" w:customStyle="1" w:styleId="StyleStyle49ptBold3Char">
    <w:name w:val="Style Style4 + 9 pt Bold3 Char"/>
    <w:link w:val="StyleStyle49ptBold3"/>
    <w:locked/>
    <w:rsid w:val="00CC01A5"/>
    <w:rPr>
      <w:b/>
      <w:bCs/>
      <w:u w:val="single"/>
    </w:rPr>
  </w:style>
  <w:style w:type="paragraph" w:customStyle="1" w:styleId="StyleStyle49ptBold3">
    <w:name w:val="Style Style4 + 9 pt Bold3"/>
    <w:basedOn w:val="Normal"/>
    <w:link w:val="StyleStyle49ptBold3Char"/>
    <w:qFormat/>
    <w:rsid w:val="00CC01A5"/>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CC01A5"/>
    <w:pPr>
      <w:spacing w:before="100" w:beforeAutospacing="1" w:after="100" w:afterAutospacing="1" w:line="240" w:lineRule="auto"/>
    </w:pPr>
    <w:rPr>
      <w:rFonts w:eastAsia="Times New Roman"/>
    </w:rPr>
  </w:style>
  <w:style w:type="paragraph" w:customStyle="1" w:styleId="TagCite">
    <w:name w:val="TagCite"/>
    <w:basedOn w:val="Normal"/>
    <w:qFormat/>
    <w:rsid w:val="00CC01A5"/>
    <w:pPr>
      <w:spacing w:after="0" w:line="240" w:lineRule="auto"/>
    </w:pPr>
    <w:rPr>
      <w:rFonts w:eastAsia="Times New Roman"/>
      <w:b/>
    </w:rPr>
  </w:style>
  <w:style w:type="paragraph" w:customStyle="1" w:styleId="SmallNormal">
    <w:name w:val="Small Normal"/>
    <w:basedOn w:val="Normal"/>
    <w:qFormat/>
    <w:rsid w:val="00CC01A5"/>
    <w:pPr>
      <w:suppressAutoHyphens/>
      <w:spacing w:after="0" w:line="240" w:lineRule="auto"/>
      <w:contextualSpacing/>
    </w:pPr>
    <w:rPr>
      <w:rFonts w:eastAsia="Times New Roman"/>
      <w:sz w:val="18"/>
      <w:szCs w:val="18"/>
    </w:rPr>
  </w:style>
  <w:style w:type="paragraph" w:customStyle="1" w:styleId="Shrink">
    <w:name w:val="Shrink"/>
    <w:qFormat/>
    <w:rsid w:val="00CC01A5"/>
    <w:pPr>
      <w:ind w:left="288" w:right="288"/>
    </w:pPr>
    <w:rPr>
      <w:rFonts w:ascii="Garamond" w:eastAsia="Times New Roman" w:hAnsi="Garamond" w:cs="Times New Roman"/>
      <w:sz w:val="12"/>
      <w:szCs w:val="20"/>
    </w:rPr>
  </w:style>
  <w:style w:type="paragraph" w:customStyle="1" w:styleId="tag1">
    <w:name w:val="tag1"/>
    <w:basedOn w:val="Normal"/>
    <w:qFormat/>
    <w:rsid w:val="00CC01A5"/>
    <w:pPr>
      <w:spacing w:after="0" w:line="240" w:lineRule="auto"/>
    </w:pPr>
    <w:rPr>
      <w:rFonts w:eastAsia="Times New Roman"/>
      <w:b/>
      <w:szCs w:val="20"/>
    </w:rPr>
  </w:style>
  <w:style w:type="paragraph" w:customStyle="1" w:styleId="tagcite0">
    <w:name w:val="tagcite"/>
    <w:basedOn w:val="Normal"/>
    <w:qFormat/>
    <w:rsid w:val="00CC01A5"/>
    <w:pPr>
      <w:spacing w:after="0" w:line="240" w:lineRule="auto"/>
    </w:pPr>
    <w:rPr>
      <w:rFonts w:eastAsia="Times New Roman"/>
      <w:b/>
    </w:rPr>
  </w:style>
  <w:style w:type="paragraph" w:customStyle="1" w:styleId="SmallFont">
    <w:name w:val="Small Font"/>
    <w:basedOn w:val="Normal"/>
    <w:qFormat/>
    <w:rsid w:val="00CC01A5"/>
    <w:pPr>
      <w:spacing w:after="200" w:line="240" w:lineRule="auto"/>
      <w:contextualSpacing/>
    </w:pPr>
    <w:rPr>
      <w:rFonts w:eastAsia="Calibri"/>
      <w:sz w:val="12"/>
    </w:rPr>
  </w:style>
  <w:style w:type="paragraph" w:customStyle="1" w:styleId="SmallFontCharCharChar">
    <w:name w:val="Small Font Char Char Char"/>
    <w:basedOn w:val="Normal"/>
    <w:qFormat/>
    <w:rsid w:val="00CC01A5"/>
    <w:pPr>
      <w:spacing w:after="0" w:line="240" w:lineRule="auto"/>
    </w:pPr>
    <w:rPr>
      <w:rFonts w:eastAsia="Times New Roman"/>
      <w:sz w:val="12"/>
    </w:rPr>
  </w:style>
  <w:style w:type="character" w:customStyle="1" w:styleId="CardNotUnderlinedChar1">
    <w:name w:val="Card Not Underlined Char1"/>
    <w:link w:val="CardNotUnderlined"/>
    <w:locked/>
    <w:rsid w:val="00CC01A5"/>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CC01A5"/>
    <w:pPr>
      <w:spacing w:after="0" w:line="240" w:lineRule="auto"/>
    </w:pPr>
    <w:rPr>
      <w:rFonts w:ascii="Cambria" w:eastAsia="Times New Roman" w:hAnsi="Cambria"/>
      <w:sz w:val="18"/>
      <w:szCs w:val="20"/>
    </w:rPr>
  </w:style>
  <w:style w:type="character" w:customStyle="1" w:styleId="CardStyleChar">
    <w:name w:val="Card Style Char"/>
    <w:link w:val="CardStyle"/>
    <w:locked/>
    <w:rsid w:val="00CC01A5"/>
    <w:rPr>
      <w:rFonts w:ascii="Calibri" w:eastAsia="Times New Roman" w:hAnsi="Calibri" w:cs="Calibri"/>
      <w:sz w:val="16"/>
      <w:szCs w:val="22"/>
    </w:rPr>
  </w:style>
  <w:style w:type="paragraph" w:customStyle="1" w:styleId="CardStyle">
    <w:name w:val="Card Style"/>
    <w:basedOn w:val="Normal"/>
    <w:link w:val="CardStyleChar"/>
    <w:qFormat/>
    <w:rsid w:val="00CC01A5"/>
    <w:pPr>
      <w:spacing w:after="0" w:line="240" w:lineRule="auto"/>
    </w:pPr>
    <w:rPr>
      <w:rFonts w:eastAsia="Times New Roman"/>
      <w:sz w:val="16"/>
      <w:szCs w:val="22"/>
    </w:rPr>
  </w:style>
  <w:style w:type="paragraph" w:customStyle="1" w:styleId="loose">
    <w:name w:val="loose"/>
    <w:basedOn w:val="Normal"/>
    <w:qFormat/>
    <w:rsid w:val="00CC01A5"/>
    <w:pPr>
      <w:spacing w:beforeLines="1" w:after="0" w:line="240" w:lineRule="auto"/>
    </w:pPr>
    <w:rPr>
      <w:rFonts w:ascii="Times" w:eastAsia="Times New Roman" w:hAnsi="Times"/>
      <w:szCs w:val="20"/>
    </w:rPr>
  </w:style>
  <w:style w:type="paragraph" w:customStyle="1" w:styleId="Regular">
    <w:name w:val="Regular"/>
    <w:qFormat/>
    <w:rsid w:val="00CC01A5"/>
    <w:rPr>
      <w:rFonts w:ascii="Garamond" w:eastAsia="Times New Roman" w:hAnsi="Garamond" w:cs="Arial"/>
      <w:bCs/>
      <w:kern w:val="20"/>
      <w:sz w:val="20"/>
      <w:szCs w:val="32"/>
    </w:rPr>
  </w:style>
  <w:style w:type="character" w:customStyle="1" w:styleId="Style2Char">
    <w:name w:val="Style2 Char"/>
    <w:link w:val="Style2"/>
    <w:locked/>
    <w:rsid w:val="00CC01A5"/>
    <w:rPr>
      <w:rFonts w:ascii="Times New Roman" w:hAnsi="Times New Roman" w:cs="Times New Roman"/>
      <w:sz w:val="16"/>
      <w:szCs w:val="16"/>
    </w:rPr>
  </w:style>
  <w:style w:type="paragraph" w:customStyle="1" w:styleId="Style2">
    <w:name w:val="Style2"/>
    <w:basedOn w:val="Normal"/>
    <w:link w:val="Style2Char"/>
    <w:qFormat/>
    <w:rsid w:val="00CC01A5"/>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CC01A5"/>
    <w:rPr>
      <w:u w:val="single"/>
    </w:rPr>
  </w:style>
  <w:style w:type="paragraph" w:customStyle="1" w:styleId="Boldunderline">
    <w:name w:val="Bold underline"/>
    <w:basedOn w:val="TextUnderline"/>
    <w:qFormat/>
    <w:rsid w:val="00CC01A5"/>
    <w:rPr>
      <w:b/>
    </w:rPr>
  </w:style>
  <w:style w:type="paragraph" w:customStyle="1" w:styleId="FullText">
    <w:name w:val="Full Text"/>
    <w:basedOn w:val="Normal"/>
    <w:qFormat/>
    <w:rsid w:val="00CC01A5"/>
    <w:pPr>
      <w:spacing w:after="0" w:line="240" w:lineRule="auto"/>
    </w:pPr>
    <w:rPr>
      <w:rFonts w:ascii="Arial Narrow" w:eastAsia="Times New Roman" w:hAnsi="Arial Narrow"/>
    </w:rPr>
  </w:style>
  <w:style w:type="paragraph" w:customStyle="1" w:styleId="TagLine">
    <w:name w:val="Tag Line"/>
    <w:basedOn w:val="Normal"/>
    <w:next w:val="FullText"/>
    <w:qFormat/>
    <w:rsid w:val="00CC01A5"/>
    <w:pPr>
      <w:spacing w:after="0" w:line="240" w:lineRule="auto"/>
    </w:pPr>
    <w:rPr>
      <w:rFonts w:ascii="Arial Narrow" w:eastAsia="Times New Roman" w:hAnsi="Arial Narrow"/>
      <w:b/>
      <w:sz w:val="28"/>
    </w:rPr>
  </w:style>
  <w:style w:type="paragraph" w:customStyle="1" w:styleId="FreeForm">
    <w:name w:val="Free Form"/>
    <w:qFormat/>
    <w:rsid w:val="00CC01A5"/>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CC01A5"/>
    <w:rPr>
      <w:rFonts w:ascii="Calibri" w:hAnsi="Calibri" w:cs="Calibri"/>
      <w:b/>
      <w:u w:val="single"/>
    </w:rPr>
  </w:style>
  <w:style w:type="paragraph" w:customStyle="1" w:styleId="AuthorDate0">
    <w:name w:val="Author/Date"/>
    <w:basedOn w:val="Normal"/>
    <w:link w:val="AuthorDateChar0"/>
    <w:qFormat/>
    <w:rsid w:val="00CC01A5"/>
    <w:pPr>
      <w:spacing w:after="0" w:line="240" w:lineRule="auto"/>
    </w:pPr>
    <w:rPr>
      <w:b/>
      <w:sz w:val="24"/>
      <w:u w:val="single"/>
    </w:rPr>
  </w:style>
  <w:style w:type="character" w:customStyle="1" w:styleId="TagCiteChar">
    <w:name w:val="Tag &amp; Cite Char"/>
    <w:link w:val="TagCite1"/>
    <w:locked/>
    <w:rsid w:val="00CC01A5"/>
    <w:rPr>
      <w:rFonts w:ascii="Arial Narrow" w:eastAsia="Times New Roman" w:hAnsi="Arial Narrow" w:cs="Calibri"/>
      <w:b/>
      <w:sz w:val="16"/>
      <w:szCs w:val="22"/>
    </w:rPr>
  </w:style>
  <w:style w:type="paragraph" w:customStyle="1" w:styleId="TagCite1">
    <w:name w:val="Tag &amp; Cite"/>
    <w:basedOn w:val="Normal"/>
    <w:link w:val="TagCiteChar"/>
    <w:qFormat/>
    <w:rsid w:val="00CC01A5"/>
    <w:pPr>
      <w:spacing w:after="0" w:line="240" w:lineRule="auto"/>
      <w:jc w:val="both"/>
    </w:pPr>
    <w:rPr>
      <w:rFonts w:ascii="Arial Narrow" w:eastAsia="Times New Roman" w:hAnsi="Arial Narrow"/>
      <w:b/>
      <w:sz w:val="16"/>
      <w:szCs w:val="22"/>
    </w:rPr>
  </w:style>
  <w:style w:type="character" w:customStyle="1" w:styleId="HighlightedTextChar">
    <w:name w:val="Highlighted Text Char"/>
    <w:link w:val="HighlightedText"/>
    <w:locked/>
    <w:rsid w:val="00CC01A5"/>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CC01A5"/>
    <w:pPr>
      <w:spacing w:after="0" w:line="240" w:lineRule="auto"/>
      <w:jc w:val="both"/>
    </w:pPr>
    <w:rPr>
      <w:rFonts w:ascii="Arial Narrow" w:eastAsia="Times New Roman" w:hAnsi="Arial Narrow"/>
      <w:sz w:val="16"/>
      <w:szCs w:val="22"/>
      <w:u w:val="thick"/>
    </w:rPr>
  </w:style>
  <w:style w:type="paragraph" w:customStyle="1" w:styleId="TagStyle">
    <w:name w:val="Tag Style"/>
    <w:basedOn w:val="Normal"/>
    <w:qFormat/>
    <w:rsid w:val="00CC01A5"/>
    <w:pPr>
      <w:spacing w:after="0" w:line="240" w:lineRule="auto"/>
    </w:pPr>
    <w:rPr>
      <w:rFonts w:eastAsia="Times New Roman"/>
      <w:b/>
    </w:rPr>
  </w:style>
  <w:style w:type="paragraph" w:customStyle="1" w:styleId="Hat2">
    <w:name w:val="Hat2"/>
    <w:basedOn w:val="Heading2"/>
    <w:next w:val="Heading2"/>
    <w:autoRedefine/>
    <w:uiPriority w:val="99"/>
    <w:qFormat/>
    <w:rsid w:val="00CC01A5"/>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CC01A5"/>
    <w:rPr>
      <w:rFonts w:ascii="Arial Narrow" w:hAnsi="Arial Narrow"/>
      <w:sz w:val="12"/>
    </w:rPr>
  </w:style>
  <w:style w:type="paragraph" w:customStyle="1" w:styleId="MicroText0">
    <w:name w:val="MicroText"/>
    <w:basedOn w:val="Normal"/>
    <w:next w:val="Normal"/>
    <w:link w:val="MicroTextChar0"/>
    <w:qFormat/>
    <w:rsid w:val="00CC01A5"/>
    <w:pPr>
      <w:spacing w:after="0" w:line="240" w:lineRule="auto"/>
    </w:pPr>
    <w:rPr>
      <w:rFonts w:ascii="Arial Narrow" w:hAnsi="Arial Narrow" w:cstheme="minorBidi"/>
      <w:sz w:val="12"/>
    </w:rPr>
  </w:style>
  <w:style w:type="character" w:customStyle="1" w:styleId="UnreadTextChar">
    <w:name w:val="Unread Text Char"/>
    <w:link w:val="UnreadText"/>
    <w:locked/>
    <w:rsid w:val="00CC01A5"/>
    <w:rPr>
      <w:rFonts w:ascii="Calibri" w:eastAsia="Calibri" w:hAnsi="Calibri" w:cs="Calibri"/>
      <w:sz w:val="15"/>
    </w:rPr>
  </w:style>
  <w:style w:type="paragraph" w:customStyle="1" w:styleId="UnreadText">
    <w:name w:val="Unread Text"/>
    <w:basedOn w:val="Normal"/>
    <w:link w:val="UnreadTextChar"/>
    <w:autoRedefine/>
    <w:qFormat/>
    <w:rsid w:val="00CC01A5"/>
    <w:pPr>
      <w:spacing w:after="0" w:line="254" w:lineRule="auto"/>
    </w:pPr>
    <w:rPr>
      <w:rFonts w:eastAsia="Calibri"/>
      <w:sz w:val="15"/>
    </w:rPr>
  </w:style>
  <w:style w:type="character" w:customStyle="1" w:styleId="CircledChar">
    <w:name w:val="Circled Char"/>
    <w:link w:val="Circled"/>
    <w:locked/>
    <w:rsid w:val="00CC01A5"/>
    <w:rPr>
      <w:rFonts w:ascii="Calibri" w:eastAsia="Calibri" w:hAnsi="Calibri" w:cs="Calibri"/>
      <w:b/>
      <w:szCs w:val="20"/>
      <w:u w:val="thick"/>
    </w:rPr>
  </w:style>
  <w:style w:type="paragraph" w:customStyle="1" w:styleId="Circled">
    <w:name w:val="Circled"/>
    <w:basedOn w:val="Normal"/>
    <w:link w:val="CircledChar"/>
    <w:qFormat/>
    <w:rsid w:val="00CC01A5"/>
    <w:pPr>
      <w:spacing w:after="0" w:line="254" w:lineRule="auto"/>
    </w:pPr>
    <w:rPr>
      <w:rFonts w:eastAsia="Calibri"/>
      <w:b/>
      <w:sz w:val="24"/>
      <w:szCs w:val="20"/>
      <w:u w:val="thick"/>
    </w:rPr>
  </w:style>
  <w:style w:type="character" w:customStyle="1" w:styleId="StyleCardTextUnderline3Char">
    <w:name w:val="Style Card Text + Underline3 Char"/>
    <w:link w:val="StyleCardTextUnderline3"/>
    <w:locked/>
    <w:rsid w:val="00CC01A5"/>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CC01A5"/>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CC01A5"/>
    <w:rPr>
      <w:rFonts w:ascii="Calibri" w:eastAsiaTheme="minorHAnsi" w:hAnsi="Calibri" w:cs="Calibri"/>
      <w:b/>
      <w:sz w:val="16"/>
      <w:szCs w:val="22"/>
    </w:rPr>
  </w:style>
  <w:style w:type="paragraph" w:customStyle="1" w:styleId="Tagtemplate">
    <w:name w:val="Tagtemplate"/>
    <w:basedOn w:val="Normal"/>
    <w:link w:val="TagtemplateChar"/>
    <w:autoRedefine/>
    <w:qFormat/>
    <w:rsid w:val="00CC01A5"/>
    <w:pPr>
      <w:keepNext/>
      <w:keepLines/>
      <w:spacing w:after="0" w:line="240" w:lineRule="auto"/>
    </w:pPr>
    <w:rPr>
      <w:rFonts w:eastAsiaTheme="minorHAnsi"/>
      <w:b/>
      <w:sz w:val="16"/>
      <w:szCs w:val="22"/>
    </w:rPr>
  </w:style>
  <w:style w:type="paragraph" w:customStyle="1" w:styleId="TxBr33p1">
    <w:name w:val="TxBr_33p1"/>
    <w:basedOn w:val="Normal"/>
    <w:uiPriority w:val="99"/>
    <w:qFormat/>
    <w:rsid w:val="00CC01A5"/>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CC01A5"/>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CC01A5"/>
    <w:pPr>
      <w:spacing w:after="0" w:line="240" w:lineRule="auto"/>
    </w:pPr>
    <w:rPr>
      <w:rFonts w:eastAsia="Times New Roman"/>
      <w:sz w:val="16"/>
      <w:szCs w:val="22"/>
      <w:u w:val="single"/>
    </w:rPr>
  </w:style>
  <w:style w:type="character" w:customStyle="1" w:styleId="StyleStyle411ptBoldChar">
    <w:name w:val="Style Style4 + 11 pt Bold Char"/>
    <w:link w:val="StyleStyle411ptBold"/>
    <w:locked/>
    <w:rsid w:val="00CC01A5"/>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CC01A5"/>
    <w:pPr>
      <w:spacing w:after="0" w:line="240" w:lineRule="auto"/>
    </w:pPr>
    <w:rPr>
      <w:rFonts w:eastAsia="Times New Roman"/>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CC01A5"/>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CC01A5"/>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szCs w:val="22"/>
      <w:u w:val="single"/>
      <w:bdr w:val="single" w:sz="4" w:space="0" w:color="auto" w:frame="1"/>
    </w:rPr>
  </w:style>
  <w:style w:type="paragraph" w:customStyle="1" w:styleId="Stylecites10ptNotBold">
    <w:name w:val="Style cites + 10 pt Not Bold"/>
    <w:basedOn w:val="Normal"/>
    <w:uiPriority w:val="99"/>
    <w:qFormat/>
    <w:rsid w:val="00CC01A5"/>
    <w:pPr>
      <w:spacing w:after="0" w:line="240" w:lineRule="auto"/>
    </w:pPr>
    <w:rPr>
      <w:rFonts w:eastAsia="SimSun"/>
      <w:lang w:eastAsia="zh-CN"/>
    </w:rPr>
  </w:style>
  <w:style w:type="character" w:customStyle="1" w:styleId="BlockHeadingsChar">
    <w:name w:val="Block Headings Char"/>
    <w:link w:val="BlockHeadings"/>
    <w:locked/>
    <w:rsid w:val="00CC01A5"/>
    <w:rPr>
      <w:rFonts w:ascii="Calibri" w:eastAsia="Times New Roman" w:hAnsi="Calibri" w:cs="Calibri"/>
      <w:b/>
      <w:sz w:val="16"/>
      <w:szCs w:val="20"/>
    </w:rPr>
  </w:style>
  <w:style w:type="paragraph" w:customStyle="1" w:styleId="BlockHeadings">
    <w:name w:val="Block Headings"/>
    <w:basedOn w:val="Normal"/>
    <w:link w:val="BlockHeadingsChar"/>
    <w:qFormat/>
    <w:rsid w:val="00CC01A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CC01A5"/>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CC01A5"/>
    <w:pPr>
      <w:spacing w:after="0" w:line="240" w:lineRule="auto"/>
    </w:pPr>
    <w:rPr>
      <w:rFonts w:eastAsia="Calibri"/>
      <w:b/>
      <w:color w:val="000000"/>
      <w:sz w:val="28"/>
      <w:szCs w:val="22"/>
      <w:u w:val="thick" w:color="000000"/>
    </w:rPr>
  </w:style>
  <w:style w:type="paragraph" w:customStyle="1" w:styleId="Normal10">
    <w:name w:val="Normal1"/>
    <w:basedOn w:val="Normal"/>
    <w:qFormat/>
    <w:rsid w:val="00CC01A5"/>
    <w:pPr>
      <w:spacing w:after="0" w:line="240" w:lineRule="auto"/>
    </w:pPr>
    <w:rPr>
      <w:rFonts w:eastAsia="Calibri"/>
    </w:rPr>
  </w:style>
  <w:style w:type="character" w:customStyle="1" w:styleId="Irrelevant6fontChar">
    <w:name w:val="Irrelevant (6 font) Char"/>
    <w:basedOn w:val="DefaultParagraphFont"/>
    <w:link w:val="Irrelevant6font"/>
    <w:locked/>
    <w:rsid w:val="00CC01A5"/>
    <w:rPr>
      <w:rFonts w:ascii="Calibri" w:eastAsia="Calibri" w:hAnsi="Calibri" w:cs="Calibri"/>
      <w:sz w:val="12"/>
      <w:szCs w:val="12"/>
    </w:rPr>
  </w:style>
  <w:style w:type="paragraph" w:customStyle="1" w:styleId="Irrelevant6font">
    <w:name w:val="Irrelevant (6 font)"/>
    <w:basedOn w:val="Normal"/>
    <w:link w:val="Irrelevant6fontChar"/>
    <w:qFormat/>
    <w:rsid w:val="00CC01A5"/>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CC01A5"/>
    <w:rPr>
      <w:rFonts w:ascii="Georgia" w:eastAsia="Times New Roman" w:hAnsi="Georgia"/>
      <w:sz w:val="12"/>
    </w:rPr>
  </w:style>
  <w:style w:type="paragraph" w:customStyle="1" w:styleId="CardsFont6pt">
    <w:name w:val="Cards + Font: 6 pt"/>
    <w:basedOn w:val="Cards"/>
    <w:link w:val="CardsFont6ptChar1"/>
    <w:autoRedefine/>
    <w:qFormat/>
    <w:rsid w:val="00CC01A5"/>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CC01A5"/>
    <w:pPr>
      <w:spacing w:after="0" w:line="240" w:lineRule="auto"/>
    </w:pPr>
    <w:rPr>
      <w:rFonts w:eastAsia="Calibri"/>
      <w:szCs w:val="20"/>
    </w:rPr>
  </w:style>
  <w:style w:type="paragraph" w:customStyle="1" w:styleId="rdheadline">
    <w:name w:val="rdheadline"/>
    <w:basedOn w:val="Normal"/>
    <w:uiPriority w:val="99"/>
    <w:qFormat/>
    <w:rsid w:val="00CC01A5"/>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CC01A5"/>
    <w:pPr>
      <w:spacing w:after="100" w:afterAutospacing="1" w:line="240" w:lineRule="auto"/>
    </w:pPr>
    <w:rPr>
      <w:rFonts w:ascii="Verdana" w:eastAsia="Calibri" w:hAnsi="Verdana"/>
      <w:szCs w:val="20"/>
    </w:rPr>
  </w:style>
  <w:style w:type="character" w:customStyle="1" w:styleId="Heading2Char0">
    <w:name w:val="Heading2 Char"/>
    <w:link w:val="Heading20"/>
    <w:locked/>
    <w:rsid w:val="00CC01A5"/>
    <w:rPr>
      <w:rFonts w:ascii="Calibri" w:eastAsia="Times New Roman" w:hAnsi="Calibri" w:cs="Calibri"/>
      <w:b/>
      <w:caps/>
      <w:sz w:val="16"/>
      <w:szCs w:val="22"/>
    </w:rPr>
  </w:style>
  <w:style w:type="paragraph" w:customStyle="1" w:styleId="Heading20">
    <w:name w:val="Heading2"/>
    <w:basedOn w:val="Normal"/>
    <w:link w:val="Heading2Char0"/>
    <w:qFormat/>
    <w:rsid w:val="00CC01A5"/>
    <w:pPr>
      <w:spacing w:after="0" w:line="240" w:lineRule="auto"/>
      <w:jc w:val="center"/>
    </w:pPr>
    <w:rPr>
      <w:rFonts w:eastAsia="Times New Roman"/>
      <w:b/>
      <w:caps/>
      <w:sz w:val="16"/>
      <w:szCs w:val="22"/>
    </w:rPr>
  </w:style>
  <w:style w:type="character" w:customStyle="1" w:styleId="Header2Char">
    <w:name w:val="Header2 Char"/>
    <w:link w:val="Header2"/>
    <w:locked/>
    <w:rsid w:val="00CC01A5"/>
    <w:rPr>
      <w:rFonts w:ascii="Calibri" w:eastAsia="Times New Roman" w:hAnsi="Calibri" w:cs="Calibri"/>
      <w:b/>
      <w:caps/>
      <w:sz w:val="16"/>
      <w:szCs w:val="22"/>
    </w:rPr>
  </w:style>
  <w:style w:type="paragraph" w:customStyle="1" w:styleId="Header2">
    <w:name w:val="Header2"/>
    <w:basedOn w:val="Heading20"/>
    <w:link w:val="Header2Char"/>
    <w:qFormat/>
    <w:rsid w:val="00CC01A5"/>
  </w:style>
  <w:style w:type="character" w:customStyle="1" w:styleId="UnderlinedcardChar">
    <w:name w:val="Underlined card Char"/>
    <w:link w:val="Underlinedcard"/>
    <w:locked/>
    <w:rsid w:val="00CC01A5"/>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CC01A5"/>
    <w:pPr>
      <w:autoSpaceDE w:val="0"/>
      <w:autoSpaceDN w:val="0"/>
      <w:adjustRightInd w:val="0"/>
      <w:spacing w:after="0" w:line="240" w:lineRule="auto"/>
      <w:ind w:left="432" w:right="432"/>
      <w:jc w:val="both"/>
    </w:pPr>
    <w:rPr>
      <w:rFonts w:eastAsia="Times New Roman"/>
      <w:sz w:val="16"/>
      <w:szCs w:val="22"/>
      <w:u w:val="thick"/>
    </w:rPr>
  </w:style>
  <w:style w:type="character" w:customStyle="1" w:styleId="StyleHeading212ptChar">
    <w:name w:val="Style Heading2 + 12 pt Char"/>
    <w:link w:val="StyleHeading212pt"/>
    <w:locked/>
    <w:rsid w:val="00CC01A5"/>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CC01A5"/>
    <w:rPr>
      <w:bCs/>
    </w:rPr>
  </w:style>
  <w:style w:type="character" w:customStyle="1" w:styleId="Heading212ptChar">
    <w:name w:val="Heading2 + 12 pt Char"/>
    <w:link w:val="Heading212pt"/>
    <w:locked/>
    <w:rsid w:val="00CC01A5"/>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CC01A5"/>
  </w:style>
  <w:style w:type="paragraph" w:customStyle="1" w:styleId="StyleHeading110pt">
    <w:name w:val="Style Heading 1 + 10 pt"/>
    <w:basedOn w:val="Heading1"/>
    <w:qFormat/>
    <w:rsid w:val="00CC01A5"/>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CC01A5"/>
  </w:style>
  <w:style w:type="paragraph" w:customStyle="1" w:styleId="StyleUnderliningTimesNewRomanBoldNounderlineKernat16">
    <w:name w:val="Style Underlining + Times New Roman Bold No underline Kern at 16..."/>
    <w:basedOn w:val="Normal"/>
    <w:qFormat/>
    <w:rsid w:val="00CC01A5"/>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CC01A5"/>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CC01A5"/>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CC01A5"/>
    <w:pPr>
      <w:spacing w:after="0" w:line="240" w:lineRule="auto"/>
      <w:ind w:left="1728" w:right="1728"/>
    </w:pPr>
    <w:rPr>
      <w:rFonts w:eastAsia="Calibri"/>
      <w:sz w:val="18"/>
      <w:u w:val="single"/>
    </w:rPr>
  </w:style>
  <w:style w:type="paragraph" w:customStyle="1" w:styleId="medium-normal">
    <w:name w:val="medium-normal"/>
    <w:basedOn w:val="Normal"/>
    <w:qFormat/>
    <w:rsid w:val="00CC01A5"/>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CC01A5"/>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CC01A5"/>
    <w:rPr>
      <w:rFonts w:ascii="Calibri" w:eastAsia="Times New Roman" w:hAnsi="Calibri" w:cs="Calibri"/>
      <w:sz w:val="12"/>
    </w:rPr>
  </w:style>
  <w:style w:type="paragraph" w:customStyle="1" w:styleId="CardsFont6ptChar">
    <w:name w:val="Cards + Font: 6 pt Char"/>
    <w:basedOn w:val="CardsChar2"/>
    <w:link w:val="CardsFont6ptCharChar"/>
    <w:qFormat/>
    <w:rsid w:val="00CC01A5"/>
    <w:rPr>
      <w:rFonts w:eastAsia="Times New Roman"/>
      <w:sz w:val="12"/>
      <w:szCs w:val="24"/>
    </w:rPr>
  </w:style>
  <w:style w:type="character" w:customStyle="1" w:styleId="CitesCharCharChar">
    <w:name w:val="Cites Char Char Char"/>
    <w:link w:val="CitesCharChar"/>
    <w:locked/>
    <w:rsid w:val="00CC01A5"/>
    <w:rPr>
      <w:rFonts w:ascii="Calibri" w:eastAsia="Times New Roman" w:hAnsi="Calibri" w:cs="Calibri"/>
      <w:b/>
      <w:bCs/>
      <w:sz w:val="16"/>
      <w:szCs w:val="22"/>
    </w:rPr>
  </w:style>
  <w:style w:type="paragraph" w:customStyle="1" w:styleId="CitesCharChar">
    <w:name w:val="Cites Char Char"/>
    <w:basedOn w:val="Normal"/>
    <w:link w:val="CitesCharCharChar"/>
    <w:qFormat/>
    <w:rsid w:val="00CC01A5"/>
    <w:pPr>
      <w:autoSpaceDE w:val="0"/>
      <w:autoSpaceDN w:val="0"/>
      <w:adjustRightInd w:val="0"/>
      <w:spacing w:after="0" w:line="240" w:lineRule="auto"/>
      <w:jc w:val="both"/>
      <w:outlineLvl w:val="2"/>
    </w:pPr>
    <w:rPr>
      <w:rFonts w:eastAsia="Times New Roman"/>
      <w:b/>
      <w:bCs/>
      <w:sz w:val="16"/>
      <w:szCs w:val="22"/>
    </w:rPr>
  </w:style>
  <w:style w:type="paragraph" w:customStyle="1" w:styleId="TagsCharChar">
    <w:name w:val="Tags Char Char"/>
    <w:basedOn w:val="Normal"/>
    <w:uiPriority w:val="99"/>
    <w:qFormat/>
    <w:rsid w:val="00CC01A5"/>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CC01A5"/>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CC01A5"/>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CC01A5"/>
    <w:pPr>
      <w:spacing w:after="0" w:line="240" w:lineRule="auto"/>
      <w:ind w:left="1728" w:right="1728"/>
    </w:pPr>
    <w:rPr>
      <w:rFonts w:eastAsia="Times New Roman"/>
      <w:sz w:val="18"/>
      <w:szCs w:val="22"/>
    </w:rPr>
  </w:style>
  <w:style w:type="paragraph" w:customStyle="1" w:styleId="CardTextCharChar">
    <w:name w:val="Card Text Char Char"/>
    <w:basedOn w:val="Normal"/>
    <w:qFormat/>
    <w:rsid w:val="00CC01A5"/>
    <w:pPr>
      <w:spacing w:after="0" w:line="240" w:lineRule="auto"/>
      <w:ind w:left="1728" w:right="1728"/>
    </w:pPr>
    <w:rPr>
      <w:rFonts w:eastAsia="Calibri"/>
      <w:sz w:val="18"/>
    </w:rPr>
  </w:style>
  <w:style w:type="paragraph" w:customStyle="1" w:styleId="boldciteChar">
    <w:name w:val="bold cite Char"/>
    <w:basedOn w:val="Heading1"/>
    <w:uiPriority w:val="99"/>
    <w:qFormat/>
    <w:rsid w:val="00CC01A5"/>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CC01A5"/>
    <w:pPr>
      <w:spacing w:after="0" w:line="240" w:lineRule="auto"/>
    </w:pPr>
    <w:rPr>
      <w:rFonts w:eastAsia="Calibri"/>
      <w:szCs w:val="20"/>
    </w:rPr>
  </w:style>
  <w:style w:type="paragraph" w:customStyle="1" w:styleId="CardCites">
    <w:name w:val="Card Cites"/>
    <w:basedOn w:val="Normal"/>
    <w:next w:val="Normal"/>
    <w:qFormat/>
    <w:rsid w:val="00CC01A5"/>
    <w:pPr>
      <w:spacing w:after="0" w:line="240" w:lineRule="auto"/>
    </w:pPr>
    <w:rPr>
      <w:rFonts w:eastAsia="Calibri"/>
      <w:b/>
    </w:rPr>
  </w:style>
  <w:style w:type="paragraph" w:customStyle="1" w:styleId="textmargin">
    <w:name w:val="textmargin"/>
    <w:basedOn w:val="Normal"/>
    <w:uiPriority w:val="99"/>
    <w:qFormat/>
    <w:rsid w:val="00CC01A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CC01A5"/>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CC01A5"/>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CC01A5"/>
    <w:pPr>
      <w:spacing w:after="0" w:line="240" w:lineRule="auto"/>
    </w:pPr>
    <w:rPr>
      <w:rFonts w:ascii="Verdana" w:eastAsia="Calibri" w:hAnsi="Verdana"/>
      <w:szCs w:val="20"/>
    </w:rPr>
  </w:style>
  <w:style w:type="paragraph" w:customStyle="1" w:styleId="correctindex">
    <w:name w:val="correct index"/>
    <w:basedOn w:val="Normal"/>
    <w:uiPriority w:val="99"/>
    <w:qFormat/>
    <w:rsid w:val="00CC01A5"/>
    <w:pPr>
      <w:spacing w:after="0" w:line="240" w:lineRule="auto"/>
    </w:pPr>
    <w:rPr>
      <w:rFonts w:ascii="Arial Narrow" w:eastAsia="Calibri" w:hAnsi="Arial Narrow"/>
      <w:color w:val="000000"/>
    </w:rPr>
  </w:style>
  <w:style w:type="paragraph" w:customStyle="1" w:styleId="bc2">
    <w:name w:val="bc_2"/>
    <w:basedOn w:val="Normal"/>
    <w:uiPriority w:val="99"/>
    <w:qFormat/>
    <w:rsid w:val="00CC01A5"/>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CC01A5"/>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CC01A5"/>
    <w:pPr>
      <w:spacing w:after="0" w:line="240" w:lineRule="auto"/>
    </w:pPr>
    <w:rPr>
      <w:rFonts w:ascii="Verdana" w:eastAsia="Calibri" w:hAnsi="Verdana"/>
      <w:szCs w:val="20"/>
    </w:rPr>
  </w:style>
  <w:style w:type="paragraph" w:customStyle="1" w:styleId="quote2">
    <w:name w:val="quote2"/>
    <w:basedOn w:val="Normal"/>
    <w:uiPriority w:val="99"/>
    <w:qFormat/>
    <w:rsid w:val="00CC01A5"/>
    <w:pPr>
      <w:spacing w:after="0" w:line="240" w:lineRule="auto"/>
    </w:pPr>
    <w:rPr>
      <w:rFonts w:ascii="Verdana" w:eastAsia="Calibri" w:hAnsi="Verdana"/>
      <w:szCs w:val="20"/>
    </w:rPr>
  </w:style>
  <w:style w:type="paragraph" w:customStyle="1" w:styleId="BlockTitle1">
    <w:name w:val="Block Title #1"/>
    <w:basedOn w:val="Heading1"/>
    <w:qFormat/>
    <w:rsid w:val="00CC01A5"/>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CC01A5"/>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CC01A5"/>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CC01A5"/>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CC01A5"/>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CC01A5"/>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CC01A5"/>
    <w:pPr>
      <w:spacing w:after="0" w:line="240" w:lineRule="auto"/>
    </w:pPr>
    <w:rPr>
      <w:rFonts w:ascii="Arial Narrow" w:eastAsia="Times New Roman" w:hAnsi="Arial Narrow"/>
      <w:sz w:val="18"/>
    </w:rPr>
  </w:style>
  <w:style w:type="character" w:customStyle="1" w:styleId="TagCiteChar0">
    <w:name w:val="Tag/Cite Char"/>
    <w:link w:val="TagCite2"/>
    <w:locked/>
    <w:rsid w:val="00CC01A5"/>
    <w:rPr>
      <w:rFonts w:ascii="Arial Narrow" w:eastAsia="Times New Roman" w:hAnsi="Arial Narrow" w:cs="Calibri"/>
      <w:b/>
      <w:sz w:val="16"/>
      <w:szCs w:val="22"/>
    </w:rPr>
  </w:style>
  <w:style w:type="paragraph" w:customStyle="1" w:styleId="TagCite2">
    <w:name w:val="Tag/Cite"/>
    <w:basedOn w:val="Normal"/>
    <w:next w:val="Normal"/>
    <w:link w:val="TagCiteChar0"/>
    <w:qFormat/>
    <w:rsid w:val="00CC01A5"/>
    <w:pPr>
      <w:spacing w:after="0" w:line="240" w:lineRule="auto"/>
    </w:pPr>
    <w:rPr>
      <w:rFonts w:ascii="Arial Narrow" w:eastAsia="Times New Roman" w:hAnsi="Arial Narrow"/>
      <w:b/>
      <w:sz w:val="16"/>
      <w:szCs w:val="22"/>
    </w:rPr>
  </w:style>
  <w:style w:type="character" w:customStyle="1" w:styleId="F4Char">
    <w:name w:val="F4 Char"/>
    <w:link w:val="F4"/>
    <w:locked/>
    <w:rsid w:val="00CC01A5"/>
    <w:rPr>
      <w:rFonts w:ascii="Arial Narrow" w:eastAsia="Times New Roman" w:hAnsi="Arial Narrow" w:cs="Calibri"/>
      <w:sz w:val="16"/>
      <w:szCs w:val="20"/>
      <w:u w:val="single"/>
    </w:rPr>
  </w:style>
  <w:style w:type="paragraph" w:customStyle="1" w:styleId="F4">
    <w:name w:val="F4"/>
    <w:basedOn w:val="Normal"/>
    <w:link w:val="F4Char"/>
    <w:qFormat/>
    <w:rsid w:val="00CC01A5"/>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CC01A5"/>
    <w:rPr>
      <w:rFonts w:ascii="Arial Narrow" w:eastAsia="Times New Roman" w:hAnsi="Arial Narrow" w:cs="Calibri"/>
      <w:sz w:val="16"/>
      <w:szCs w:val="20"/>
    </w:rPr>
  </w:style>
  <w:style w:type="paragraph" w:customStyle="1" w:styleId="StyleCARD">
    <w:name w:val="Style CARD +"/>
    <w:basedOn w:val="Normal"/>
    <w:link w:val="StyleCARDChar"/>
    <w:qFormat/>
    <w:rsid w:val="00CC01A5"/>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CC01A5"/>
    <w:pPr>
      <w:spacing w:after="0" w:line="240" w:lineRule="auto"/>
    </w:pPr>
    <w:rPr>
      <w:b/>
    </w:rPr>
  </w:style>
  <w:style w:type="character" w:customStyle="1" w:styleId="tagCharCharChar">
    <w:name w:val="tag Char Char Char"/>
    <w:link w:val="tagCharChar"/>
    <w:locked/>
    <w:rsid w:val="00CC01A5"/>
    <w:rPr>
      <w:rFonts w:ascii="Calibri" w:eastAsia="Times New Roman" w:hAnsi="Calibri" w:cs="Calibri"/>
      <w:b/>
      <w:sz w:val="16"/>
      <w:szCs w:val="20"/>
    </w:rPr>
  </w:style>
  <w:style w:type="paragraph" w:customStyle="1" w:styleId="tagCharChar">
    <w:name w:val="tag Char Char"/>
    <w:basedOn w:val="Normal"/>
    <w:link w:val="tagCharCharChar"/>
    <w:qFormat/>
    <w:rsid w:val="00CC01A5"/>
    <w:pPr>
      <w:spacing w:after="0" w:line="240" w:lineRule="auto"/>
    </w:pPr>
    <w:rPr>
      <w:rFonts w:eastAsia="Times New Roman"/>
      <w:b/>
      <w:sz w:val="16"/>
      <w:szCs w:val="20"/>
    </w:rPr>
  </w:style>
  <w:style w:type="paragraph" w:customStyle="1" w:styleId="issuedetails">
    <w:name w:val="issue_details"/>
    <w:basedOn w:val="Normal"/>
    <w:uiPriority w:val="99"/>
    <w:qFormat/>
    <w:rsid w:val="00CC01A5"/>
    <w:pPr>
      <w:spacing w:before="100" w:beforeAutospacing="1" w:after="100" w:afterAutospacing="1" w:line="240" w:lineRule="auto"/>
    </w:pPr>
    <w:rPr>
      <w:rFonts w:eastAsia="Times New Roman"/>
    </w:rPr>
  </w:style>
  <w:style w:type="paragraph" w:customStyle="1" w:styleId="TxBrp2">
    <w:name w:val="TxBr_p2"/>
    <w:basedOn w:val="Normal"/>
    <w:qFormat/>
    <w:rsid w:val="00CC01A5"/>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CC01A5"/>
    <w:pPr>
      <w:spacing w:after="0" w:line="240" w:lineRule="auto"/>
    </w:pPr>
    <w:rPr>
      <w:rFonts w:eastAsia="Times New Roman"/>
      <w:color w:val="000000"/>
      <w:szCs w:val="20"/>
    </w:rPr>
  </w:style>
  <w:style w:type="paragraph" w:customStyle="1" w:styleId="bodycopyindent">
    <w:name w:val="bodycopyindent"/>
    <w:basedOn w:val="Normal"/>
    <w:uiPriority w:val="99"/>
    <w:qFormat/>
    <w:rsid w:val="00CC01A5"/>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CC01A5"/>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CC01A5"/>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CC01A5"/>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CC01A5"/>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CC01A5"/>
    <w:rPr>
      <w:rFonts w:ascii="Arial Narrow" w:eastAsia="Times New Roman" w:hAnsi="Arial Narrow"/>
      <w:sz w:val="22"/>
      <w:u w:val="single"/>
    </w:rPr>
  </w:style>
  <w:style w:type="paragraph" w:customStyle="1" w:styleId="StyleUnderlineChar11pt">
    <w:name w:val="Style Underline Char + 11 pt"/>
    <w:link w:val="StyleUnderlineChar11ptChar"/>
    <w:qFormat/>
    <w:rsid w:val="00CC01A5"/>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CC01A5"/>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CC01A5"/>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CC01A5"/>
    <w:pPr>
      <w:spacing w:before="100" w:beforeAutospacing="1" w:after="100" w:afterAutospacing="1" w:line="240" w:lineRule="auto"/>
    </w:pPr>
    <w:rPr>
      <w:rFonts w:eastAsia="Times New Roman"/>
    </w:rPr>
  </w:style>
  <w:style w:type="paragraph" w:customStyle="1" w:styleId="text1">
    <w:name w:val="text1"/>
    <w:basedOn w:val="Normal"/>
    <w:autoRedefine/>
    <w:qFormat/>
    <w:rsid w:val="00CC01A5"/>
    <w:pPr>
      <w:spacing w:after="0" w:line="240" w:lineRule="auto"/>
    </w:pPr>
    <w:rPr>
      <w:rFonts w:eastAsia="Times New Roman"/>
      <w:szCs w:val="20"/>
    </w:rPr>
  </w:style>
  <w:style w:type="character" w:customStyle="1" w:styleId="Style6Char">
    <w:name w:val="Style6 Char"/>
    <w:basedOn w:val="DefaultParagraphFont"/>
    <w:link w:val="Style6"/>
    <w:locked/>
    <w:rsid w:val="00CC01A5"/>
    <w:rPr>
      <w:rFonts w:ascii="Calibri" w:eastAsiaTheme="minorHAnsi" w:hAnsi="Calibri" w:cs="Calibri"/>
      <w:b/>
      <w:sz w:val="16"/>
      <w:szCs w:val="22"/>
    </w:rPr>
  </w:style>
  <w:style w:type="paragraph" w:customStyle="1" w:styleId="Style6">
    <w:name w:val="Style6"/>
    <w:basedOn w:val="Normal"/>
    <w:link w:val="Style6Char"/>
    <w:autoRedefine/>
    <w:qFormat/>
    <w:rsid w:val="00CC01A5"/>
    <w:pPr>
      <w:spacing w:after="0" w:line="240" w:lineRule="auto"/>
    </w:pPr>
    <w:rPr>
      <w:rFonts w:eastAsiaTheme="minorHAnsi"/>
      <w:b/>
      <w:sz w:val="16"/>
      <w:szCs w:val="22"/>
    </w:rPr>
  </w:style>
  <w:style w:type="character" w:customStyle="1" w:styleId="Style11Char">
    <w:name w:val="Style11 Char"/>
    <w:basedOn w:val="DefaultParagraphFont"/>
    <w:link w:val="Style11"/>
    <w:locked/>
    <w:rsid w:val="00CC01A5"/>
    <w:rPr>
      <w:rFonts w:ascii="Calibri" w:eastAsia="Times New Roman" w:hAnsi="Calibri" w:cs="Calibri"/>
      <w:b/>
      <w:sz w:val="16"/>
      <w:szCs w:val="20"/>
      <w:u w:val="thick"/>
    </w:rPr>
  </w:style>
  <w:style w:type="paragraph" w:customStyle="1" w:styleId="Style11">
    <w:name w:val="Style11"/>
    <w:basedOn w:val="Normal"/>
    <w:link w:val="Style11Char"/>
    <w:qFormat/>
    <w:rsid w:val="00CC01A5"/>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CC01A5"/>
    <w:rPr>
      <w:rFonts w:ascii="Calibri" w:eastAsia="Times New Roman" w:hAnsi="Calibri" w:cs="Calibri"/>
      <w:b/>
      <w:sz w:val="16"/>
      <w:szCs w:val="22"/>
      <w:u w:val="thick"/>
    </w:rPr>
  </w:style>
  <w:style w:type="paragraph" w:customStyle="1" w:styleId="Style12">
    <w:name w:val="Style12"/>
    <w:basedOn w:val="Normal"/>
    <w:link w:val="Style12Char"/>
    <w:qFormat/>
    <w:rsid w:val="00CC01A5"/>
    <w:pPr>
      <w:spacing w:after="0" w:line="240" w:lineRule="auto"/>
    </w:pPr>
    <w:rPr>
      <w:rFonts w:eastAsia="Times New Roman"/>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CC01A5"/>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CC01A5"/>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CC01A5"/>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CC01A5"/>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CC01A5"/>
    <w:pPr>
      <w:spacing w:after="0" w:line="240" w:lineRule="auto"/>
      <w:ind w:left="288" w:right="288"/>
    </w:pPr>
  </w:style>
  <w:style w:type="character" w:customStyle="1" w:styleId="MinimizedTextChar">
    <w:name w:val="Minimized Text Char"/>
    <w:link w:val="MinimizedText"/>
    <w:locked/>
    <w:rsid w:val="00CC01A5"/>
    <w:rPr>
      <w:rFonts w:ascii="Cambria" w:eastAsiaTheme="minorHAnsi" w:hAnsi="Cambria"/>
      <w:sz w:val="16"/>
      <w:szCs w:val="22"/>
    </w:rPr>
  </w:style>
  <w:style w:type="paragraph" w:customStyle="1" w:styleId="MinimizedText">
    <w:name w:val="Minimized Text"/>
    <w:link w:val="MinimizedTextChar"/>
    <w:qFormat/>
    <w:rsid w:val="00CC01A5"/>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CC01A5"/>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CC01A5"/>
    <w:rPr>
      <w:sz w:val="20"/>
    </w:rPr>
  </w:style>
  <w:style w:type="character" w:customStyle="1" w:styleId="Debate-EmphasizedText-F5Char">
    <w:name w:val="Debate- Emphasized Text- F5 Char"/>
    <w:link w:val="Debate-EmphasizedText-F5"/>
    <w:locked/>
    <w:rsid w:val="00CC01A5"/>
    <w:rPr>
      <w:rFonts w:ascii="Georgia" w:hAnsi="Georgia" w:cs="Verdana"/>
      <w:u w:val="single"/>
    </w:rPr>
  </w:style>
  <w:style w:type="paragraph" w:customStyle="1" w:styleId="Debate-EmphasizedText-F5">
    <w:name w:val="Debate- Emphasized Text- F5"/>
    <w:basedOn w:val="Normal"/>
    <w:link w:val="Debate-EmphasizedText-F5Char"/>
    <w:qFormat/>
    <w:rsid w:val="00CC01A5"/>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CC01A5"/>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CC01A5"/>
    <w:pPr>
      <w:spacing w:after="200" w:line="240" w:lineRule="auto"/>
      <w:contextualSpacing/>
    </w:pPr>
    <w:rPr>
      <w:rFonts w:ascii="Georgia" w:hAnsi="Georgia" w:cs="Verdana"/>
      <w:sz w:val="24"/>
      <w:u w:val="single"/>
    </w:rPr>
  </w:style>
  <w:style w:type="character" w:customStyle="1" w:styleId="CardT1Char">
    <w:name w:val="CardT1 Char"/>
    <w:link w:val="CardT1"/>
    <w:locked/>
    <w:rsid w:val="00CC01A5"/>
    <w:rPr>
      <w:rFonts w:ascii="Calibri" w:eastAsia="Calibri" w:hAnsi="Calibri" w:cs="Calibri"/>
      <w:kern w:val="2"/>
      <w:sz w:val="14"/>
      <w:szCs w:val="14"/>
      <w:lang w:eastAsia="zh-TW"/>
    </w:rPr>
  </w:style>
  <w:style w:type="paragraph" w:customStyle="1" w:styleId="CardT1">
    <w:name w:val="CardT1"/>
    <w:basedOn w:val="Normal"/>
    <w:link w:val="CardT1Char"/>
    <w:qFormat/>
    <w:rsid w:val="00CC01A5"/>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CC01A5"/>
    <w:rPr>
      <w:rFonts w:ascii="Calibri" w:eastAsia="Times New Roman" w:hAnsi="Calibri" w:cs="Calibri"/>
      <w:sz w:val="16"/>
      <w:szCs w:val="20"/>
    </w:rPr>
  </w:style>
  <w:style w:type="paragraph" w:customStyle="1" w:styleId="CardText3">
    <w:name w:val="CardText"/>
    <w:basedOn w:val="Normal"/>
    <w:next w:val="Normal"/>
    <w:link w:val="CardTextChar1"/>
    <w:qFormat/>
    <w:rsid w:val="00CC01A5"/>
    <w:pPr>
      <w:spacing w:after="0" w:line="240" w:lineRule="auto"/>
      <w:ind w:left="288" w:right="288"/>
    </w:pPr>
    <w:rPr>
      <w:rFonts w:eastAsia="Times New Roman"/>
      <w:sz w:val="16"/>
      <w:szCs w:val="20"/>
    </w:rPr>
  </w:style>
  <w:style w:type="character" w:customStyle="1" w:styleId="TaglineChar">
    <w:name w:val="Tagline Char"/>
    <w:link w:val="Tagline0"/>
    <w:locked/>
    <w:rsid w:val="00CC01A5"/>
    <w:rPr>
      <w:rFonts w:ascii="Calibri" w:eastAsiaTheme="minorHAnsi" w:hAnsi="Calibri" w:cs="Calibri"/>
      <w:b/>
      <w:sz w:val="26"/>
      <w:szCs w:val="22"/>
    </w:rPr>
  </w:style>
  <w:style w:type="paragraph" w:customStyle="1" w:styleId="Tagline0">
    <w:name w:val="Tagline"/>
    <w:basedOn w:val="Normal"/>
    <w:link w:val="TaglineChar"/>
    <w:qFormat/>
    <w:rsid w:val="00CC01A5"/>
    <w:pPr>
      <w:spacing w:after="0" w:line="254" w:lineRule="auto"/>
    </w:pPr>
    <w:rPr>
      <w:rFonts w:eastAsiaTheme="minorHAnsi"/>
      <w:b/>
      <w:sz w:val="26"/>
      <w:szCs w:val="22"/>
    </w:rPr>
  </w:style>
  <w:style w:type="paragraph" w:customStyle="1" w:styleId="bodytext0">
    <w:name w:val="bodytext"/>
    <w:basedOn w:val="Normal"/>
    <w:qFormat/>
    <w:rsid w:val="00CC01A5"/>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CC01A5"/>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CC01A5"/>
    <w:pPr>
      <w:spacing w:line="181" w:lineRule="atLeast"/>
    </w:pPr>
    <w:rPr>
      <w:rFonts w:ascii="Sabon LT Std" w:eastAsia="MS Mincho" w:hAnsi="Sabon LT Std"/>
      <w:color w:val="auto"/>
      <w:sz w:val="22"/>
    </w:rPr>
  </w:style>
  <w:style w:type="paragraph" w:customStyle="1" w:styleId="Pa15">
    <w:name w:val="Pa15"/>
    <w:basedOn w:val="Default"/>
    <w:next w:val="Default"/>
    <w:qFormat/>
    <w:rsid w:val="00CC01A5"/>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CC01A5"/>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CC01A5"/>
    <w:rPr>
      <w:rFonts w:ascii="Calibri" w:eastAsia="Times New Roman" w:hAnsi="Calibri" w:cs="Calibri"/>
      <w:b/>
      <w:kern w:val="32"/>
      <w:sz w:val="32"/>
      <w:szCs w:val="20"/>
    </w:rPr>
  </w:style>
  <w:style w:type="paragraph" w:customStyle="1" w:styleId="HeadingsBase">
    <w:name w:val="Headings Base"/>
    <w:basedOn w:val="Normal"/>
    <w:link w:val="HeadingsBaseChar"/>
    <w:qFormat/>
    <w:rsid w:val="00CC01A5"/>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CC01A5"/>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CC01A5"/>
  </w:style>
  <w:style w:type="paragraph" w:customStyle="1" w:styleId="SchoolWorksCited">
    <w:name w:val="School Works Cited"/>
    <w:basedOn w:val="SchoolPaper"/>
    <w:qFormat/>
    <w:rsid w:val="00CC01A5"/>
  </w:style>
  <w:style w:type="paragraph" w:customStyle="1" w:styleId="BlockQuote">
    <w:name w:val="Block Quote"/>
    <w:basedOn w:val="Normal"/>
    <w:qFormat/>
    <w:rsid w:val="00CC01A5"/>
    <w:pPr>
      <w:spacing w:after="0" w:line="240" w:lineRule="auto"/>
      <w:ind w:left="720" w:right="720"/>
    </w:pPr>
    <w:rPr>
      <w:rFonts w:eastAsia="Times New Roman"/>
      <w:kern w:val="32"/>
      <w:szCs w:val="20"/>
    </w:rPr>
  </w:style>
  <w:style w:type="paragraph" w:customStyle="1" w:styleId="PaperBody">
    <w:name w:val="Paper Body"/>
    <w:basedOn w:val="Normal"/>
    <w:qFormat/>
    <w:rsid w:val="00CC01A5"/>
    <w:pPr>
      <w:spacing w:after="0" w:line="480" w:lineRule="auto"/>
      <w:ind w:firstLine="720"/>
    </w:pPr>
    <w:rPr>
      <w:rFonts w:eastAsia="Times New Roman"/>
      <w:kern w:val="32"/>
    </w:rPr>
  </w:style>
  <w:style w:type="paragraph" w:customStyle="1" w:styleId="PaperCitation">
    <w:name w:val="Paper Citation"/>
    <w:basedOn w:val="Normal"/>
    <w:qFormat/>
    <w:rsid w:val="00CC01A5"/>
    <w:pPr>
      <w:spacing w:after="0" w:line="480" w:lineRule="auto"/>
      <w:ind w:left="720" w:hanging="720"/>
    </w:pPr>
    <w:rPr>
      <w:rFonts w:eastAsia="Times New Roman"/>
      <w:kern w:val="32"/>
      <w:szCs w:val="20"/>
    </w:rPr>
  </w:style>
  <w:style w:type="paragraph" w:customStyle="1" w:styleId="WW-Default">
    <w:name w:val="WW-Default"/>
    <w:qFormat/>
    <w:rsid w:val="00CC01A5"/>
    <w:pPr>
      <w:suppressAutoHyphens/>
    </w:pPr>
    <w:rPr>
      <w:rFonts w:ascii="Georgia" w:eastAsia="Calibri" w:hAnsi="Georgia" w:cs="Calibri"/>
      <w:sz w:val="22"/>
      <w:szCs w:val="22"/>
      <w:lang w:eastAsia="ar-SA"/>
    </w:rPr>
  </w:style>
  <w:style w:type="paragraph" w:customStyle="1" w:styleId="Standard">
    <w:name w:val="Standard"/>
    <w:qFormat/>
    <w:rsid w:val="00CC01A5"/>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CC01A5"/>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CC01A5"/>
    <w:rPr>
      <w:rFonts w:ascii="Calibri" w:eastAsia="Times New Roman" w:hAnsi="Calibri" w:cs="Calibri"/>
      <w:sz w:val="16"/>
      <w:szCs w:val="22"/>
    </w:rPr>
  </w:style>
  <w:style w:type="paragraph" w:customStyle="1" w:styleId="10ptfont">
    <w:name w:val="10pt font"/>
    <w:basedOn w:val="Normal"/>
    <w:link w:val="10ptfontChar"/>
    <w:autoRedefine/>
    <w:qFormat/>
    <w:rsid w:val="00CC01A5"/>
    <w:pPr>
      <w:spacing w:after="0" w:line="240" w:lineRule="auto"/>
    </w:pPr>
    <w:rPr>
      <w:rFonts w:eastAsia="Times New Roman"/>
      <w:sz w:val="16"/>
      <w:szCs w:val="22"/>
    </w:rPr>
  </w:style>
  <w:style w:type="paragraph" w:customStyle="1" w:styleId="Shrink8">
    <w:name w:val="Shrink8"/>
    <w:basedOn w:val="Normal"/>
    <w:qFormat/>
    <w:rsid w:val="00CC01A5"/>
    <w:pPr>
      <w:spacing w:after="0" w:line="240" w:lineRule="auto"/>
    </w:pPr>
    <w:rPr>
      <w:rFonts w:eastAsia="Cambria"/>
    </w:rPr>
  </w:style>
  <w:style w:type="paragraph" w:customStyle="1" w:styleId="western">
    <w:name w:val="western"/>
    <w:basedOn w:val="Normal"/>
    <w:qFormat/>
    <w:rsid w:val="00CC01A5"/>
    <w:pPr>
      <w:suppressAutoHyphens/>
      <w:spacing w:before="280" w:after="280" w:line="240" w:lineRule="auto"/>
    </w:pPr>
    <w:rPr>
      <w:color w:val="000000"/>
    </w:rPr>
  </w:style>
  <w:style w:type="paragraph" w:customStyle="1" w:styleId="first">
    <w:name w:val="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CC01A5"/>
    <w:pPr>
      <w:spacing w:after="0" w:line="240" w:lineRule="auto"/>
    </w:pPr>
  </w:style>
  <w:style w:type="paragraph" w:customStyle="1" w:styleId="TagsChar1Char">
    <w:name w:val="Tags Char1 Char"/>
    <w:basedOn w:val="Normal"/>
    <w:qFormat/>
    <w:rsid w:val="00CC01A5"/>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CC01A5"/>
    <w:pPr>
      <w:spacing w:after="0" w:line="240" w:lineRule="auto"/>
    </w:pPr>
  </w:style>
  <w:style w:type="paragraph" w:customStyle="1" w:styleId="Cards1">
    <w:name w:val="Cards1"/>
    <w:basedOn w:val="Normal"/>
    <w:qFormat/>
    <w:rsid w:val="00CC01A5"/>
    <w:pPr>
      <w:spacing w:after="0" w:line="240" w:lineRule="auto"/>
    </w:pPr>
  </w:style>
  <w:style w:type="paragraph" w:customStyle="1" w:styleId="CardsUnderline">
    <w:name w:val="Cards + Underline"/>
    <w:basedOn w:val="Normal"/>
    <w:next w:val="Style3"/>
    <w:qFormat/>
    <w:rsid w:val="00CC01A5"/>
    <w:pPr>
      <w:spacing w:after="0" w:line="240" w:lineRule="auto"/>
    </w:pPr>
  </w:style>
  <w:style w:type="paragraph" w:customStyle="1" w:styleId="StyleNormalWebNormalWebChar1CharNormalWebCharCharC">
    <w:name w:val="Style Normal (Web)Normal (Web) Char1 CharNormal (Web) Char Char C..."/>
    <w:basedOn w:val="Title"/>
    <w:qFormat/>
    <w:rsid w:val="00CC01A5"/>
    <w:pPr>
      <w:pBdr>
        <w:bottom w:val="none" w:sz="0" w:space="0" w:color="auto"/>
      </w:pBdr>
      <w:spacing w:after="0"/>
      <w:contextualSpacing w:val="0"/>
    </w:pPr>
    <w:rPr>
      <w:rFonts w:ascii="Georgia" w:hAnsi="Georgia"/>
      <w:bCs w:val="0"/>
      <w:u w:val="none"/>
    </w:rPr>
  </w:style>
  <w:style w:type="paragraph" w:customStyle="1" w:styleId="Reference">
    <w:name w:val="Reference"/>
    <w:qFormat/>
    <w:rsid w:val="00CC01A5"/>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CC01A5"/>
    <w:pPr>
      <w:spacing w:after="0" w:line="240" w:lineRule="auto"/>
    </w:pPr>
  </w:style>
  <w:style w:type="paragraph" w:customStyle="1" w:styleId="StyleHeading2Heading2Char2CharHeading2Char1CharCharHead">
    <w:name w:val="Style Heading 2Heading 2 Char2 CharHeading 2 Char1 Char CharHead..."/>
    <w:basedOn w:val="Heading2"/>
    <w:qFormat/>
    <w:rsid w:val="00CC01A5"/>
    <w:pPr>
      <w:spacing w:before="480" w:line="240" w:lineRule="auto"/>
    </w:pPr>
  </w:style>
  <w:style w:type="paragraph" w:customStyle="1" w:styleId="Blocktitle0">
    <w:name w:val="Block title"/>
    <w:basedOn w:val="Heading1"/>
    <w:next w:val="Debate-EmphasizedText-F5"/>
    <w:autoRedefine/>
    <w:qFormat/>
    <w:rsid w:val="00CC01A5"/>
    <w:pPr>
      <w:spacing w:before="480" w:line="240" w:lineRule="auto"/>
    </w:pPr>
  </w:style>
  <w:style w:type="paragraph" w:customStyle="1" w:styleId="BlockHeading1">
    <w:name w:val="Block Heading 1"/>
    <w:basedOn w:val="Normal"/>
    <w:qFormat/>
    <w:rsid w:val="00CC01A5"/>
    <w:pPr>
      <w:spacing w:after="0" w:line="240" w:lineRule="auto"/>
    </w:pPr>
  </w:style>
  <w:style w:type="paragraph" w:customStyle="1" w:styleId="RepeatBlockHeading">
    <w:name w:val="Repeat Block Heading"/>
    <w:basedOn w:val="Normal"/>
    <w:next w:val="Underlining"/>
    <w:qFormat/>
    <w:rsid w:val="00CC01A5"/>
    <w:pPr>
      <w:spacing w:after="0" w:line="240" w:lineRule="auto"/>
    </w:pPr>
  </w:style>
  <w:style w:type="paragraph" w:customStyle="1" w:styleId="CardTag">
    <w:name w:val="Card Tag"/>
    <w:next w:val="CardNotUnderlined"/>
    <w:qFormat/>
    <w:rsid w:val="00CC01A5"/>
    <w:pPr>
      <w:spacing w:after="200" w:line="276" w:lineRule="auto"/>
    </w:pPr>
    <w:rPr>
      <w:rFonts w:eastAsiaTheme="minorHAnsi"/>
      <w:sz w:val="22"/>
      <w:szCs w:val="22"/>
    </w:rPr>
  </w:style>
  <w:style w:type="paragraph" w:customStyle="1" w:styleId="textsmall">
    <w:name w:val="textsmall"/>
    <w:basedOn w:val="Normal"/>
    <w:next w:val="MicroText0"/>
    <w:qFormat/>
    <w:rsid w:val="00CC01A5"/>
    <w:pPr>
      <w:spacing w:after="0" w:line="240" w:lineRule="auto"/>
    </w:pPr>
  </w:style>
  <w:style w:type="paragraph" w:customStyle="1" w:styleId="SmallCite">
    <w:name w:val="Small Cite"/>
    <w:basedOn w:val="Normal"/>
    <w:next w:val="BlockHeading1"/>
    <w:qFormat/>
    <w:rsid w:val="00CC01A5"/>
    <w:pPr>
      <w:spacing w:after="0" w:line="240" w:lineRule="auto"/>
    </w:pPr>
  </w:style>
  <w:style w:type="paragraph" w:customStyle="1" w:styleId="links1">
    <w:name w:val="links1"/>
    <w:basedOn w:val="Normal"/>
    <w:qFormat/>
    <w:rsid w:val="00CC01A5"/>
    <w:pPr>
      <w:spacing w:after="0" w:line="240" w:lineRule="auto"/>
    </w:pPr>
  </w:style>
  <w:style w:type="paragraph" w:customStyle="1" w:styleId="endtext">
    <w:name w:val="endtext"/>
    <w:basedOn w:val="Normal"/>
    <w:next w:val="CardTag"/>
    <w:qFormat/>
    <w:rsid w:val="00CC01A5"/>
    <w:pPr>
      <w:spacing w:after="0" w:line="240" w:lineRule="auto"/>
    </w:pPr>
  </w:style>
  <w:style w:type="paragraph" w:customStyle="1" w:styleId="g">
    <w:name w:val="g"/>
    <w:basedOn w:val="Normal"/>
    <w:next w:val="Paste"/>
    <w:qFormat/>
    <w:rsid w:val="00CC01A5"/>
    <w:pPr>
      <w:spacing w:after="0" w:line="240" w:lineRule="auto"/>
    </w:pPr>
  </w:style>
  <w:style w:type="paragraph" w:customStyle="1" w:styleId="Repeatheader">
    <w:name w:val="Repeat header"/>
    <w:basedOn w:val="Normal"/>
    <w:next w:val="noindent"/>
    <w:autoRedefine/>
    <w:qFormat/>
    <w:rsid w:val="00CC01A5"/>
    <w:pPr>
      <w:spacing w:after="0" w:line="240" w:lineRule="auto"/>
    </w:pPr>
  </w:style>
  <w:style w:type="paragraph" w:customStyle="1" w:styleId="StyleCardNotUnderlined8pt">
    <w:name w:val="Style Card Not Underlined + 8 pt"/>
    <w:basedOn w:val="Debate-CardTextUnderlined-F3"/>
    <w:next w:val="endtext"/>
    <w:qFormat/>
    <w:rsid w:val="00CC01A5"/>
    <w:pPr>
      <w:spacing w:after="0"/>
      <w:contextualSpacing w:val="0"/>
    </w:pPr>
    <w:rPr>
      <w:rFonts w:cstheme="minorBidi"/>
      <w:u w:val="none"/>
    </w:rPr>
  </w:style>
  <w:style w:type="paragraph" w:customStyle="1" w:styleId="CardNotUnderlined3">
    <w:name w:val="Card Not Underlined 3"/>
    <w:basedOn w:val="Debate-CardTextUnderlined-F3"/>
    <w:qFormat/>
    <w:rsid w:val="00CC01A5"/>
    <w:pPr>
      <w:spacing w:after="0"/>
      <w:contextualSpacing w:val="0"/>
    </w:pPr>
    <w:rPr>
      <w:rFonts w:cstheme="minorBidi"/>
      <w:u w:val="none"/>
    </w:rPr>
  </w:style>
  <w:style w:type="paragraph" w:customStyle="1" w:styleId="CardNotUnderlinedFinal">
    <w:name w:val="Card Not Underlined Final"/>
    <w:next w:val="g"/>
    <w:qFormat/>
    <w:rsid w:val="00CC01A5"/>
    <w:pPr>
      <w:spacing w:after="160" w:line="256" w:lineRule="auto"/>
    </w:pPr>
    <w:rPr>
      <w:rFonts w:eastAsiaTheme="minorHAnsi"/>
      <w:sz w:val="22"/>
      <w:szCs w:val="22"/>
    </w:rPr>
  </w:style>
  <w:style w:type="paragraph" w:customStyle="1" w:styleId="Numbering">
    <w:name w:val="Numbering"/>
    <w:basedOn w:val="Normal"/>
    <w:next w:val="Normal"/>
    <w:qFormat/>
    <w:rsid w:val="00CC01A5"/>
    <w:pPr>
      <w:spacing w:after="0" w:line="240" w:lineRule="auto"/>
    </w:pPr>
  </w:style>
  <w:style w:type="paragraph" w:customStyle="1" w:styleId="Un-IndexedHeading">
    <w:name w:val="Un-Indexed Heading"/>
    <w:basedOn w:val="Heading1"/>
    <w:next w:val="Normal"/>
    <w:qFormat/>
    <w:rsid w:val="00CC01A5"/>
    <w:pPr>
      <w:spacing w:before="480" w:line="240" w:lineRule="auto"/>
    </w:pPr>
  </w:style>
  <w:style w:type="paragraph" w:customStyle="1" w:styleId="Circle">
    <w:name w:val="Circle"/>
    <w:basedOn w:val="Normal"/>
    <w:next w:val="Normal"/>
    <w:qFormat/>
    <w:rsid w:val="00CC01A5"/>
    <w:pPr>
      <w:spacing w:after="0" w:line="240" w:lineRule="auto"/>
    </w:pPr>
  </w:style>
  <w:style w:type="character" w:customStyle="1" w:styleId="PageHeaderChar">
    <w:name w:val="Page Header Char"/>
    <w:link w:val="PageHeader"/>
    <w:locked/>
    <w:rsid w:val="00CC01A5"/>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CC01A5"/>
    <w:pPr>
      <w:spacing w:after="0" w:line="240" w:lineRule="auto"/>
    </w:pPr>
    <w:rPr>
      <w:rFonts w:eastAsiaTheme="minorHAnsi"/>
      <w:sz w:val="16"/>
      <w:szCs w:val="22"/>
    </w:rPr>
  </w:style>
  <w:style w:type="paragraph" w:customStyle="1" w:styleId="IndentedLettering">
    <w:name w:val="Indented Lettering"/>
    <w:next w:val="Normal"/>
    <w:qFormat/>
    <w:rsid w:val="00CC01A5"/>
    <w:pPr>
      <w:spacing w:after="160" w:line="256" w:lineRule="auto"/>
    </w:pPr>
    <w:rPr>
      <w:rFonts w:eastAsiaTheme="minorHAnsi"/>
      <w:sz w:val="22"/>
      <w:szCs w:val="22"/>
    </w:rPr>
  </w:style>
  <w:style w:type="paragraph" w:customStyle="1" w:styleId="Lettering">
    <w:name w:val="Lettering"/>
    <w:next w:val="Normal"/>
    <w:qFormat/>
    <w:rsid w:val="00CC01A5"/>
    <w:pPr>
      <w:spacing w:after="160" w:line="256" w:lineRule="auto"/>
    </w:pPr>
    <w:rPr>
      <w:rFonts w:eastAsiaTheme="minorHAnsi"/>
      <w:sz w:val="22"/>
      <w:szCs w:val="22"/>
    </w:rPr>
  </w:style>
  <w:style w:type="paragraph" w:customStyle="1" w:styleId="FileName">
    <w:name w:val="File Name"/>
    <w:basedOn w:val="Normal"/>
    <w:next w:val="Normal"/>
    <w:qFormat/>
    <w:rsid w:val="00CC01A5"/>
    <w:pPr>
      <w:spacing w:after="0" w:line="240" w:lineRule="auto"/>
    </w:pPr>
  </w:style>
  <w:style w:type="paragraph" w:customStyle="1" w:styleId="Pagination">
    <w:name w:val="Pagination"/>
    <w:basedOn w:val="Normal"/>
    <w:next w:val="Normal"/>
    <w:qFormat/>
    <w:rsid w:val="00CC01A5"/>
    <w:pPr>
      <w:spacing w:after="0" w:line="240" w:lineRule="auto"/>
    </w:pPr>
  </w:style>
  <w:style w:type="paragraph" w:customStyle="1" w:styleId="IndentedNumbering">
    <w:name w:val="Indented Numbering"/>
    <w:basedOn w:val="CardNotUnderlinedFinal"/>
    <w:next w:val="Normal"/>
    <w:qFormat/>
    <w:rsid w:val="00CC01A5"/>
  </w:style>
  <w:style w:type="paragraph" w:customStyle="1" w:styleId="CardContinued1">
    <w:name w:val="Card Continued 1"/>
    <w:basedOn w:val="Normal"/>
    <w:next w:val="Normal"/>
    <w:qFormat/>
    <w:rsid w:val="00CC01A5"/>
    <w:pPr>
      <w:spacing w:after="0" w:line="240" w:lineRule="auto"/>
    </w:pPr>
  </w:style>
  <w:style w:type="paragraph" w:customStyle="1" w:styleId="CardContinued2">
    <w:name w:val="Card Continued 2"/>
    <w:basedOn w:val="Circle"/>
    <w:next w:val="Normal"/>
    <w:qFormat/>
    <w:rsid w:val="00CC01A5"/>
  </w:style>
  <w:style w:type="paragraph" w:customStyle="1" w:styleId="Clearformatting">
    <w:name w:val="Clear formatting"/>
    <w:basedOn w:val="Normal"/>
    <w:next w:val="IndentedLettering"/>
    <w:qFormat/>
    <w:rsid w:val="00CC01A5"/>
    <w:pPr>
      <w:spacing w:after="0" w:line="240" w:lineRule="auto"/>
    </w:pPr>
  </w:style>
  <w:style w:type="paragraph" w:customStyle="1" w:styleId="SmallCardText">
    <w:name w:val="Small Card Text"/>
    <w:basedOn w:val="Lettering"/>
    <w:next w:val="FileName"/>
    <w:qFormat/>
    <w:rsid w:val="00CC01A5"/>
  </w:style>
  <w:style w:type="paragraph" w:customStyle="1" w:styleId="TAGFONT">
    <w:name w:val="TAG FONT"/>
    <w:basedOn w:val="Normal"/>
    <w:next w:val="Pagination"/>
    <w:autoRedefine/>
    <w:qFormat/>
    <w:rsid w:val="00CC01A5"/>
    <w:pPr>
      <w:spacing w:after="0" w:line="240" w:lineRule="auto"/>
    </w:pPr>
  </w:style>
  <w:style w:type="paragraph" w:customStyle="1" w:styleId="LanguageStrike">
    <w:name w:val="Language Strike"/>
    <w:basedOn w:val="Normal"/>
    <w:next w:val="Normal"/>
    <w:qFormat/>
    <w:rsid w:val="00CC01A5"/>
    <w:pPr>
      <w:spacing w:after="0" w:line="240" w:lineRule="auto"/>
    </w:pPr>
  </w:style>
  <w:style w:type="paragraph" w:customStyle="1" w:styleId="8point">
    <w:name w:val="8 point"/>
    <w:basedOn w:val="Normal"/>
    <w:next w:val="fullstory"/>
    <w:qFormat/>
    <w:rsid w:val="00CC01A5"/>
    <w:pPr>
      <w:spacing w:after="0" w:line="240" w:lineRule="auto"/>
    </w:pPr>
  </w:style>
  <w:style w:type="paragraph" w:customStyle="1" w:styleId="citationunderline">
    <w:name w:val="citation/underline"/>
    <w:autoRedefine/>
    <w:qFormat/>
    <w:rsid w:val="00CC01A5"/>
    <w:pPr>
      <w:spacing w:after="200" w:line="276" w:lineRule="auto"/>
    </w:pPr>
    <w:rPr>
      <w:rFonts w:eastAsiaTheme="minorHAnsi"/>
      <w:sz w:val="22"/>
      <w:szCs w:val="22"/>
    </w:rPr>
  </w:style>
  <w:style w:type="paragraph" w:customStyle="1" w:styleId="Style60">
    <w:name w:val="Style 6"/>
    <w:next w:val="8point"/>
    <w:qFormat/>
    <w:rsid w:val="00CC01A5"/>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CC01A5"/>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CC01A5"/>
    <w:pPr>
      <w:spacing w:after="0" w:line="240" w:lineRule="auto"/>
    </w:pPr>
    <w:rPr>
      <w:rFonts w:eastAsiaTheme="minorHAnsi"/>
      <w:sz w:val="16"/>
      <w:szCs w:val="22"/>
    </w:rPr>
  </w:style>
  <w:style w:type="paragraph" w:customStyle="1" w:styleId="Citation-FirstLine">
    <w:name w:val="Citation - First Line"/>
    <w:basedOn w:val="Normal"/>
    <w:next w:val="Style4"/>
    <w:autoRedefine/>
    <w:qFormat/>
    <w:rsid w:val="00CC01A5"/>
    <w:pPr>
      <w:spacing w:after="0" w:line="240" w:lineRule="auto"/>
    </w:pPr>
  </w:style>
  <w:style w:type="paragraph" w:customStyle="1" w:styleId="DateCitesAuthorChar">
    <w:name w:val="DateCitesAuthor Char"/>
    <w:basedOn w:val="Normal"/>
    <w:qFormat/>
    <w:rsid w:val="00CC01A5"/>
    <w:pPr>
      <w:spacing w:after="0" w:line="240" w:lineRule="auto"/>
    </w:pPr>
  </w:style>
  <w:style w:type="paragraph" w:customStyle="1" w:styleId="articlebodynormaltext">
    <w:name w:val="articlebody_normaltext"/>
    <w:basedOn w:val="Normal"/>
    <w:next w:val="Citation-Complete"/>
    <w:qFormat/>
    <w:rsid w:val="00CC01A5"/>
    <w:pPr>
      <w:spacing w:after="0" w:line="240" w:lineRule="auto"/>
    </w:pPr>
  </w:style>
  <w:style w:type="paragraph" w:customStyle="1" w:styleId="2909F619802848F09E01365C32F34654">
    <w:name w:val="2909F619802848F09E01365C32F34654"/>
    <w:next w:val="Citation-FirstLine"/>
    <w:qFormat/>
    <w:rsid w:val="00CC01A5"/>
    <w:pPr>
      <w:spacing w:after="200" w:line="276" w:lineRule="auto"/>
    </w:pPr>
    <w:rPr>
      <w:rFonts w:eastAsiaTheme="minorHAnsi"/>
      <w:sz w:val="22"/>
      <w:szCs w:val="22"/>
    </w:rPr>
  </w:style>
  <w:style w:type="paragraph" w:customStyle="1" w:styleId="D345FF3D873148C5AE3FBF3267827368">
    <w:name w:val="D345FF3D873148C5AE3FBF3267827368"/>
    <w:qFormat/>
    <w:rsid w:val="00CC01A5"/>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CC01A5"/>
    <w:pPr>
      <w:spacing w:after="0" w:line="240" w:lineRule="auto"/>
    </w:pPr>
  </w:style>
  <w:style w:type="paragraph" w:customStyle="1" w:styleId="Tag12">
    <w:name w:val="Tag12"/>
    <w:basedOn w:val="Normal"/>
    <w:next w:val="Smalltext"/>
    <w:qFormat/>
    <w:rsid w:val="00CC01A5"/>
    <w:pPr>
      <w:spacing w:after="0" w:line="240" w:lineRule="auto"/>
    </w:pPr>
  </w:style>
  <w:style w:type="paragraph" w:customStyle="1" w:styleId="StyleStyle411pt1">
    <w:name w:val="Style Style4 + 11 pt1"/>
    <w:basedOn w:val="Normal"/>
    <w:next w:val="cards0"/>
    <w:qFormat/>
    <w:rsid w:val="00CC01A5"/>
    <w:pPr>
      <w:spacing w:after="0" w:line="240" w:lineRule="auto"/>
    </w:pPr>
  </w:style>
  <w:style w:type="paragraph" w:customStyle="1" w:styleId="CM5">
    <w:name w:val="CM5"/>
    <w:basedOn w:val="Normal"/>
    <w:uiPriority w:val="99"/>
    <w:qFormat/>
    <w:rsid w:val="00CC01A5"/>
    <w:pPr>
      <w:spacing w:after="0" w:line="240" w:lineRule="auto"/>
    </w:pPr>
  </w:style>
  <w:style w:type="paragraph" w:customStyle="1" w:styleId="CM9">
    <w:name w:val="CM9"/>
    <w:basedOn w:val="Normal"/>
    <w:uiPriority w:val="99"/>
    <w:qFormat/>
    <w:rsid w:val="00CC01A5"/>
    <w:pPr>
      <w:spacing w:after="0" w:line="240" w:lineRule="auto"/>
    </w:pPr>
  </w:style>
  <w:style w:type="paragraph" w:customStyle="1" w:styleId="CM6">
    <w:name w:val="CM6"/>
    <w:basedOn w:val="Normal"/>
    <w:uiPriority w:val="99"/>
    <w:qFormat/>
    <w:rsid w:val="00CC01A5"/>
    <w:pPr>
      <w:spacing w:after="0" w:line="240" w:lineRule="auto"/>
    </w:pPr>
  </w:style>
  <w:style w:type="paragraph" w:customStyle="1" w:styleId="boldness">
    <w:name w:val="boldness"/>
    <w:basedOn w:val="Normal"/>
    <w:next w:val="TagCite"/>
    <w:qFormat/>
    <w:rsid w:val="00CC01A5"/>
    <w:pPr>
      <w:spacing w:after="0" w:line="240" w:lineRule="auto"/>
    </w:pPr>
  </w:style>
  <w:style w:type="paragraph" w:customStyle="1" w:styleId="CM21">
    <w:name w:val="CM21"/>
    <w:basedOn w:val="Normal"/>
    <w:uiPriority w:val="99"/>
    <w:qFormat/>
    <w:rsid w:val="00CC01A5"/>
    <w:pPr>
      <w:spacing w:after="0" w:line="240" w:lineRule="auto"/>
    </w:pPr>
  </w:style>
  <w:style w:type="paragraph" w:customStyle="1" w:styleId="CM22">
    <w:name w:val="CM22"/>
    <w:basedOn w:val="Normal"/>
    <w:uiPriority w:val="99"/>
    <w:qFormat/>
    <w:rsid w:val="00CC01A5"/>
    <w:pPr>
      <w:spacing w:after="0" w:line="240" w:lineRule="auto"/>
    </w:pPr>
  </w:style>
  <w:style w:type="paragraph" w:customStyle="1" w:styleId="CM4">
    <w:name w:val="CM4"/>
    <w:basedOn w:val="Normal"/>
    <w:uiPriority w:val="99"/>
    <w:qFormat/>
    <w:rsid w:val="00CC01A5"/>
    <w:pPr>
      <w:spacing w:after="0" w:line="240" w:lineRule="auto"/>
    </w:pPr>
  </w:style>
  <w:style w:type="paragraph" w:customStyle="1" w:styleId="Pa10">
    <w:name w:val="Pa10"/>
    <w:basedOn w:val="Normal"/>
    <w:uiPriority w:val="99"/>
    <w:qFormat/>
    <w:rsid w:val="00CC01A5"/>
    <w:pPr>
      <w:spacing w:after="0" w:line="240" w:lineRule="auto"/>
    </w:pPr>
  </w:style>
  <w:style w:type="paragraph" w:customStyle="1" w:styleId="Pa31">
    <w:name w:val="Pa3+1"/>
    <w:basedOn w:val="Normal"/>
    <w:uiPriority w:val="99"/>
    <w:qFormat/>
    <w:rsid w:val="00CC01A5"/>
    <w:pPr>
      <w:spacing w:after="0" w:line="240" w:lineRule="auto"/>
    </w:pPr>
  </w:style>
  <w:style w:type="paragraph" w:customStyle="1" w:styleId="Pa1">
    <w:name w:val="Pa1"/>
    <w:basedOn w:val="Normal"/>
    <w:qFormat/>
    <w:rsid w:val="00CC01A5"/>
    <w:pPr>
      <w:spacing w:after="0" w:line="240" w:lineRule="auto"/>
    </w:pPr>
  </w:style>
  <w:style w:type="paragraph" w:customStyle="1" w:styleId="Pa2">
    <w:name w:val="Pa2"/>
    <w:basedOn w:val="Normal"/>
    <w:qFormat/>
    <w:rsid w:val="00CC01A5"/>
    <w:pPr>
      <w:spacing w:after="0" w:line="240" w:lineRule="auto"/>
    </w:pPr>
  </w:style>
  <w:style w:type="paragraph" w:customStyle="1" w:styleId="FreeFormA">
    <w:name w:val="Free Form A"/>
    <w:next w:val="Pa10"/>
    <w:qFormat/>
    <w:rsid w:val="00CC01A5"/>
    <w:pPr>
      <w:spacing w:after="200" w:line="276" w:lineRule="auto"/>
    </w:pPr>
    <w:rPr>
      <w:rFonts w:eastAsiaTheme="minorHAnsi"/>
      <w:sz w:val="22"/>
      <w:szCs w:val="22"/>
    </w:rPr>
  </w:style>
  <w:style w:type="paragraph" w:customStyle="1" w:styleId="H4Tag">
    <w:name w:val="H4 (Tag)"/>
    <w:basedOn w:val="Normal"/>
    <w:next w:val="Pa31"/>
    <w:qFormat/>
    <w:rsid w:val="00CC01A5"/>
    <w:pPr>
      <w:spacing w:after="0" w:line="240" w:lineRule="auto"/>
    </w:pPr>
  </w:style>
  <w:style w:type="paragraph" w:customStyle="1" w:styleId="CardUpSize-Light">
    <w:name w:val="CardUpSize - Light"/>
    <w:basedOn w:val="Normal"/>
    <w:next w:val="Pa2"/>
    <w:qFormat/>
    <w:rsid w:val="00CC01A5"/>
    <w:pPr>
      <w:spacing w:after="0" w:line="240" w:lineRule="auto"/>
    </w:pPr>
  </w:style>
  <w:style w:type="paragraph" w:customStyle="1" w:styleId="CiteCardUpSize-Heavy">
    <w:name w:val="Cite // CardUpSize - Heavy"/>
    <w:basedOn w:val="Normal"/>
    <w:next w:val="H4Tag"/>
    <w:qFormat/>
    <w:rsid w:val="00CC01A5"/>
    <w:pPr>
      <w:spacing w:after="0" w:line="240" w:lineRule="auto"/>
    </w:pPr>
  </w:style>
  <w:style w:type="paragraph" w:customStyle="1" w:styleId="HotRouteCharCharCharCharChar">
    <w:name w:val="Hot Route! Char Char Char Char Char"/>
    <w:basedOn w:val="Normal"/>
    <w:next w:val="CardUpSize-Light"/>
    <w:qFormat/>
    <w:rsid w:val="00CC01A5"/>
    <w:pPr>
      <w:spacing w:after="0" w:line="240" w:lineRule="auto"/>
    </w:pPr>
  </w:style>
  <w:style w:type="paragraph" w:customStyle="1" w:styleId="SmallTextCharCharChar">
    <w:name w:val="Small Text Char Char Char"/>
    <w:basedOn w:val="Normal"/>
    <w:next w:val="CiteCardUpSize-Heavy"/>
    <w:qFormat/>
    <w:rsid w:val="00CC01A5"/>
    <w:pPr>
      <w:spacing w:after="0" w:line="240" w:lineRule="auto"/>
    </w:pPr>
  </w:style>
  <w:style w:type="paragraph" w:customStyle="1" w:styleId="UnderlineCharCharCharCharCharCharChar">
    <w:name w:val="Underline Char Char Char Char Char Char Char"/>
    <w:basedOn w:val="Normal"/>
    <w:qFormat/>
    <w:rsid w:val="00CC01A5"/>
    <w:pPr>
      <w:spacing w:after="0" w:line="240" w:lineRule="auto"/>
    </w:pPr>
  </w:style>
  <w:style w:type="paragraph" w:customStyle="1" w:styleId="Analytics0">
    <w:name w:val="Analytics"/>
    <w:basedOn w:val="Analytic2"/>
    <w:link w:val="AnalyticsChar0"/>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CC01A5"/>
    <w:pPr>
      <w:spacing w:after="0" w:line="240" w:lineRule="auto"/>
    </w:pPr>
  </w:style>
  <w:style w:type="paragraph" w:customStyle="1" w:styleId="Tagandcite">
    <w:name w:val="Tag and cite"/>
    <w:basedOn w:val="Normal"/>
    <w:qFormat/>
    <w:rsid w:val="00CC01A5"/>
    <w:pPr>
      <w:spacing w:after="0" w:line="240" w:lineRule="auto"/>
    </w:pPr>
  </w:style>
  <w:style w:type="paragraph" w:customStyle="1" w:styleId="Textbody">
    <w:name w:val="Text body"/>
    <w:basedOn w:val="SmalltextCharCharChar0"/>
    <w:next w:val="WW-Default"/>
    <w:qFormat/>
    <w:rsid w:val="00CC01A5"/>
  </w:style>
  <w:style w:type="paragraph" w:customStyle="1" w:styleId="comments">
    <w:name w:val="comments"/>
    <w:basedOn w:val="Normal"/>
    <w:next w:val="Standard"/>
    <w:qFormat/>
    <w:rsid w:val="00CC01A5"/>
    <w:pPr>
      <w:spacing w:after="0" w:line="240" w:lineRule="auto"/>
    </w:pPr>
  </w:style>
  <w:style w:type="paragraph" w:customStyle="1" w:styleId="Default1">
    <w:name w:val="Default1"/>
    <w:basedOn w:val="Normal"/>
    <w:uiPriority w:val="99"/>
    <w:qFormat/>
    <w:rsid w:val="00CC01A5"/>
    <w:pPr>
      <w:spacing w:after="0" w:line="240" w:lineRule="auto"/>
    </w:pPr>
  </w:style>
  <w:style w:type="paragraph" w:customStyle="1" w:styleId="NFAPWPheader">
    <w:name w:val="NFAP WP header"/>
    <w:basedOn w:val="Normal"/>
    <w:uiPriority w:val="99"/>
    <w:qFormat/>
    <w:rsid w:val="00CC01A5"/>
    <w:pPr>
      <w:spacing w:after="0" w:line="240" w:lineRule="auto"/>
    </w:pPr>
  </w:style>
  <w:style w:type="paragraph" w:customStyle="1" w:styleId="UnderlinedCardText">
    <w:name w:val="Underlined Card Text"/>
    <w:basedOn w:val="Normal"/>
    <w:next w:val="Circled"/>
    <w:qFormat/>
    <w:rsid w:val="00CC01A5"/>
    <w:pPr>
      <w:spacing w:after="0" w:line="240" w:lineRule="auto"/>
    </w:pPr>
  </w:style>
  <w:style w:type="paragraph" w:customStyle="1" w:styleId="cardtextemphasis">
    <w:name w:val="card text emphasis"/>
    <w:basedOn w:val="Circled"/>
    <w:next w:val="MinimizedText"/>
    <w:qFormat/>
    <w:rsid w:val="00CC01A5"/>
    <w:pPr>
      <w:spacing w:line="240" w:lineRule="auto"/>
    </w:pPr>
    <w:rPr>
      <w:rFonts w:eastAsiaTheme="minorHAnsi"/>
      <w:b w:val="0"/>
      <w:szCs w:val="22"/>
      <w:u w:val="none"/>
    </w:rPr>
  </w:style>
  <w:style w:type="paragraph" w:customStyle="1" w:styleId="CiteCharChar">
    <w:name w:val="Cite Char Char"/>
    <w:basedOn w:val="Normal"/>
    <w:next w:val="Normal"/>
    <w:qFormat/>
    <w:rsid w:val="00CC01A5"/>
    <w:pPr>
      <w:spacing w:after="0" w:line="240" w:lineRule="auto"/>
    </w:pPr>
  </w:style>
  <w:style w:type="paragraph" w:customStyle="1" w:styleId="CiteCard">
    <w:name w:val="Cite_Card"/>
    <w:next w:val="CiteCharChar"/>
    <w:qFormat/>
    <w:rsid w:val="00CC01A5"/>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CC01A5"/>
    <w:pPr>
      <w:spacing w:after="0" w:line="240" w:lineRule="auto"/>
    </w:pPr>
  </w:style>
  <w:style w:type="paragraph" w:customStyle="1" w:styleId="CiteCardCharChar">
    <w:name w:val="Cite_Card Char Char"/>
    <w:autoRedefine/>
    <w:qFormat/>
    <w:rsid w:val="00CC01A5"/>
    <w:pPr>
      <w:spacing w:after="200" w:line="276" w:lineRule="auto"/>
    </w:pPr>
    <w:rPr>
      <w:rFonts w:eastAsiaTheme="minorHAnsi"/>
      <w:sz w:val="22"/>
      <w:szCs w:val="22"/>
    </w:rPr>
  </w:style>
  <w:style w:type="paragraph" w:customStyle="1" w:styleId="CiteCardCharCharChar">
    <w:name w:val="Cite_Card Char Char Char"/>
    <w:qFormat/>
    <w:rsid w:val="00CC01A5"/>
    <w:pPr>
      <w:spacing w:after="200" w:line="276" w:lineRule="auto"/>
    </w:pPr>
    <w:rPr>
      <w:rFonts w:eastAsiaTheme="minorHAnsi"/>
      <w:sz w:val="22"/>
      <w:szCs w:val="22"/>
    </w:rPr>
  </w:style>
  <w:style w:type="paragraph" w:customStyle="1" w:styleId="heading0">
    <w:name w:val="heading"/>
    <w:basedOn w:val="Normal"/>
    <w:next w:val="BoldandUnderlineChar"/>
    <w:qFormat/>
    <w:rsid w:val="00CC01A5"/>
    <w:pPr>
      <w:spacing w:after="0" w:line="240" w:lineRule="auto"/>
    </w:pPr>
  </w:style>
  <w:style w:type="paragraph" w:customStyle="1" w:styleId="Little">
    <w:name w:val="Little"/>
    <w:basedOn w:val="Normal"/>
    <w:qFormat/>
    <w:rsid w:val="00CC01A5"/>
    <w:pPr>
      <w:spacing w:after="0" w:line="240" w:lineRule="auto"/>
    </w:pPr>
  </w:style>
  <w:style w:type="paragraph" w:customStyle="1" w:styleId="DebateHeader">
    <w:name w:val="Debate Header"/>
    <w:basedOn w:val="Normal"/>
    <w:next w:val="Normal"/>
    <w:autoRedefine/>
    <w:qFormat/>
    <w:rsid w:val="00CC01A5"/>
    <w:pPr>
      <w:spacing w:after="0" w:line="240" w:lineRule="auto"/>
    </w:pPr>
  </w:style>
  <w:style w:type="paragraph" w:customStyle="1" w:styleId="articletitle">
    <w:name w:val="article_title"/>
    <w:basedOn w:val="Normal"/>
    <w:qFormat/>
    <w:rsid w:val="00CC01A5"/>
    <w:pPr>
      <w:spacing w:after="0" w:line="240" w:lineRule="auto"/>
    </w:pPr>
  </w:style>
  <w:style w:type="paragraph" w:customStyle="1" w:styleId="Unhighlighted">
    <w:name w:val="Unhighlighted"/>
    <w:basedOn w:val="Normal"/>
    <w:next w:val="TagCite1"/>
    <w:autoRedefine/>
    <w:qFormat/>
    <w:rsid w:val="00CC01A5"/>
    <w:pPr>
      <w:spacing w:after="0" w:line="240" w:lineRule="auto"/>
    </w:pPr>
  </w:style>
  <w:style w:type="paragraph" w:customStyle="1" w:styleId="Caption1">
    <w:name w:val="Caption1"/>
    <w:basedOn w:val="Normal"/>
    <w:qFormat/>
    <w:rsid w:val="00CC01A5"/>
    <w:pPr>
      <w:spacing w:after="0" w:line="240" w:lineRule="auto"/>
    </w:pPr>
  </w:style>
  <w:style w:type="paragraph" w:customStyle="1" w:styleId="StylecardUnderline">
    <w:name w:val="Style card + Underline"/>
    <w:basedOn w:val="CiteSpacing"/>
    <w:next w:val="Unhighlighted"/>
    <w:qFormat/>
    <w:rsid w:val="00CC01A5"/>
    <w:pPr>
      <w:spacing w:line="240" w:lineRule="auto"/>
    </w:pPr>
  </w:style>
  <w:style w:type="paragraph" w:customStyle="1" w:styleId="TagF3">
    <w:name w:val="Tag (F3)"/>
    <w:next w:val="Caption1"/>
    <w:qFormat/>
    <w:rsid w:val="00CC01A5"/>
    <w:pPr>
      <w:spacing w:after="200" w:line="276" w:lineRule="auto"/>
    </w:pPr>
    <w:rPr>
      <w:rFonts w:eastAsiaTheme="minorHAnsi"/>
      <w:sz w:val="22"/>
      <w:szCs w:val="22"/>
    </w:rPr>
  </w:style>
  <w:style w:type="paragraph" w:customStyle="1" w:styleId="i1">
    <w:name w:val="i1"/>
    <w:basedOn w:val="Normal"/>
    <w:qFormat/>
    <w:rsid w:val="00CC01A5"/>
    <w:pPr>
      <w:spacing w:after="0" w:line="240" w:lineRule="auto"/>
    </w:pPr>
  </w:style>
  <w:style w:type="paragraph" w:customStyle="1" w:styleId="style14">
    <w:name w:val="style14"/>
    <w:basedOn w:val="Normal"/>
    <w:next w:val="Heading1"/>
    <w:qFormat/>
    <w:rsid w:val="00CC01A5"/>
    <w:pPr>
      <w:spacing w:after="0" w:line="240" w:lineRule="auto"/>
    </w:pPr>
  </w:style>
  <w:style w:type="paragraph" w:customStyle="1" w:styleId="CardTagCite1Char">
    <w:name w:val="Card Tag + Cite #1 Char"/>
    <w:basedOn w:val="Normal"/>
    <w:qFormat/>
    <w:rsid w:val="00CC01A5"/>
    <w:pPr>
      <w:spacing w:after="0" w:line="240" w:lineRule="auto"/>
    </w:pPr>
  </w:style>
  <w:style w:type="paragraph" w:customStyle="1" w:styleId="articlebody">
    <w:name w:val="articlebody"/>
    <w:basedOn w:val="Normal"/>
    <w:next w:val="i1"/>
    <w:qFormat/>
    <w:rsid w:val="00CC01A5"/>
    <w:pPr>
      <w:spacing w:after="0" w:line="240" w:lineRule="auto"/>
    </w:pPr>
  </w:style>
  <w:style w:type="paragraph" w:customStyle="1" w:styleId="CiteCardCharCharCharCharCharCharChar">
    <w:name w:val="Cite_Card Char Char Char Char Char Char Char"/>
    <w:next w:val="CardTagCite1Char"/>
    <w:autoRedefine/>
    <w:qFormat/>
    <w:rsid w:val="00CC01A5"/>
    <w:pPr>
      <w:spacing w:after="200" w:line="276" w:lineRule="auto"/>
    </w:pPr>
    <w:rPr>
      <w:rFonts w:eastAsiaTheme="minorHAnsi"/>
      <w:sz w:val="22"/>
      <w:szCs w:val="22"/>
    </w:rPr>
  </w:style>
  <w:style w:type="paragraph" w:customStyle="1" w:styleId="foldie">
    <w:name w:val="foldie"/>
    <w:basedOn w:val="BoldandUnderlineChar"/>
    <w:next w:val="HotRoute0"/>
    <w:qFormat/>
    <w:rsid w:val="00CC01A5"/>
  </w:style>
  <w:style w:type="paragraph" w:customStyle="1" w:styleId="billtextsection">
    <w:name w:val="bill_text_section"/>
    <w:basedOn w:val="Normal"/>
    <w:next w:val="articlebody"/>
    <w:qFormat/>
    <w:rsid w:val="00CC01A5"/>
    <w:pPr>
      <w:spacing w:after="0" w:line="240" w:lineRule="auto"/>
    </w:pPr>
  </w:style>
  <w:style w:type="paragraph" w:customStyle="1" w:styleId="Pa3">
    <w:name w:val="Pa3"/>
    <w:basedOn w:val="Normal"/>
    <w:qFormat/>
    <w:rsid w:val="00CC01A5"/>
    <w:pPr>
      <w:spacing w:after="0" w:line="240" w:lineRule="auto"/>
    </w:pPr>
  </w:style>
  <w:style w:type="paragraph" w:customStyle="1" w:styleId="Normaltext0">
    <w:name w:val="Normal text"/>
    <w:basedOn w:val="Normal"/>
    <w:autoRedefine/>
    <w:qFormat/>
    <w:rsid w:val="00CC01A5"/>
    <w:pPr>
      <w:spacing w:after="0" w:line="240" w:lineRule="auto"/>
    </w:pPr>
  </w:style>
  <w:style w:type="paragraph" w:customStyle="1" w:styleId="underlinedcard0">
    <w:name w:val="underlined card"/>
    <w:basedOn w:val="Normal"/>
    <w:next w:val="Pa3"/>
    <w:autoRedefine/>
    <w:qFormat/>
    <w:rsid w:val="00CC01A5"/>
    <w:pPr>
      <w:spacing w:after="0" w:line="240" w:lineRule="auto"/>
    </w:pPr>
  </w:style>
  <w:style w:type="paragraph" w:customStyle="1" w:styleId="Debate-CardTagandCite-F6">
    <w:name w:val="Debate- Card Tag and Cite- F6"/>
    <w:basedOn w:val="Normal"/>
    <w:next w:val="Normaltext0"/>
    <w:qFormat/>
    <w:rsid w:val="00CC01A5"/>
    <w:pPr>
      <w:spacing w:after="0" w:line="240" w:lineRule="auto"/>
    </w:pPr>
  </w:style>
  <w:style w:type="paragraph" w:customStyle="1" w:styleId="BLOCKTITLE3">
    <w:name w:val="BLOCK TITLE"/>
    <w:basedOn w:val="Normal"/>
    <w:qFormat/>
    <w:rsid w:val="00CC01A5"/>
    <w:pPr>
      <w:spacing w:after="0" w:line="240" w:lineRule="auto"/>
    </w:pPr>
  </w:style>
  <w:style w:type="paragraph" w:customStyle="1" w:styleId="StyleNormalWeb10pt">
    <w:name w:val="Style Normal (Web) + 10 pt"/>
    <w:basedOn w:val="Title"/>
    <w:next w:val="Boldunderline"/>
    <w:qFormat/>
    <w:rsid w:val="00CC01A5"/>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CC01A5"/>
    <w:pPr>
      <w:spacing w:after="0" w:line="240" w:lineRule="auto"/>
    </w:pPr>
  </w:style>
  <w:style w:type="paragraph" w:customStyle="1" w:styleId="UnunderlinedText">
    <w:name w:val="Ununderlined Text"/>
    <w:basedOn w:val="Normal"/>
    <w:next w:val="card0"/>
    <w:autoRedefine/>
    <w:qFormat/>
    <w:rsid w:val="00CC01A5"/>
    <w:pPr>
      <w:spacing w:after="0" w:line="240" w:lineRule="auto"/>
    </w:pPr>
  </w:style>
  <w:style w:type="paragraph" w:customStyle="1" w:styleId="ReallyfuckingsmallCharCharChar">
    <w:name w:val="Really fucking small Char Char Char"/>
    <w:basedOn w:val="Normal"/>
    <w:next w:val="NoSpacing"/>
    <w:qFormat/>
    <w:rsid w:val="00CC01A5"/>
    <w:pPr>
      <w:spacing w:after="0" w:line="240" w:lineRule="auto"/>
    </w:pPr>
  </w:style>
  <w:style w:type="paragraph" w:customStyle="1" w:styleId="CardDownx1">
    <w:name w:val="CardDown x1"/>
    <w:basedOn w:val="Normal"/>
    <w:next w:val="Regular"/>
    <w:qFormat/>
    <w:rsid w:val="00CC01A5"/>
    <w:pPr>
      <w:spacing w:after="0" w:line="240" w:lineRule="auto"/>
    </w:pPr>
  </w:style>
  <w:style w:type="paragraph" w:customStyle="1" w:styleId="CardDownx15">
    <w:name w:val="CardDown x1.5"/>
    <w:basedOn w:val="Normal"/>
    <w:qFormat/>
    <w:rsid w:val="00CC01A5"/>
    <w:pPr>
      <w:spacing w:after="0" w:line="240" w:lineRule="auto"/>
    </w:pPr>
  </w:style>
  <w:style w:type="paragraph" w:customStyle="1" w:styleId="Reallyfuckingsmall">
    <w:name w:val="Really fucking small"/>
    <w:basedOn w:val="Normal"/>
    <w:qFormat/>
    <w:rsid w:val="00CC01A5"/>
    <w:pPr>
      <w:spacing w:after="0" w:line="240" w:lineRule="auto"/>
    </w:pPr>
  </w:style>
  <w:style w:type="paragraph" w:customStyle="1" w:styleId="FullCite">
    <w:name w:val="Full Cite"/>
    <w:basedOn w:val="Normal"/>
    <w:next w:val="Normal"/>
    <w:qFormat/>
    <w:rsid w:val="00CC01A5"/>
    <w:pPr>
      <w:spacing w:after="0" w:line="240" w:lineRule="auto"/>
    </w:pPr>
  </w:style>
  <w:style w:type="paragraph" w:customStyle="1" w:styleId="CiteTag">
    <w:name w:val="Cite/Tag"/>
    <w:basedOn w:val="Normal"/>
    <w:qFormat/>
    <w:rsid w:val="00CC01A5"/>
    <w:pPr>
      <w:spacing w:after="0" w:line="240" w:lineRule="auto"/>
    </w:pPr>
  </w:style>
  <w:style w:type="paragraph" w:customStyle="1" w:styleId="cardtext4">
    <w:name w:val="cardtext"/>
    <w:basedOn w:val="Normal"/>
    <w:next w:val="Reallyfuckingsmall"/>
    <w:qFormat/>
    <w:rsid w:val="00CC01A5"/>
    <w:pPr>
      <w:spacing w:after="0" w:line="240" w:lineRule="auto"/>
    </w:pPr>
  </w:style>
  <w:style w:type="paragraph" w:customStyle="1" w:styleId="Heading5SizeDown">
    <w:name w:val="Heading 5 Size Down"/>
    <w:basedOn w:val="Normal"/>
    <w:autoRedefine/>
    <w:qFormat/>
    <w:rsid w:val="00CC01A5"/>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CC01A5"/>
    <w:pPr>
      <w:spacing w:after="0" w:line="240" w:lineRule="auto"/>
    </w:pPr>
  </w:style>
  <w:style w:type="paragraph" w:customStyle="1" w:styleId="StyleStyleCardTextLeft-075Right0">
    <w:name w:val="Style Style Card Text + Left:  -0.75&quot; + Right:  0&quot;"/>
    <w:basedOn w:val="Normal"/>
    <w:next w:val="evidencetext"/>
    <w:autoRedefine/>
    <w:qFormat/>
    <w:rsid w:val="00CC01A5"/>
    <w:pPr>
      <w:spacing w:after="0" w:line="240" w:lineRule="auto"/>
    </w:pPr>
  </w:style>
  <w:style w:type="paragraph" w:customStyle="1" w:styleId="ecxmsonormal">
    <w:name w:val="ecxmsonormal"/>
    <w:basedOn w:val="Normal"/>
    <w:qFormat/>
    <w:rsid w:val="00CC01A5"/>
    <w:pPr>
      <w:spacing w:after="0" w:line="240" w:lineRule="auto"/>
    </w:pPr>
  </w:style>
  <w:style w:type="paragraph" w:customStyle="1" w:styleId="DebateUnderlineBold">
    <w:name w:val="Debate Underline Bold"/>
    <w:basedOn w:val="Cardtext0"/>
    <w:qFormat/>
    <w:rsid w:val="00CC01A5"/>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CC01A5"/>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CC01A5"/>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CC01A5"/>
  </w:style>
  <w:style w:type="paragraph" w:customStyle="1" w:styleId="Highlighting">
    <w:name w:val="Highlighting"/>
    <w:basedOn w:val="Normal"/>
    <w:next w:val="StyleStyleevidencetextBorderSinglesolidlineAuto05"/>
    <w:autoRedefine/>
    <w:qFormat/>
    <w:rsid w:val="00CC01A5"/>
    <w:pPr>
      <w:spacing w:after="0" w:line="240" w:lineRule="auto"/>
    </w:pPr>
  </w:style>
  <w:style w:type="paragraph" w:customStyle="1" w:styleId="CiteCharCharCharChar">
    <w:name w:val="Cite Char Char Char Char"/>
    <w:basedOn w:val="Normal"/>
    <w:next w:val="Normal"/>
    <w:qFormat/>
    <w:rsid w:val="00CC01A5"/>
    <w:pPr>
      <w:spacing w:after="0" w:line="240" w:lineRule="auto"/>
    </w:pPr>
  </w:style>
  <w:style w:type="paragraph" w:customStyle="1" w:styleId="UnderliningCharChar1CharChar">
    <w:name w:val="Underlining Char Char1 Char Char"/>
    <w:basedOn w:val="Normal"/>
    <w:next w:val="Normal"/>
    <w:qFormat/>
    <w:rsid w:val="00CC01A5"/>
    <w:pPr>
      <w:spacing w:after="0" w:line="240" w:lineRule="auto"/>
    </w:pPr>
  </w:style>
  <w:style w:type="paragraph" w:customStyle="1" w:styleId="CiteCharCharCharCharChar">
    <w:name w:val="Cite Char Char Char Char Char"/>
    <w:basedOn w:val="Normal"/>
    <w:next w:val="Normal"/>
    <w:qFormat/>
    <w:rsid w:val="00CC01A5"/>
    <w:pPr>
      <w:spacing w:after="0" w:line="240" w:lineRule="auto"/>
    </w:pPr>
  </w:style>
  <w:style w:type="paragraph" w:customStyle="1" w:styleId="UnderliningCharChar">
    <w:name w:val="Underlining Char Char"/>
    <w:basedOn w:val="Normal"/>
    <w:next w:val="Normal"/>
    <w:qFormat/>
    <w:rsid w:val="00CC01A5"/>
    <w:pPr>
      <w:spacing w:after="0" w:line="240" w:lineRule="auto"/>
    </w:pPr>
  </w:style>
  <w:style w:type="paragraph" w:customStyle="1" w:styleId="Style120">
    <w:name w:val="Style 12"/>
    <w:qFormat/>
    <w:rsid w:val="00CC01A5"/>
    <w:pPr>
      <w:spacing w:after="200" w:line="276" w:lineRule="auto"/>
    </w:pPr>
    <w:rPr>
      <w:rFonts w:eastAsiaTheme="minorHAnsi"/>
      <w:sz w:val="22"/>
      <w:szCs w:val="22"/>
    </w:rPr>
  </w:style>
  <w:style w:type="paragraph" w:customStyle="1" w:styleId="Style7">
    <w:name w:val="Style 7"/>
    <w:next w:val="CiteCharCharCharCharChar"/>
    <w:qFormat/>
    <w:rsid w:val="00CC01A5"/>
    <w:pPr>
      <w:spacing w:after="200" w:line="276" w:lineRule="auto"/>
    </w:pPr>
    <w:rPr>
      <w:rFonts w:eastAsiaTheme="minorHAnsi"/>
      <w:sz w:val="22"/>
      <w:szCs w:val="22"/>
    </w:rPr>
  </w:style>
  <w:style w:type="paragraph" w:customStyle="1" w:styleId="Style9">
    <w:name w:val="Style 9"/>
    <w:qFormat/>
    <w:rsid w:val="00CC01A5"/>
    <w:pPr>
      <w:spacing w:after="200" w:line="276" w:lineRule="auto"/>
    </w:pPr>
    <w:rPr>
      <w:rFonts w:eastAsiaTheme="minorHAnsi"/>
      <w:sz w:val="22"/>
      <w:szCs w:val="22"/>
    </w:rPr>
  </w:style>
  <w:style w:type="paragraph" w:customStyle="1" w:styleId="Emphasis3">
    <w:name w:val="Emphasis3"/>
    <w:next w:val="UnderliningCharChar"/>
    <w:qFormat/>
    <w:rsid w:val="00CC01A5"/>
    <w:pPr>
      <w:spacing w:after="200" w:line="276" w:lineRule="auto"/>
    </w:pPr>
    <w:rPr>
      <w:rFonts w:eastAsiaTheme="minorHAnsi"/>
      <w:sz w:val="22"/>
      <w:szCs w:val="22"/>
    </w:rPr>
  </w:style>
  <w:style w:type="paragraph" w:customStyle="1" w:styleId="SmallCard">
    <w:name w:val="Small Card"/>
    <w:basedOn w:val="Normal"/>
    <w:next w:val="Style7"/>
    <w:qFormat/>
    <w:rsid w:val="00CC01A5"/>
    <w:pPr>
      <w:spacing w:after="0" w:line="240" w:lineRule="auto"/>
    </w:pPr>
  </w:style>
  <w:style w:type="paragraph" w:customStyle="1" w:styleId="BreifTitle">
    <w:name w:val="Breif Title"/>
    <w:basedOn w:val="Normal"/>
    <w:next w:val="Style9"/>
    <w:autoRedefine/>
    <w:qFormat/>
    <w:rsid w:val="00CC01A5"/>
    <w:pPr>
      <w:spacing w:after="0" w:line="240" w:lineRule="auto"/>
    </w:pPr>
  </w:style>
  <w:style w:type="paragraph" w:customStyle="1" w:styleId="Normal10pt">
    <w:name w:val="Normal + 10 pt"/>
    <w:basedOn w:val="Normal"/>
    <w:next w:val="Emphasis3"/>
    <w:qFormat/>
    <w:rsid w:val="00CC01A5"/>
    <w:pPr>
      <w:spacing w:after="0" w:line="240" w:lineRule="auto"/>
    </w:pPr>
  </w:style>
  <w:style w:type="paragraph" w:customStyle="1" w:styleId="formfldssel">
    <w:name w:val="formfldssel"/>
    <w:basedOn w:val="Normal"/>
    <w:qFormat/>
    <w:rsid w:val="00CC01A5"/>
    <w:pPr>
      <w:spacing w:after="0" w:line="240" w:lineRule="auto"/>
    </w:pPr>
  </w:style>
  <w:style w:type="paragraph" w:customStyle="1" w:styleId="hpleftlk">
    <w:name w:val="hpleftlk"/>
    <w:basedOn w:val="Normal"/>
    <w:next w:val="SmallCard"/>
    <w:qFormat/>
    <w:rsid w:val="00CC01A5"/>
    <w:pPr>
      <w:spacing w:after="0" w:line="240" w:lineRule="auto"/>
    </w:pPr>
  </w:style>
  <w:style w:type="paragraph" w:customStyle="1" w:styleId="lblu">
    <w:name w:val="lblu"/>
    <w:basedOn w:val="Normal"/>
    <w:next w:val="BreifTitle"/>
    <w:qFormat/>
    <w:rsid w:val="00CC01A5"/>
    <w:pPr>
      <w:spacing w:after="0" w:line="240" w:lineRule="auto"/>
    </w:pPr>
  </w:style>
  <w:style w:type="paragraph" w:customStyle="1" w:styleId="Underlinestyle">
    <w:name w:val="Underlinestyle"/>
    <w:basedOn w:val="Normal"/>
    <w:next w:val="Normal10pt"/>
    <w:qFormat/>
    <w:rsid w:val="00CC01A5"/>
    <w:pPr>
      <w:spacing w:after="0" w:line="240" w:lineRule="auto"/>
    </w:pPr>
  </w:style>
  <w:style w:type="paragraph" w:customStyle="1" w:styleId="DebateCiteCharChar">
    <w:name w:val="Debate Cite Char Char"/>
    <w:basedOn w:val="Normal"/>
    <w:next w:val="formfldssel"/>
    <w:autoRedefine/>
    <w:qFormat/>
    <w:rsid w:val="00CC01A5"/>
    <w:pPr>
      <w:spacing w:after="0" w:line="240" w:lineRule="auto"/>
    </w:pPr>
  </w:style>
  <w:style w:type="paragraph" w:customStyle="1" w:styleId="StyleTagandCiteFranklinGothicDemi">
    <w:name w:val="Style Tag and Cite + Franklin Gothic Demi"/>
    <w:basedOn w:val="HotRoute"/>
    <w:next w:val="lblu"/>
    <w:autoRedefine/>
    <w:qFormat/>
    <w:rsid w:val="00CC01A5"/>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CC01A5"/>
  </w:style>
  <w:style w:type="paragraph" w:customStyle="1" w:styleId="CiteCard0">
    <w:name w:val="Cite/Card"/>
    <w:basedOn w:val="Normal"/>
    <w:next w:val="StyleTagandCiteFranklinGothicDemi"/>
    <w:qFormat/>
    <w:rsid w:val="00CC01A5"/>
    <w:pPr>
      <w:spacing w:after="0" w:line="240" w:lineRule="auto"/>
    </w:pPr>
  </w:style>
  <w:style w:type="paragraph" w:customStyle="1" w:styleId="tagCharCharCharCharCharCharChar">
    <w:name w:val="tag Char Char Char Char Char Char Char"/>
    <w:basedOn w:val="Normal"/>
    <w:next w:val="StyleStyleTagandCiteFranklinGothicDemi11pt"/>
    <w:qFormat/>
    <w:rsid w:val="00CC01A5"/>
    <w:pPr>
      <w:spacing w:after="0" w:line="240" w:lineRule="auto"/>
    </w:pPr>
  </w:style>
  <w:style w:type="paragraph" w:customStyle="1" w:styleId="title-bold-medium">
    <w:name w:val="title-bold-medium"/>
    <w:basedOn w:val="Normal"/>
    <w:next w:val="TagCite2"/>
    <w:qFormat/>
    <w:rsid w:val="00CC01A5"/>
    <w:pPr>
      <w:spacing w:after="0" w:line="240" w:lineRule="auto"/>
    </w:pPr>
  </w:style>
  <w:style w:type="paragraph" w:customStyle="1" w:styleId="lact">
    <w:name w:val="lact"/>
    <w:basedOn w:val="Normal"/>
    <w:next w:val="CiteCard0"/>
    <w:qFormat/>
    <w:rsid w:val="00CC01A5"/>
    <w:pPr>
      <w:spacing w:after="0" w:line="240" w:lineRule="auto"/>
    </w:pPr>
  </w:style>
  <w:style w:type="paragraph" w:customStyle="1" w:styleId="shellscontentions">
    <w:name w:val="shells/contentions"/>
    <w:basedOn w:val="DebateCiteCharChar"/>
    <w:next w:val="tagCharCharCharCharCharCharChar"/>
    <w:qFormat/>
    <w:rsid w:val="00CC01A5"/>
  </w:style>
  <w:style w:type="paragraph" w:customStyle="1" w:styleId="BriefTitle1">
    <w:name w:val="Brief Title 1"/>
    <w:basedOn w:val="Normal"/>
    <w:next w:val="title-bold-medium"/>
    <w:qFormat/>
    <w:rsid w:val="00CC01A5"/>
    <w:pPr>
      <w:spacing w:after="0" w:line="240" w:lineRule="auto"/>
    </w:pPr>
  </w:style>
  <w:style w:type="paragraph" w:customStyle="1" w:styleId="ShellTitles">
    <w:name w:val="ShellTitles"/>
    <w:basedOn w:val="Normal"/>
    <w:next w:val="shellscontentions"/>
    <w:qFormat/>
    <w:rsid w:val="00CC01A5"/>
    <w:pPr>
      <w:spacing w:after="0" w:line="240" w:lineRule="auto"/>
    </w:pPr>
  </w:style>
  <w:style w:type="paragraph" w:customStyle="1" w:styleId="ToRead">
    <w:name w:val="To Read"/>
    <w:basedOn w:val="Normal"/>
    <w:qFormat/>
    <w:rsid w:val="00CC01A5"/>
    <w:pPr>
      <w:spacing w:after="0" w:line="240" w:lineRule="auto"/>
    </w:pPr>
  </w:style>
  <w:style w:type="paragraph" w:customStyle="1" w:styleId="Style21">
    <w:name w:val="Style 2"/>
    <w:basedOn w:val="Normal"/>
    <w:next w:val="ShellTitles"/>
    <w:qFormat/>
    <w:rsid w:val="00CC01A5"/>
    <w:pPr>
      <w:spacing w:after="0" w:line="240" w:lineRule="auto"/>
    </w:pPr>
  </w:style>
  <w:style w:type="paragraph" w:customStyle="1" w:styleId="Style40">
    <w:name w:val="Style 4"/>
    <w:basedOn w:val="Normal"/>
    <w:qFormat/>
    <w:rsid w:val="00CC01A5"/>
    <w:pPr>
      <w:spacing w:after="0" w:line="240" w:lineRule="auto"/>
    </w:pPr>
  </w:style>
  <w:style w:type="paragraph" w:customStyle="1" w:styleId="CM10">
    <w:name w:val="CM10"/>
    <w:basedOn w:val="Normal"/>
    <w:qFormat/>
    <w:rsid w:val="00CC01A5"/>
    <w:pPr>
      <w:spacing w:after="0" w:line="240" w:lineRule="auto"/>
    </w:pPr>
  </w:style>
  <w:style w:type="paragraph" w:customStyle="1" w:styleId="OffensiveLanguage">
    <w:name w:val="Offensive Language"/>
    <w:basedOn w:val="Normal"/>
    <w:next w:val="Normal"/>
    <w:qFormat/>
    <w:rsid w:val="00CC01A5"/>
    <w:pPr>
      <w:spacing w:after="0" w:line="240" w:lineRule="auto"/>
    </w:pPr>
  </w:style>
  <w:style w:type="paragraph" w:customStyle="1" w:styleId="clearformatting0">
    <w:name w:val="clear formatting"/>
    <w:basedOn w:val="Normal"/>
    <w:next w:val="Style40"/>
    <w:qFormat/>
    <w:rsid w:val="00CC01A5"/>
    <w:pPr>
      <w:spacing w:after="0" w:line="240" w:lineRule="auto"/>
    </w:pPr>
  </w:style>
  <w:style w:type="paragraph" w:customStyle="1" w:styleId="Style18">
    <w:name w:val="Style 18"/>
    <w:next w:val="CM10"/>
    <w:uiPriority w:val="99"/>
    <w:qFormat/>
    <w:rsid w:val="00CC01A5"/>
    <w:pPr>
      <w:spacing w:after="200" w:line="276" w:lineRule="auto"/>
    </w:pPr>
    <w:rPr>
      <w:rFonts w:eastAsiaTheme="minorHAnsi"/>
      <w:sz w:val="22"/>
      <w:szCs w:val="22"/>
    </w:rPr>
  </w:style>
  <w:style w:type="paragraph" w:customStyle="1" w:styleId="formfld">
    <w:name w:val="formfld"/>
    <w:basedOn w:val="Normal"/>
    <w:next w:val="OffensiveLanguage"/>
    <w:qFormat/>
    <w:rsid w:val="00CC01A5"/>
    <w:pPr>
      <w:spacing w:after="0" w:line="240" w:lineRule="auto"/>
    </w:pPr>
  </w:style>
  <w:style w:type="paragraph" w:customStyle="1" w:styleId="Caption3">
    <w:name w:val="Caption3"/>
    <w:basedOn w:val="Normal"/>
    <w:next w:val="clearformatting0"/>
    <w:qFormat/>
    <w:rsid w:val="00CC01A5"/>
    <w:pPr>
      <w:spacing w:after="0" w:line="240" w:lineRule="auto"/>
    </w:pPr>
  </w:style>
  <w:style w:type="paragraph" w:customStyle="1" w:styleId="teaserpermalink">
    <w:name w:val="teaser_permalink"/>
    <w:basedOn w:val="Normal"/>
    <w:next w:val="Style18"/>
    <w:qFormat/>
    <w:rsid w:val="00CC01A5"/>
    <w:pPr>
      <w:spacing w:after="0" w:line="240" w:lineRule="auto"/>
    </w:pPr>
  </w:style>
  <w:style w:type="paragraph" w:customStyle="1" w:styleId="Style1CharChar">
    <w:name w:val="Style1 Char Char"/>
    <w:basedOn w:val="Normal"/>
    <w:qFormat/>
    <w:rsid w:val="00CC01A5"/>
    <w:pPr>
      <w:spacing w:after="0" w:line="240" w:lineRule="auto"/>
    </w:pPr>
  </w:style>
  <w:style w:type="paragraph" w:customStyle="1" w:styleId="Sourcename">
    <w:name w:val="Source name"/>
    <w:basedOn w:val="Normal"/>
    <w:qFormat/>
    <w:rsid w:val="00CC01A5"/>
    <w:pPr>
      <w:spacing w:after="0" w:line="240" w:lineRule="auto"/>
    </w:pPr>
  </w:style>
  <w:style w:type="paragraph" w:customStyle="1" w:styleId="description">
    <w:name w:val="description"/>
    <w:basedOn w:val="Normal"/>
    <w:qFormat/>
    <w:rsid w:val="00CC01A5"/>
    <w:pPr>
      <w:spacing w:after="0" w:line="240" w:lineRule="auto"/>
    </w:pPr>
  </w:style>
  <w:style w:type="paragraph" w:customStyle="1" w:styleId="BodyText5">
    <w:name w:val="Body Text5"/>
    <w:basedOn w:val="Normal"/>
    <w:next w:val="wallacepara"/>
    <w:qFormat/>
    <w:rsid w:val="00CC01A5"/>
    <w:pPr>
      <w:spacing w:after="0" w:line="240" w:lineRule="auto"/>
    </w:pPr>
  </w:style>
  <w:style w:type="paragraph" w:customStyle="1" w:styleId="credit">
    <w:name w:val="credit"/>
    <w:basedOn w:val="Normal"/>
    <w:next w:val="BodyText5"/>
    <w:qFormat/>
    <w:rsid w:val="00CC01A5"/>
    <w:pPr>
      <w:spacing w:after="0" w:line="240" w:lineRule="auto"/>
    </w:pPr>
  </w:style>
  <w:style w:type="paragraph" w:customStyle="1" w:styleId="about">
    <w:name w:val="about"/>
    <w:basedOn w:val="Normal"/>
    <w:next w:val="audiolink"/>
    <w:qFormat/>
    <w:rsid w:val="00CC01A5"/>
    <w:pPr>
      <w:spacing w:after="0" w:line="240" w:lineRule="auto"/>
    </w:pPr>
  </w:style>
  <w:style w:type="paragraph" w:customStyle="1" w:styleId="DebateUnderlined">
    <w:name w:val="Debate Underlined"/>
    <w:basedOn w:val="Normal"/>
    <w:next w:val="about"/>
    <w:qFormat/>
    <w:rsid w:val="00CC01A5"/>
    <w:pPr>
      <w:spacing w:after="0" w:line="240" w:lineRule="auto"/>
    </w:pPr>
  </w:style>
  <w:style w:type="paragraph" w:customStyle="1" w:styleId="thumbnail">
    <w:name w:val="thumbnail"/>
    <w:basedOn w:val="Normal"/>
    <w:next w:val="nav2"/>
    <w:qFormat/>
    <w:rsid w:val="00CC01A5"/>
    <w:pPr>
      <w:spacing w:after="0" w:line="240" w:lineRule="auto"/>
    </w:pPr>
  </w:style>
  <w:style w:type="paragraph" w:customStyle="1" w:styleId="Card10f2">
    <w:name w:val="Card.10.f2"/>
    <w:basedOn w:val="Normal"/>
    <w:next w:val="thumbnail"/>
    <w:autoRedefine/>
    <w:qFormat/>
    <w:rsid w:val="00CC01A5"/>
    <w:pPr>
      <w:spacing w:after="0" w:line="240" w:lineRule="auto"/>
    </w:pPr>
  </w:style>
  <w:style w:type="paragraph" w:customStyle="1" w:styleId="wallacepara">
    <w:name w:val="wallacepara"/>
    <w:basedOn w:val="Normal"/>
    <w:next w:val="CM45"/>
    <w:qFormat/>
    <w:rsid w:val="00CC01A5"/>
    <w:pPr>
      <w:spacing w:after="0" w:line="240" w:lineRule="auto"/>
    </w:pPr>
  </w:style>
  <w:style w:type="paragraph" w:customStyle="1" w:styleId="morelink">
    <w:name w:val="morelink"/>
    <w:basedOn w:val="Normal"/>
    <w:next w:val="CM46"/>
    <w:qFormat/>
    <w:rsid w:val="00CC01A5"/>
    <w:pPr>
      <w:spacing w:after="0" w:line="240" w:lineRule="auto"/>
    </w:pPr>
  </w:style>
  <w:style w:type="paragraph" w:customStyle="1" w:styleId="user">
    <w:name w:val="user"/>
    <w:basedOn w:val="Normal"/>
    <w:next w:val="morelink"/>
    <w:qFormat/>
    <w:rsid w:val="00CC01A5"/>
    <w:pPr>
      <w:spacing w:after="0" w:line="240" w:lineRule="auto"/>
    </w:pPr>
  </w:style>
  <w:style w:type="paragraph" w:customStyle="1" w:styleId="audiolink">
    <w:name w:val="audiolink"/>
    <w:basedOn w:val="Normal"/>
    <w:next w:val="F4-NormalText"/>
    <w:qFormat/>
    <w:rsid w:val="00CC01A5"/>
    <w:pPr>
      <w:spacing w:after="0" w:line="240" w:lineRule="auto"/>
    </w:pPr>
  </w:style>
  <w:style w:type="paragraph" w:customStyle="1" w:styleId="nav1">
    <w:name w:val="nav1"/>
    <w:basedOn w:val="Normal"/>
    <w:next w:val="TagLine"/>
    <w:qFormat/>
    <w:rsid w:val="00CC01A5"/>
    <w:pPr>
      <w:spacing w:after="0" w:line="240" w:lineRule="auto"/>
    </w:pPr>
  </w:style>
  <w:style w:type="paragraph" w:customStyle="1" w:styleId="t6">
    <w:name w:val="t6"/>
    <w:basedOn w:val="Normal"/>
    <w:next w:val="nav1"/>
    <w:qFormat/>
    <w:rsid w:val="00CC01A5"/>
    <w:pPr>
      <w:spacing w:after="0" w:line="240" w:lineRule="auto"/>
    </w:pPr>
  </w:style>
  <w:style w:type="paragraph" w:customStyle="1" w:styleId="nav2">
    <w:name w:val="nav2"/>
    <w:basedOn w:val="Normal"/>
    <w:qFormat/>
    <w:rsid w:val="00CC01A5"/>
    <w:pPr>
      <w:spacing w:after="0" w:line="240" w:lineRule="auto"/>
    </w:pPr>
  </w:style>
  <w:style w:type="paragraph" w:customStyle="1" w:styleId="Pa0">
    <w:name w:val="Pa0"/>
    <w:basedOn w:val="Normal"/>
    <w:qFormat/>
    <w:rsid w:val="00CC01A5"/>
    <w:pPr>
      <w:spacing w:after="0" w:line="240" w:lineRule="auto"/>
    </w:pPr>
  </w:style>
  <w:style w:type="paragraph" w:customStyle="1" w:styleId="stand-first-alone">
    <w:name w:val="stand-first-alone"/>
    <w:basedOn w:val="Normal"/>
    <w:next w:val="Pa0"/>
    <w:qFormat/>
    <w:rsid w:val="00CC01A5"/>
    <w:pPr>
      <w:spacing w:after="0" w:line="240" w:lineRule="auto"/>
    </w:pPr>
  </w:style>
  <w:style w:type="paragraph" w:customStyle="1" w:styleId="CM45">
    <w:name w:val="CM45"/>
    <w:basedOn w:val="Normal"/>
    <w:uiPriority w:val="99"/>
    <w:qFormat/>
    <w:rsid w:val="00CC01A5"/>
    <w:pPr>
      <w:spacing w:after="0" w:line="240" w:lineRule="auto"/>
    </w:pPr>
  </w:style>
  <w:style w:type="paragraph" w:customStyle="1" w:styleId="CM46">
    <w:name w:val="CM46"/>
    <w:basedOn w:val="Normal"/>
    <w:uiPriority w:val="99"/>
    <w:qFormat/>
    <w:rsid w:val="00CC01A5"/>
    <w:pPr>
      <w:spacing w:after="0" w:line="240" w:lineRule="auto"/>
    </w:pPr>
  </w:style>
  <w:style w:type="paragraph" w:customStyle="1" w:styleId="F4-NormalText">
    <w:name w:val="F4 - Normal Text"/>
    <w:basedOn w:val="Normal"/>
    <w:qFormat/>
    <w:rsid w:val="00CC01A5"/>
    <w:pPr>
      <w:spacing w:after="0" w:line="240" w:lineRule="auto"/>
    </w:pPr>
  </w:style>
  <w:style w:type="paragraph" w:customStyle="1" w:styleId="titlestyle1">
    <w:name w:val="titlestyle1"/>
    <w:basedOn w:val="Normal"/>
    <w:next w:val="FullText"/>
    <w:qFormat/>
    <w:rsid w:val="00CC01A5"/>
    <w:pPr>
      <w:spacing w:after="0" w:line="240" w:lineRule="auto"/>
    </w:pPr>
  </w:style>
  <w:style w:type="paragraph" w:customStyle="1" w:styleId="Heading18">
    <w:name w:val="Heading #18"/>
    <w:basedOn w:val="Normal"/>
    <w:qFormat/>
    <w:rsid w:val="00CC01A5"/>
    <w:pPr>
      <w:spacing w:after="0" w:line="240" w:lineRule="auto"/>
    </w:pPr>
  </w:style>
  <w:style w:type="paragraph" w:customStyle="1" w:styleId="Picturecaption2">
    <w:name w:val="Picture caption (2)"/>
    <w:basedOn w:val="Normal"/>
    <w:qFormat/>
    <w:rsid w:val="00CC01A5"/>
    <w:pPr>
      <w:spacing w:after="0" w:line="240" w:lineRule="auto"/>
    </w:pPr>
  </w:style>
  <w:style w:type="paragraph" w:customStyle="1" w:styleId="Picturecaption">
    <w:name w:val="Picture caption"/>
    <w:basedOn w:val="Normal"/>
    <w:qFormat/>
    <w:rsid w:val="00CC01A5"/>
    <w:pPr>
      <w:spacing w:after="0" w:line="240" w:lineRule="auto"/>
    </w:pPr>
  </w:style>
  <w:style w:type="paragraph" w:customStyle="1" w:styleId="Bodytext31">
    <w:name w:val="Body text (31)"/>
    <w:basedOn w:val="Normal"/>
    <w:qFormat/>
    <w:rsid w:val="00CC01A5"/>
    <w:pPr>
      <w:spacing w:after="0" w:line="240" w:lineRule="auto"/>
    </w:pPr>
  </w:style>
  <w:style w:type="paragraph" w:customStyle="1" w:styleId="Heading22">
    <w:name w:val="Heading #22"/>
    <w:basedOn w:val="Normal"/>
    <w:qFormat/>
    <w:rsid w:val="00CC01A5"/>
    <w:pPr>
      <w:spacing w:after="0" w:line="240" w:lineRule="auto"/>
    </w:pPr>
  </w:style>
  <w:style w:type="paragraph" w:customStyle="1" w:styleId="Bodytext131">
    <w:name w:val="Body text (131)"/>
    <w:basedOn w:val="Normal"/>
    <w:qFormat/>
    <w:rsid w:val="00CC01A5"/>
    <w:pPr>
      <w:spacing w:after="0" w:line="240" w:lineRule="auto"/>
    </w:pPr>
  </w:style>
  <w:style w:type="paragraph" w:customStyle="1" w:styleId="Bodytext140">
    <w:name w:val="Body text (140)"/>
    <w:basedOn w:val="Normal"/>
    <w:qFormat/>
    <w:rsid w:val="00CC01A5"/>
    <w:pPr>
      <w:spacing w:after="0" w:line="240" w:lineRule="auto"/>
    </w:pPr>
  </w:style>
  <w:style w:type="paragraph" w:customStyle="1" w:styleId="Bodytext141">
    <w:name w:val="Body text (141)"/>
    <w:basedOn w:val="Normal"/>
    <w:qFormat/>
    <w:rsid w:val="00CC01A5"/>
    <w:pPr>
      <w:spacing w:after="0" w:line="240" w:lineRule="auto"/>
    </w:pPr>
  </w:style>
  <w:style w:type="paragraph" w:customStyle="1" w:styleId="Tableofcontents20">
    <w:name w:val="Table of contents (20)"/>
    <w:basedOn w:val="Normal"/>
    <w:qFormat/>
    <w:rsid w:val="00CC01A5"/>
    <w:pPr>
      <w:spacing w:after="0" w:line="240" w:lineRule="auto"/>
    </w:pPr>
  </w:style>
  <w:style w:type="paragraph" w:customStyle="1" w:styleId="Tableofcontents21">
    <w:name w:val="Table of contents (21)"/>
    <w:basedOn w:val="Normal"/>
    <w:qFormat/>
    <w:rsid w:val="00CC01A5"/>
    <w:pPr>
      <w:spacing w:after="0" w:line="240" w:lineRule="auto"/>
    </w:pPr>
  </w:style>
  <w:style w:type="paragraph" w:customStyle="1" w:styleId="Tableofcontents22">
    <w:name w:val="Table of contents (22)"/>
    <w:basedOn w:val="Normal"/>
    <w:qFormat/>
    <w:rsid w:val="00CC01A5"/>
    <w:pPr>
      <w:spacing w:after="0" w:line="240" w:lineRule="auto"/>
    </w:pPr>
  </w:style>
  <w:style w:type="paragraph" w:customStyle="1" w:styleId="Bodytext142">
    <w:name w:val="Body text (142)"/>
    <w:basedOn w:val="Normal"/>
    <w:qFormat/>
    <w:rsid w:val="00CC01A5"/>
    <w:pPr>
      <w:spacing w:after="0" w:line="240" w:lineRule="auto"/>
    </w:pPr>
  </w:style>
  <w:style w:type="paragraph" w:customStyle="1" w:styleId="Bodytext143">
    <w:name w:val="Body text (143)"/>
    <w:basedOn w:val="Normal"/>
    <w:qFormat/>
    <w:rsid w:val="00CC01A5"/>
    <w:pPr>
      <w:spacing w:after="0" w:line="240" w:lineRule="auto"/>
    </w:pPr>
  </w:style>
  <w:style w:type="paragraph" w:customStyle="1" w:styleId="Bodytext144">
    <w:name w:val="Body text (144)"/>
    <w:basedOn w:val="Normal"/>
    <w:qFormat/>
    <w:rsid w:val="00CC01A5"/>
    <w:pPr>
      <w:spacing w:after="0" w:line="240" w:lineRule="auto"/>
    </w:pPr>
  </w:style>
  <w:style w:type="paragraph" w:customStyle="1" w:styleId="Bodytext145">
    <w:name w:val="Body text (145)"/>
    <w:basedOn w:val="Normal"/>
    <w:qFormat/>
    <w:rsid w:val="00CC01A5"/>
    <w:pPr>
      <w:spacing w:after="0" w:line="240" w:lineRule="auto"/>
    </w:pPr>
  </w:style>
  <w:style w:type="paragraph" w:customStyle="1" w:styleId="Bodytext146">
    <w:name w:val="Body text (146)"/>
    <w:basedOn w:val="Normal"/>
    <w:qFormat/>
    <w:rsid w:val="00CC01A5"/>
    <w:pPr>
      <w:spacing w:after="0" w:line="240" w:lineRule="auto"/>
    </w:pPr>
  </w:style>
  <w:style w:type="paragraph" w:customStyle="1" w:styleId="Heading23">
    <w:name w:val="Heading #23"/>
    <w:basedOn w:val="Normal"/>
    <w:qFormat/>
    <w:rsid w:val="00CC01A5"/>
    <w:pPr>
      <w:spacing w:after="0" w:line="240" w:lineRule="auto"/>
    </w:pPr>
  </w:style>
  <w:style w:type="paragraph" w:customStyle="1" w:styleId="Picturecaption36">
    <w:name w:val="Picture caption (36)"/>
    <w:basedOn w:val="Normal"/>
    <w:qFormat/>
    <w:rsid w:val="00CC01A5"/>
    <w:pPr>
      <w:spacing w:after="0" w:line="240" w:lineRule="auto"/>
    </w:pPr>
  </w:style>
  <w:style w:type="paragraph" w:customStyle="1" w:styleId="Picturecaption42">
    <w:name w:val="Picture caption (42)"/>
    <w:basedOn w:val="Normal"/>
    <w:qFormat/>
    <w:rsid w:val="00CC01A5"/>
    <w:pPr>
      <w:spacing w:after="0" w:line="240" w:lineRule="auto"/>
    </w:pPr>
  </w:style>
  <w:style w:type="paragraph" w:customStyle="1" w:styleId="Bodytext154">
    <w:name w:val="Body text (154)"/>
    <w:basedOn w:val="Normal"/>
    <w:qFormat/>
    <w:rsid w:val="00CC01A5"/>
    <w:pPr>
      <w:spacing w:after="0" w:line="240" w:lineRule="auto"/>
    </w:pPr>
  </w:style>
  <w:style w:type="paragraph" w:customStyle="1" w:styleId="Bodytext155">
    <w:name w:val="Body text (155)"/>
    <w:basedOn w:val="Normal"/>
    <w:qFormat/>
    <w:rsid w:val="00CC01A5"/>
    <w:pPr>
      <w:spacing w:after="0" w:line="240" w:lineRule="auto"/>
    </w:pPr>
  </w:style>
  <w:style w:type="paragraph" w:customStyle="1" w:styleId="Bodytext156">
    <w:name w:val="Body text (156)"/>
    <w:basedOn w:val="Normal"/>
    <w:qFormat/>
    <w:rsid w:val="00CC01A5"/>
    <w:pPr>
      <w:spacing w:after="0" w:line="240" w:lineRule="auto"/>
    </w:pPr>
  </w:style>
  <w:style w:type="paragraph" w:customStyle="1" w:styleId="Bodytext60">
    <w:name w:val="Body text (60)"/>
    <w:basedOn w:val="Normal"/>
    <w:qFormat/>
    <w:rsid w:val="00CC01A5"/>
    <w:pPr>
      <w:spacing w:after="0" w:line="240" w:lineRule="auto"/>
    </w:pPr>
  </w:style>
  <w:style w:type="paragraph" w:customStyle="1" w:styleId="Bodytext158">
    <w:name w:val="Body text (158)"/>
    <w:basedOn w:val="Normal"/>
    <w:qFormat/>
    <w:rsid w:val="00CC01A5"/>
    <w:pPr>
      <w:spacing w:after="0" w:line="240" w:lineRule="auto"/>
    </w:pPr>
  </w:style>
  <w:style w:type="paragraph" w:customStyle="1" w:styleId="Bodytext159">
    <w:name w:val="Body text (159)"/>
    <w:basedOn w:val="Normal"/>
    <w:qFormat/>
    <w:rsid w:val="00CC01A5"/>
    <w:pPr>
      <w:spacing w:after="0" w:line="240" w:lineRule="auto"/>
    </w:pPr>
  </w:style>
  <w:style w:type="paragraph" w:customStyle="1" w:styleId="Bodytext160">
    <w:name w:val="Body text (160)"/>
    <w:basedOn w:val="Normal"/>
    <w:qFormat/>
    <w:rsid w:val="00CC01A5"/>
    <w:pPr>
      <w:spacing w:after="0" w:line="240" w:lineRule="auto"/>
    </w:pPr>
  </w:style>
  <w:style w:type="paragraph" w:customStyle="1" w:styleId="Picturecaption4">
    <w:name w:val="Picture caption (4)"/>
    <w:basedOn w:val="Normal"/>
    <w:qFormat/>
    <w:rsid w:val="00CC01A5"/>
    <w:pPr>
      <w:spacing w:after="0" w:line="240" w:lineRule="auto"/>
    </w:pPr>
  </w:style>
  <w:style w:type="paragraph" w:customStyle="1" w:styleId="Heading10">
    <w:name w:val="Heading #10"/>
    <w:basedOn w:val="Normal"/>
    <w:qFormat/>
    <w:rsid w:val="00CC01A5"/>
    <w:pPr>
      <w:spacing w:after="0" w:line="240" w:lineRule="auto"/>
    </w:pPr>
  </w:style>
  <w:style w:type="paragraph" w:customStyle="1" w:styleId="Picturecaption3">
    <w:name w:val="Picture caption (3)"/>
    <w:basedOn w:val="Normal"/>
    <w:qFormat/>
    <w:rsid w:val="00CC01A5"/>
    <w:pPr>
      <w:spacing w:after="0" w:line="240" w:lineRule="auto"/>
    </w:pPr>
  </w:style>
  <w:style w:type="paragraph" w:customStyle="1" w:styleId="Heading13">
    <w:name w:val="Heading #13"/>
    <w:basedOn w:val="Normal"/>
    <w:qFormat/>
    <w:rsid w:val="00CC01A5"/>
    <w:pPr>
      <w:spacing w:after="0" w:line="240" w:lineRule="auto"/>
    </w:pPr>
  </w:style>
  <w:style w:type="paragraph" w:customStyle="1" w:styleId="Heading92">
    <w:name w:val="Heading #9 (2)"/>
    <w:basedOn w:val="Normal"/>
    <w:qFormat/>
    <w:rsid w:val="00CC01A5"/>
    <w:pPr>
      <w:spacing w:after="0" w:line="240" w:lineRule="auto"/>
    </w:pPr>
  </w:style>
  <w:style w:type="paragraph" w:customStyle="1" w:styleId="Heading15">
    <w:name w:val="Heading #15"/>
    <w:basedOn w:val="Normal"/>
    <w:qFormat/>
    <w:rsid w:val="00CC01A5"/>
    <w:pPr>
      <w:spacing w:after="0" w:line="240" w:lineRule="auto"/>
    </w:pPr>
  </w:style>
  <w:style w:type="paragraph" w:customStyle="1" w:styleId="Bodytext38">
    <w:name w:val="Body text (38)"/>
    <w:basedOn w:val="Normal"/>
    <w:qFormat/>
    <w:rsid w:val="00CC01A5"/>
    <w:pPr>
      <w:spacing w:after="0" w:line="240" w:lineRule="auto"/>
    </w:pPr>
  </w:style>
  <w:style w:type="paragraph" w:customStyle="1" w:styleId="Heading17">
    <w:name w:val="Heading #17"/>
    <w:basedOn w:val="Normal"/>
    <w:qFormat/>
    <w:rsid w:val="00CC01A5"/>
    <w:pPr>
      <w:spacing w:after="0" w:line="240" w:lineRule="auto"/>
    </w:pPr>
  </w:style>
  <w:style w:type="paragraph" w:customStyle="1" w:styleId="Bodytext97">
    <w:name w:val="Body text (97)"/>
    <w:basedOn w:val="Normal"/>
    <w:qFormat/>
    <w:rsid w:val="00CC01A5"/>
    <w:pPr>
      <w:spacing w:after="0" w:line="240" w:lineRule="auto"/>
    </w:pPr>
  </w:style>
  <w:style w:type="paragraph" w:customStyle="1" w:styleId="Bodytext42">
    <w:name w:val="Body text (42)"/>
    <w:basedOn w:val="Normal"/>
    <w:qFormat/>
    <w:rsid w:val="00CC01A5"/>
    <w:pPr>
      <w:spacing w:after="0" w:line="240" w:lineRule="auto"/>
    </w:pPr>
  </w:style>
  <w:style w:type="paragraph" w:customStyle="1" w:styleId="Picturecaption9">
    <w:name w:val="Picture caption (9)"/>
    <w:basedOn w:val="Normal"/>
    <w:qFormat/>
    <w:rsid w:val="00CC01A5"/>
    <w:pPr>
      <w:spacing w:after="0" w:line="240" w:lineRule="auto"/>
    </w:pPr>
  </w:style>
  <w:style w:type="paragraph" w:customStyle="1" w:styleId="Bodytext96">
    <w:name w:val="Body text (96)"/>
    <w:basedOn w:val="Normal"/>
    <w:qFormat/>
    <w:rsid w:val="00CC01A5"/>
    <w:pPr>
      <w:spacing w:after="0" w:line="240" w:lineRule="auto"/>
    </w:pPr>
  </w:style>
  <w:style w:type="paragraph" w:customStyle="1" w:styleId="Heading142">
    <w:name w:val="Heading #14 (2)"/>
    <w:basedOn w:val="Normal"/>
    <w:qFormat/>
    <w:rsid w:val="00CC01A5"/>
    <w:pPr>
      <w:spacing w:after="0" w:line="240" w:lineRule="auto"/>
    </w:pPr>
  </w:style>
  <w:style w:type="paragraph" w:customStyle="1" w:styleId="Picturecaption31">
    <w:name w:val="Picture caption (31)"/>
    <w:basedOn w:val="Normal"/>
    <w:qFormat/>
    <w:rsid w:val="00CC01A5"/>
    <w:pPr>
      <w:spacing w:after="0" w:line="240" w:lineRule="auto"/>
    </w:pPr>
  </w:style>
  <w:style w:type="paragraph" w:customStyle="1" w:styleId="Picturecaption27">
    <w:name w:val="Picture caption (27)"/>
    <w:basedOn w:val="Normal"/>
    <w:qFormat/>
    <w:rsid w:val="00CC01A5"/>
    <w:pPr>
      <w:spacing w:after="0" w:line="240" w:lineRule="auto"/>
    </w:pPr>
  </w:style>
  <w:style w:type="paragraph" w:customStyle="1" w:styleId="Bodytext43">
    <w:name w:val="Body text (43)"/>
    <w:basedOn w:val="Normal"/>
    <w:qFormat/>
    <w:rsid w:val="00CC01A5"/>
    <w:pPr>
      <w:spacing w:after="0" w:line="240" w:lineRule="auto"/>
    </w:pPr>
  </w:style>
  <w:style w:type="paragraph" w:customStyle="1" w:styleId="Bodytext109">
    <w:name w:val="Body text (109)"/>
    <w:basedOn w:val="Normal"/>
    <w:qFormat/>
    <w:rsid w:val="00CC01A5"/>
    <w:pPr>
      <w:spacing w:after="0" w:line="240" w:lineRule="auto"/>
    </w:pPr>
  </w:style>
  <w:style w:type="paragraph" w:customStyle="1" w:styleId="Bodytext110">
    <w:name w:val="Body text (110)"/>
    <w:basedOn w:val="Normal"/>
    <w:qFormat/>
    <w:rsid w:val="00CC01A5"/>
    <w:pPr>
      <w:spacing w:after="0" w:line="240" w:lineRule="auto"/>
    </w:pPr>
  </w:style>
  <w:style w:type="paragraph" w:customStyle="1" w:styleId="Bodytext111">
    <w:name w:val="Body text (111)"/>
    <w:basedOn w:val="Normal"/>
    <w:qFormat/>
    <w:rsid w:val="00CC01A5"/>
    <w:pPr>
      <w:spacing w:after="0" w:line="240" w:lineRule="auto"/>
    </w:pPr>
  </w:style>
  <w:style w:type="paragraph" w:customStyle="1" w:styleId="Tablecaption7">
    <w:name w:val="Table caption (7)"/>
    <w:basedOn w:val="Normal"/>
    <w:qFormat/>
    <w:rsid w:val="00CC01A5"/>
    <w:pPr>
      <w:spacing w:after="0" w:line="240" w:lineRule="auto"/>
    </w:pPr>
  </w:style>
  <w:style w:type="paragraph" w:customStyle="1" w:styleId="Bodytext112">
    <w:name w:val="Body text (112)"/>
    <w:basedOn w:val="Normal"/>
    <w:qFormat/>
    <w:rsid w:val="00CC01A5"/>
    <w:pPr>
      <w:spacing w:after="0" w:line="240" w:lineRule="auto"/>
    </w:pPr>
  </w:style>
  <w:style w:type="paragraph" w:customStyle="1" w:styleId="Bodytext113">
    <w:name w:val="Body text (113)"/>
    <w:basedOn w:val="Normal"/>
    <w:qFormat/>
    <w:rsid w:val="00CC01A5"/>
    <w:pPr>
      <w:spacing w:after="0" w:line="240" w:lineRule="auto"/>
    </w:pPr>
  </w:style>
  <w:style w:type="paragraph" w:customStyle="1" w:styleId="Tableofcontents10">
    <w:name w:val="Table of contents (10)"/>
    <w:basedOn w:val="Normal"/>
    <w:qFormat/>
    <w:rsid w:val="00CC01A5"/>
    <w:pPr>
      <w:spacing w:after="0" w:line="240" w:lineRule="auto"/>
    </w:pPr>
  </w:style>
  <w:style w:type="paragraph" w:customStyle="1" w:styleId="Tableofcontents12">
    <w:name w:val="Table of contents (12)"/>
    <w:basedOn w:val="Normal"/>
    <w:qFormat/>
    <w:rsid w:val="00CC01A5"/>
    <w:pPr>
      <w:spacing w:after="0" w:line="240" w:lineRule="auto"/>
    </w:pPr>
  </w:style>
  <w:style w:type="paragraph" w:customStyle="1" w:styleId="Tableofcontents14">
    <w:name w:val="Table of contents (14)"/>
    <w:basedOn w:val="Normal"/>
    <w:qFormat/>
    <w:rsid w:val="00CC01A5"/>
    <w:pPr>
      <w:spacing w:after="0" w:line="240" w:lineRule="auto"/>
    </w:pPr>
  </w:style>
  <w:style w:type="paragraph" w:customStyle="1" w:styleId="Heading162">
    <w:name w:val="Heading #16 (2)"/>
    <w:basedOn w:val="Normal"/>
    <w:qFormat/>
    <w:rsid w:val="00CC01A5"/>
    <w:pPr>
      <w:spacing w:after="0" w:line="240" w:lineRule="auto"/>
    </w:pPr>
  </w:style>
  <w:style w:type="paragraph" w:customStyle="1" w:styleId="StyleStyle4LatinTimesNewRomanAsianSimSun">
    <w:name w:val="Style Style4 + (Latin) Times New Roman (Asian) SimSun"/>
    <w:basedOn w:val="medium-normal"/>
    <w:qFormat/>
    <w:rsid w:val="00CC01A5"/>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CC01A5"/>
    <w:pPr>
      <w:spacing w:after="0" w:line="240" w:lineRule="auto"/>
    </w:pPr>
  </w:style>
  <w:style w:type="paragraph" w:customStyle="1" w:styleId="StyleUnderlineCharLatinTimesNewRomanAsianSimSunBold">
    <w:name w:val="Style Underline Char + (Latin) Times New Roman (Asian) SimSun Bold"/>
    <w:basedOn w:val="Normal"/>
    <w:qFormat/>
    <w:rsid w:val="00CC01A5"/>
    <w:pPr>
      <w:spacing w:after="0" w:line="240" w:lineRule="auto"/>
    </w:pPr>
  </w:style>
  <w:style w:type="paragraph" w:customStyle="1" w:styleId="StyleStyle1Bold">
    <w:name w:val="Style Style1 + Bold"/>
    <w:basedOn w:val="Cites"/>
    <w:qFormat/>
    <w:rsid w:val="00CC01A5"/>
    <w:pPr>
      <w:widowControl/>
    </w:pPr>
    <w:rPr>
      <w:noProof/>
      <w:szCs w:val="20"/>
    </w:rPr>
  </w:style>
  <w:style w:type="paragraph" w:customStyle="1" w:styleId="StyleBoldandUnderlineChar11pt">
    <w:name w:val="Style Bold and Underline Char + 11 pt"/>
    <w:basedOn w:val="UnreadText"/>
    <w:qFormat/>
    <w:rsid w:val="00CC01A5"/>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CC01A5"/>
    <w:pPr>
      <w:spacing w:after="0" w:line="240" w:lineRule="auto"/>
    </w:pPr>
  </w:style>
  <w:style w:type="paragraph" w:customStyle="1" w:styleId="StyleStyle4Bold">
    <w:name w:val="Style Style4 + Bold"/>
    <w:basedOn w:val="medium-normal"/>
    <w:qFormat/>
    <w:rsid w:val="00CC01A5"/>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CC01A5"/>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CC01A5"/>
    <w:pPr>
      <w:spacing w:before="0" w:beforeAutospacing="0" w:after="0" w:afterAutospacing="0"/>
    </w:pPr>
    <w:rPr>
      <w:rFonts w:ascii="Georgia" w:eastAsiaTheme="minorHAnsi"/>
    </w:rPr>
  </w:style>
  <w:style w:type="paragraph" w:customStyle="1" w:styleId="hotroute1">
    <w:name w:val="hot route!"/>
    <w:basedOn w:val="Normal"/>
    <w:next w:val="UnderlinePara"/>
    <w:qFormat/>
    <w:rsid w:val="00CC01A5"/>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CC01A5"/>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CC01A5"/>
    <w:pPr>
      <w:spacing w:after="0" w:line="240" w:lineRule="auto"/>
    </w:pPr>
  </w:style>
  <w:style w:type="paragraph" w:customStyle="1" w:styleId="UnderlineCharCharCharCharChar">
    <w:name w:val="Underline Char Char Char Char Char"/>
    <w:basedOn w:val="Normal"/>
    <w:next w:val="BlockHeaderHidden"/>
    <w:qFormat/>
    <w:rsid w:val="00CC01A5"/>
    <w:pPr>
      <w:spacing w:after="0" w:line="240" w:lineRule="auto"/>
    </w:pPr>
  </w:style>
  <w:style w:type="paragraph" w:customStyle="1" w:styleId="Textsmall0">
    <w:name w:val="Textsmall"/>
    <w:basedOn w:val="Normal"/>
    <w:next w:val="Normal"/>
    <w:qFormat/>
    <w:rsid w:val="00CC01A5"/>
    <w:pPr>
      <w:spacing w:after="0" w:line="240" w:lineRule="auto"/>
    </w:pPr>
  </w:style>
  <w:style w:type="paragraph" w:customStyle="1" w:styleId="txgreen">
    <w:name w:val="txgreen"/>
    <w:basedOn w:val="Normal"/>
    <w:uiPriority w:val="99"/>
    <w:qFormat/>
    <w:rsid w:val="00CC01A5"/>
    <w:pPr>
      <w:spacing w:after="0" w:line="240" w:lineRule="auto"/>
    </w:pPr>
  </w:style>
  <w:style w:type="paragraph" w:customStyle="1" w:styleId="rtecenter">
    <w:name w:val="rtecenter"/>
    <w:basedOn w:val="Normal"/>
    <w:uiPriority w:val="99"/>
    <w:qFormat/>
    <w:rsid w:val="00CC01A5"/>
    <w:pPr>
      <w:spacing w:after="0" w:line="240" w:lineRule="auto"/>
    </w:pPr>
  </w:style>
  <w:style w:type="paragraph" w:customStyle="1" w:styleId="Stylecardtext5pt">
    <w:name w:val="Style card text + 5 pt"/>
    <w:basedOn w:val="Normal"/>
    <w:qFormat/>
    <w:rsid w:val="00CC01A5"/>
    <w:pPr>
      <w:spacing w:after="0" w:line="240" w:lineRule="auto"/>
    </w:pPr>
  </w:style>
  <w:style w:type="paragraph" w:customStyle="1" w:styleId="GAUnderline">
    <w:name w:val="GA Underline"/>
    <w:basedOn w:val="Normal"/>
    <w:next w:val="StyleHeading2TagHEADING2TagCite11pt"/>
    <w:qFormat/>
    <w:rsid w:val="00CC01A5"/>
    <w:pPr>
      <w:spacing w:after="0" w:line="240" w:lineRule="auto"/>
    </w:pPr>
  </w:style>
  <w:style w:type="paragraph" w:customStyle="1" w:styleId="cardunderline">
    <w:name w:val="card underline"/>
    <w:basedOn w:val="Normal"/>
    <w:next w:val="GAUnderline"/>
    <w:qFormat/>
    <w:rsid w:val="00CC01A5"/>
    <w:pPr>
      <w:spacing w:after="0" w:line="240" w:lineRule="auto"/>
    </w:pPr>
  </w:style>
  <w:style w:type="paragraph" w:customStyle="1" w:styleId="Heading2-NotBold">
    <w:name w:val="Heading 2 - Not Bold"/>
    <w:basedOn w:val="Heading2"/>
    <w:autoRedefine/>
    <w:qFormat/>
    <w:rsid w:val="00CC01A5"/>
    <w:pPr>
      <w:spacing w:before="480" w:line="240" w:lineRule="auto"/>
    </w:pPr>
  </w:style>
  <w:style w:type="paragraph" w:customStyle="1" w:styleId="Heading2-Bold">
    <w:name w:val="Heading 2 - Bold"/>
    <w:basedOn w:val="Normal"/>
    <w:next w:val="Micro"/>
    <w:autoRedefine/>
    <w:qFormat/>
    <w:rsid w:val="00CC01A5"/>
    <w:pPr>
      <w:spacing w:after="0" w:line="240" w:lineRule="auto"/>
    </w:pPr>
  </w:style>
  <w:style w:type="character" w:customStyle="1" w:styleId="tagChar">
    <w:name w:val="%tag Char"/>
    <w:link w:val="tag"/>
    <w:locked/>
    <w:rsid w:val="00CC01A5"/>
    <w:rPr>
      <w:rFonts w:ascii="Calibri" w:eastAsiaTheme="minorHAnsi" w:hAnsi="Calibri" w:cs="Calibri"/>
      <w:sz w:val="16"/>
      <w:szCs w:val="22"/>
    </w:rPr>
  </w:style>
  <w:style w:type="paragraph" w:customStyle="1" w:styleId="tag">
    <w:name w:val="%tag"/>
    <w:basedOn w:val="Normal"/>
    <w:next w:val="Normal"/>
    <w:link w:val="tagChar"/>
    <w:qFormat/>
    <w:rsid w:val="00CC01A5"/>
    <w:pPr>
      <w:spacing w:after="0" w:line="240" w:lineRule="auto"/>
    </w:pPr>
    <w:rPr>
      <w:rFonts w:eastAsiaTheme="minorHAnsi"/>
      <w:sz w:val="16"/>
      <w:szCs w:val="22"/>
    </w:rPr>
  </w:style>
  <w:style w:type="paragraph" w:customStyle="1" w:styleId="StyleHeading2TagHEADING2TagCite11pt">
    <w:name w:val="Style Heading 2TagHEADING 2Tag&amp;Cite + 11 pt"/>
    <w:basedOn w:val="Heading2"/>
    <w:next w:val="CM16"/>
    <w:qFormat/>
    <w:rsid w:val="00CC01A5"/>
    <w:pPr>
      <w:spacing w:before="480" w:line="240" w:lineRule="auto"/>
    </w:pPr>
  </w:style>
  <w:style w:type="paragraph" w:customStyle="1" w:styleId="Brief">
    <w:name w:val="Brief"/>
    <w:basedOn w:val="CM56"/>
    <w:next w:val="CM57"/>
    <w:qFormat/>
    <w:rsid w:val="00CC01A5"/>
  </w:style>
  <w:style w:type="paragraph" w:customStyle="1" w:styleId="h-lead">
    <w:name w:val="h-lead"/>
    <w:basedOn w:val="Normal"/>
    <w:next w:val="Brief"/>
    <w:qFormat/>
    <w:rsid w:val="00CC01A5"/>
    <w:pPr>
      <w:spacing w:after="0" w:line="240" w:lineRule="auto"/>
    </w:pPr>
  </w:style>
  <w:style w:type="paragraph" w:customStyle="1" w:styleId="CM2">
    <w:name w:val="CM2"/>
    <w:basedOn w:val="Normal"/>
    <w:next w:val="Normal"/>
    <w:qFormat/>
    <w:rsid w:val="00CC01A5"/>
    <w:pPr>
      <w:spacing w:after="0" w:line="240" w:lineRule="auto"/>
    </w:pPr>
  </w:style>
  <w:style w:type="paragraph" w:customStyle="1" w:styleId="intro">
    <w:name w:val="intro"/>
    <w:basedOn w:val="Normal"/>
    <w:next w:val="CM2"/>
    <w:qFormat/>
    <w:rsid w:val="00CC01A5"/>
    <w:pPr>
      <w:spacing w:after="0" w:line="240" w:lineRule="auto"/>
    </w:pPr>
  </w:style>
  <w:style w:type="paragraph" w:customStyle="1" w:styleId="CM16">
    <w:name w:val="CM16"/>
    <w:basedOn w:val="Normal"/>
    <w:next w:val="Normal"/>
    <w:qFormat/>
    <w:rsid w:val="00CC01A5"/>
    <w:pPr>
      <w:spacing w:after="0" w:line="240" w:lineRule="auto"/>
    </w:pPr>
  </w:style>
  <w:style w:type="paragraph" w:customStyle="1" w:styleId="CM19">
    <w:name w:val="CM19"/>
    <w:basedOn w:val="Normal"/>
    <w:qFormat/>
    <w:rsid w:val="00CC01A5"/>
    <w:pPr>
      <w:spacing w:after="0" w:line="240" w:lineRule="auto"/>
    </w:pPr>
  </w:style>
  <w:style w:type="paragraph" w:customStyle="1" w:styleId="F3-TagAuthor">
    <w:name w:val="F3 - Tag/Author"/>
    <w:basedOn w:val="Normal"/>
    <w:next w:val="CM19"/>
    <w:qFormat/>
    <w:rsid w:val="00CC01A5"/>
    <w:pPr>
      <w:spacing w:after="0" w:line="240" w:lineRule="auto"/>
    </w:pPr>
  </w:style>
  <w:style w:type="paragraph" w:customStyle="1" w:styleId="CM34">
    <w:name w:val="CM34"/>
    <w:basedOn w:val="Normal"/>
    <w:qFormat/>
    <w:rsid w:val="00CC01A5"/>
    <w:pPr>
      <w:spacing w:after="0" w:line="240" w:lineRule="auto"/>
    </w:pPr>
  </w:style>
  <w:style w:type="paragraph" w:customStyle="1" w:styleId="F5-UnderlineNormal">
    <w:name w:val="F5 - Underline Normal"/>
    <w:basedOn w:val="Normal"/>
    <w:next w:val="CM34"/>
    <w:qFormat/>
    <w:rsid w:val="00CC01A5"/>
    <w:pPr>
      <w:spacing w:after="0" w:line="240" w:lineRule="auto"/>
    </w:pPr>
  </w:style>
  <w:style w:type="paragraph" w:customStyle="1" w:styleId="CM56">
    <w:name w:val="CM56"/>
    <w:basedOn w:val="Normal"/>
    <w:qFormat/>
    <w:rsid w:val="00CC01A5"/>
    <w:pPr>
      <w:spacing w:after="0" w:line="240" w:lineRule="auto"/>
    </w:pPr>
  </w:style>
  <w:style w:type="paragraph" w:customStyle="1" w:styleId="Brief-PrimarySource">
    <w:name w:val="Brief - Primary Source"/>
    <w:basedOn w:val="Normal"/>
    <w:next w:val="CM56"/>
    <w:qFormat/>
    <w:rsid w:val="00CC01A5"/>
    <w:pPr>
      <w:spacing w:after="0" w:line="240" w:lineRule="auto"/>
    </w:pPr>
  </w:style>
  <w:style w:type="paragraph" w:customStyle="1" w:styleId="CM58">
    <w:name w:val="CM58"/>
    <w:basedOn w:val="Normal"/>
    <w:qFormat/>
    <w:rsid w:val="00CC01A5"/>
    <w:pPr>
      <w:spacing w:after="0" w:line="240" w:lineRule="auto"/>
    </w:pPr>
  </w:style>
  <w:style w:type="paragraph" w:customStyle="1" w:styleId="Brief-Underline">
    <w:name w:val="Brief - Underline"/>
    <w:basedOn w:val="Normal"/>
    <w:next w:val="CM58"/>
    <w:qFormat/>
    <w:rsid w:val="00CC01A5"/>
    <w:pPr>
      <w:spacing w:after="0" w:line="240" w:lineRule="auto"/>
    </w:pPr>
  </w:style>
  <w:style w:type="paragraph" w:customStyle="1" w:styleId="CM57">
    <w:name w:val="CM57"/>
    <w:basedOn w:val="Normal"/>
    <w:qFormat/>
    <w:rsid w:val="00CC01A5"/>
    <w:pPr>
      <w:spacing w:after="0" w:line="240" w:lineRule="auto"/>
    </w:pPr>
  </w:style>
  <w:style w:type="paragraph" w:customStyle="1" w:styleId="CM11">
    <w:name w:val="CM11"/>
    <w:basedOn w:val="Normal"/>
    <w:next w:val="Normal"/>
    <w:qFormat/>
    <w:rsid w:val="00CC01A5"/>
    <w:pPr>
      <w:spacing w:after="0" w:line="240" w:lineRule="auto"/>
    </w:pPr>
  </w:style>
  <w:style w:type="paragraph" w:customStyle="1" w:styleId="CM1">
    <w:name w:val="CM1"/>
    <w:basedOn w:val="Normal"/>
    <w:qFormat/>
    <w:rsid w:val="00CC01A5"/>
    <w:pPr>
      <w:spacing w:after="0" w:line="240" w:lineRule="auto"/>
    </w:pPr>
  </w:style>
  <w:style w:type="paragraph" w:customStyle="1" w:styleId="CM49">
    <w:name w:val="CM49"/>
    <w:basedOn w:val="Normal"/>
    <w:qFormat/>
    <w:rsid w:val="00CC01A5"/>
    <w:pPr>
      <w:spacing w:after="0" w:line="240" w:lineRule="auto"/>
    </w:pPr>
  </w:style>
  <w:style w:type="paragraph" w:customStyle="1" w:styleId="CM41">
    <w:name w:val="CM41"/>
    <w:basedOn w:val="Normal"/>
    <w:qFormat/>
    <w:rsid w:val="00CC01A5"/>
    <w:pPr>
      <w:spacing w:after="0" w:line="240" w:lineRule="auto"/>
    </w:pPr>
  </w:style>
  <w:style w:type="paragraph" w:customStyle="1" w:styleId="3rdOrderPara">
    <w:name w:val="3rd Order Para"/>
    <w:basedOn w:val="Normal"/>
    <w:qFormat/>
    <w:rsid w:val="00CC01A5"/>
    <w:pPr>
      <w:spacing w:after="0" w:line="240" w:lineRule="auto"/>
    </w:pPr>
  </w:style>
  <w:style w:type="paragraph" w:customStyle="1" w:styleId="2ndOrderPara">
    <w:name w:val="2nd Order Para"/>
    <w:basedOn w:val="Normal"/>
    <w:qFormat/>
    <w:rsid w:val="00CC01A5"/>
    <w:pPr>
      <w:spacing w:after="0" w:line="240" w:lineRule="auto"/>
    </w:pPr>
  </w:style>
  <w:style w:type="paragraph" w:customStyle="1" w:styleId="Normal-SIGN2">
    <w:name w:val="Normal-SIGN2"/>
    <w:basedOn w:val="Normal"/>
    <w:qFormat/>
    <w:rsid w:val="00CC01A5"/>
    <w:pPr>
      <w:spacing w:after="0" w:line="240" w:lineRule="auto"/>
    </w:pPr>
  </w:style>
  <w:style w:type="paragraph" w:customStyle="1" w:styleId="Normal-SIGN1">
    <w:name w:val="Normal-SIGN1"/>
    <w:basedOn w:val="Normal"/>
    <w:qFormat/>
    <w:rsid w:val="00CC01A5"/>
    <w:pPr>
      <w:spacing w:after="0" w:line="240" w:lineRule="auto"/>
    </w:pPr>
  </w:style>
  <w:style w:type="paragraph" w:customStyle="1" w:styleId="CM3">
    <w:name w:val="CM3"/>
    <w:basedOn w:val="Normal"/>
    <w:qFormat/>
    <w:rsid w:val="00CC01A5"/>
    <w:pPr>
      <w:spacing w:after="0" w:line="240" w:lineRule="auto"/>
    </w:pPr>
  </w:style>
  <w:style w:type="paragraph" w:customStyle="1" w:styleId="CM33">
    <w:name w:val="CM33"/>
    <w:basedOn w:val="Normal"/>
    <w:qFormat/>
    <w:rsid w:val="00CC01A5"/>
    <w:pPr>
      <w:spacing w:after="0" w:line="240" w:lineRule="auto"/>
    </w:pPr>
  </w:style>
  <w:style w:type="paragraph" w:customStyle="1" w:styleId="CM37">
    <w:name w:val="CM37"/>
    <w:basedOn w:val="Normal"/>
    <w:qFormat/>
    <w:rsid w:val="00CC01A5"/>
    <w:pPr>
      <w:spacing w:after="0" w:line="240" w:lineRule="auto"/>
    </w:pPr>
  </w:style>
  <w:style w:type="paragraph" w:customStyle="1" w:styleId="CM7">
    <w:name w:val="CM7"/>
    <w:basedOn w:val="Normal"/>
    <w:qFormat/>
    <w:rsid w:val="00CC01A5"/>
    <w:pPr>
      <w:spacing w:after="0" w:line="240" w:lineRule="auto"/>
    </w:pPr>
  </w:style>
  <w:style w:type="paragraph" w:customStyle="1" w:styleId="ReportDate">
    <w:name w:val="ReportDate"/>
    <w:basedOn w:val="Normal"/>
    <w:qFormat/>
    <w:rsid w:val="00CC01A5"/>
    <w:pPr>
      <w:spacing w:after="0" w:line="240" w:lineRule="auto"/>
    </w:pPr>
  </w:style>
  <w:style w:type="paragraph" w:customStyle="1" w:styleId="Brief-SecondarySource">
    <w:name w:val="Brief - Secondary Source"/>
    <w:basedOn w:val="Normal"/>
    <w:next w:val="ReportDate"/>
    <w:qFormat/>
    <w:rsid w:val="00CC01A5"/>
    <w:pPr>
      <w:spacing w:after="0" w:line="240" w:lineRule="auto"/>
    </w:pPr>
  </w:style>
  <w:style w:type="paragraph" w:customStyle="1" w:styleId="Pa11">
    <w:name w:val="Pa11"/>
    <w:basedOn w:val="Normal"/>
    <w:next w:val="Normal"/>
    <w:qFormat/>
    <w:rsid w:val="00CC01A5"/>
    <w:pPr>
      <w:spacing w:after="0" w:line="240" w:lineRule="auto"/>
    </w:pPr>
  </w:style>
  <w:style w:type="paragraph" w:customStyle="1" w:styleId="Brief-Card">
    <w:name w:val="Brief - Card"/>
    <w:basedOn w:val="Normal"/>
    <w:next w:val="Pa11"/>
    <w:qFormat/>
    <w:rsid w:val="00CC01A5"/>
    <w:pPr>
      <w:spacing w:after="0" w:line="240" w:lineRule="auto"/>
    </w:pPr>
  </w:style>
  <w:style w:type="paragraph" w:customStyle="1" w:styleId="Normal3">
    <w:name w:val="Normal+3"/>
    <w:basedOn w:val="Normal"/>
    <w:next w:val="Normal"/>
    <w:qFormat/>
    <w:rsid w:val="00CC01A5"/>
    <w:pPr>
      <w:spacing w:after="0" w:line="240" w:lineRule="auto"/>
    </w:pPr>
  </w:style>
  <w:style w:type="paragraph" w:customStyle="1" w:styleId="Normal11">
    <w:name w:val="Normal+1"/>
    <w:basedOn w:val="Normal"/>
    <w:next w:val="Normal"/>
    <w:qFormat/>
    <w:rsid w:val="00CC01A5"/>
    <w:pPr>
      <w:spacing w:after="0" w:line="240" w:lineRule="auto"/>
    </w:pPr>
  </w:style>
  <w:style w:type="paragraph" w:customStyle="1" w:styleId="Heading230">
    <w:name w:val="Heading 2+3"/>
    <w:basedOn w:val="Normal"/>
    <w:next w:val="Normal"/>
    <w:qFormat/>
    <w:rsid w:val="00CC01A5"/>
    <w:pPr>
      <w:spacing w:after="0" w:line="240" w:lineRule="auto"/>
    </w:pPr>
  </w:style>
  <w:style w:type="paragraph" w:customStyle="1" w:styleId="Normal5">
    <w:name w:val="Normal+5"/>
    <w:basedOn w:val="Normal"/>
    <w:qFormat/>
    <w:rsid w:val="00CC01A5"/>
    <w:pPr>
      <w:spacing w:after="0" w:line="240" w:lineRule="auto"/>
    </w:pPr>
  </w:style>
  <w:style w:type="paragraph" w:customStyle="1" w:styleId="Cover1">
    <w:name w:val="Cover 1"/>
    <w:basedOn w:val="Normal"/>
    <w:next w:val="Normal"/>
    <w:qFormat/>
    <w:rsid w:val="00CC01A5"/>
    <w:pPr>
      <w:spacing w:after="0" w:line="240" w:lineRule="auto"/>
    </w:pPr>
  </w:style>
  <w:style w:type="paragraph" w:customStyle="1" w:styleId="Cover2">
    <w:name w:val="Cover 2"/>
    <w:basedOn w:val="Normal"/>
    <w:next w:val="Normal"/>
    <w:qFormat/>
    <w:rsid w:val="00CC01A5"/>
    <w:pPr>
      <w:spacing w:after="0" w:line="240" w:lineRule="auto"/>
    </w:pPr>
  </w:style>
  <w:style w:type="paragraph" w:customStyle="1" w:styleId="CM30">
    <w:name w:val="CM30"/>
    <w:basedOn w:val="Normal"/>
    <w:qFormat/>
    <w:rsid w:val="00CC01A5"/>
    <w:pPr>
      <w:spacing w:after="0" w:line="240" w:lineRule="auto"/>
    </w:pPr>
  </w:style>
  <w:style w:type="paragraph" w:customStyle="1" w:styleId="CM28">
    <w:name w:val="CM28"/>
    <w:basedOn w:val="Normal"/>
    <w:qFormat/>
    <w:rsid w:val="00CC01A5"/>
    <w:pPr>
      <w:spacing w:after="0" w:line="240" w:lineRule="auto"/>
    </w:pPr>
  </w:style>
  <w:style w:type="paragraph" w:customStyle="1" w:styleId="CM8">
    <w:name w:val="CM8"/>
    <w:basedOn w:val="Normal"/>
    <w:qFormat/>
    <w:rsid w:val="00CC01A5"/>
    <w:pPr>
      <w:spacing w:after="0" w:line="240" w:lineRule="auto"/>
    </w:pPr>
  </w:style>
  <w:style w:type="paragraph" w:customStyle="1" w:styleId="DoubleUnderlined">
    <w:name w:val="Double Underlined"/>
    <w:basedOn w:val="Heading2"/>
    <w:next w:val="StyleUnderliningTimesNewRomanBoldNounderlineKernat161"/>
    <w:autoRedefine/>
    <w:qFormat/>
    <w:rsid w:val="00CC01A5"/>
    <w:pPr>
      <w:spacing w:before="480" w:line="240" w:lineRule="auto"/>
    </w:pPr>
  </w:style>
  <w:style w:type="paragraph" w:customStyle="1" w:styleId="IndexFixer">
    <w:name w:val="Index Fixer"/>
    <w:basedOn w:val="Heading1"/>
    <w:next w:val="StyleBoldUnderliningKernat16pt"/>
    <w:qFormat/>
    <w:rsid w:val="00CC01A5"/>
    <w:pPr>
      <w:spacing w:before="480" w:line="240" w:lineRule="auto"/>
    </w:pPr>
  </w:style>
  <w:style w:type="paragraph" w:customStyle="1" w:styleId="boldy">
    <w:name w:val="boldy"/>
    <w:basedOn w:val="Heading2"/>
    <w:next w:val="Card1"/>
    <w:qFormat/>
    <w:rsid w:val="00CC01A5"/>
    <w:pPr>
      <w:spacing w:before="480" w:line="240" w:lineRule="auto"/>
    </w:pPr>
  </w:style>
  <w:style w:type="paragraph" w:customStyle="1" w:styleId="StyleLeft025Right025TopSinglesolidlineAuto">
    <w:name w:val="Style Left:  0.25&quot; Right:  0.25&quot; Top: (Single solid line Auto  ..."/>
    <w:basedOn w:val="Normal"/>
    <w:next w:val="boldy"/>
    <w:qFormat/>
    <w:rsid w:val="00CC01A5"/>
    <w:pPr>
      <w:spacing w:after="0" w:line="240" w:lineRule="auto"/>
    </w:pPr>
  </w:style>
  <w:style w:type="paragraph" w:customStyle="1" w:styleId="TxBr6p1">
    <w:name w:val="TxBr_6p1"/>
    <w:basedOn w:val="Normal"/>
    <w:next w:val="Cite21"/>
    <w:qFormat/>
    <w:rsid w:val="00CC01A5"/>
    <w:pPr>
      <w:spacing w:after="0" w:line="240" w:lineRule="auto"/>
    </w:pPr>
  </w:style>
  <w:style w:type="paragraph" w:customStyle="1" w:styleId="PageHeader-Underline18pt">
    <w:name w:val="Page Header - Underline 18 pt"/>
    <w:next w:val="TxBr6p1"/>
    <w:qFormat/>
    <w:rsid w:val="00CC01A5"/>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CC01A5"/>
    <w:pPr>
      <w:spacing w:after="0" w:line="240" w:lineRule="auto"/>
    </w:pPr>
  </w:style>
  <w:style w:type="paragraph" w:customStyle="1" w:styleId="ArgumentTags">
    <w:name w:val="Argument Tags"/>
    <w:basedOn w:val="Heading2"/>
    <w:next w:val="cardCharCharCharCharCharCharCharCharCharCharCharCharCharCharChar"/>
    <w:qFormat/>
    <w:rsid w:val="00CC01A5"/>
    <w:pPr>
      <w:spacing w:before="480" w:line="240" w:lineRule="auto"/>
    </w:pPr>
  </w:style>
  <w:style w:type="paragraph" w:customStyle="1" w:styleId="subhead">
    <w:name w:val="subhead"/>
    <w:basedOn w:val="Normal"/>
    <w:qFormat/>
    <w:rsid w:val="00CC01A5"/>
    <w:pPr>
      <w:spacing w:after="0" w:line="240" w:lineRule="auto"/>
    </w:pPr>
  </w:style>
  <w:style w:type="paragraph" w:customStyle="1" w:styleId="Card1">
    <w:name w:val="Card1"/>
    <w:next w:val="TimesNewRoman12"/>
    <w:qFormat/>
    <w:rsid w:val="00CC01A5"/>
    <w:pPr>
      <w:spacing w:after="200" w:line="276" w:lineRule="auto"/>
    </w:pPr>
    <w:rPr>
      <w:rFonts w:eastAsiaTheme="minorHAnsi"/>
      <w:sz w:val="22"/>
      <w:szCs w:val="22"/>
    </w:rPr>
  </w:style>
  <w:style w:type="paragraph" w:customStyle="1" w:styleId="Cite21">
    <w:name w:val="Cite2"/>
    <w:next w:val="htmlbody"/>
    <w:qFormat/>
    <w:rsid w:val="00CC01A5"/>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CC01A5"/>
    <w:pPr>
      <w:spacing w:after="0" w:line="240" w:lineRule="auto"/>
    </w:pPr>
  </w:style>
  <w:style w:type="paragraph" w:customStyle="1" w:styleId="articletext">
    <w:name w:val="articletext"/>
    <w:basedOn w:val="Normal"/>
    <w:next w:val="story-headline"/>
    <w:qFormat/>
    <w:rsid w:val="00CC01A5"/>
    <w:pPr>
      <w:spacing w:after="0" w:line="240" w:lineRule="auto"/>
    </w:pPr>
  </w:style>
  <w:style w:type="paragraph" w:customStyle="1" w:styleId="Normalization">
    <w:name w:val="Normalization"/>
    <w:basedOn w:val="Normal"/>
    <w:next w:val="articletext"/>
    <w:qFormat/>
    <w:rsid w:val="00CC01A5"/>
    <w:pPr>
      <w:spacing w:after="0" w:line="240" w:lineRule="auto"/>
    </w:pPr>
  </w:style>
  <w:style w:type="paragraph" w:customStyle="1" w:styleId="cardtextsmall">
    <w:name w:val="card text small"/>
    <w:basedOn w:val="Normal"/>
    <w:next w:val="story-body"/>
    <w:qFormat/>
    <w:rsid w:val="00CC01A5"/>
    <w:pPr>
      <w:spacing w:after="0" w:line="240" w:lineRule="auto"/>
    </w:pPr>
  </w:style>
  <w:style w:type="paragraph" w:customStyle="1" w:styleId="listlevel1">
    <w:name w:val="list level 1"/>
    <w:basedOn w:val="Normal"/>
    <w:next w:val="cardtextsmall"/>
    <w:qFormat/>
    <w:rsid w:val="00CC01A5"/>
    <w:pPr>
      <w:spacing w:after="0" w:line="240" w:lineRule="auto"/>
    </w:pPr>
  </w:style>
  <w:style w:type="paragraph" w:customStyle="1" w:styleId="CaseListNormal">
    <w:name w:val="Case List Normal"/>
    <w:basedOn w:val="Normal"/>
    <w:next w:val="story-dateline"/>
    <w:qFormat/>
    <w:rsid w:val="00CC01A5"/>
    <w:pPr>
      <w:spacing w:after="0" w:line="240" w:lineRule="auto"/>
    </w:pPr>
  </w:style>
  <w:style w:type="paragraph" w:customStyle="1" w:styleId="listlevel2">
    <w:name w:val="list level 2"/>
    <w:basedOn w:val="Normal"/>
    <w:next w:val="CaseListNormal"/>
    <w:qFormat/>
    <w:rsid w:val="00CC01A5"/>
    <w:pPr>
      <w:spacing w:after="0" w:line="240" w:lineRule="auto"/>
    </w:pPr>
  </w:style>
  <w:style w:type="paragraph" w:customStyle="1" w:styleId="listlevel3">
    <w:name w:val="list level 3"/>
    <w:basedOn w:val="CaseListNormal"/>
    <w:next w:val="Body"/>
    <w:qFormat/>
    <w:rsid w:val="00CC01A5"/>
  </w:style>
  <w:style w:type="paragraph" w:customStyle="1" w:styleId="PageNumber1">
    <w:name w:val="Page Number1"/>
    <w:basedOn w:val="Normal"/>
    <w:next w:val="Normal"/>
    <w:qFormat/>
    <w:rsid w:val="00CC01A5"/>
    <w:pPr>
      <w:spacing w:after="0" w:line="240" w:lineRule="auto"/>
    </w:pPr>
  </w:style>
  <w:style w:type="paragraph" w:customStyle="1" w:styleId="TimesNewRoman12">
    <w:name w:val="TimesNewRoman12"/>
    <w:next w:val="tagCharChar1Char"/>
    <w:qFormat/>
    <w:rsid w:val="00CC01A5"/>
    <w:pPr>
      <w:spacing w:after="200" w:line="276" w:lineRule="auto"/>
    </w:pPr>
    <w:rPr>
      <w:rFonts w:eastAsiaTheme="minorHAnsi"/>
      <w:sz w:val="22"/>
      <w:szCs w:val="22"/>
    </w:rPr>
  </w:style>
  <w:style w:type="paragraph" w:customStyle="1" w:styleId="htmlbody">
    <w:name w:val="htmlbody"/>
    <w:basedOn w:val="Normal"/>
    <w:next w:val="OmniPage1"/>
    <w:qFormat/>
    <w:rsid w:val="00CC01A5"/>
    <w:pPr>
      <w:spacing w:after="0" w:line="240" w:lineRule="auto"/>
    </w:pPr>
  </w:style>
  <w:style w:type="paragraph" w:customStyle="1" w:styleId="textChar">
    <w:name w:val="text Char"/>
    <w:basedOn w:val="Normal"/>
    <w:next w:val="TitlePageCenter"/>
    <w:autoRedefine/>
    <w:qFormat/>
    <w:rsid w:val="00CC01A5"/>
    <w:pPr>
      <w:spacing w:after="0" w:line="240" w:lineRule="auto"/>
    </w:pPr>
  </w:style>
  <w:style w:type="paragraph" w:customStyle="1" w:styleId="story-headline">
    <w:name w:val="story-headline"/>
    <w:basedOn w:val="Normal"/>
    <w:next w:val="ProjectTitleLine"/>
    <w:qFormat/>
    <w:rsid w:val="00CC01A5"/>
    <w:pPr>
      <w:spacing w:after="0" w:line="240" w:lineRule="auto"/>
    </w:pPr>
  </w:style>
  <w:style w:type="paragraph" w:customStyle="1" w:styleId="story-dateline">
    <w:name w:val="story-dateline"/>
    <w:basedOn w:val="Normal"/>
    <w:next w:val="cardChar1Char"/>
    <w:qFormat/>
    <w:rsid w:val="00CC01A5"/>
    <w:pPr>
      <w:spacing w:after="0" w:line="240" w:lineRule="auto"/>
    </w:pPr>
  </w:style>
  <w:style w:type="paragraph" w:customStyle="1" w:styleId="Corpotesto">
    <w:name w:val="Corpo testo"/>
    <w:basedOn w:val="Normal"/>
    <w:next w:val="CM44"/>
    <w:qFormat/>
    <w:rsid w:val="00CC01A5"/>
    <w:pPr>
      <w:spacing w:after="0" w:line="240" w:lineRule="auto"/>
    </w:pPr>
  </w:style>
  <w:style w:type="paragraph" w:customStyle="1" w:styleId="3text">
    <w:name w:val="3text"/>
    <w:basedOn w:val="Normal"/>
    <w:next w:val="Corpotesto"/>
    <w:qFormat/>
    <w:rsid w:val="00CC01A5"/>
    <w:pPr>
      <w:spacing w:after="0" w:line="240" w:lineRule="auto"/>
    </w:pPr>
  </w:style>
  <w:style w:type="paragraph" w:customStyle="1" w:styleId="tagCharChar1Char">
    <w:name w:val="tag Char Char1 Char"/>
    <w:qFormat/>
    <w:rsid w:val="00CC01A5"/>
    <w:pPr>
      <w:spacing w:after="200" w:line="276" w:lineRule="auto"/>
    </w:pPr>
    <w:rPr>
      <w:rFonts w:eastAsiaTheme="minorHAnsi"/>
      <w:sz w:val="22"/>
      <w:szCs w:val="22"/>
    </w:rPr>
  </w:style>
  <w:style w:type="paragraph" w:customStyle="1" w:styleId="OmniPage1">
    <w:name w:val="OmniPage #1"/>
    <w:basedOn w:val="Normal"/>
    <w:next w:val="StrikeThrough"/>
    <w:qFormat/>
    <w:rsid w:val="00CC01A5"/>
    <w:pPr>
      <w:spacing w:after="0" w:line="240" w:lineRule="auto"/>
    </w:pPr>
  </w:style>
  <w:style w:type="paragraph" w:customStyle="1" w:styleId="TitlePageCenter">
    <w:name w:val="Title Page Center"/>
    <w:basedOn w:val="Normal"/>
    <w:next w:val="textbodyblack"/>
    <w:autoRedefine/>
    <w:qFormat/>
    <w:rsid w:val="00CC01A5"/>
    <w:pPr>
      <w:spacing w:after="0" w:line="240" w:lineRule="auto"/>
    </w:pPr>
  </w:style>
  <w:style w:type="paragraph" w:customStyle="1" w:styleId="ProjectTitleLine">
    <w:name w:val="Project Title Line"/>
    <w:basedOn w:val="Normal"/>
    <w:next w:val="Normal"/>
    <w:autoRedefine/>
    <w:qFormat/>
    <w:rsid w:val="00CC01A5"/>
    <w:pPr>
      <w:spacing w:after="0" w:line="240" w:lineRule="auto"/>
    </w:pPr>
  </w:style>
  <w:style w:type="paragraph" w:customStyle="1" w:styleId="cardChar1Char">
    <w:name w:val="card Char1 Char"/>
    <w:basedOn w:val="Normal"/>
    <w:next w:val="StyleLeft02"/>
    <w:qFormat/>
    <w:rsid w:val="00CC01A5"/>
    <w:pPr>
      <w:spacing w:after="0" w:line="240" w:lineRule="auto"/>
    </w:pPr>
  </w:style>
  <w:style w:type="paragraph" w:customStyle="1" w:styleId="CM12">
    <w:name w:val="CM12"/>
    <w:basedOn w:val="Normal"/>
    <w:qFormat/>
    <w:rsid w:val="00CC01A5"/>
    <w:pPr>
      <w:spacing w:after="0" w:line="240" w:lineRule="auto"/>
    </w:pPr>
  </w:style>
  <w:style w:type="paragraph" w:customStyle="1" w:styleId="TextofCards">
    <w:name w:val="Text of Cards"/>
    <w:basedOn w:val="Normal"/>
    <w:next w:val="CM12"/>
    <w:qFormat/>
    <w:rsid w:val="00CC01A5"/>
    <w:pPr>
      <w:spacing w:after="0" w:line="240" w:lineRule="auto"/>
    </w:pPr>
  </w:style>
  <w:style w:type="paragraph" w:customStyle="1" w:styleId="CM44">
    <w:name w:val="CM44"/>
    <w:basedOn w:val="Normal"/>
    <w:qFormat/>
    <w:rsid w:val="00CC01A5"/>
    <w:pPr>
      <w:spacing w:after="0" w:line="240" w:lineRule="auto"/>
    </w:pPr>
  </w:style>
  <w:style w:type="paragraph" w:customStyle="1" w:styleId="StrikeThrough">
    <w:name w:val="Strike Through"/>
    <w:basedOn w:val="Normal"/>
    <w:next w:val="Normal"/>
    <w:qFormat/>
    <w:rsid w:val="00CC01A5"/>
    <w:pPr>
      <w:spacing w:after="0" w:line="240" w:lineRule="auto"/>
    </w:pPr>
  </w:style>
  <w:style w:type="paragraph" w:customStyle="1" w:styleId="textbodyblack">
    <w:name w:val="textbodyblack"/>
    <w:basedOn w:val="Normal"/>
    <w:next w:val="Pa5"/>
    <w:qFormat/>
    <w:rsid w:val="00CC01A5"/>
    <w:pPr>
      <w:spacing w:after="0" w:line="240" w:lineRule="auto"/>
    </w:pPr>
  </w:style>
  <w:style w:type="paragraph" w:customStyle="1" w:styleId="TitlePageBy">
    <w:name w:val="Title Page By"/>
    <w:basedOn w:val="textbodyblack"/>
    <w:next w:val="Normal"/>
    <w:autoRedefine/>
    <w:qFormat/>
    <w:rsid w:val="00CC01A5"/>
  </w:style>
  <w:style w:type="paragraph" w:customStyle="1" w:styleId="CiteCorrected">
    <w:name w:val="Cite Corrected"/>
    <w:basedOn w:val="Normal"/>
    <w:next w:val="tagline1"/>
    <w:qFormat/>
    <w:rsid w:val="00CC01A5"/>
    <w:pPr>
      <w:spacing w:after="0" w:line="240" w:lineRule="auto"/>
    </w:pPr>
  </w:style>
  <w:style w:type="paragraph" w:customStyle="1" w:styleId="NormalVerdana">
    <w:name w:val="Normal + Verdana"/>
    <w:aliases w:val="White,Normal + Arial,10 pt"/>
    <w:basedOn w:val="Normal"/>
    <w:next w:val="CiteCorrected"/>
    <w:qFormat/>
    <w:rsid w:val="00CC01A5"/>
    <w:pPr>
      <w:spacing w:after="0" w:line="240" w:lineRule="auto"/>
    </w:pPr>
  </w:style>
  <w:style w:type="paragraph" w:customStyle="1" w:styleId="StyleLeft02">
    <w:name w:val="Style Left:  0.2&quot;"/>
    <w:basedOn w:val="Normal"/>
    <w:next w:val="Block1"/>
    <w:qFormat/>
    <w:rsid w:val="00CC01A5"/>
    <w:pPr>
      <w:spacing w:after="0" w:line="240" w:lineRule="auto"/>
    </w:pPr>
  </w:style>
  <w:style w:type="paragraph" w:customStyle="1" w:styleId="Pa5">
    <w:name w:val="Pa5"/>
    <w:basedOn w:val="Normal"/>
    <w:uiPriority w:val="99"/>
    <w:qFormat/>
    <w:rsid w:val="00CC01A5"/>
    <w:pPr>
      <w:spacing w:after="0" w:line="240" w:lineRule="auto"/>
    </w:pPr>
  </w:style>
  <w:style w:type="paragraph" w:customStyle="1" w:styleId="tagline1">
    <w:name w:val="tagline"/>
    <w:basedOn w:val="Normal"/>
    <w:next w:val="cardCharCharCharCharChar"/>
    <w:qFormat/>
    <w:rsid w:val="00CC01A5"/>
    <w:pPr>
      <w:spacing w:after="0" w:line="240" w:lineRule="auto"/>
    </w:pPr>
  </w:style>
  <w:style w:type="paragraph" w:customStyle="1" w:styleId="Block1">
    <w:name w:val="Block1"/>
    <w:basedOn w:val="Normal"/>
    <w:next w:val="Normal"/>
    <w:uiPriority w:val="3"/>
    <w:qFormat/>
    <w:rsid w:val="00CC01A5"/>
    <w:pPr>
      <w:spacing w:after="0" w:line="240" w:lineRule="auto"/>
    </w:pPr>
  </w:style>
  <w:style w:type="paragraph" w:customStyle="1" w:styleId="Hat1">
    <w:name w:val="Hat1"/>
    <w:basedOn w:val="Normal"/>
    <w:next w:val="Normal"/>
    <w:uiPriority w:val="2"/>
    <w:qFormat/>
    <w:rsid w:val="00CC01A5"/>
    <w:pPr>
      <w:spacing w:after="0" w:line="240" w:lineRule="auto"/>
    </w:pPr>
  </w:style>
  <w:style w:type="paragraph" w:customStyle="1" w:styleId="post-subtitle">
    <w:name w:val="post-subtitle"/>
    <w:basedOn w:val="Normal"/>
    <w:qFormat/>
    <w:rsid w:val="00CC01A5"/>
    <w:pPr>
      <w:spacing w:after="0" w:line="240" w:lineRule="auto"/>
    </w:pPr>
  </w:style>
  <w:style w:type="paragraph" w:customStyle="1" w:styleId="Pa6">
    <w:name w:val="Pa6"/>
    <w:basedOn w:val="Normal"/>
    <w:qFormat/>
    <w:rsid w:val="00CC01A5"/>
    <w:pPr>
      <w:spacing w:after="0" w:line="240" w:lineRule="auto"/>
    </w:pPr>
  </w:style>
  <w:style w:type="paragraph" w:customStyle="1" w:styleId="NormalWeb3">
    <w:name w:val="Normal (Web)3"/>
    <w:basedOn w:val="Normal"/>
    <w:next w:val="CardTagCharChar"/>
    <w:qFormat/>
    <w:rsid w:val="00CC01A5"/>
    <w:pPr>
      <w:spacing w:after="0" w:line="240" w:lineRule="auto"/>
    </w:pPr>
  </w:style>
  <w:style w:type="paragraph" w:customStyle="1" w:styleId="noindent0">
    <w:name w:val="no_indent"/>
    <w:basedOn w:val="Normal"/>
    <w:next w:val="NormalWeb3"/>
    <w:qFormat/>
    <w:rsid w:val="00CC01A5"/>
    <w:pPr>
      <w:spacing w:after="0" w:line="240" w:lineRule="auto"/>
    </w:pPr>
  </w:style>
  <w:style w:type="paragraph" w:customStyle="1" w:styleId="cardCharCharCharCharChar">
    <w:name w:val="card Char Char Char Char Char"/>
    <w:basedOn w:val="Normal"/>
    <w:next w:val="fixed"/>
    <w:qFormat/>
    <w:rsid w:val="00CC01A5"/>
    <w:pPr>
      <w:spacing w:after="0" w:line="240" w:lineRule="auto"/>
    </w:pPr>
  </w:style>
  <w:style w:type="paragraph" w:customStyle="1" w:styleId="TOCHeading1">
    <w:name w:val="TOC Heading1"/>
    <w:basedOn w:val="Heading1"/>
    <w:next w:val="Normal"/>
    <w:uiPriority w:val="39"/>
    <w:qFormat/>
    <w:rsid w:val="00CC01A5"/>
    <w:pPr>
      <w:spacing w:before="480" w:line="240" w:lineRule="auto"/>
    </w:pPr>
  </w:style>
  <w:style w:type="paragraph" w:customStyle="1" w:styleId="HeaderFooter">
    <w:name w:val="Header &amp; Footer"/>
    <w:next w:val="ExecutiveSummarytext"/>
    <w:qFormat/>
    <w:rsid w:val="00CC01A5"/>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CC01A5"/>
    <w:pPr>
      <w:spacing w:after="0" w:line="240" w:lineRule="auto"/>
    </w:pPr>
  </w:style>
  <w:style w:type="paragraph" w:customStyle="1" w:styleId="CardTextUnderlined">
    <w:name w:val="Card Text Underlined"/>
    <w:basedOn w:val="Normal"/>
    <w:next w:val="NormalUnderline"/>
    <w:qFormat/>
    <w:rsid w:val="00CC01A5"/>
    <w:pPr>
      <w:spacing w:after="0" w:line="240" w:lineRule="auto"/>
    </w:pPr>
  </w:style>
  <w:style w:type="paragraph" w:customStyle="1" w:styleId="ReallySamllText">
    <w:name w:val="ReallySamllText"/>
    <w:basedOn w:val="Normal"/>
    <w:next w:val="CardTextUnderlined"/>
    <w:autoRedefine/>
    <w:qFormat/>
    <w:rsid w:val="00CC01A5"/>
    <w:pPr>
      <w:spacing w:after="0" w:line="240" w:lineRule="auto"/>
    </w:pPr>
  </w:style>
  <w:style w:type="paragraph" w:customStyle="1" w:styleId="HeaderDebate">
    <w:name w:val="Header Debate"/>
    <w:basedOn w:val="Normal"/>
    <w:next w:val="byline1"/>
    <w:qFormat/>
    <w:rsid w:val="00CC01A5"/>
    <w:pPr>
      <w:spacing w:after="0" w:line="240" w:lineRule="auto"/>
    </w:pPr>
  </w:style>
  <w:style w:type="paragraph" w:customStyle="1" w:styleId="Card6pt">
    <w:name w:val="Card 6pt"/>
    <w:basedOn w:val="Normal"/>
    <w:next w:val="HeaderDebate"/>
    <w:qFormat/>
    <w:rsid w:val="00CC01A5"/>
    <w:pPr>
      <w:spacing w:after="0" w:line="240" w:lineRule="auto"/>
    </w:pPr>
  </w:style>
  <w:style w:type="paragraph" w:customStyle="1" w:styleId="CardTagCharChar">
    <w:name w:val="Card Tag Char Char"/>
    <w:basedOn w:val="Normal"/>
    <w:next w:val="NoteLevel31"/>
    <w:qFormat/>
    <w:rsid w:val="00CC01A5"/>
    <w:pPr>
      <w:spacing w:after="0" w:line="240" w:lineRule="auto"/>
    </w:pPr>
  </w:style>
  <w:style w:type="paragraph" w:customStyle="1" w:styleId="fixed">
    <w:name w:val="fixed"/>
    <w:basedOn w:val="Normal"/>
    <w:next w:val="NoteLevel41"/>
    <w:qFormat/>
    <w:rsid w:val="00CC01A5"/>
    <w:pPr>
      <w:spacing w:after="0" w:line="240" w:lineRule="auto"/>
    </w:pPr>
  </w:style>
  <w:style w:type="paragraph" w:customStyle="1" w:styleId="textonormal">
    <w:name w:val="textonormal"/>
    <w:basedOn w:val="Normal"/>
    <w:next w:val="NoteLevel51"/>
    <w:qFormat/>
    <w:rsid w:val="00CC01A5"/>
    <w:pPr>
      <w:spacing w:after="0" w:line="240" w:lineRule="auto"/>
    </w:pPr>
  </w:style>
  <w:style w:type="paragraph" w:customStyle="1" w:styleId="TagCiteChar1">
    <w:name w:val="Tag / Cite Char"/>
    <w:basedOn w:val="Normal"/>
    <w:next w:val="textonormal"/>
    <w:qFormat/>
    <w:rsid w:val="00CC01A5"/>
    <w:pPr>
      <w:spacing w:after="0" w:line="240" w:lineRule="auto"/>
    </w:pPr>
  </w:style>
  <w:style w:type="paragraph" w:customStyle="1" w:styleId="PageNumber2">
    <w:name w:val="Page Number2"/>
    <w:basedOn w:val="Normal"/>
    <w:next w:val="Normal"/>
    <w:qFormat/>
    <w:rsid w:val="00CC01A5"/>
    <w:pPr>
      <w:spacing w:after="0" w:line="240" w:lineRule="auto"/>
    </w:pPr>
  </w:style>
  <w:style w:type="paragraph" w:customStyle="1" w:styleId="ExecutiveSummarytext">
    <w:name w:val="Executive Summary text"/>
    <w:basedOn w:val="Normal"/>
    <w:next w:val="Normal"/>
    <w:qFormat/>
    <w:rsid w:val="00CC01A5"/>
    <w:pPr>
      <w:spacing w:after="0" w:line="240" w:lineRule="auto"/>
    </w:pPr>
  </w:style>
  <w:style w:type="paragraph" w:customStyle="1" w:styleId="CardTextSmall0">
    <w:name w:val="Card Text Small"/>
    <w:basedOn w:val="Normal"/>
    <w:qFormat/>
    <w:rsid w:val="00CC01A5"/>
    <w:pPr>
      <w:spacing w:after="0" w:line="240" w:lineRule="auto"/>
    </w:pPr>
  </w:style>
  <w:style w:type="paragraph" w:customStyle="1" w:styleId="NormalUnderline">
    <w:name w:val="Normal Underline"/>
    <w:basedOn w:val="Normal"/>
    <w:next w:val="NoteLevel91"/>
    <w:qFormat/>
    <w:rsid w:val="00CC01A5"/>
    <w:pPr>
      <w:spacing w:after="0" w:line="240" w:lineRule="auto"/>
    </w:pPr>
  </w:style>
  <w:style w:type="paragraph" w:customStyle="1" w:styleId="byline1">
    <w:name w:val="byline1"/>
    <w:basedOn w:val="Normal"/>
    <w:qFormat/>
    <w:rsid w:val="00CC01A5"/>
    <w:pPr>
      <w:spacing w:after="0" w:line="240" w:lineRule="auto"/>
    </w:pPr>
  </w:style>
  <w:style w:type="paragraph" w:customStyle="1" w:styleId="PlaceholderText1">
    <w:name w:val="Placeholder Text1"/>
    <w:basedOn w:val="Normal"/>
    <w:next w:val="ImportantText"/>
    <w:qFormat/>
    <w:rsid w:val="00CC01A5"/>
    <w:pPr>
      <w:spacing w:after="0" w:line="240" w:lineRule="auto"/>
    </w:pPr>
  </w:style>
  <w:style w:type="paragraph" w:customStyle="1" w:styleId="NormalWeb1">
    <w:name w:val="Normal (Web)1"/>
    <w:basedOn w:val="Normal"/>
    <w:next w:val="PlaceholderText1"/>
    <w:qFormat/>
    <w:rsid w:val="00CC01A5"/>
    <w:pPr>
      <w:spacing w:after="0" w:line="240" w:lineRule="auto"/>
    </w:pPr>
  </w:style>
  <w:style w:type="paragraph" w:customStyle="1" w:styleId="NoteLevel31">
    <w:name w:val="Note Level 31"/>
    <w:basedOn w:val="Normal"/>
    <w:qFormat/>
    <w:rsid w:val="00CC01A5"/>
    <w:pPr>
      <w:spacing w:after="0" w:line="240" w:lineRule="auto"/>
    </w:pPr>
  </w:style>
  <w:style w:type="paragraph" w:customStyle="1" w:styleId="NoteLevel41">
    <w:name w:val="Note Level 41"/>
    <w:basedOn w:val="Normal"/>
    <w:next w:val="StyleBodyText11ptBlackUnderline"/>
    <w:qFormat/>
    <w:rsid w:val="00CC01A5"/>
    <w:pPr>
      <w:spacing w:after="0" w:line="240" w:lineRule="auto"/>
    </w:pPr>
  </w:style>
  <w:style w:type="paragraph" w:customStyle="1" w:styleId="NoteLevel51">
    <w:name w:val="Note Level 51"/>
    <w:basedOn w:val="Normal"/>
    <w:qFormat/>
    <w:rsid w:val="00CC01A5"/>
    <w:pPr>
      <w:spacing w:after="0" w:line="240" w:lineRule="auto"/>
    </w:pPr>
  </w:style>
  <w:style w:type="paragraph" w:customStyle="1" w:styleId="NoteLevel61">
    <w:name w:val="Note Level 61"/>
    <w:basedOn w:val="Normal"/>
    <w:next w:val="StyleBodyText11ptBoldBlack"/>
    <w:qFormat/>
    <w:rsid w:val="00CC01A5"/>
    <w:pPr>
      <w:spacing w:after="0" w:line="240" w:lineRule="auto"/>
    </w:pPr>
  </w:style>
  <w:style w:type="paragraph" w:customStyle="1" w:styleId="Subtitle1">
    <w:name w:val="Subtitle1"/>
    <w:basedOn w:val="Normal"/>
    <w:next w:val="NoteLevel61"/>
    <w:qFormat/>
    <w:rsid w:val="00CC01A5"/>
    <w:pPr>
      <w:spacing w:after="0" w:line="240" w:lineRule="auto"/>
    </w:pPr>
  </w:style>
  <w:style w:type="paragraph" w:customStyle="1" w:styleId="NoteLevel91">
    <w:name w:val="Note Level 91"/>
    <w:basedOn w:val="Normal"/>
    <w:qFormat/>
    <w:rsid w:val="00CC01A5"/>
    <w:pPr>
      <w:spacing w:after="0" w:line="240" w:lineRule="auto"/>
    </w:pPr>
  </w:style>
  <w:style w:type="paragraph" w:customStyle="1" w:styleId="ImportantText">
    <w:name w:val="Important Text"/>
    <w:basedOn w:val="Normal"/>
    <w:next w:val="Normal"/>
    <w:qFormat/>
    <w:rsid w:val="00CC01A5"/>
    <w:pPr>
      <w:spacing w:after="0" w:line="240" w:lineRule="auto"/>
    </w:pPr>
  </w:style>
  <w:style w:type="paragraph" w:customStyle="1" w:styleId="StyleBodyText11ptBlackUnderline">
    <w:name w:val="Style Body Text + 11 pt Black Underline"/>
    <w:basedOn w:val="Normal"/>
    <w:next w:val="ListContents"/>
    <w:qFormat/>
    <w:rsid w:val="00CC01A5"/>
    <w:pPr>
      <w:spacing w:after="0" w:line="240" w:lineRule="auto"/>
    </w:pPr>
  </w:style>
  <w:style w:type="paragraph" w:customStyle="1" w:styleId="StyleBodyText11ptBoldBlack">
    <w:name w:val="Style Body Text + 11 pt Bold Black"/>
    <w:basedOn w:val="Normal"/>
    <w:next w:val="StyleListContents11ptCustomColorRGB353132Underline"/>
    <w:qFormat/>
    <w:rsid w:val="00CC01A5"/>
    <w:pPr>
      <w:spacing w:after="0" w:line="240" w:lineRule="auto"/>
    </w:pPr>
  </w:style>
  <w:style w:type="paragraph" w:customStyle="1" w:styleId="NoteLevel71">
    <w:name w:val="Note Level 71"/>
    <w:basedOn w:val="Normal"/>
    <w:qFormat/>
    <w:rsid w:val="00CC01A5"/>
    <w:pPr>
      <w:spacing w:after="0" w:line="240" w:lineRule="auto"/>
    </w:pPr>
  </w:style>
  <w:style w:type="paragraph" w:customStyle="1" w:styleId="StyletinyBold">
    <w:name w:val="Style tiny + Bold"/>
    <w:basedOn w:val="TagF3"/>
    <w:qFormat/>
    <w:rsid w:val="00CC01A5"/>
  </w:style>
  <w:style w:type="paragraph" w:customStyle="1" w:styleId="NoteLevel81">
    <w:name w:val="Note Level 81"/>
    <w:basedOn w:val="Normal"/>
    <w:next w:val="StyletinyBold"/>
    <w:qFormat/>
    <w:rsid w:val="00CC01A5"/>
    <w:pPr>
      <w:spacing w:after="0" w:line="240" w:lineRule="auto"/>
    </w:pPr>
  </w:style>
  <w:style w:type="paragraph" w:customStyle="1" w:styleId="ListContents">
    <w:name w:val="List Contents"/>
    <w:basedOn w:val="Normal"/>
    <w:next w:val="Ununderlined"/>
    <w:qFormat/>
    <w:rsid w:val="00CC01A5"/>
    <w:pPr>
      <w:spacing w:after="0" w:line="240" w:lineRule="auto"/>
    </w:pPr>
  </w:style>
  <w:style w:type="paragraph" w:customStyle="1" w:styleId="StyleListContents11ptCustomColorRGB353132Underline">
    <w:name w:val="Style List Contents + 11 pt Custom Color(RGB(353132)) Underline"/>
    <w:basedOn w:val="Ununderlined"/>
    <w:qFormat/>
    <w:rsid w:val="00CC01A5"/>
  </w:style>
  <w:style w:type="paragraph" w:customStyle="1" w:styleId="Unimportant">
    <w:name w:val="Unimportant"/>
    <w:basedOn w:val="Normal"/>
    <w:next w:val="DebateCite"/>
    <w:qFormat/>
    <w:rsid w:val="00CC01A5"/>
    <w:pPr>
      <w:spacing w:after="0" w:line="240" w:lineRule="auto"/>
    </w:pPr>
  </w:style>
  <w:style w:type="paragraph" w:customStyle="1" w:styleId="Normal2Bold">
    <w:name w:val="Normal2 + Bold"/>
    <w:basedOn w:val="Normal"/>
    <w:next w:val="Unimportant"/>
    <w:qFormat/>
    <w:rsid w:val="00CC01A5"/>
    <w:pPr>
      <w:spacing w:after="0" w:line="240" w:lineRule="auto"/>
    </w:pPr>
  </w:style>
  <w:style w:type="paragraph" w:customStyle="1" w:styleId="Ununderlined">
    <w:name w:val="Ununderlined"/>
    <w:basedOn w:val="Normal"/>
    <w:next w:val="PreformattedText"/>
    <w:qFormat/>
    <w:rsid w:val="00CC01A5"/>
    <w:pPr>
      <w:spacing w:after="0" w:line="240" w:lineRule="auto"/>
    </w:pPr>
  </w:style>
  <w:style w:type="paragraph" w:customStyle="1" w:styleId="StyleCards12ptThickunderline">
    <w:name w:val="Style Cards + 12 pt Thick underline"/>
    <w:basedOn w:val="Normal"/>
    <w:qFormat/>
    <w:rsid w:val="00CC01A5"/>
    <w:pPr>
      <w:spacing w:after="0" w:line="240" w:lineRule="auto"/>
    </w:pPr>
  </w:style>
  <w:style w:type="paragraph" w:customStyle="1" w:styleId="DebateCite">
    <w:name w:val="Debate Cite"/>
    <w:basedOn w:val="Normal"/>
    <w:next w:val="Normaltag"/>
    <w:autoRedefine/>
    <w:qFormat/>
    <w:rsid w:val="00CC01A5"/>
    <w:pPr>
      <w:spacing w:after="0" w:line="240" w:lineRule="auto"/>
    </w:pPr>
  </w:style>
  <w:style w:type="paragraph" w:customStyle="1" w:styleId="PreformattedText">
    <w:name w:val="Preformatted Text"/>
    <w:basedOn w:val="Normal"/>
    <w:next w:val="Cardnon-underlined"/>
    <w:qFormat/>
    <w:rsid w:val="00CC01A5"/>
    <w:pPr>
      <w:spacing w:after="0" w:line="240" w:lineRule="auto"/>
    </w:pPr>
  </w:style>
  <w:style w:type="paragraph" w:customStyle="1" w:styleId="StyleHeading1Justified">
    <w:name w:val="Style Heading 1 + Justified"/>
    <w:basedOn w:val="Normal"/>
    <w:next w:val="Normal"/>
    <w:qFormat/>
    <w:rsid w:val="00CC01A5"/>
    <w:pPr>
      <w:spacing w:after="0" w:line="240" w:lineRule="auto"/>
    </w:pPr>
  </w:style>
  <w:style w:type="paragraph" w:customStyle="1" w:styleId="textunderline0">
    <w:name w:val="text underline"/>
    <w:basedOn w:val="Normal"/>
    <w:next w:val="Heading4Cite"/>
    <w:autoRedefine/>
    <w:qFormat/>
    <w:rsid w:val="00CC01A5"/>
    <w:pPr>
      <w:spacing w:after="0" w:line="240" w:lineRule="auto"/>
    </w:pPr>
  </w:style>
  <w:style w:type="paragraph" w:customStyle="1" w:styleId="DebateTag">
    <w:name w:val="Debate Tag"/>
    <w:basedOn w:val="Normal"/>
    <w:autoRedefine/>
    <w:qFormat/>
    <w:rsid w:val="00CC01A5"/>
    <w:pPr>
      <w:spacing w:after="0" w:line="240" w:lineRule="auto"/>
    </w:pPr>
  </w:style>
  <w:style w:type="paragraph" w:customStyle="1" w:styleId="BlockTitle4">
    <w:name w:val="%Block Title"/>
    <w:basedOn w:val="Heading1"/>
    <w:next w:val="PageNumber4"/>
    <w:qFormat/>
    <w:rsid w:val="00CC01A5"/>
    <w:pPr>
      <w:spacing w:before="480" w:line="240" w:lineRule="auto"/>
    </w:pPr>
  </w:style>
  <w:style w:type="paragraph" w:customStyle="1" w:styleId="MaggieTag">
    <w:name w:val="MaggieTag"/>
    <w:basedOn w:val="Heading2"/>
    <w:next w:val="BlockTitle4"/>
    <w:qFormat/>
    <w:rsid w:val="00CC01A5"/>
    <w:pPr>
      <w:spacing w:before="480" w:line="240" w:lineRule="auto"/>
    </w:pPr>
  </w:style>
  <w:style w:type="paragraph" w:customStyle="1" w:styleId="DottedUnderline">
    <w:name w:val="DottedUnderline"/>
    <w:basedOn w:val="Normal"/>
    <w:qFormat/>
    <w:rsid w:val="00CC01A5"/>
    <w:pPr>
      <w:spacing w:after="0" w:line="240" w:lineRule="auto"/>
    </w:pPr>
  </w:style>
  <w:style w:type="paragraph" w:customStyle="1" w:styleId="4">
    <w:name w:val="4"/>
    <w:basedOn w:val="Normal"/>
    <w:next w:val="DottedUnderline"/>
    <w:qFormat/>
    <w:rsid w:val="00CC01A5"/>
    <w:pPr>
      <w:spacing w:after="0" w:line="240" w:lineRule="auto"/>
    </w:pPr>
  </w:style>
  <w:style w:type="paragraph" w:customStyle="1" w:styleId="PageNumber4">
    <w:name w:val="Page Number4"/>
    <w:basedOn w:val="Normal"/>
    <w:next w:val="Normal"/>
    <w:qFormat/>
    <w:rsid w:val="00CC01A5"/>
    <w:pPr>
      <w:spacing w:after="0" w:line="240" w:lineRule="auto"/>
    </w:pPr>
  </w:style>
  <w:style w:type="character" w:customStyle="1" w:styleId="CARDChar">
    <w:name w:val="CARD Char"/>
    <w:link w:val="CARD2"/>
    <w:locked/>
    <w:rsid w:val="00CC01A5"/>
    <w:rPr>
      <w:rFonts w:ascii="Calibri" w:eastAsiaTheme="minorHAnsi" w:hAnsi="Calibri" w:cs="Calibri"/>
      <w:sz w:val="16"/>
      <w:szCs w:val="22"/>
    </w:rPr>
  </w:style>
  <w:style w:type="paragraph" w:customStyle="1" w:styleId="PageNumber5">
    <w:name w:val="Page Number5"/>
    <w:basedOn w:val="Normal"/>
    <w:next w:val="Normal"/>
    <w:qFormat/>
    <w:rsid w:val="00CC01A5"/>
    <w:pPr>
      <w:spacing w:after="0" w:line="240" w:lineRule="auto"/>
    </w:pPr>
  </w:style>
  <w:style w:type="paragraph" w:customStyle="1" w:styleId="CARD2">
    <w:name w:val="CARD"/>
    <w:basedOn w:val="Normal"/>
    <w:next w:val="PageNumber5"/>
    <w:link w:val="CARDChar"/>
    <w:qFormat/>
    <w:rsid w:val="00CC01A5"/>
    <w:pPr>
      <w:spacing w:after="0" w:line="240" w:lineRule="auto"/>
    </w:pPr>
    <w:rPr>
      <w:rFonts w:eastAsiaTheme="minorHAnsi"/>
      <w:sz w:val="16"/>
      <w:szCs w:val="22"/>
    </w:rPr>
  </w:style>
  <w:style w:type="character" w:customStyle="1" w:styleId="HiddenBlockHeaderChar">
    <w:name w:val="Hidden Block Header Char"/>
    <w:link w:val="HiddenBlockHeader"/>
    <w:locked/>
    <w:rsid w:val="00CC01A5"/>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CC01A5"/>
    <w:pPr>
      <w:spacing w:after="0" w:line="240" w:lineRule="auto"/>
    </w:pPr>
    <w:rPr>
      <w:rFonts w:eastAsiaTheme="minorHAnsi"/>
      <w:sz w:val="16"/>
      <w:szCs w:val="22"/>
    </w:rPr>
  </w:style>
  <w:style w:type="paragraph" w:customStyle="1" w:styleId="ThickUnderline">
    <w:name w:val="ThickUnderline"/>
    <w:qFormat/>
    <w:rsid w:val="00CC01A5"/>
    <w:pPr>
      <w:spacing w:after="200" w:line="276" w:lineRule="auto"/>
    </w:pPr>
    <w:rPr>
      <w:rFonts w:eastAsiaTheme="minorHAnsi"/>
      <w:sz w:val="22"/>
      <w:szCs w:val="22"/>
    </w:rPr>
  </w:style>
  <w:style w:type="character" w:customStyle="1" w:styleId="AAAcardChar">
    <w:name w:val="AAAcard Char"/>
    <w:link w:val="AAAcard"/>
    <w:locked/>
    <w:rsid w:val="00CC01A5"/>
    <w:rPr>
      <w:rFonts w:ascii="Calibri" w:eastAsiaTheme="minorHAnsi" w:hAnsi="Calibri" w:cs="Calibri"/>
      <w:sz w:val="16"/>
      <w:szCs w:val="22"/>
    </w:rPr>
  </w:style>
  <w:style w:type="paragraph" w:customStyle="1" w:styleId="citeunread">
    <w:name w:val="cite unread"/>
    <w:basedOn w:val="Normal"/>
    <w:next w:val="StyleStyle16pt"/>
    <w:qFormat/>
    <w:rsid w:val="00CC01A5"/>
    <w:pPr>
      <w:spacing w:after="0" w:line="240" w:lineRule="auto"/>
    </w:pPr>
  </w:style>
  <w:style w:type="paragraph" w:customStyle="1" w:styleId="AAAcard">
    <w:name w:val="AAAcard"/>
    <w:basedOn w:val="Normal"/>
    <w:next w:val="citeunread"/>
    <w:link w:val="AAAcardChar"/>
    <w:qFormat/>
    <w:rsid w:val="00CC01A5"/>
    <w:pPr>
      <w:spacing w:after="0" w:line="240" w:lineRule="auto"/>
    </w:pPr>
    <w:rPr>
      <w:rFonts w:eastAsiaTheme="minorHAnsi"/>
      <w:sz w:val="16"/>
      <w:szCs w:val="22"/>
    </w:rPr>
  </w:style>
  <w:style w:type="paragraph" w:customStyle="1" w:styleId="read">
    <w:name w:val="read"/>
    <w:basedOn w:val="Normal"/>
    <w:next w:val="Normal"/>
    <w:qFormat/>
    <w:rsid w:val="00CC01A5"/>
    <w:pPr>
      <w:spacing w:after="0" w:line="240" w:lineRule="auto"/>
    </w:pPr>
  </w:style>
  <w:style w:type="paragraph" w:customStyle="1" w:styleId="Card-Underline">
    <w:name w:val="Card-Underline"/>
    <w:basedOn w:val="Normal"/>
    <w:next w:val="read"/>
    <w:qFormat/>
    <w:rsid w:val="00CC01A5"/>
    <w:pPr>
      <w:spacing w:after="0" w:line="240" w:lineRule="auto"/>
    </w:pPr>
  </w:style>
  <w:style w:type="paragraph" w:customStyle="1" w:styleId="PageNumber3">
    <w:name w:val="Page Number3"/>
    <w:basedOn w:val="Normal"/>
    <w:next w:val="Normal"/>
    <w:qFormat/>
    <w:rsid w:val="00CC01A5"/>
    <w:pPr>
      <w:spacing w:after="0" w:line="240" w:lineRule="auto"/>
    </w:pPr>
  </w:style>
  <w:style w:type="paragraph" w:customStyle="1" w:styleId="smalltext1">
    <w:name w:val="small text1"/>
    <w:basedOn w:val="Normal"/>
    <w:next w:val="Normal"/>
    <w:uiPriority w:val="4"/>
    <w:qFormat/>
    <w:rsid w:val="00CC01A5"/>
    <w:pPr>
      <w:spacing w:after="0" w:line="240" w:lineRule="auto"/>
    </w:pPr>
  </w:style>
  <w:style w:type="paragraph" w:customStyle="1" w:styleId="StyleStyle16pt">
    <w:name w:val="Style Style1 + 6 pt"/>
    <w:basedOn w:val="Normal"/>
    <w:qFormat/>
    <w:rsid w:val="00CC01A5"/>
    <w:pPr>
      <w:spacing w:after="0" w:line="240" w:lineRule="auto"/>
    </w:pPr>
  </w:style>
  <w:style w:type="paragraph" w:customStyle="1" w:styleId="CiteReal">
    <w:name w:val="Cite Real"/>
    <w:basedOn w:val="Normal"/>
    <w:next w:val="Normal"/>
    <w:qFormat/>
    <w:rsid w:val="00CC01A5"/>
    <w:pPr>
      <w:spacing w:after="0" w:line="240" w:lineRule="auto"/>
    </w:pPr>
  </w:style>
  <w:style w:type="paragraph" w:customStyle="1" w:styleId="PageNumber6">
    <w:name w:val="Page Number6"/>
    <w:basedOn w:val="Normal"/>
    <w:next w:val="Normal"/>
    <w:qFormat/>
    <w:rsid w:val="00CC01A5"/>
    <w:pPr>
      <w:spacing w:after="0" w:line="240" w:lineRule="auto"/>
    </w:pPr>
  </w:style>
  <w:style w:type="paragraph" w:customStyle="1" w:styleId="Subtitle2">
    <w:name w:val="Subtitle2"/>
    <w:basedOn w:val="Normal"/>
    <w:qFormat/>
    <w:rsid w:val="00CC01A5"/>
    <w:pPr>
      <w:spacing w:after="0" w:line="240" w:lineRule="auto"/>
    </w:pPr>
  </w:style>
  <w:style w:type="paragraph" w:customStyle="1" w:styleId="lastupdated">
    <w:name w:val="lastupdated"/>
    <w:basedOn w:val="Normal"/>
    <w:next w:val="Subtitle2"/>
    <w:qFormat/>
    <w:rsid w:val="00CC01A5"/>
    <w:pPr>
      <w:spacing w:after="0" w:line="240" w:lineRule="auto"/>
    </w:pPr>
  </w:style>
  <w:style w:type="paragraph" w:customStyle="1" w:styleId="bodyintro">
    <w:name w:val="bodyintro"/>
    <w:basedOn w:val="Normal"/>
    <w:uiPriority w:val="99"/>
    <w:qFormat/>
    <w:rsid w:val="00CC01A5"/>
    <w:pPr>
      <w:spacing w:after="0" w:line="240" w:lineRule="auto"/>
    </w:pPr>
  </w:style>
  <w:style w:type="paragraph" w:customStyle="1" w:styleId="hn-byline">
    <w:name w:val="hn-byline"/>
    <w:basedOn w:val="Normal"/>
    <w:next w:val="bodyintro"/>
    <w:qFormat/>
    <w:rsid w:val="00CC01A5"/>
    <w:pPr>
      <w:spacing w:after="0" w:line="240" w:lineRule="auto"/>
    </w:pPr>
  </w:style>
  <w:style w:type="paragraph" w:customStyle="1" w:styleId="indent">
    <w:name w:val="indent"/>
    <w:basedOn w:val="Normal"/>
    <w:qFormat/>
    <w:rsid w:val="00CC01A5"/>
    <w:pPr>
      <w:spacing w:after="0" w:line="240" w:lineRule="auto"/>
    </w:pPr>
  </w:style>
  <w:style w:type="paragraph" w:customStyle="1" w:styleId="articleinfo">
    <w:name w:val="articleinfo"/>
    <w:basedOn w:val="Normal"/>
    <w:next w:val="indent"/>
    <w:qFormat/>
    <w:rsid w:val="00CC01A5"/>
    <w:pPr>
      <w:spacing w:after="0" w:line="240" w:lineRule="auto"/>
    </w:pPr>
  </w:style>
  <w:style w:type="paragraph" w:customStyle="1" w:styleId="PageNumber7">
    <w:name w:val="Page Number7"/>
    <w:basedOn w:val="Normal"/>
    <w:next w:val="Normal"/>
    <w:qFormat/>
    <w:rsid w:val="00CC01A5"/>
    <w:pPr>
      <w:spacing w:after="0" w:line="240" w:lineRule="auto"/>
    </w:pPr>
  </w:style>
  <w:style w:type="paragraph" w:customStyle="1" w:styleId="OmniPage4">
    <w:name w:val="OmniPage #4"/>
    <w:basedOn w:val="Normal"/>
    <w:qFormat/>
    <w:rsid w:val="00CC01A5"/>
    <w:pPr>
      <w:spacing w:after="0" w:line="240" w:lineRule="auto"/>
    </w:pPr>
  </w:style>
  <w:style w:type="paragraph" w:customStyle="1" w:styleId="OmniPage10">
    <w:name w:val="OmniPage #10"/>
    <w:basedOn w:val="Normal"/>
    <w:qFormat/>
    <w:rsid w:val="00CC01A5"/>
    <w:pPr>
      <w:spacing w:after="0" w:line="240" w:lineRule="auto"/>
    </w:pPr>
  </w:style>
  <w:style w:type="paragraph" w:customStyle="1" w:styleId="PageNumber8">
    <w:name w:val="Page Number8"/>
    <w:basedOn w:val="Normal"/>
    <w:next w:val="Normal"/>
    <w:uiPriority w:val="99"/>
    <w:qFormat/>
    <w:rsid w:val="00CC01A5"/>
    <w:pPr>
      <w:spacing w:after="0" w:line="240" w:lineRule="auto"/>
    </w:pPr>
  </w:style>
  <w:style w:type="paragraph" w:customStyle="1" w:styleId="center">
    <w:name w:val="center"/>
    <w:basedOn w:val="Normal"/>
    <w:qFormat/>
    <w:rsid w:val="00CC01A5"/>
    <w:pPr>
      <w:spacing w:after="0" w:line="240" w:lineRule="auto"/>
    </w:pPr>
  </w:style>
  <w:style w:type="character" w:customStyle="1" w:styleId="Style5Char">
    <w:name w:val="Style5 Char"/>
    <w:link w:val="Style5"/>
    <w:uiPriority w:val="4"/>
    <w:locked/>
    <w:rsid w:val="00CC01A5"/>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CC01A5"/>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CC01A5"/>
    <w:rPr>
      <w:rFonts w:ascii="Times New Roman" w:eastAsia="Times New Roman" w:hAnsi="Times New Roman" w:cs="Times New Roman"/>
      <w:b/>
      <w:szCs w:val="22"/>
    </w:rPr>
  </w:style>
  <w:style w:type="paragraph" w:customStyle="1" w:styleId="Style100">
    <w:name w:val="Style10"/>
    <w:basedOn w:val="Normal"/>
    <w:link w:val="Style10Char"/>
    <w:qFormat/>
    <w:rsid w:val="00CC01A5"/>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CC01A5"/>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CC01A5"/>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CC01A5"/>
    <w:rPr>
      <w:shd w:val="clear" w:color="auto" w:fill="FFFFFF"/>
    </w:rPr>
  </w:style>
  <w:style w:type="paragraph" w:customStyle="1" w:styleId="BodyText20">
    <w:name w:val="Body Text2"/>
    <w:basedOn w:val="Normal"/>
    <w:link w:val="Bodytext1"/>
    <w:qFormat/>
    <w:rsid w:val="00CC01A5"/>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CC01A5"/>
    <w:rPr>
      <w:rFonts w:eastAsia="Calibri"/>
      <w:color w:val="auto"/>
      <w:szCs w:val="22"/>
    </w:rPr>
  </w:style>
  <w:style w:type="paragraph" w:customStyle="1" w:styleId="StyleCardsGeorgia12ptBoldThickunderlineBorderSin">
    <w:name w:val="Style Cards + Georgia 12 pt Bold Thick underline Border: : (Sin..."/>
    <w:basedOn w:val="Normal"/>
    <w:qFormat/>
    <w:rsid w:val="00CC01A5"/>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CC01A5"/>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CC01A5"/>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CC01A5"/>
    <w:pPr>
      <w:spacing w:after="200" w:line="276" w:lineRule="auto"/>
      <w:contextualSpacing/>
    </w:pPr>
    <w:rPr>
      <w:rFonts w:eastAsia="Malgun Gothic"/>
      <w:szCs w:val="22"/>
      <w:u w:val="single"/>
    </w:rPr>
  </w:style>
  <w:style w:type="paragraph" w:customStyle="1" w:styleId="txttitle">
    <w:name w:val="txttitle"/>
    <w:basedOn w:val="Normal"/>
    <w:qFormat/>
    <w:rsid w:val="00CC01A5"/>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CC01A5"/>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CC01A5"/>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CC01A5"/>
    <w:pPr>
      <w:spacing w:before="100" w:beforeAutospacing="1" w:after="100" w:afterAutospacing="1" w:line="240" w:lineRule="auto"/>
    </w:pPr>
    <w:rPr>
      <w:sz w:val="24"/>
    </w:rPr>
  </w:style>
  <w:style w:type="paragraph" w:customStyle="1" w:styleId="ecmsonormal">
    <w:name w:val="ec_msonormal"/>
    <w:basedOn w:val="Normal"/>
    <w:qFormat/>
    <w:rsid w:val="00CC01A5"/>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CC01A5"/>
    <w:pPr>
      <w:spacing w:before="100" w:beforeAutospacing="1" w:after="100" w:afterAutospacing="1" w:line="240" w:lineRule="auto"/>
    </w:pPr>
    <w:rPr>
      <w:sz w:val="24"/>
    </w:rPr>
  </w:style>
  <w:style w:type="paragraph" w:customStyle="1" w:styleId="TagCiteShells">
    <w:name w:val="Tag/Cite/Shells"/>
    <w:basedOn w:val="Normal"/>
    <w:qFormat/>
    <w:rsid w:val="00CC01A5"/>
    <w:pPr>
      <w:spacing w:after="0" w:line="240" w:lineRule="auto"/>
    </w:pPr>
    <w:rPr>
      <w:b/>
    </w:rPr>
  </w:style>
  <w:style w:type="paragraph" w:customStyle="1" w:styleId="DefinitionTerm">
    <w:name w:val="Definition Term"/>
    <w:basedOn w:val="Normal"/>
    <w:next w:val="Normal"/>
    <w:qFormat/>
    <w:rsid w:val="00CC01A5"/>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CC01A5"/>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CC01A5"/>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CC01A5"/>
    <w:pPr>
      <w:spacing w:after="0" w:line="240" w:lineRule="auto"/>
    </w:pPr>
    <w:rPr>
      <w:rFonts w:ascii="Arial Narrow" w:eastAsia="Calibri" w:hAnsi="Arial Narrow"/>
    </w:rPr>
  </w:style>
  <w:style w:type="character" w:customStyle="1" w:styleId="StyleStyle49pt9Char">
    <w:name w:val="Style Style4 + 9 pt9 Char"/>
    <w:link w:val="StyleStyle49pt9"/>
    <w:locked/>
    <w:rsid w:val="00CC01A5"/>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CC01A5"/>
    <w:pPr>
      <w:numPr>
        <w:numId w:val="0"/>
      </w:numPr>
    </w:pPr>
    <w:rPr>
      <w:rFonts w:eastAsia="SimSun"/>
      <w:szCs w:val="24"/>
      <w:lang w:eastAsia="zh-CN"/>
    </w:rPr>
  </w:style>
  <w:style w:type="paragraph" w:customStyle="1" w:styleId="2ndLevel-TAG">
    <w:name w:val="2nd Level - TAG"/>
    <w:basedOn w:val="Normal"/>
    <w:next w:val="Normal"/>
    <w:qFormat/>
    <w:rsid w:val="00CC01A5"/>
    <w:pPr>
      <w:spacing w:after="0" w:line="240" w:lineRule="auto"/>
    </w:pPr>
  </w:style>
  <w:style w:type="paragraph" w:customStyle="1" w:styleId="CM14">
    <w:name w:val="CM14"/>
    <w:basedOn w:val="Normal"/>
    <w:qFormat/>
    <w:rsid w:val="00CC01A5"/>
    <w:pPr>
      <w:spacing w:after="0" w:line="240" w:lineRule="auto"/>
    </w:pPr>
  </w:style>
  <w:style w:type="paragraph" w:customStyle="1" w:styleId="DebateBlocking">
    <w:name w:val="DebateBlocking"/>
    <w:basedOn w:val="Normal"/>
    <w:next w:val="Nothing"/>
    <w:uiPriority w:val="99"/>
    <w:qFormat/>
    <w:rsid w:val="00CC01A5"/>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CC01A5"/>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CC01A5"/>
    <w:pPr>
      <w:spacing w:after="0" w:line="240" w:lineRule="auto"/>
    </w:pPr>
    <w:rPr>
      <w:rFonts w:eastAsia="Cambria" w:cs="Times New Roman"/>
      <w:szCs w:val="16"/>
    </w:rPr>
  </w:style>
  <w:style w:type="paragraph" w:customStyle="1" w:styleId="CiteLittle">
    <w:name w:val="Cite Little"/>
    <w:next w:val="Normal"/>
    <w:qFormat/>
    <w:rsid w:val="00CC01A5"/>
    <w:rPr>
      <w:rFonts w:ascii="Arial" w:eastAsia="Times New Roman" w:hAnsi="Arial" w:cs="Times New Roman"/>
      <w:bCs/>
      <w:kern w:val="32"/>
      <w:sz w:val="16"/>
      <w:szCs w:val="32"/>
    </w:rPr>
  </w:style>
  <w:style w:type="paragraph" w:customStyle="1" w:styleId="docheader">
    <w:name w:val="doc header"/>
    <w:autoRedefine/>
    <w:qFormat/>
    <w:rsid w:val="00CC01A5"/>
    <w:rPr>
      <w:rFonts w:ascii="Times New Roman" w:eastAsia="Malgun Gothic" w:hAnsi="Times New Roman" w:cs="Times New Roman"/>
      <w:b/>
      <w:sz w:val="20"/>
    </w:rPr>
  </w:style>
  <w:style w:type="paragraph" w:customStyle="1" w:styleId="docfooter">
    <w:name w:val="doc footer"/>
    <w:autoRedefine/>
    <w:qFormat/>
    <w:rsid w:val="00CC01A5"/>
    <w:pPr>
      <w:jc w:val="right"/>
    </w:pPr>
    <w:rPr>
      <w:rFonts w:ascii="Times New Roman" w:eastAsia="Malgun Gothic" w:hAnsi="Times New Roman" w:cs="Times New Roman"/>
      <w:b/>
      <w:sz w:val="22"/>
    </w:rPr>
  </w:style>
  <w:style w:type="character" w:customStyle="1" w:styleId="bloctitlesChar">
    <w:name w:val="bloc titles Char"/>
    <w:link w:val="bloctitles"/>
    <w:locked/>
    <w:rsid w:val="00CC01A5"/>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CC01A5"/>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CC01A5"/>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CC01A5"/>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CC01A5"/>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CC01A5"/>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CC01A5"/>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CC01A5"/>
    <w:rPr>
      <w:rFonts w:ascii="Consolas" w:hAnsi="Consolas" w:cs="Consolas"/>
      <w:sz w:val="21"/>
      <w:szCs w:val="21"/>
    </w:rPr>
  </w:style>
  <w:style w:type="paragraph" w:customStyle="1" w:styleId="StylePlainTextTimesNewRomanBold">
    <w:name w:val="Style Plain Text + Times New Roman Bold"/>
    <w:basedOn w:val="PlainText"/>
    <w:qFormat/>
    <w:rsid w:val="00CC01A5"/>
    <w:rPr>
      <w:rFonts w:ascii="Courier" w:eastAsia="Cambria" w:hAnsi="Courier" w:cs="Times New Roman"/>
      <w:sz w:val="21"/>
      <w:szCs w:val="21"/>
    </w:rPr>
  </w:style>
  <w:style w:type="paragraph" w:customStyle="1" w:styleId="hotroute2">
    <w:name w:val="hotroute"/>
    <w:basedOn w:val="Normal"/>
    <w:qFormat/>
    <w:rsid w:val="00CC01A5"/>
    <w:pPr>
      <w:spacing w:after="0" w:line="240" w:lineRule="auto"/>
      <w:ind w:left="288"/>
    </w:pPr>
  </w:style>
  <w:style w:type="character" w:customStyle="1" w:styleId="ReallyFuckingSmallChar">
    <w:name w:val="Really Fucking Small Char"/>
    <w:link w:val="ReallyFuckingSmall0"/>
    <w:locked/>
    <w:rsid w:val="00CC01A5"/>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CC01A5"/>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CC01A5"/>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CC01A5"/>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sz w:val="24"/>
      <w:szCs w:val="22"/>
      <w:u w:val="single"/>
      <w:bdr w:val="single" w:sz="4" w:space="0" w:color="auto" w:frame="1"/>
    </w:rPr>
  </w:style>
  <w:style w:type="paragraph" w:customStyle="1" w:styleId="Pa7">
    <w:name w:val="Pa7"/>
    <w:basedOn w:val="Default"/>
    <w:next w:val="Default"/>
    <w:qFormat/>
    <w:rsid w:val="00CC01A5"/>
    <w:pPr>
      <w:spacing w:before="280" w:line="221" w:lineRule="atLeast"/>
    </w:pPr>
    <w:rPr>
      <w:rFonts w:ascii="Baskerville" w:eastAsia="Times New Roman" w:hAnsi="Baskerville"/>
      <w:color w:val="auto"/>
    </w:rPr>
  </w:style>
  <w:style w:type="paragraph" w:customStyle="1" w:styleId="IndexHeader">
    <w:name w:val="Index Header"/>
    <w:basedOn w:val="Normal"/>
    <w:qFormat/>
    <w:rsid w:val="00CC01A5"/>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CC01A5"/>
    <w:pPr>
      <w:spacing w:after="0" w:line="240" w:lineRule="auto"/>
    </w:pPr>
    <w:rPr>
      <w:rFonts w:ascii="Times" w:eastAsia="Times" w:hAnsi="Times"/>
      <w:szCs w:val="20"/>
    </w:rPr>
  </w:style>
  <w:style w:type="paragraph" w:customStyle="1" w:styleId="CardNU">
    <w:name w:val="CardNU"/>
    <w:basedOn w:val="Normal"/>
    <w:qFormat/>
    <w:rsid w:val="00CC01A5"/>
    <w:pPr>
      <w:spacing w:after="0" w:line="240" w:lineRule="auto"/>
    </w:pPr>
    <w:rPr>
      <w:rFonts w:ascii="Times" w:eastAsia="Times" w:hAnsi="Times"/>
      <w:sz w:val="14"/>
      <w:szCs w:val="20"/>
    </w:rPr>
  </w:style>
  <w:style w:type="paragraph" w:customStyle="1" w:styleId="Style30">
    <w:name w:val="Style 3"/>
    <w:basedOn w:val="Normal"/>
    <w:qFormat/>
    <w:rsid w:val="00CC01A5"/>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CC01A5"/>
    <w:pPr>
      <w:spacing w:after="60" w:line="240" w:lineRule="auto"/>
    </w:pPr>
    <w:rPr>
      <w:rFonts w:ascii="Times New Roman" w:eastAsia="Times New Roman" w:hAnsi="Times New Roman"/>
      <w:sz w:val="18"/>
    </w:rPr>
  </w:style>
  <w:style w:type="paragraph" w:customStyle="1" w:styleId="OmniPage8">
    <w:name w:val="OmniPage #8"/>
    <w:basedOn w:val="Normal"/>
    <w:qFormat/>
    <w:rsid w:val="00CC01A5"/>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CC01A5"/>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CC01A5"/>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CC01A5"/>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CC01A5"/>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CC01A5"/>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CC01A5"/>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CC01A5"/>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CC01A5"/>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CC01A5"/>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CC01A5"/>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CC01A5"/>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CC01A5"/>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CC01A5"/>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CC01A5"/>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CC01A5"/>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CC01A5"/>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CC01A5"/>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CC01A5"/>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CC01A5"/>
    <w:pPr>
      <w:spacing w:after="0" w:line="240" w:lineRule="auto"/>
    </w:pPr>
    <w:rPr>
      <w:rFonts w:ascii="Times New Roman" w:eastAsia="Times New Roman" w:hAnsi="Times New Roman"/>
    </w:rPr>
  </w:style>
  <w:style w:type="paragraph" w:customStyle="1" w:styleId="Style16">
    <w:name w:val="Style 16"/>
    <w:basedOn w:val="Normal"/>
    <w:qFormat/>
    <w:rsid w:val="00CC01A5"/>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CC01A5"/>
    <w:rPr>
      <w:rFonts w:ascii="Times New Roman" w:eastAsia="Times New Roman" w:hAnsi="Times New Roman" w:cs="Calibri"/>
      <w:sz w:val="16"/>
      <w:szCs w:val="22"/>
    </w:rPr>
  </w:style>
  <w:style w:type="paragraph" w:customStyle="1" w:styleId="smalltext0">
    <w:name w:val="smalltext"/>
    <w:basedOn w:val="Normal"/>
    <w:link w:val="smalltextChar0"/>
    <w:qFormat/>
    <w:rsid w:val="00CC01A5"/>
    <w:pPr>
      <w:spacing w:after="0" w:line="240" w:lineRule="auto"/>
    </w:pPr>
    <w:rPr>
      <w:rFonts w:ascii="Times New Roman" w:eastAsia="Times New Roman" w:hAnsi="Times New Roman"/>
      <w:sz w:val="16"/>
      <w:szCs w:val="22"/>
    </w:rPr>
  </w:style>
  <w:style w:type="paragraph" w:customStyle="1" w:styleId="StyleJustifiedFirstline1cmAfter6ptLinespacing1">
    <w:name w:val="Style Justified First line:  1 cm After:  6 pt Line spacing:  1...."/>
    <w:basedOn w:val="Default"/>
    <w:next w:val="Default"/>
    <w:qFormat/>
    <w:rsid w:val="00CC01A5"/>
    <w:pPr>
      <w:spacing w:after="120"/>
    </w:pPr>
    <w:rPr>
      <w:rFonts w:eastAsia="Times New Roman"/>
      <w:color w:val="auto"/>
    </w:rPr>
  </w:style>
  <w:style w:type="paragraph" w:customStyle="1" w:styleId="headingChar">
    <w:name w:val="heading Char"/>
    <w:basedOn w:val="Normal"/>
    <w:qFormat/>
    <w:rsid w:val="00CC01A5"/>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CC01A5"/>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CC01A5"/>
    <w:rPr>
      <w:u w:val="single"/>
    </w:rPr>
  </w:style>
  <w:style w:type="paragraph" w:customStyle="1" w:styleId="UnderlineText">
    <w:name w:val="Underline Text"/>
    <w:basedOn w:val="Normal"/>
    <w:link w:val="UnderlineTextChar"/>
    <w:qFormat/>
    <w:rsid w:val="00CC01A5"/>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CC01A5"/>
    <w:rPr>
      <w:rFonts w:ascii="Times New Roman" w:eastAsia="Times New Roman" w:hAnsi="Times New Roman" w:cs="Times New Roman"/>
      <w:sz w:val="16"/>
      <w:szCs w:val="22"/>
    </w:rPr>
  </w:style>
  <w:style w:type="paragraph" w:customStyle="1" w:styleId="Size8">
    <w:name w:val="Size 8"/>
    <w:link w:val="Size8Char"/>
    <w:qFormat/>
    <w:rsid w:val="00CC01A5"/>
    <w:rPr>
      <w:rFonts w:ascii="Times New Roman" w:eastAsia="Times New Roman" w:hAnsi="Times New Roman" w:cs="Times New Roman"/>
      <w:sz w:val="16"/>
      <w:szCs w:val="22"/>
    </w:rPr>
  </w:style>
  <w:style w:type="paragraph" w:customStyle="1" w:styleId="RegularCite">
    <w:name w:val="Regular Cite"/>
    <w:qFormat/>
    <w:rsid w:val="00CC01A5"/>
    <w:rPr>
      <w:rFonts w:ascii="Times New Roman" w:eastAsia="Times New Roman" w:hAnsi="Times New Roman" w:cs="Times New Roman"/>
      <w:sz w:val="20"/>
      <w:szCs w:val="22"/>
    </w:rPr>
  </w:style>
  <w:style w:type="paragraph" w:customStyle="1" w:styleId="context">
    <w:name w:val="context"/>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CC01A5"/>
    <w:rPr>
      <w:rFonts w:ascii="Times New Roman" w:eastAsia="Times New Roman" w:hAnsi="Times New Roman" w:cs="Times New Roman"/>
      <w:sz w:val="16"/>
      <w:szCs w:val="22"/>
    </w:rPr>
  </w:style>
  <w:style w:type="paragraph" w:customStyle="1" w:styleId="Size6">
    <w:name w:val="Size 6"/>
    <w:link w:val="Size6Char"/>
    <w:qFormat/>
    <w:rsid w:val="00CC01A5"/>
    <w:rPr>
      <w:rFonts w:ascii="Times New Roman" w:eastAsia="Times New Roman" w:hAnsi="Times New Roman" w:cs="Times New Roman"/>
      <w:sz w:val="16"/>
      <w:szCs w:val="22"/>
    </w:rPr>
  </w:style>
  <w:style w:type="paragraph" w:customStyle="1" w:styleId="TxBrp11">
    <w:name w:val="TxBr_p11"/>
    <w:basedOn w:val="Normal"/>
    <w:qFormat/>
    <w:rsid w:val="00CC01A5"/>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CC01A5"/>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CC01A5"/>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CC01A5"/>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CC01A5"/>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CC01A5"/>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CC01A5"/>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CC01A5"/>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CC01A5"/>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CC01A5"/>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CC01A5"/>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CC01A5"/>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CC01A5"/>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CC01A5"/>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CC01A5"/>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CC01A5"/>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CC01A5"/>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CC01A5"/>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CC01A5"/>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CC01A5"/>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CC01A5"/>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CC01A5"/>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CC01A5"/>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CC01A5"/>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CC01A5"/>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CC01A5"/>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CC01A5"/>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CC01A5"/>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CC01A5"/>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CC01A5"/>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CC01A5"/>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CC01A5"/>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CC01A5"/>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CC01A5"/>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CC01A5"/>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CC01A5"/>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CC01A5"/>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CC01A5"/>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CC01A5"/>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CC01A5"/>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CC01A5"/>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CC01A5"/>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CC01A5"/>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CC01A5"/>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CC01A5"/>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CC01A5"/>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CC01A5"/>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CC01A5"/>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CC01A5"/>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CC01A5"/>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CC01A5"/>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CC01A5"/>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CC01A5"/>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CC01A5"/>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CC01A5"/>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CC01A5"/>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CC01A5"/>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CC01A5"/>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CC01A5"/>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CC01A5"/>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CC01A5"/>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CC01A5"/>
    <w:pPr>
      <w:spacing w:after="0" w:line="240" w:lineRule="auto"/>
      <w:ind w:left="720"/>
    </w:pPr>
    <w:rPr>
      <w:rFonts w:ascii="Times New Roman" w:eastAsia="Times New Roman" w:hAnsi="Times New Roman"/>
      <w:b/>
      <w:sz w:val="24"/>
      <w:szCs w:val="22"/>
      <w:u w:val="single"/>
    </w:rPr>
  </w:style>
  <w:style w:type="character" w:customStyle="1" w:styleId="NormalNoUnderlineChar">
    <w:name w:val="Normal + No Underline Char"/>
    <w:link w:val="NormalNoUnderline"/>
    <w:locked/>
    <w:rsid w:val="00CC01A5"/>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CC01A5"/>
    <w:pPr>
      <w:spacing w:after="0" w:line="240" w:lineRule="auto"/>
      <w:ind w:left="720"/>
    </w:pPr>
    <w:rPr>
      <w:rFonts w:ascii="Times New Roman" w:eastAsia="Times New Roman" w:hAnsi="Times New Roman"/>
      <w:sz w:val="12"/>
      <w:szCs w:val="22"/>
    </w:rPr>
  </w:style>
  <w:style w:type="character" w:customStyle="1" w:styleId="TagCiteChar2">
    <w:name w:val="Tag Cite Char"/>
    <w:link w:val="TagCite3"/>
    <w:locked/>
    <w:rsid w:val="00CC01A5"/>
    <w:rPr>
      <w:rFonts w:ascii="Arial Narrow" w:eastAsia="SimSun" w:hAnsi="Arial Narrow" w:cs="Calibri"/>
      <w:b/>
      <w:szCs w:val="22"/>
      <w:lang w:eastAsia="zh-CN"/>
    </w:rPr>
  </w:style>
  <w:style w:type="paragraph" w:customStyle="1" w:styleId="TagCite3">
    <w:name w:val="Tag Cite"/>
    <w:basedOn w:val="PageHeader"/>
    <w:link w:val="TagCiteChar2"/>
    <w:qFormat/>
    <w:rsid w:val="00CC01A5"/>
    <w:rPr>
      <w:rFonts w:ascii="Arial Narrow" w:eastAsia="SimSun" w:hAnsi="Arial Narrow"/>
      <w:b/>
      <w:sz w:val="24"/>
      <w:lang w:eastAsia="zh-CN"/>
    </w:rPr>
  </w:style>
  <w:style w:type="paragraph" w:customStyle="1" w:styleId="Tiny-WFU">
    <w:name w:val="Tiny-WFU"/>
    <w:basedOn w:val="Normal"/>
    <w:qFormat/>
    <w:rsid w:val="00CC01A5"/>
    <w:pPr>
      <w:spacing w:after="0" w:line="240" w:lineRule="auto"/>
    </w:pPr>
    <w:rPr>
      <w:rFonts w:ascii="Cambria" w:eastAsia="Malgun Gothic" w:hAnsi="Cambria"/>
      <w:sz w:val="12"/>
      <w:lang w:eastAsia="ko-KR"/>
    </w:rPr>
  </w:style>
  <w:style w:type="paragraph" w:customStyle="1" w:styleId="Indentation">
    <w:name w:val="Indentation"/>
    <w:basedOn w:val="Normal"/>
    <w:qFormat/>
    <w:rsid w:val="00CC01A5"/>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CC01A5"/>
    <w:rPr>
      <w:strike/>
      <w:sz w:val="16"/>
      <w:szCs w:val="16"/>
    </w:rPr>
  </w:style>
  <w:style w:type="paragraph" w:customStyle="1" w:styleId="Language">
    <w:name w:val="Language"/>
    <w:next w:val="Normal"/>
    <w:link w:val="LanguageChar"/>
    <w:qFormat/>
    <w:rsid w:val="00CC01A5"/>
    <w:rPr>
      <w:strike/>
      <w:sz w:val="16"/>
      <w:szCs w:val="16"/>
    </w:rPr>
  </w:style>
  <w:style w:type="paragraph" w:customStyle="1" w:styleId="Pa4">
    <w:name w:val="Pa4"/>
    <w:basedOn w:val="Normal"/>
    <w:next w:val="Normal"/>
    <w:qFormat/>
    <w:rsid w:val="00CC01A5"/>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CC01A5"/>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CC01A5"/>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CC01A5"/>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CC01A5"/>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CC01A5"/>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CC01A5"/>
    <w:pPr>
      <w:numPr>
        <w:numId w:val="0"/>
      </w:numPr>
    </w:pPr>
    <w:rPr>
      <w:rFonts w:eastAsia="SimSun"/>
      <w:b/>
      <w:bCs/>
      <w:lang w:eastAsia="zh-CN"/>
    </w:rPr>
  </w:style>
  <w:style w:type="character" w:customStyle="1" w:styleId="StyleStyle49pt10Char">
    <w:name w:val="Style Style4 + 9 pt10 Char"/>
    <w:basedOn w:val="Style4Char"/>
    <w:link w:val="StyleStyle49pt10"/>
    <w:locked/>
    <w:rsid w:val="00CC01A5"/>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CC01A5"/>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CC01A5"/>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CC01A5"/>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CC01A5"/>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CC01A5"/>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CC01A5"/>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CC01A5"/>
    <w:pPr>
      <w:numPr>
        <w:numId w:val="0"/>
      </w:numPr>
    </w:pPr>
    <w:rPr>
      <w:rFonts w:eastAsia="Times New Roman"/>
      <w:lang w:eastAsia="zh-CN"/>
    </w:rPr>
  </w:style>
  <w:style w:type="paragraph" w:customStyle="1" w:styleId="TxBr41p1">
    <w:name w:val="TxBr_41p1"/>
    <w:basedOn w:val="Normal"/>
    <w:qFormat/>
    <w:rsid w:val="00CC01A5"/>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CC01A5"/>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CC01A5"/>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CC01A5"/>
    <w:pPr>
      <w:spacing w:after="0" w:line="240" w:lineRule="auto"/>
      <w:jc w:val="both"/>
    </w:pPr>
    <w:rPr>
      <w:rFonts w:eastAsiaTheme="minorHAnsi"/>
      <w:b/>
      <w:color w:val="000000"/>
      <w:sz w:val="16"/>
      <w:szCs w:val="22"/>
      <w:u w:val="single"/>
    </w:rPr>
  </w:style>
  <w:style w:type="character" w:customStyle="1" w:styleId="StyleUnderline9ptChar">
    <w:name w:val="Style Underline + 9 pt Char"/>
    <w:link w:val="StyleUnderline9pt"/>
    <w:locked/>
    <w:rsid w:val="00CC01A5"/>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CC01A5"/>
    <w:rPr>
      <w:rFonts w:ascii="Times New Roman" w:eastAsia="SimSun" w:hAnsi="Times New Roman" w:cs="Times New Roman"/>
      <w:sz w:val="20"/>
      <w:szCs w:val="20"/>
      <w:u w:val="single"/>
    </w:rPr>
  </w:style>
  <w:style w:type="paragraph" w:customStyle="1" w:styleId="StyleUnderline9pt1">
    <w:name w:val="Style Underline + 9 pt1"/>
    <w:qFormat/>
    <w:rsid w:val="00CC01A5"/>
    <w:rPr>
      <w:rFonts w:ascii="Times New Roman" w:eastAsia="SimSun" w:hAnsi="Times New Roman" w:cs="Times New Roman"/>
      <w:sz w:val="20"/>
      <w:szCs w:val="20"/>
      <w:u w:val="single"/>
    </w:rPr>
  </w:style>
  <w:style w:type="character" w:customStyle="1" w:styleId="EmphasisTextChar">
    <w:name w:val="Emphasis Text Char"/>
    <w:link w:val="EmphasisText"/>
    <w:locked/>
    <w:rsid w:val="00CC01A5"/>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CC01A5"/>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CC01A5"/>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CC01A5"/>
    <w:pPr>
      <w:spacing w:after="0" w:line="240" w:lineRule="auto"/>
      <w:ind w:left="288" w:right="288"/>
    </w:pPr>
    <w:rPr>
      <w:rFonts w:eastAsia="Calibri"/>
      <w:sz w:val="16"/>
      <w:szCs w:val="20"/>
      <w:u w:val="single"/>
    </w:rPr>
  </w:style>
  <w:style w:type="character" w:customStyle="1" w:styleId="CardBodyChar">
    <w:name w:val="Card Body Char"/>
    <w:link w:val="CardBody"/>
    <w:locked/>
    <w:rsid w:val="00CC01A5"/>
    <w:rPr>
      <w:rFonts w:ascii="Calibri" w:eastAsia="Calibri" w:hAnsi="Calibri" w:cs="Calibri"/>
      <w:sz w:val="16"/>
      <w:szCs w:val="22"/>
    </w:rPr>
  </w:style>
  <w:style w:type="paragraph" w:customStyle="1" w:styleId="CardBody">
    <w:name w:val="Card Body"/>
    <w:basedOn w:val="Normal"/>
    <w:link w:val="CardBodyChar"/>
    <w:qFormat/>
    <w:rsid w:val="00CC01A5"/>
    <w:pPr>
      <w:spacing w:after="0" w:line="240" w:lineRule="auto"/>
    </w:pPr>
    <w:rPr>
      <w:rFonts w:eastAsia="Calibri"/>
      <w:sz w:val="16"/>
      <w:szCs w:val="22"/>
    </w:rPr>
  </w:style>
  <w:style w:type="character" w:customStyle="1" w:styleId="StyleStyle49pt1Char">
    <w:name w:val="Style Style4 + 9 pt1 Char"/>
    <w:basedOn w:val="Style4Char"/>
    <w:link w:val="StyleStyle49pt1"/>
    <w:locked/>
    <w:rsid w:val="00CC01A5"/>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CC01A5"/>
    <w:pPr>
      <w:numPr>
        <w:numId w:val="0"/>
      </w:numPr>
    </w:pPr>
    <w:rPr>
      <w:lang w:eastAsia="zh-CN"/>
    </w:rPr>
  </w:style>
  <w:style w:type="character" w:customStyle="1" w:styleId="StyleStyle49ptBold1Char">
    <w:name w:val="Style Style4 + 9 pt Bold1 Char"/>
    <w:link w:val="StyleStyle49ptBold1"/>
    <w:locked/>
    <w:rsid w:val="00CC01A5"/>
    <w:rPr>
      <w:rFonts w:ascii="Arial Narrow" w:hAnsi="Arial Narrow"/>
      <w:b/>
      <w:bCs/>
      <w:sz w:val="16"/>
      <w:u w:val="single"/>
    </w:rPr>
  </w:style>
  <w:style w:type="paragraph" w:customStyle="1" w:styleId="StyleStyle49ptBold1">
    <w:name w:val="Style Style4 + 9 pt Bold1"/>
    <w:basedOn w:val="Style4"/>
    <w:link w:val="StyleStyle49ptBold1Char"/>
    <w:qFormat/>
    <w:rsid w:val="00CC01A5"/>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CC01A5"/>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CC01A5"/>
    <w:pPr>
      <w:numPr>
        <w:numId w:val="0"/>
      </w:numPr>
    </w:pPr>
    <w:rPr>
      <w:lang w:eastAsia="zh-CN"/>
    </w:rPr>
  </w:style>
  <w:style w:type="character" w:customStyle="1" w:styleId="StyleStyle49ptBold2Char">
    <w:name w:val="Style Style4 + 9 pt Bold2 Char"/>
    <w:link w:val="StyleStyle49ptBold2"/>
    <w:locked/>
    <w:rsid w:val="00CC01A5"/>
    <w:rPr>
      <w:rFonts w:ascii="Arial Narrow" w:hAnsi="Arial Narrow"/>
      <w:b/>
      <w:bCs/>
      <w:sz w:val="16"/>
      <w:u w:val="single"/>
    </w:rPr>
  </w:style>
  <w:style w:type="paragraph" w:customStyle="1" w:styleId="StyleStyle49ptBold2">
    <w:name w:val="Style Style4 + 9 pt Bold2"/>
    <w:basedOn w:val="Style4"/>
    <w:link w:val="StyleStyle49ptBold2Char"/>
    <w:qFormat/>
    <w:rsid w:val="00CC01A5"/>
    <w:pPr>
      <w:numPr>
        <w:numId w:val="0"/>
      </w:numPr>
    </w:pPr>
    <w:rPr>
      <w:rFonts w:eastAsiaTheme="minorEastAsia"/>
      <w:b/>
      <w:bCs/>
      <w:szCs w:val="24"/>
    </w:rPr>
  </w:style>
  <w:style w:type="character" w:customStyle="1" w:styleId="CiteBodyChar">
    <w:name w:val="Cite Body Char"/>
    <w:link w:val="CiteBody"/>
    <w:locked/>
    <w:rsid w:val="00CC01A5"/>
    <w:rPr>
      <w:rFonts w:ascii="Calibri" w:eastAsia="Calibri" w:hAnsi="Calibri" w:cs="Calibri"/>
      <w:sz w:val="16"/>
      <w:szCs w:val="16"/>
    </w:rPr>
  </w:style>
  <w:style w:type="paragraph" w:customStyle="1" w:styleId="CiteBody">
    <w:name w:val="Cite Body"/>
    <w:basedOn w:val="Normal"/>
    <w:link w:val="CiteBodyChar"/>
    <w:qFormat/>
    <w:rsid w:val="00CC01A5"/>
    <w:pPr>
      <w:spacing w:after="0" w:line="240" w:lineRule="auto"/>
    </w:pPr>
    <w:rPr>
      <w:rFonts w:eastAsia="Calibri"/>
      <w:sz w:val="16"/>
      <w:szCs w:val="16"/>
    </w:rPr>
  </w:style>
  <w:style w:type="character" w:customStyle="1" w:styleId="CiteBoldChar">
    <w:name w:val="Cite Bold Char"/>
    <w:link w:val="CiteBold"/>
    <w:locked/>
    <w:rsid w:val="00CC01A5"/>
    <w:rPr>
      <w:rFonts w:ascii="Calibri" w:eastAsia="Calibri" w:hAnsi="Calibri" w:cs="Calibri"/>
      <w:b/>
      <w:sz w:val="16"/>
      <w:szCs w:val="16"/>
    </w:rPr>
  </w:style>
  <w:style w:type="paragraph" w:customStyle="1" w:styleId="CiteBold">
    <w:name w:val="Cite Bold"/>
    <w:basedOn w:val="CiteBody"/>
    <w:link w:val="CiteBoldChar"/>
    <w:qFormat/>
    <w:rsid w:val="00CC01A5"/>
    <w:rPr>
      <w:b/>
    </w:rPr>
  </w:style>
  <w:style w:type="character" w:customStyle="1" w:styleId="StyleCardBody11ptUnderlineChar">
    <w:name w:val="Style Card Body + 11 pt Underline Char"/>
    <w:link w:val="StyleCardBody11ptUnderline"/>
    <w:locked/>
    <w:rsid w:val="00CC01A5"/>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CC01A5"/>
    <w:rPr>
      <w:u w:val="single"/>
    </w:rPr>
  </w:style>
  <w:style w:type="character" w:customStyle="1" w:styleId="StyleStyle49pt4Char">
    <w:name w:val="Style Style4 + 9 pt4 Char"/>
    <w:basedOn w:val="Style4Char"/>
    <w:link w:val="StyleStyle49pt4"/>
    <w:locked/>
    <w:rsid w:val="00CC01A5"/>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CC01A5"/>
    <w:pPr>
      <w:numPr>
        <w:numId w:val="0"/>
      </w:numPr>
    </w:pPr>
    <w:rPr>
      <w:lang w:eastAsia="zh-CN"/>
    </w:rPr>
  </w:style>
  <w:style w:type="character" w:customStyle="1" w:styleId="StyleStyle49ptBold4Char">
    <w:name w:val="Style Style4 + 9 pt Bold4 Char"/>
    <w:link w:val="StyleStyle49ptBold4"/>
    <w:locked/>
    <w:rsid w:val="00CC01A5"/>
    <w:rPr>
      <w:rFonts w:ascii="Arial Narrow" w:hAnsi="Arial Narrow"/>
      <w:b/>
      <w:bCs/>
      <w:sz w:val="16"/>
      <w:u w:val="single"/>
    </w:rPr>
  </w:style>
  <w:style w:type="paragraph" w:customStyle="1" w:styleId="StyleStyle49ptBold4">
    <w:name w:val="Style Style4 + 9 pt Bold4"/>
    <w:basedOn w:val="Style4"/>
    <w:link w:val="StyleStyle49ptBold4Char"/>
    <w:qFormat/>
    <w:rsid w:val="00CC01A5"/>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CC01A5"/>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CC01A5"/>
    <w:pPr>
      <w:numPr>
        <w:numId w:val="0"/>
      </w:numPr>
    </w:pPr>
    <w:rPr>
      <w:lang w:eastAsia="zh-CN"/>
    </w:rPr>
  </w:style>
  <w:style w:type="character" w:customStyle="1" w:styleId="StyleStyle49pt6Char">
    <w:name w:val="Style Style4 + 9 pt6 Char"/>
    <w:basedOn w:val="Style4Char"/>
    <w:link w:val="StyleStyle49pt6"/>
    <w:locked/>
    <w:rsid w:val="00CC01A5"/>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CC01A5"/>
    <w:pPr>
      <w:numPr>
        <w:numId w:val="0"/>
      </w:numPr>
    </w:pPr>
    <w:rPr>
      <w:lang w:eastAsia="zh-CN"/>
    </w:rPr>
  </w:style>
  <w:style w:type="character" w:customStyle="1" w:styleId="StyleStyle49ptBold5Char">
    <w:name w:val="Style Style4 + 9 pt Bold5 Char"/>
    <w:link w:val="StyleStyle49ptBold5"/>
    <w:locked/>
    <w:rsid w:val="00CC01A5"/>
    <w:rPr>
      <w:rFonts w:ascii="Arial Narrow" w:hAnsi="Arial Narrow"/>
      <w:b/>
      <w:bCs/>
      <w:sz w:val="16"/>
      <w:u w:val="single"/>
    </w:rPr>
  </w:style>
  <w:style w:type="paragraph" w:customStyle="1" w:styleId="StyleStyle49ptBold5">
    <w:name w:val="Style Style4 + 9 pt Bold5"/>
    <w:basedOn w:val="Style4"/>
    <w:link w:val="StyleStyle49ptBold5Char"/>
    <w:qFormat/>
    <w:rsid w:val="00CC01A5"/>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CC01A5"/>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CC01A5"/>
    <w:pPr>
      <w:numPr>
        <w:numId w:val="0"/>
      </w:numPr>
    </w:pPr>
    <w:rPr>
      <w:lang w:eastAsia="zh-CN"/>
    </w:rPr>
  </w:style>
  <w:style w:type="paragraph" w:customStyle="1" w:styleId="FONT7">
    <w:name w:val="FONT 7"/>
    <w:qFormat/>
    <w:rsid w:val="00CC01A5"/>
    <w:rPr>
      <w:rFonts w:ascii="Times New Roman" w:eastAsia="SimSun" w:hAnsi="Times New Roman" w:cs="Arial"/>
      <w:bCs/>
      <w:iCs/>
      <w:sz w:val="14"/>
      <w:szCs w:val="28"/>
    </w:rPr>
  </w:style>
  <w:style w:type="paragraph" w:customStyle="1" w:styleId="StyleStyle49pt8">
    <w:name w:val="Style Style4 + 9 pt8"/>
    <w:basedOn w:val="Style4"/>
    <w:qFormat/>
    <w:rsid w:val="00CC01A5"/>
    <w:pPr>
      <w:numPr>
        <w:numId w:val="0"/>
      </w:numPr>
    </w:pPr>
  </w:style>
  <w:style w:type="character" w:customStyle="1" w:styleId="StyleHeading2UnderlineChar">
    <w:name w:val="Style Heading 2 + Underline Char"/>
    <w:link w:val="StyleHeading2Underline"/>
    <w:locked/>
    <w:rsid w:val="00CC01A5"/>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CC01A5"/>
    <w:pPr>
      <w:tabs>
        <w:tab w:val="right" w:leader="dot" w:pos="9360"/>
      </w:tabs>
      <w:spacing w:before="240" w:after="240" w:line="240" w:lineRule="auto"/>
      <w:ind w:left="-900" w:right="-900"/>
    </w:pPr>
    <w:rPr>
      <w:rFonts w:eastAsia="Times New Roman" w:cs="Times New Roman"/>
      <w:bCs w:val="0"/>
      <w:sz w:val="24"/>
      <w:szCs w:val="26"/>
      <w:u w:val="single"/>
    </w:rPr>
  </w:style>
  <w:style w:type="character" w:customStyle="1" w:styleId="StyleCardText11ptUnderlineChar">
    <w:name w:val="Style Card Text + 11 pt Underline Char"/>
    <w:link w:val="StyleCardText11ptUnderline"/>
    <w:locked/>
    <w:rsid w:val="00CC01A5"/>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CC01A5"/>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CC01A5"/>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CC01A5"/>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CC01A5"/>
    <w:rPr>
      <w:rFonts w:ascii="Arial Narrow" w:hAnsi="Arial Narrow"/>
      <w:b/>
      <w:bCs/>
      <w:sz w:val="16"/>
      <w:u w:val="single"/>
    </w:rPr>
  </w:style>
  <w:style w:type="paragraph" w:customStyle="1" w:styleId="StyleStyle49ptBold6">
    <w:name w:val="Style Style4 + 9 pt Bold6"/>
    <w:basedOn w:val="Style4"/>
    <w:link w:val="StyleStyle49ptBold6Char"/>
    <w:qFormat/>
    <w:rsid w:val="00CC01A5"/>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CC01A5"/>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CC01A5"/>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CC01A5"/>
    <w:rPr>
      <w:rFonts w:ascii="Calibri" w:eastAsia="Calibri" w:hAnsi="Calibri" w:cs="Calibri"/>
      <w:b/>
      <w:bCs/>
      <w:u w:val="single"/>
    </w:rPr>
  </w:style>
  <w:style w:type="paragraph" w:customStyle="1" w:styleId="StyleCircled11pt">
    <w:name w:val="Style Circled + 11 pt"/>
    <w:basedOn w:val="Circled"/>
    <w:link w:val="StyleCircled11ptChar"/>
    <w:qFormat/>
    <w:rsid w:val="00CC01A5"/>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CC01A5"/>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CC01A5"/>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CC01A5"/>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CC01A5"/>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CC01A5"/>
    <w:pPr>
      <w:spacing w:after="0" w:line="240" w:lineRule="auto"/>
    </w:pPr>
    <w:rPr>
      <w:rFonts w:eastAsia="Calibri"/>
      <w:u w:val="single"/>
    </w:rPr>
  </w:style>
  <w:style w:type="character" w:customStyle="1" w:styleId="textboldCharChar">
    <w:name w:val="text bold Char Char"/>
    <w:link w:val="textboldChar"/>
    <w:locked/>
    <w:rsid w:val="00CC01A5"/>
    <w:rPr>
      <w:rFonts w:ascii="Calibri" w:eastAsia="Calibri" w:hAnsi="Calibri" w:cs="Calibri"/>
      <w:b/>
      <w:szCs w:val="22"/>
      <w:u w:val="thick"/>
    </w:rPr>
  </w:style>
  <w:style w:type="paragraph" w:customStyle="1" w:styleId="textboldChar">
    <w:name w:val="text bold Char"/>
    <w:basedOn w:val="Normal"/>
    <w:link w:val="textboldCharChar"/>
    <w:qFormat/>
    <w:rsid w:val="00CC01A5"/>
    <w:pPr>
      <w:spacing w:after="0" w:line="240" w:lineRule="auto"/>
      <w:ind w:left="720"/>
    </w:pPr>
    <w:rPr>
      <w:rFonts w:eastAsia="Calibri"/>
      <w:b/>
      <w:sz w:val="24"/>
      <w:szCs w:val="22"/>
      <w:u w:val="thick"/>
    </w:rPr>
  </w:style>
  <w:style w:type="paragraph" w:customStyle="1" w:styleId="notes-source-hasnotes">
    <w:name w:val="notes-source-hasnotes"/>
    <w:basedOn w:val="Normal"/>
    <w:qFormat/>
    <w:rsid w:val="00CC01A5"/>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CC01A5"/>
    <w:pPr>
      <w:spacing w:before="100" w:beforeAutospacing="1" w:after="100" w:afterAutospacing="1" w:line="240" w:lineRule="auto"/>
    </w:pPr>
    <w:rPr>
      <w:rFonts w:ascii="Times" w:hAnsi="Times"/>
      <w:szCs w:val="20"/>
    </w:rPr>
  </w:style>
  <w:style w:type="paragraph" w:customStyle="1" w:styleId="left">
    <w:name w:val="left"/>
    <w:basedOn w:val="Normal"/>
    <w:qFormat/>
    <w:rsid w:val="00CC01A5"/>
    <w:pPr>
      <w:spacing w:before="100" w:beforeAutospacing="1" w:after="100" w:afterAutospacing="1" w:line="240" w:lineRule="auto"/>
    </w:pPr>
    <w:rPr>
      <w:rFonts w:ascii="Times" w:hAnsi="Times"/>
      <w:szCs w:val="20"/>
    </w:rPr>
  </w:style>
  <w:style w:type="paragraph" w:customStyle="1" w:styleId="right">
    <w:name w:val="right"/>
    <w:basedOn w:val="Normal"/>
    <w:qFormat/>
    <w:rsid w:val="00CC01A5"/>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CC01A5"/>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CC01A5"/>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CC01A5"/>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CC01A5"/>
    <w:pPr>
      <w:spacing w:before="100" w:beforeAutospacing="1" w:after="100" w:afterAutospacing="1" w:line="240" w:lineRule="auto"/>
    </w:pPr>
    <w:rPr>
      <w:rFonts w:ascii="Times" w:hAnsi="Times"/>
      <w:szCs w:val="20"/>
    </w:rPr>
  </w:style>
  <w:style w:type="paragraph" w:customStyle="1" w:styleId="aff">
    <w:name w:val="aff"/>
    <w:basedOn w:val="Normal"/>
    <w:qFormat/>
    <w:rsid w:val="00CC01A5"/>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CC01A5"/>
    <w:pPr>
      <w:spacing w:before="100" w:beforeAutospacing="1" w:after="100" w:afterAutospacing="1" w:line="240" w:lineRule="auto"/>
    </w:pPr>
    <w:rPr>
      <w:rFonts w:ascii="Times" w:hAnsi="Times"/>
      <w:szCs w:val="20"/>
    </w:rPr>
  </w:style>
  <w:style w:type="paragraph" w:customStyle="1" w:styleId="sbyline">
    <w:name w:val="sbyline"/>
    <w:basedOn w:val="Normal"/>
    <w:qFormat/>
    <w:rsid w:val="00CC01A5"/>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CC01A5"/>
    <w:pPr>
      <w:spacing w:before="100" w:beforeAutospacing="1" w:after="100" w:afterAutospacing="1" w:line="240" w:lineRule="auto"/>
    </w:pPr>
    <w:rPr>
      <w:rFonts w:ascii="Times" w:hAnsi="Times"/>
      <w:szCs w:val="20"/>
    </w:rPr>
  </w:style>
  <w:style w:type="paragraph" w:customStyle="1" w:styleId="lede">
    <w:name w:val="lede"/>
    <w:basedOn w:val="Normal"/>
    <w:qFormat/>
    <w:rsid w:val="00CC01A5"/>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CC01A5"/>
    <w:rPr>
      <w:rFonts w:ascii="New Baskerville" w:eastAsiaTheme="minorEastAsia" w:hAnsi="New Baskerville"/>
      <w:color w:val="auto"/>
    </w:rPr>
  </w:style>
  <w:style w:type="paragraph" w:customStyle="1" w:styleId="SubHead1">
    <w:name w:val="_SubHead1"/>
    <w:basedOn w:val="Default"/>
    <w:next w:val="Default"/>
    <w:uiPriority w:val="99"/>
    <w:qFormat/>
    <w:rsid w:val="00CC01A5"/>
    <w:rPr>
      <w:rFonts w:ascii="New Baskerville" w:eastAsiaTheme="minorEastAsia" w:hAnsi="New Baskerville"/>
      <w:color w:val="auto"/>
    </w:rPr>
  </w:style>
  <w:style w:type="paragraph" w:customStyle="1" w:styleId="SubHead2">
    <w:name w:val="_SubHead2"/>
    <w:basedOn w:val="Default"/>
    <w:next w:val="Default"/>
    <w:uiPriority w:val="99"/>
    <w:qFormat/>
    <w:rsid w:val="00CC01A5"/>
    <w:rPr>
      <w:rFonts w:ascii="New Baskerville" w:eastAsiaTheme="minorEastAsia" w:hAnsi="New Baskerville"/>
      <w:color w:val="auto"/>
    </w:rPr>
  </w:style>
  <w:style w:type="paragraph" w:customStyle="1" w:styleId="collapsed-hide">
    <w:name w:val="collapsed-hide"/>
    <w:basedOn w:val="Normal"/>
    <w:qFormat/>
    <w:rsid w:val="00CC01A5"/>
    <w:pPr>
      <w:spacing w:before="100" w:beforeAutospacing="1" w:after="100" w:afterAutospacing="1" w:line="240" w:lineRule="auto"/>
    </w:pPr>
    <w:rPr>
      <w:rFonts w:ascii="Times" w:hAnsi="Times"/>
      <w:szCs w:val="20"/>
    </w:rPr>
  </w:style>
  <w:style w:type="paragraph" w:customStyle="1" w:styleId="odd">
    <w:name w:val="odd"/>
    <w:basedOn w:val="Normal"/>
    <w:qFormat/>
    <w:rsid w:val="00CC01A5"/>
    <w:pPr>
      <w:spacing w:before="100" w:beforeAutospacing="1" w:after="100" w:afterAutospacing="1" w:line="240" w:lineRule="auto"/>
    </w:pPr>
    <w:rPr>
      <w:rFonts w:ascii="Times" w:hAnsi="Times"/>
      <w:szCs w:val="20"/>
    </w:rPr>
  </w:style>
  <w:style w:type="paragraph" w:customStyle="1" w:styleId="volissue">
    <w:name w:val="volissue"/>
    <w:basedOn w:val="Normal"/>
    <w:qFormat/>
    <w:rsid w:val="00CC01A5"/>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CC01A5"/>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CC01A5"/>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CC01A5"/>
    <w:pPr>
      <w:spacing w:before="100" w:beforeAutospacing="1" w:after="100" w:afterAutospacing="1" w:line="240" w:lineRule="auto"/>
    </w:pPr>
    <w:rPr>
      <w:rFonts w:ascii="Times" w:hAnsi="Times"/>
      <w:szCs w:val="20"/>
    </w:rPr>
  </w:style>
  <w:style w:type="paragraph" w:customStyle="1" w:styleId="snippet">
    <w:name w:val="snippet"/>
    <w:basedOn w:val="Normal"/>
    <w:qFormat/>
    <w:rsid w:val="00CC01A5"/>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CC01A5"/>
    <w:pPr>
      <w:spacing w:line="201" w:lineRule="atLeast"/>
    </w:pPr>
    <w:rPr>
      <w:rFonts w:eastAsiaTheme="minorEastAsia"/>
      <w:color w:val="auto"/>
    </w:rPr>
  </w:style>
  <w:style w:type="paragraph" w:customStyle="1" w:styleId="Pa14">
    <w:name w:val="Pa14"/>
    <w:basedOn w:val="Default"/>
    <w:next w:val="Default"/>
    <w:uiPriority w:val="99"/>
    <w:qFormat/>
    <w:rsid w:val="00CC01A5"/>
    <w:pPr>
      <w:spacing w:line="241" w:lineRule="atLeast"/>
    </w:pPr>
    <w:rPr>
      <w:rFonts w:eastAsiaTheme="minorEastAsia"/>
      <w:color w:val="auto"/>
    </w:rPr>
  </w:style>
  <w:style w:type="paragraph" w:customStyle="1" w:styleId="Pa9">
    <w:name w:val="Pa9"/>
    <w:basedOn w:val="Default"/>
    <w:next w:val="Default"/>
    <w:uiPriority w:val="99"/>
    <w:qFormat/>
    <w:rsid w:val="00CC01A5"/>
    <w:pPr>
      <w:spacing w:line="241" w:lineRule="atLeast"/>
    </w:pPr>
    <w:rPr>
      <w:rFonts w:ascii="Gill Sans" w:eastAsiaTheme="minorEastAsia" w:hAnsi="Gill Sans"/>
      <w:color w:val="auto"/>
    </w:rPr>
  </w:style>
  <w:style w:type="paragraph" w:customStyle="1" w:styleId="hg-daily">
    <w:name w:val="hg-daily"/>
    <w:basedOn w:val="Normal"/>
    <w:qFormat/>
    <w:rsid w:val="00CC01A5"/>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CC01A5"/>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CC01A5"/>
    <w:pPr>
      <w:spacing w:after="0" w:line="240" w:lineRule="auto"/>
    </w:pPr>
    <w:rPr>
      <w:rFonts w:eastAsia="Times New Roman"/>
      <w:sz w:val="24"/>
      <w:szCs w:val="20"/>
    </w:rPr>
  </w:style>
  <w:style w:type="paragraph" w:customStyle="1" w:styleId="TOC1Char">
    <w:name w:val="TOC 1 Char"/>
    <w:basedOn w:val="Normal"/>
    <w:next w:val="Normal"/>
    <w:qFormat/>
    <w:rsid w:val="00CC01A5"/>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CC01A5"/>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CC01A5"/>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CC01A5"/>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CC01A5"/>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CC01A5"/>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CC01A5"/>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CC01A5"/>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CC01A5"/>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CC01A5"/>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CC01A5"/>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CC01A5"/>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CC01A5"/>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CC01A5"/>
    <w:pPr>
      <w:spacing w:after="0" w:line="240" w:lineRule="auto"/>
    </w:pPr>
    <w:rPr>
      <w:rFonts w:eastAsia="Times New Roman"/>
      <w:strike/>
      <w:sz w:val="16"/>
      <w:szCs w:val="22"/>
    </w:rPr>
  </w:style>
  <w:style w:type="character" w:customStyle="1" w:styleId="HeaderInitialChar">
    <w:name w:val="Header Initial Char"/>
    <w:link w:val="HeaderInitial"/>
    <w:locked/>
    <w:rsid w:val="00CC01A5"/>
    <w:rPr>
      <w:rFonts w:ascii="Calibri" w:eastAsia="Times New Roman" w:hAnsi="Calibri" w:cs="Calibri"/>
      <w:b/>
      <w:caps/>
      <w:sz w:val="40"/>
      <w:szCs w:val="40"/>
    </w:rPr>
  </w:style>
  <w:style w:type="paragraph" w:customStyle="1" w:styleId="HeaderInitial">
    <w:name w:val="Header Initial"/>
    <w:basedOn w:val="Normal"/>
    <w:link w:val="HeaderInitialChar"/>
    <w:qFormat/>
    <w:rsid w:val="00CC01A5"/>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CC01A5"/>
    <w:rPr>
      <w:rFonts w:ascii="Calibri" w:eastAsiaTheme="minorHAnsi" w:hAnsi="Calibri" w:cs="Calibri"/>
      <w:strike/>
      <w:sz w:val="16"/>
      <w:szCs w:val="22"/>
    </w:rPr>
  </w:style>
  <w:style w:type="paragraph" w:customStyle="1" w:styleId="Strikethrough0">
    <w:name w:val="Strikethrough"/>
    <w:basedOn w:val="Normal"/>
    <w:link w:val="StrikethroughChar"/>
    <w:qFormat/>
    <w:rsid w:val="00CC01A5"/>
    <w:pPr>
      <w:spacing w:after="0" w:line="240" w:lineRule="auto"/>
    </w:pPr>
    <w:rPr>
      <w:rFonts w:eastAsiaTheme="minorHAnsi"/>
      <w:strike/>
      <w:sz w:val="16"/>
      <w:szCs w:val="22"/>
    </w:rPr>
  </w:style>
  <w:style w:type="paragraph" w:customStyle="1" w:styleId="StyleCardtagNoSpacing1NoSpacing11NoSpacing2DebateTextRea">
    <w:name w:val="Style CardtagNo Spacing1No Spacing11No Spacing2Debate TextRea..."/>
    <w:basedOn w:val="Normal"/>
    <w:qFormat/>
    <w:rsid w:val="00CC01A5"/>
    <w:pPr>
      <w:spacing w:after="0" w:line="240" w:lineRule="auto"/>
    </w:pPr>
    <w:rPr>
      <w:rFonts w:asciiTheme="minorHAnsi" w:hAnsiTheme="minorHAnsi"/>
      <w:bCs/>
    </w:rPr>
  </w:style>
  <w:style w:type="character" w:customStyle="1" w:styleId="NormalF6Char">
    <w:name w:val="Normal F6 Char"/>
    <w:link w:val="NormalF6"/>
    <w:locked/>
    <w:rsid w:val="00CC01A5"/>
    <w:rPr>
      <w:rFonts w:ascii="Calibri" w:eastAsia="Times New Roman" w:hAnsi="Calibri" w:cs="Calibri"/>
      <w:szCs w:val="22"/>
    </w:rPr>
  </w:style>
  <w:style w:type="paragraph" w:customStyle="1" w:styleId="NormalF6">
    <w:name w:val="Normal F6"/>
    <w:basedOn w:val="Normal"/>
    <w:link w:val="NormalF6Char"/>
    <w:qFormat/>
    <w:rsid w:val="00CC01A5"/>
    <w:pPr>
      <w:spacing w:after="0" w:line="240" w:lineRule="auto"/>
    </w:pPr>
    <w:rPr>
      <w:rFonts w:eastAsia="Times New Roman"/>
      <w:sz w:val="24"/>
      <w:szCs w:val="22"/>
    </w:rPr>
  </w:style>
  <w:style w:type="paragraph" w:customStyle="1" w:styleId="TagNew">
    <w:name w:val="Tag New"/>
    <w:qFormat/>
    <w:rsid w:val="00CC01A5"/>
    <w:rPr>
      <w:rFonts w:ascii="Times New Roman" w:hAnsi="Times New Roman" w:cs="Times New Roman"/>
      <w:b/>
      <w:szCs w:val="20"/>
    </w:rPr>
  </w:style>
  <w:style w:type="paragraph" w:customStyle="1" w:styleId="TagNew0">
    <w:name w:val="Tag_New"/>
    <w:qFormat/>
    <w:rsid w:val="00CC01A5"/>
    <w:rPr>
      <w:rFonts w:ascii="Times New Roman" w:eastAsia="Malgun Gothic" w:hAnsi="Times New Roman" w:cs="Times New Roman"/>
      <w:b/>
      <w:bCs/>
      <w:szCs w:val="26"/>
    </w:rPr>
  </w:style>
  <w:style w:type="paragraph" w:customStyle="1" w:styleId="TagNew1">
    <w:name w:val="Tag+New"/>
    <w:qFormat/>
    <w:rsid w:val="00CC01A5"/>
    <w:rPr>
      <w:rFonts w:ascii="Times New Roman" w:eastAsia="Calibri" w:hAnsi="Times New Roman" w:cs="Times New Roman"/>
      <w:b/>
      <w:szCs w:val="22"/>
    </w:rPr>
  </w:style>
  <w:style w:type="paragraph" w:customStyle="1" w:styleId="cnnstorypgraphtxt">
    <w:name w:val="cnn_storypgraphtxt"/>
    <w:basedOn w:val="Normal"/>
    <w:qFormat/>
    <w:rsid w:val="00CC01A5"/>
    <w:pPr>
      <w:spacing w:before="100" w:beforeAutospacing="1" w:after="100" w:afterAutospacing="1" w:line="240" w:lineRule="auto"/>
    </w:pPr>
    <w:rPr>
      <w:rFonts w:eastAsia="Times New Roman"/>
      <w:sz w:val="24"/>
    </w:rPr>
  </w:style>
  <w:style w:type="paragraph" w:customStyle="1" w:styleId="Carding">
    <w:name w:val="Carding"/>
    <w:basedOn w:val="Normal"/>
    <w:qFormat/>
    <w:rsid w:val="00CC01A5"/>
    <w:pPr>
      <w:spacing w:after="0" w:line="240" w:lineRule="auto"/>
    </w:pPr>
    <w:rPr>
      <w:rFonts w:eastAsia="Times New Roman"/>
      <w:sz w:val="18"/>
    </w:rPr>
  </w:style>
  <w:style w:type="paragraph" w:customStyle="1" w:styleId="NormalWeb8">
    <w:name w:val="Normal (Web)8"/>
    <w:basedOn w:val="Normal"/>
    <w:qFormat/>
    <w:rsid w:val="00CC01A5"/>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CC01A5"/>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CC01A5"/>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CC01A5"/>
    <w:rPr>
      <w:b/>
      <w:bCs/>
      <w:u w:val="single"/>
    </w:rPr>
  </w:style>
  <w:style w:type="paragraph" w:customStyle="1" w:styleId="StyleUnderlined11ptBold">
    <w:name w:val="Style Underlined + 11 pt Bold"/>
    <w:basedOn w:val="underlined"/>
    <w:link w:val="StyleUnderlined11ptBoldChar"/>
    <w:qFormat/>
    <w:rsid w:val="00CC01A5"/>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CC01A5"/>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CC01A5"/>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CC01A5"/>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CC01A5"/>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CC01A5"/>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CC01A5"/>
    <w:rPr>
      <w:rFonts w:eastAsia="Times New Roman"/>
      <w:b/>
      <w:sz w:val="24"/>
      <w:szCs w:val="22"/>
      <w:lang w:val="x-none" w:eastAsia="x-none"/>
    </w:rPr>
  </w:style>
  <w:style w:type="character" w:customStyle="1" w:styleId="CardDownSizeChar">
    <w:name w:val="CardDownSize Char"/>
    <w:link w:val="CardDownSize"/>
    <w:locked/>
    <w:rsid w:val="00CC01A5"/>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CC01A5"/>
    <w:pPr>
      <w:spacing w:after="0" w:line="240" w:lineRule="auto"/>
    </w:pPr>
    <w:rPr>
      <w:rFonts w:eastAsia="Calibri"/>
      <w:sz w:val="16"/>
      <w:szCs w:val="20"/>
      <w:lang w:val="x-none" w:eastAsia="x-none"/>
    </w:rPr>
  </w:style>
  <w:style w:type="character" w:customStyle="1" w:styleId="Citation1Char">
    <w:name w:val="Citation1 Char"/>
    <w:link w:val="Citation1"/>
    <w:locked/>
    <w:rsid w:val="00CC01A5"/>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CC01A5"/>
    <w:pPr>
      <w:spacing w:after="0" w:line="240" w:lineRule="auto"/>
    </w:pPr>
    <w:rPr>
      <w:rFonts w:eastAsia="Calibri"/>
      <w:b/>
      <w:sz w:val="24"/>
      <w:szCs w:val="22"/>
      <w:u w:val="single"/>
      <w:lang w:val="x-none" w:eastAsia="x-none"/>
    </w:rPr>
  </w:style>
  <w:style w:type="paragraph" w:customStyle="1" w:styleId="Non-NavPanelTag">
    <w:name w:val="Non-Nav Panel Tag"/>
    <w:basedOn w:val="Normal"/>
    <w:qFormat/>
    <w:rsid w:val="00CC01A5"/>
    <w:pPr>
      <w:spacing w:after="0" w:line="240" w:lineRule="auto"/>
    </w:pPr>
    <w:rPr>
      <w:b/>
      <w:sz w:val="26"/>
    </w:rPr>
  </w:style>
  <w:style w:type="paragraph" w:customStyle="1" w:styleId="TagsFutura">
    <w:name w:val="TagsFutura"/>
    <w:basedOn w:val="Normal"/>
    <w:next w:val="Cites"/>
    <w:qFormat/>
    <w:rsid w:val="00CC01A5"/>
    <w:pPr>
      <w:spacing w:after="0" w:line="240" w:lineRule="auto"/>
    </w:pPr>
    <w:rPr>
      <w:rFonts w:ascii="Futura" w:eastAsia="Times" w:hAnsi="Futura"/>
      <w:b/>
      <w:caps/>
      <w:sz w:val="18"/>
      <w:szCs w:val="20"/>
    </w:rPr>
  </w:style>
  <w:style w:type="paragraph" w:customStyle="1" w:styleId="DebateTag0">
    <w:name w:val="DebateTag"/>
    <w:basedOn w:val="Normal"/>
    <w:qFormat/>
    <w:rsid w:val="00CC01A5"/>
    <w:pPr>
      <w:spacing w:after="0" w:line="240" w:lineRule="auto"/>
    </w:pPr>
    <w:rPr>
      <w:rFonts w:eastAsia="Calibri"/>
      <w:b/>
    </w:rPr>
  </w:style>
  <w:style w:type="paragraph" w:customStyle="1" w:styleId="Heading42">
    <w:name w:val="Heading 42"/>
    <w:basedOn w:val="Normal"/>
    <w:qFormat/>
    <w:rsid w:val="00CC01A5"/>
    <w:pPr>
      <w:spacing w:after="0" w:line="240" w:lineRule="auto"/>
    </w:pPr>
    <w:rPr>
      <w:rFonts w:eastAsia="Times New Roman"/>
    </w:rPr>
  </w:style>
  <w:style w:type="character" w:customStyle="1" w:styleId="DebateNormalChar">
    <w:name w:val="DebateNormal Char"/>
    <w:basedOn w:val="DefaultParagraphFont"/>
    <w:link w:val="DebateNormal"/>
    <w:locked/>
    <w:rsid w:val="00CC01A5"/>
    <w:rPr>
      <w:rFonts w:ascii="Calibri" w:eastAsia="Calibri" w:hAnsi="Calibri" w:cs="Calibri"/>
      <w:sz w:val="16"/>
      <w:szCs w:val="20"/>
    </w:rPr>
  </w:style>
  <w:style w:type="paragraph" w:customStyle="1" w:styleId="DebateNormal">
    <w:name w:val="DebateNormal"/>
    <w:basedOn w:val="Normal"/>
    <w:link w:val="DebateNormalChar"/>
    <w:qFormat/>
    <w:rsid w:val="00CC01A5"/>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CC01A5"/>
    <w:rPr>
      <w:rFonts w:ascii="Calibri" w:eastAsia="Calibri" w:hAnsi="Calibri" w:cs="Calibri"/>
      <w:b/>
      <w:sz w:val="16"/>
      <w:szCs w:val="20"/>
      <w:u w:val="single"/>
    </w:rPr>
  </w:style>
  <w:style w:type="paragraph" w:customStyle="1" w:styleId="DebateEmphasis">
    <w:name w:val="DebateEmphasis"/>
    <w:basedOn w:val="Normal"/>
    <w:link w:val="DebateEmphasisChar"/>
    <w:qFormat/>
    <w:rsid w:val="00CC01A5"/>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CC01A5"/>
    <w:rPr>
      <w:rFonts w:ascii="Times New Roman" w:eastAsiaTheme="minorHAnsi" w:hAnsi="Times New Roman" w:cs="Times New Roman"/>
      <w:sz w:val="18"/>
      <w:szCs w:val="22"/>
    </w:rPr>
  </w:style>
  <w:style w:type="paragraph" w:customStyle="1" w:styleId="NormalCite">
    <w:name w:val="NormalCite"/>
    <w:link w:val="NormalCiteChar"/>
    <w:qFormat/>
    <w:rsid w:val="00CC01A5"/>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CC01A5"/>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CC01A5"/>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CC01A5"/>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CC01A5"/>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CC01A5"/>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CC01A5"/>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CC01A5"/>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CC01A5"/>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CC01A5"/>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CC01A5"/>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CC01A5"/>
    <w:pPr>
      <w:spacing w:after="0" w:line="240" w:lineRule="auto"/>
    </w:pPr>
    <w:rPr>
      <w:rFonts w:eastAsia="Times New Roman"/>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CC01A5"/>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CC01A5"/>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CC01A5"/>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CC01A5"/>
    <w:pPr>
      <w:spacing w:after="0" w:line="240" w:lineRule="auto"/>
    </w:pPr>
    <w:rPr>
      <w:rFonts w:eastAsia="SimSun"/>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CC01A5"/>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CC01A5"/>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CC01A5"/>
    <w:rPr>
      <w:u w:val="single"/>
    </w:rPr>
  </w:style>
  <w:style w:type="paragraph" w:customStyle="1" w:styleId="UnderlineChar4">
    <w:name w:val="Underline Char4"/>
    <w:basedOn w:val="Normal"/>
    <w:link w:val="UnderlineChar4Char"/>
    <w:qFormat/>
    <w:rsid w:val="00CC01A5"/>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CC01A5"/>
    <w:rPr>
      <w:b/>
      <w:u w:val="single"/>
    </w:rPr>
  </w:style>
  <w:style w:type="paragraph" w:customStyle="1" w:styleId="BoldandUnderlineChar3">
    <w:name w:val="Bold and Underline Char3"/>
    <w:basedOn w:val="Normal"/>
    <w:link w:val="BoldandUnderlineChar3Char2"/>
    <w:qFormat/>
    <w:rsid w:val="00CC01A5"/>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CC01A5"/>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CC01A5"/>
    <w:pPr>
      <w:spacing w:after="0" w:line="240" w:lineRule="auto"/>
    </w:pPr>
    <w:rPr>
      <w:rFonts w:eastAsia="Times New Roman"/>
      <w:sz w:val="16"/>
      <w:szCs w:val="22"/>
      <w:u w:val="single"/>
    </w:rPr>
  </w:style>
  <w:style w:type="character" w:customStyle="1" w:styleId="BoldandUnderlineChar3CharChar">
    <w:name w:val="Bold and Underline Char3 Char Char"/>
    <w:basedOn w:val="DefaultParagraphFont"/>
    <w:link w:val="BoldandUnderlineChar3Char"/>
    <w:locked/>
    <w:rsid w:val="00CC01A5"/>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CC01A5"/>
    <w:pPr>
      <w:spacing w:after="0" w:line="240" w:lineRule="auto"/>
    </w:pPr>
    <w:rPr>
      <w:rFonts w:eastAsia="Times New Roman"/>
      <w:b/>
      <w:sz w:val="16"/>
      <w:szCs w:val="22"/>
      <w:u w:val="single"/>
    </w:rPr>
  </w:style>
  <w:style w:type="character" w:customStyle="1" w:styleId="UnderlineBoldIndentCharChar">
    <w:name w:val="Underline + Bold Indent Char Char"/>
    <w:link w:val="UnderlineBoldIndent"/>
    <w:locked/>
    <w:rsid w:val="00CC01A5"/>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CC01A5"/>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CC01A5"/>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CC01A5"/>
    <w:rPr>
      <w:u w:val="single"/>
    </w:rPr>
  </w:style>
  <w:style w:type="character" w:customStyle="1" w:styleId="StyleUnderlineBoldIndent11ptBoldChar">
    <w:name w:val="Style Underline + Bold Indent + 11 pt Bold Char"/>
    <w:link w:val="StyleUnderlineBoldIndent11ptBold"/>
    <w:locked/>
    <w:rsid w:val="00CC01A5"/>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CC01A5"/>
    <w:rPr>
      <w:b/>
      <w:bCs/>
      <w:u w:val="single"/>
    </w:rPr>
  </w:style>
  <w:style w:type="paragraph" w:customStyle="1" w:styleId="Style140">
    <w:name w:val="Style14"/>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CC01A5"/>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CC01A5"/>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CC01A5"/>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CC01A5"/>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CC01A5"/>
    <w:pPr>
      <w:spacing w:after="0" w:line="240" w:lineRule="auto"/>
      <w:ind w:left="288" w:right="288"/>
    </w:pPr>
    <w:rPr>
      <w:rFonts w:eastAsia="SimSun"/>
      <w:sz w:val="16"/>
      <w:szCs w:val="22"/>
      <w:lang w:eastAsia="zh-CN"/>
    </w:rPr>
  </w:style>
  <w:style w:type="paragraph" w:customStyle="1" w:styleId="WW-Default1">
    <w:name w:val="WW-Default1"/>
    <w:basedOn w:val="Normal"/>
    <w:qFormat/>
    <w:rsid w:val="00CC01A5"/>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CC01A5"/>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CC01A5"/>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CC01A5"/>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C01A5"/>
    <w:pPr>
      <w:keepLines w:val="0"/>
      <w:pageBreakBefore w:val="0"/>
      <w:spacing w:before="240" w:after="60" w:line="240" w:lineRule="auto"/>
      <w:jc w:val="left"/>
    </w:pPr>
    <w:rPr>
      <w:rFonts w:eastAsia="Times New Roman" w:cs="Arial"/>
      <w:sz w:val="24"/>
      <w:szCs w:val="28"/>
      <w:u w:val="none"/>
    </w:rPr>
  </w:style>
  <w:style w:type="character" w:customStyle="1" w:styleId="StyleStyle49ptBoldItalicChar">
    <w:name w:val="Style Style4 + 9 pt Bold Italic Char"/>
    <w:basedOn w:val="DefaultParagraphFont"/>
    <w:link w:val="StyleStyle49ptBoldItalic"/>
    <w:locked/>
    <w:rsid w:val="00CC01A5"/>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CC01A5"/>
    <w:pPr>
      <w:spacing w:after="0" w:line="240" w:lineRule="auto"/>
    </w:pPr>
    <w:rPr>
      <w:rFonts w:eastAsia="Times New Roman"/>
      <w:b/>
      <w:bCs/>
      <w:i/>
      <w:iCs/>
      <w:sz w:val="16"/>
      <w:szCs w:val="22"/>
      <w:u w:val="single"/>
    </w:rPr>
  </w:style>
  <w:style w:type="paragraph" w:customStyle="1" w:styleId="Style180">
    <w:name w:val="Style18"/>
    <w:basedOn w:val="Normal"/>
    <w:uiPriority w:val="99"/>
    <w:qFormat/>
    <w:rsid w:val="00CC01A5"/>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CC01A5"/>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CC01A5"/>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CC01A5"/>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CC01A5"/>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CC01A5"/>
    <w:rPr>
      <w:rFonts w:eastAsia="Times New Roman"/>
      <w:color w:val="auto"/>
      <w:lang w:bidi="en-US"/>
    </w:rPr>
  </w:style>
  <w:style w:type="character" w:customStyle="1" w:styleId="ALLCAPSChar">
    <w:name w:val="ALL CAPS Char"/>
    <w:basedOn w:val="DefaultParagraphFont"/>
    <w:link w:val="ALLCAPS"/>
    <w:locked/>
    <w:rsid w:val="00CC01A5"/>
    <w:rPr>
      <w:rFonts w:ascii="Calibri" w:eastAsia="Times New Roman" w:hAnsi="Calibri" w:cs="Calibri"/>
      <w:b/>
      <w:caps/>
      <w:sz w:val="16"/>
      <w:szCs w:val="20"/>
    </w:rPr>
  </w:style>
  <w:style w:type="paragraph" w:customStyle="1" w:styleId="ALLCAPS">
    <w:name w:val="ALL CAPS"/>
    <w:basedOn w:val="Normal"/>
    <w:link w:val="ALLCAPSChar"/>
    <w:qFormat/>
    <w:rsid w:val="00CC01A5"/>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CC01A5"/>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CC01A5"/>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CC01A5"/>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CC01A5"/>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bCs w:val="0"/>
      <w:kern w:val="32"/>
      <w:sz w:val="24"/>
      <w:u w:val="single"/>
    </w:rPr>
  </w:style>
  <w:style w:type="character" w:customStyle="1" w:styleId="CITEChar">
    <w:name w:val="CITE Char"/>
    <w:basedOn w:val="DefaultParagraphFont"/>
    <w:link w:val="CITE"/>
    <w:locked/>
    <w:rsid w:val="00CC01A5"/>
    <w:rPr>
      <w:rFonts w:ascii="Calibri" w:eastAsia="Times New Roman" w:hAnsi="Calibri" w:cs="Arial"/>
      <w:bCs/>
      <w:iCs/>
      <w:sz w:val="20"/>
      <w:szCs w:val="20"/>
    </w:rPr>
  </w:style>
  <w:style w:type="paragraph" w:customStyle="1" w:styleId="CITE">
    <w:name w:val="CITE"/>
    <w:basedOn w:val="Heading2"/>
    <w:link w:val="CITEChar"/>
    <w:autoRedefine/>
    <w:qFormat/>
    <w:rsid w:val="00CC01A5"/>
    <w:pPr>
      <w:keepLines w:val="0"/>
      <w:pageBreakBefore w:val="0"/>
      <w:spacing w:before="480" w:after="160" w:line="240" w:lineRule="auto"/>
      <w:contextualSpacing/>
      <w:jc w:val="left"/>
    </w:pPr>
    <w:rPr>
      <w:rFonts w:eastAsia="Times New Roman" w:cs="Arial"/>
      <w:b w:val="0"/>
      <w:iCs/>
      <w:sz w:val="20"/>
      <w:szCs w:val="20"/>
      <w:u w:val="none"/>
    </w:rPr>
  </w:style>
  <w:style w:type="character" w:customStyle="1" w:styleId="FifthChar">
    <w:name w:val="Fifth Char"/>
    <w:link w:val="Fifth"/>
    <w:locked/>
    <w:rsid w:val="00CC01A5"/>
    <w:rPr>
      <w:rFonts w:ascii="Calibri" w:eastAsia="Times New Roman" w:hAnsi="Calibri" w:cs="Calibri"/>
      <w:sz w:val="16"/>
      <w:szCs w:val="22"/>
      <w:lang w:val="x-none" w:eastAsia="x-none"/>
    </w:rPr>
  </w:style>
  <w:style w:type="paragraph" w:customStyle="1" w:styleId="Fifth">
    <w:name w:val="Fifth"/>
    <w:basedOn w:val="Normal"/>
    <w:link w:val="FifthChar"/>
    <w:qFormat/>
    <w:rsid w:val="00CC01A5"/>
    <w:pPr>
      <w:spacing w:after="0" w:line="240" w:lineRule="auto"/>
    </w:pPr>
    <w:rPr>
      <w:rFonts w:eastAsia="Times New Roman"/>
      <w:sz w:val="16"/>
      <w:szCs w:val="22"/>
      <w:lang w:val="x-none" w:eastAsia="x-none"/>
    </w:rPr>
  </w:style>
  <w:style w:type="paragraph" w:customStyle="1" w:styleId="Repeatblockheading0">
    <w:name w:val="Repeat block heading"/>
    <w:basedOn w:val="Normal"/>
    <w:qFormat/>
    <w:rsid w:val="00CC01A5"/>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CC01A5"/>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CC01A5"/>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CC01A5"/>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CC01A5"/>
    <w:pPr>
      <w:spacing w:after="0" w:line="240" w:lineRule="auto"/>
      <w:ind w:left="1440" w:right="1440"/>
    </w:pPr>
    <w:rPr>
      <w:sz w:val="24"/>
    </w:rPr>
  </w:style>
  <w:style w:type="paragraph" w:customStyle="1" w:styleId="pagpag1">
    <w:name w:val="pagpag1"/>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CC01A5"/>
    <w:pPr>
      <w:spacing w:after="0" w:line="240" w:lineRule="auto"/>
    </w:pPr>
    <w:rPr>
      <w:rFonts w:eastAsia="Calibri"/>
      <w:bCs/>
      <w:color w:val="000000"/>
      <w:sz w:val="16"/>
      <w:szCs w:val="22"/>
    </w:rPr>
  </w:style>
  <w:style w:type="character" w:customStyle="1" w:styleId="BodyText3Char1">
    <w:name w:val="Body Text 3 Char1"/>
    <w:basedOn w:val="DefaultParagraphFont"/>
    <w:uiPriority w:val="99"/>
    <w:rsid w:val="00CC01A5"/>
    <w:rPr>
      <w:rFonts w:ascii="Calibri" w:hAnsi="Calibri" w:cs="Calibri"/>
      <w:sz w:val="16"/>
      <w:szCs w:val="16"/>
    </w:rPr>
  </w:style>
  <w:style w:type="paragraph" w:customStyle="1" w:styleId="BodyText310">
    <w:name w:val="Body Text 31"/>
    <w:basedOn w:val="Normal"/>
    <w:next w:val="BodyText3"/>
    <w:qFormat/>
    <w:rsid w:val="00CC01A5"/>
    <w:pPr>
      <w:spacing w:after="120" w:line="240" w:lineRule="auto"/>
    </w:pPr>
    <w:rPr>
      <w:bCs/>
      <w:color w:val="000000"/>
    </w:rPr>
  </w:style>
  <w:style w:type="paragraph" w:styleId="BodyText2">
    <w:name w:val="Body Text 2"/>
    <w:basedOn w:val="Normal"/>
    <w:link w:val="BodyText2Char"/>
    <w:uiPriority w:val="99"/>
    <w:unhideWhenUsed/>
    <w:rsid w:val="00CC01A5"/>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CC01A5"/>
    <w:rPr>
      <w:rFonts w:ascii="Calibri" w:hAnsi="Calibri" w:cs="Calibri"/>
      <w:sz w:val="22"/>
    </w:rPr>
  </w:style>
  <w:style w:type="paragraph" w:customStyle="1" w:styleId="BodyText21">
    <w:name w:val="Body Text 21"/>
    <w:basedOn w:val="Normal"/>
    <w:next w:val="BodyText2"/>
    <w:qFormat/>
    <w:rsid w:val="00CC01A5"/>
    <w:pPr>
      <w:spacing w:after="120" w:line="480" w:lineRule="auto"/>
    </w:pPr>
    <w:rPr>
      <w:sz w:val="12"/>
    </w:rPr>
  </w:style>
  <w:style w:type="paragraph" w:styleId="BodyTextIndent">
    <w:name w:val="Body Text Indent"/>
    <w:basedOn w:val="Normal"/>
    <w:link w:val="BodyTextIndentChar"/>
    <w:unhideWhenUsed/>
    <w:rsid w:val="00CC01A5"/>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CC01A5"/>
    <w:rPr>
      <w:rFonts w:ascii="Calibri" w:hAnsi="Calibri" w:cs="Calibri"/>
      <w:sz w:val="22"/>
    </w:rPr>
  </w:style>
  <w:style w:type="paragraph" w:customStyle="1" w:styleId="BodyTextIndent1">
    <w:name w:val="Body Text Indent1"/>
    <w:basedOn w:val="Normal"/>
    <w:next w:val="BodyTextIndent"/>
    <w:qFormat/>
    <w:rsid w:val="00CC01A5"/>
    <w:pPr>
      <w:spacing w:after="120" w:line="240" w:lineRule="auto"/>
      <w:ind w:left="360"/>
    </w:pPr>
  </w:style>
  <w:style w:type="paragraph" w:styleId="BodyTextIndent3">
    <w:name w:val="Body Text Indent 3"/>
    <w:basedOn w:val="Normal"/>
    <w:link w:val="BodyTextIndent3Char1"/>
    <w:uiPriority w:val="99"/>
    <w:unhideWhenUsed/>
    <w:rsid w:val="00CC01A5"/>
    <w:pPr>
      <w:spacing w:after="120" w:line="240" w:lineRule="auto"/>
      <w:ind w:left="360"/>
    </w:pPr>
    <w:rPr>
      <w:rFonts w:eastAsiaTheme="minorHAnsi"/>
      <w:sz w:val="16"/>
      <w:szCs w:val="16"/>
    </w:rPr>
  </w:style>
  <w:style w:type="character" w:customStyle="1" w:styleId="BodyTextIndent3Char">
    <w:name w:val="Body Text Indent 3 Char"/>
    <w:basedOn w:val="DefaultParagraphFont"/>
    <w:uiPriority w:val="99"/>
    <w:rsid w:val="00CC01A5"/>
    <w:rPr>
      <w:rFonts w:ascii="Calibri" w:hAnsi="Calibri" w:cs="Calibri"/>
      <w:sz w:val="16"/>
      <w:szCs w:val="16"/>
    </w:rPr>
  </w:style>
  <w:style w:type="paragraph" w:customStyle="1" w:styleId="BodyTextIndent31">
    <w:name w:val="Body Text Indent 31"/>
    <w:basedOn w:val="Normal"/>
    <w:next w:val="BodyTextIndent3"/>
    <w:semiHidden/>
    <w:qFormat/>
    <w:rsid w:val="00CC01A5"/>
    <w:pPr>
      <w:spacing w:after="120" w:line="240" w:lineRule="auto"/>
      <w:ind w:left="360"/>
    </w:pPr>
    <w:rPr>
      <w:sz w:val="14"/>
    </w:rPr>
  </w:style>
  <w:style w:type="paragraph" w:styleId="BodyTextIndent2">
    <w:name w:val="Body Text Indent 2"/>
    <w:basedOn w:val="Normal"/>
    <w:link w:val="BodyTextIndent2Char1"/>
    <w:unhideWhenUsed/>
    <w:rsid w:val="00CC01A5"/>
    <w:pPr>
      <w:spacing w:after="120" w:line="480" w:lineRule="auto"/>
      <w:ind w:left="360"/>
    </w:pPr>
    <w:rPr>
      <w:rFonts w:eastAsiaTheme="minorHAnsi"/>
      <w:sz w:val="16"/>
      <w:szCs w:val="22"/>
    </w:rPr>
  </w:style>
  <w:style w:type="character" w:customStyle="1" w:styleId="BodyTextIndent2Char">
    <w:name w:val="Body Text Indent 2 Char"/>
    <w:basedOn w:val="DefaultParagraphFont"/>
    <w:rsid w:val="00CC01A5"/>
    <w:rPr>
      <w:rFonts w:ascii="Calibri" w:hAnsi="Calibri" w:cs="Calibri"/>
      <w:sz w:val="22"/>
    </w:rPr>
  </w:style>
  <w:style w:type="paragraph" w:customStyle="1" w:styleId="BodyTextIndent21">
    <w:name w:val="Body Text Indent 21"/>
    <w:basedOn w:val="Normal"/>
    <w:next w:val="BodyTextIndent2"/>
    <w:qFormat/>
    <w:rsid w:val="00CC01A5"/>
    <w:pPr>
      <w:spacing w:after="120" w:line="480" w:lineRule="auto"/>
      <w:ind w:left="360"/>
    </w:pPr>
  </w:style>
  <w:style w:type="paragraph" w:customStyle="1" w:styleId="z-BottomofForm1">
    <w:name w:val="z-Bottom of Form1"/>
    <w:basedOn w:val="Normal"/>
    <w:next w:val="Normal"/>
    <w:qFormat/>
    <w:rsid w:val="00CC01A5"/>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CC01A5"/>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CC01A5"/>
    <w:pPr>
      <w:spacing w:after="0" w:line="240" w:lineRule="auto"/>
    </w:pPr>
    <w:rPr>
      <w:rFonts w:ascii="Times New Roman" w:eastAsia="Times New Roman" w:hAnsi="Times New Roman"/>
      <w:b/>
      <w:sz w:val="16"/>
      <w:szCs w:val="22"/>
      <w:u w:val="single"/>
      <w:lang w:val="x-none" w:eastAsia="x-none"/>
    </w:rPr>
  </w:style>
  <w:style w:type="paragraph" w:customStyle="1" w:styleId="emactive">
    <w:name w:val="emactive"/>
    <w:basedOn w:val="Normal"/>
    <w:uiPriority w:val="99"/>
    <w:qFormat/>
    <w:rsid w:val="00CC01A5"/>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CC01A5"/>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CC01A5"/>
    <w:rPr>
      <w:rFonts w:ascii="Calibri" w:hAnsi="Calibri" w:cs="Calibri"/>
      <w:u w:val="single"/>
      <w:shd w:val="clear" w:color="auto" w:fill="66FFFF"/>
    </w:rPr>
  </w:style>
  <w:style w:type="paragraph" w:customStyle="1" w:styleId="CardHighlight">
    <w:name w:val="Card Highlight"/>
    <w:basedOn w:val="Normal"/>
    <w:link w:val="CardHighlightChar"/>
    <w:qFormat/>
    <w:rsid w:val="00CC01A5"/>
    <w:pPr>
      <w:shd w:val="clear" w:color="auto" w:fill="66FFFF"/>
      <w:spacing w:after="0" w:line="240" w:lineRule="auto"/>
    </w:pPr>
    <w:rPr>
      <w:sz w:val="24"/>
      <w:u w:val="single"/>
    </w:rPr>
  </w:style>
  <w:style w:type="paragraph" w:customStyle="1" w:styleId="nromal">
    <w:name w:val="nromal"/>
    <w:basedOn w:val="Normal"/>
    <w:uiPriority w:val="99"/>
    <w:qFormat/>
    <w:rsid w:val="00CC01A5"/>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CC01A5"/>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CC01A5"/>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CC01A5"/>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CC01A5"/>
    <w:pPr>
      <w:spacing w:before="100" w:beforeAutospacing="1" w:after="100" w:afterAutospacing="1" w:line="240" w:lineRule="auto"/>
    </w:pPr>
    <w:rPr>
      <w:rFonts w:eastAsia="Times New Roman"/>
      <w:sz w:val="24"/>
    </w:rPr>
  </w:style>
  <w:style w:type="paragraph" w:customStyle="1" w:styleId="more">
    <w:name w:val="more"/>
    <w:basedOn w:val="Normal"/>
    <w:qFormat/>
    <w:rsid w:val="00CC01A5"/>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CC01A5"/>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CC01A5"/>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CC01A5"/>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CC01A5"/>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CC01A5"/>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CC01A5"/>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CC01A5"/>
    <w:pPr>
      <w:spacing w:after="63"/>
    </w:pPr>
    <w:rPr>
      <w:rFonts w:ascii="Arial" w:eastAsia="Times New Roman" w:hAnsi="Arial"/>
      <w:color w:val="auto"/>
      <w:lang w:eastAsia="zh-CN"/>
    </w:rPr>
  </w:style>
  <w:style w:type="paragraph" w:customStyle="1" w:styleId="CM35">
    <w:name w:val="CM35"/>
    <w:basedOn w:val="Default"/>
    <w:next w:val="Default"/>
    <w:qFormat/>
    <w:rsid w:val="00CC01A5"/>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CC01A5"/>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CC01A5"/>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CC01A5"/>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CC01A5"/>
    <w:rPr>
      <w:rFonts w:ascii="Georgia" w:eastAsia="Times New Roman" w:hAnsi="Georgia"/>
      <w:sz w:val="22"/>
      <w:lang w:val="x-none" w:eastAsia="x-none"/>
    </w:rPr>
  </w:style>
  <w:style w:type="paragraph" w:customStyle="1" w:styleId="StyleCards11pt">
    <w:name w:val="Style Cards + 11 pt"/>
    <w:basedOn w:val="Cards"/>
    <w:link w:val="StyleCards11ptChar"/>
    <w:qFormat/>
    <w:rsid w:val="00CC01A5"/>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CC01A5"/>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CC01A5"/>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CC01A5"/>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CC01A5"/>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C01A5"/>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C01A5"/>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CC01A5"/>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CC01A5"/>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CC01A5"/>
    <w:rPr>
      <w:rFonts w:ascii="Times New Roman" w:eastAsia="Times New Roman" w:hAnsi="Times New Roman" w:cs="Times New Roman"/>
      <w:sz w:val="20"/>
      <w:szCs w:val="20"/>
    </w:rPr>
  </w:style>
  <w:style w:type="paragraph" w:customStyle="1" w:styleId="NormalFont">
    <w:name w:val="Normal Font"/>
    <w:link w:val="NormalFontChar"/>
    <w:qFormat/>
    <w:rsid w:val="00CC01A5"/>
    <w:rPr>
      <w:rFonts w:ascii="Times New Roman" w:eastAsia="Times New Roman" w:hAnsi="Times New Roman" w:cs="Times New Roman"/>
      <w:sz w:val="20"/>
      <w:szCs w:val="20"/>
    </w:rPr>
  </w:style>
  <w:style w:type="paragraph" w:customStyle="1" w:styleId="StyleSmall11pt">
    <w:name w:val="Style Small + 11 pt"/>
    <w:qFormat/>
    <w:rsid w:val="00CC01A5"/>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C01A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C01A5"/>
    <w:rPr>
      <w:u w:val="single"/>
      <w:lang w:val="x-none" w:eastAsia="x-none"/>
    </w:rPr>
  </w:style>
  <w:style w:type="character" w:customStyle="1" w:styleId="StyleNormalFont11ptBoldUnderlineChar">
    <w:name w:val="Style Normal Font + 11 pt Bold Underline Char"/>
    <w:link w:val="StyleNormalFont11ptBoldUnderline"/>
    <w:locked/>
    <w:rsid w:val="00CC01A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C01A5"/>
    <w:rPr>
      <w:b/>
      <w:bCs/>
      <w:u w:val="single"/>
      <w:lang w:val="x-none" w:eastAsia="x-none"/>
    </w:rPr>
  </w:style>
  <w:style w:type="paragraph" w:customStyle="1" w:styleId="StyleHeading2LatinArialMT13pt">
    <w:name w:val="Style Heading 2 + (Latin) ArialMT 13 pt"/>
    <w:basedOn w:val="Heading2"/>
    <w:next w:val="Heading2"/>
    <w:qFormat/>
    <w:rsid w:val="00CC01A5"/>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CC01A5"/>
    <w:pPr>
      <w:spacing w:after="0" w:line="240" w:lineRule="auto"/>
    </w:pPr>
    <w:rPr>
      <w:rFonts w:eastAsia="Times New Roman"/>
      <w:sz w:val="15"/>
    </w:rPr>
  </w:style>
  <w:style w:type="paragraph" w:customStyle="1" w:styleId="formatvorlage2">
    <w:name w:val="formatvorlage2"/>
    <w:basedOn w:val="Normal"/>
    <w:qFormat/>
    <w:rsid w:val="00CC01A5"/>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CC01A5"/>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CC01A5"/>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CC01A5"/>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CC01A5"/>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CC01A5"/>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CC01A5"/>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CC01A5"/>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CC01A5"/>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CC01A5"/>
    <w:pPr>
      <w:ind w:left="0"/>
    </w:pPr>
    <w:rPr>
      <w:rFonts w:ascii="Garamond" w:eastAsia="Cambria" w:hAnsi="Garamond" w:cs="Times New Roman"/>
      <w:color w:val="auto"/>
      <w:u w:val="single"/>
    </w:rPr>
  </w:style>
  <w:style w:type="paragraph" w:customStyle="1" w:styleId="PageHeading">
    <w:name w:val="Page Heading"/>
    <w:basedOn w:val="Heading2"/>
    <w:qFormat/>
    <w:rsid w:val="00CC01A5"/>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CC01A5"/>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CC01A5"/>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CC01A5"/>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CC01A5"/>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CC01A5"/>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CC01A5"/>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CC01A5"/>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CC01A5"/>
    <w:pPr>
      <w:spacing w:after="0" w:line="197" w:lineRule="exact"/>
      <w:jc w:val="both"/>
    </w:pPr>
  </w:style>
  <w:style w:type="paragraph" w:customStyle="1" w:styleId="Style42">
    <w:name w:val="Style42"/>
    <w:basedOn w:val="Normal"/>
    <w:uiPriority w:val="99"/>
    <w:qFormat/>
    <w:rsid w:val="00CC01A5"/>
    <w:pPr>
      <w:spacing w:after="0" w:line="202" w:lineRule="exact"/>
      <w:jc w:val="both"/>
    </w:pPr>
  </w:style>
  <w:style w:type="paragraph" w:customStyle="1" w:styleId="Style51">
    <w:name w:val="Style51"/>
    <w:basedOn w:val="Normal"/>
    <w:uiPriority w:val="99"/>
    <w:qFormat/>
    <w:rsid w:val="00CC01A5"/>
    <w:pPr>
      <w:spacing w:after="0" w:line="200" w:lineRule="exact"/>
      <w:jc w:val="both"/>
    </w:pPr>
  </w:style>
  <w:style w:type="character" w:customStyle="1" w:styleId="BoldUnderlineChar2Char">
    <w:name w:val="BoldUnderline Char2 Char"/>
    <w:link w:val="BoldUnderlineChar2"/>
    <w:locked/>
    <w:rsid w:val="00CC01A5"/>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CC01A5"/>
    <w:rPr>
      <w:rFonts w:ascii="Times New Roman" w:eastAsia="Times New Roman" w:hAnsi="Times New Roman" w:cs="Times New Roman"/>
      <w:b/>
      <w:sz w:val="20"/>
      <w:u w:val="single"/>
    </w:rPr>
  </w:style>
  <w:style w:type="paragraph" w:customStyle="1" w:styleId="document0">
    <w:name w:val="document"/>
    <w:basedOn w:val="Normal"/>
    <w:uiPriority w:val="99"/>
    <w:qFormat/>
    <w:rsid w:val="00CC01A5"/>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CC01A5"/>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CC01A5"/>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CC01A5"/>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CC01A5"/>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CC01A5"/>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CC01A5"/>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CC01A5"/>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CC01A5"/>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CC01A5"/>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CC01A5"/>
    <w:pPr>
      <w:spacing w:line="254" w:lineRule="auto"/>
    </w:pPr>
    <w:rPr>
      <w:rFonts w:ascii="Georgia" w:hAnsi="Georgia" w:cstheme="minorBidi"/>
      <w:b/>
    </w:rPr>
  </w:style>
  <w:style w:type="paragraph" w:customStyle="1" w:styleId="Normal20pt">
    <w:name w:val="Normal  + 20 pt"/>
    <w:basedOn w:val="Normal"/>
    <w:uiPriority w:val="6"/>
    <w:qFormat/>
    <w:rsid w:val="00CC01A5"/>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CC01A5"/>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CC01A5"/>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CC01A5"/>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CC01A5"/>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CC01A5"/>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CC01A5"/>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CC01A5"/>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CC01A5"/>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CC01A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CC01A5"/>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CC01A5"/>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CC01A5"/>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CC01A5"/>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CC01A5"/>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CC01A5"/>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CC01A5"/>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CC01A5"/>
    <w:pPr>
      <w:spacing w:after="0" w:line="254" w:lineRule="auto"/>
    </w:pPr>
    <w:rPr>
      <w:b/>
    </w:rPr>
  </w:style>
  <w:style w:type="paragraph" w:customStyle="1" w:styleId="CiteSmallText">
    <w:name w:val="Cite Small Text"/>
    <w:basedOn w:val="Normal"/>
    <w:uiPriority w:val="99"/>
    <w:qFormat/>
    <w:rsid w:val="00CC01A5"/>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CC01A5"/>
    <w:rPr>
      <w:lang w:val="x-none"/>
    </w:rPr>
  </w:style>
  <w:style w:type="paragraph" w:customStyle="1" w:styleId="Cards1CharChar">
    <w:name w:val="Cards1 Char Char"/>
    <w:basedOn w:val="Normal"/>
    <w:link w:val="Cards1CharCharChar"/>
    <w:qFormat/>
    <w:rsid w:val="00CC01A5"/>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CC01A5"/>
    <w:rPr>
      <w:color w:val="0000FF"/>
      <w:sz w:val="12"/>
      <w:u w:val="single"/>
    </w:rPr>
  </w:style>
  <w:style w:type="paragraph" w:customStyle="1" w:styleId="Swag">
    <w:name w:val="Swag"/>
    <w:basedOn w:val="Normal"/>
    <w:link w:val="SwagChar"/>
    <w:qFormat/>
    <w:rsid w:val="00CC01A5"/>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CC01A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CC01A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CC01A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CC01A5"/>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CC01A5"/>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CC01A5"/>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CC01A5"/>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CC01A5"/>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CC01A5"/>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CC01A5"/>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CC01A5"/>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CC01A5"/>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CC01A5"/>
  </w:style>
  <w:style w:type="paragraph" w:customStyle="1" w:styleId="NothingCharCharChar">
    <w:name w:val="Nothing Char Char Char"/>
    <w:link w:val="NothingCharChar"/>
    <w:qFormat/>
    <w:rsid w:val="00CC01A5"/>
    <w:pPr>
      <w:jc w:val="both"/>
    </w:pPr>
  </w:style>
  <w:style w:type="paragraph" w:customStyle="1" w:styleId="StyleLeft021">
    <w:name w:val="Style Left:  0.2&quot;1"/>
    <w:basedOn w:val="Normal"/>
    <w:uiPriority w:val="99"/>
    <w:qFormat/>
    <w:rsid w:val="00CC01A5"/>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CC01A5"/>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CC01A5"/>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CC01A5"/>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CC01A5"/>
    <w:pPr>
      <w:spacing w:after="0" w:line="254" w:lineRule="auto"/>
    </w:pPr>
    <w:rPr>
      <w:b/>
    </w:rPr>
  </w:style>
  <w:style w:type="paragraph" w:customStyle="1" w:styleId="CM27">
    <w:name w:val="CM27"/>
    <w:basedOn w:val="Normal"/>
    <w:next w:val="Normal"/>
    <w:uiPriority w:val="99"/>
    <w:qFormat/>
    <w:rsid w:val="00CC01A5"/>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CC01A5"/>
    <w:pPr>
      <w:spacing w:before="100" w:beforeAutospacing="1" w:after="100" w:afterAutospacing="1" w:line="240" w:lineRule="auto"/>
    </w:pPr>
    <w:rPr>
      <w:rFonts w:eastAsia="Times New Roman"/>
    </w:rPr>
  </w:style>
  <w:style w:type="paragraph" w:customStyle="1" w:styleId="Pol">
    <w:name w:val="Pol"/>
    <w:basedOn w:val="Heading2"/>
    <w:uiPriority w:val="99"/>
    <w:qFormat/>
    <w:rsid w:val="00CC01A5"/>
    <w:pPr>
      <w:spacing w:before="480" w:line="240" w:lineRule="auto"/>
    </w:pPr>
    <w:rPr>
      <w:bCs w:val="0"/>
      <w:caps/>
    </w:rPr>
  </w:style>
  <w:style w:type="paragraph" w:customStyle="1" w:styleId="Style70">
    <w:name w:val="Style7"/>
    <w:basedOn w:val="Normal"/>
    <w:uiPriority w:val="99"/>
    <w:qFormat/>
    <w:rsid w:val="00CC01A5"/>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CC01A5"/>
  </w:style>
  <w:style w:type="paragraph" w:customStyle="1" w:styleId="Footnote2">
    <w:name w:val="Footnote2"/>
    <w:basedOn w:val="Normal"/>
    <w:next w:val="Normal"/>
    <w:link w:val="Footnote2Char"/>
    <w:autoRedefine/>
    <w:qFormat/>
    <w:rsid w:val="00CC01A5"/>
    <w:pPr>
      <w:spacing w:after="120" w:line="480" w:lineRule="auto"/>
    </w:pPr>
    <w:rPr>
      <w:rFonts w:asciiTheme="minorHAnsi" w:hAnsiTheme="minorHAnsi" w:cstheme="minorBidi"/>
      <w:sz w:val="24"/>
    </w:rPr>
  </w:style>
  <w:style w:type="paragraph" w:customStyle="1" w:styleId="xhead">
    <w:name w:val="xhead"/>
    <w:basedOn w:val="Normal"/>
    <w:uiPriority w:val="99"/>
    <w:qFormat/>
    <w:rsid w:val="00CC01A5"/>
    <w:pPr>
      <w:spacing w:before="100" w:beforeAutospacing="1" w:after="100" w:afterAutospacing="1" w:line="240" w:lineRule="auto"/>
    </w:pPr>
  </w:style>
  <w:style w:type="paragraph" w:customStyle="1" w:styleId="headlinemeta">
    <w:name w:val="headline_meta"/>
    <w:basedOn w:val="Normal"/>
    <w:uiPriority w:val="99"/>
    <w:qFormat/>
    <w:rsid w:val="00CC01A5"/>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CC01A5"/>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CC01A5"/>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CC01A5"/>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CC01A5"/>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CC01A5"/>
  </w:style>
  <w:style w:type="paragraph" w:customStyle="1" w:styleId="UnderlineStyle1">
    <w:name w:val="Underline Style"/>
    <w:basedOn w:val="Normal"/>
    <w:link w:val="UnderlineStyleChar"/>
    <w:qFormat/>
    <w:rsid w:val="00CC01A5"/>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CC01A5"/>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CC01A5"/>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CC01A5"/>
    <w:pPr>
      <w:spacing w:after="0" w:line="240" w:lineRule="auto"/>
    </w:pPr>
    <w:rPr>
      <w:rFonts w:ascii="Lucida Grande" w:eastAsia="Cambria" w:hAnsi="Lucida Grande"/>
    </w:rPr>
  </w:style>
  <w:style w:type="paragraph" w:customStyle="1" w:styleId="Pa16">
    <w:name w:val="Pa16"/>
    <w:basedOn w:val="Default"/>
    <w:next w:val="Default"/>
    <w:uiPriority w:val="99"/>
    <w:qFormat/>
    <w:rsid w:val="00CC01A5"/>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CC01A5"/>
    <w:pPr>
      <w:spacing w:before="100" w:beforeAutospacing="1" w:after="100" w:afterAutospacing="1" w:line="240" w:lineRule="auto"/>
    </w:pPr>
  </w:style>
  <w:style w:type="paragraph" w:customStyle="1" w:styleId="Pa22">
    <w:name w:val="Pa2+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CC01A5"/>
    <w:pPr>
      <w:spacing w:before="100" w:beforeAutospacing="1" w:after="100" w:afterAutospacing="1" w:line="240" w:lineRule="auto"/>
    </w:pPr>
  </w:style>
  <w:style w:type="paragraph" w:customStyle="1" w:styleId="Number">
    <w:name w:val="Number"/>
    <w:basedOn w:val="Heading2"/>
    <w:qFormat/>
    <w:rsid w:val="00CC01A5"/>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CC01A5"/>
    <w:rPr>
      <w:rFonts w:ascii="Palatino" w:eastAsia="SimSun" w:hAnsi="Palatino" w:cs="Times New Roman"/>
      <w:b/>
      <w:sz w:val="22"/>
      <w:lang w:eastAsia="zh-CN"/>
    </w:rPr>
  </w:style>
  <w:style w:type="paragraph" w:customStyle="1" w:styleId="NotUnderlined">
    <w:name w:val="Not Underlined"/>
    <w:basedOn w:val="Normal"/>
    <w:uiPriority w:val="99"/>
    <w:qFormat/>
    <w:rsid w:val="00CC01A5"/>
    <w:pPr>
      <w:spacing w:after="0" w:line="240" w:lineRule="auto"/>
    </w:pPr>
    <w:rPr>
      <w:rFonts w:ascii="Century Gothic" w:hAnsi="Century Gothic"/>
      <w:szCs w:val="20"/>
    </w:rPr>
  </w:style>
  <w:style w:type="paragraph" w:customStyle="1" w:styleId="width100">
    <w:name w:val="width100"/>
    <w:basedOn w:val="Normal"/>
    <w:uiPriority w:val="99"/>
    <w:qFormat/>
    <w:rsid w:val="00CC01A5"/>
    <w:pPr>
      <w:spacing w:before="100" w:beforeAutospacing="1" w:after="100" w:afterAutospacing="1" w:line="240" w:lineRule="auto"/>
    </w:pPr>
  </w:style>
  <w:style w:type="paragraph" w:customStyle="1" w:styleId="introshadow">
    <w:name w:val="intro_shadow"/>
    <w:basedOn w:val="Normal"/>
    <w:uiPriority w:val="99"/>
    <w:qFormat/>
    <w:rsid w:val="00CC01A5"/>
    <w:pPr>
      <w:spacing w:before="100" w:beforeAutospacing="1" w:after="100" w:afterAutospacing="1" w:line="240" w:lineRule="auto"/>
    </w:pPr>
  </w:style>
  <w:style w:type="paragraph" w:customStyle="1" w:styleId="articleintro">
    <w:name w:val="articleintro"/>
    <w:basedOn w:val="Normal"/>
    <w:uiPriority w:val="99"/>
    <w:qFormat/>
    <w:rsid w:val="00CC01A5"/>
    <w:pPr>
      <w:spacing w:before="100" w:beforeAutospacing="1" w:after="100" w:afterAutospacing="1" w:line="240" w:lineRule="auto"/>
    </w:pPr>
  </w:style>
  <w:style w:type="paragraph" w:customStyle="1" w:styleId="Caption4">
    <w:name w:val="Caption4"/>
    <w:basedOn w:val="Normal"/>
    <w:uiPriority w:val="99"/>
    <w:qFormat/>
    <w:rsid w:val="00CC01A5"/>
    <w:pPr>
      <w:spacing w:before="100" w:beforeAutospacing="1" w:after="100" w:afterAutospacing="1" w:line="240" w:lineRule="auto"/>
    </w:pPr>
  </w:style>
  <w:style w:type="paragraph" w:customStyle="1" w:styleId="publishedon">
    <w:name w:val="published_on"/>
    <w:basedOn w:val="Normal"/>
    <w:uiPriority w:val="99"/>
    <w:qFormat/>
    <w:rsid w:val="00CC01A5"/>
    <w:pPr>
      <w:spacing w:before="100" w:beforeAutospacing="1" w:after="100" w:afterAutospacing="1" w:line="240" w:lineRule="auto"/>
    </w:pPr>
  </w:style>
  <w:style w:type="character" w:customStyle="1" w:styleId="CiteEmphasisChar">
    <w:name w:val="Cite/Emphasis Char"/>
    <w:basedOn w:val="DefaultParagraphFont"/>
    <w:link w:val="CiteEmphasis"/>
    <w:locked/>
    <w:rsid w:val="00CC01A5"/>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CC01A5"/>
    <w:pPr>
      <w:spacing w:after="0" w:line="240" w:lineRule="auto"/>
    </w:pPr>
    <w:rPr>
      <w:rFonts w:eastAsiaTheme="minorHAnsi"/>
      <w:b/>
      <w:color w:val="000000"/>
      <w:sz w:val="16"/>
      <w:szCs w:val="22"/>
      <w:u w:val="single"/>
    </w:rPr>
  </w:style>
  <w:style w:type="character" w:customStyle="1" w:styleId="Styleunread8ptChar">
    <w:name w:val="Style unread + 8 pt Char"/>
    <w:basedOn w:val="DefaultParagraphFont"/>
    <w:link w:val="Styleunread8pt"/>
    <w:locked/>
    <w:rsid w:val="00CC01A5"/>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CC01A5"/>
    <w:pPr>
      <w:spacing w:after="0" w:line="240" w:lineRule="auto"/>
    </w:pPr>
    <w:rPr>
      <w:rFonts w:eastAsiaTheme="minorHAnsi"/>
      <w:color w:val="000000"/>
      <w:sz w:val="16"/>
      <w:szCs w:val="22"/>
    </w:rPr>
  </w:style>
  <w:style w:type="paragraph" w:customStyle="1" w:styleId="ekprop-p">
    <w:name w:val="ekprop-p"/>
    <w:basedOn w:val="Normal"/>
    <w:uiPriority w:val="99"/>
    <w:qFormat/>
    <w:rsid w:val="00CC01A5"/>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CC01A5"/>
    <w:rPr>
      <w:rFonts w:ascii="Times New Roman" w:eastAsia="Times New Roman" w:hAnsi="Times New Roman" w:cs="Times New Roman"/>
      <w:color w:val="000000"/>
      <w:sz w:val="12"/>
    </w:rPr>
  </w:style>
  <w:style w:type="paragraph" w:customStyle="1" w:styleId="ShrinkCharChar">
    <w:name w:val="Shrink Char Char"/>
    <w:link w:val="ShrinkCharCharChar"/>
    <w:qFormat/>
    <w:rsid w:val="00CC01A5"/>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CC01A5"/>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CC01A5"/>
    <w:pPr>
      <w:spacing w:after="0" w:line="240" w:lineRule="auto"/>
    </w:pPr>
    <w:rPr>
      <w:rFonts w:eastAsiaTheme="minorHAnsi"/>
      <w:color w:val="000000"/>
      <w:sz w:val="16"/>
      <w:szCs w:val="22"/>
    </w:rPr>
  </w:style>
  <w:style w:type="character" w:customStyle="1" w:styleId="SpacerChar">
    <w:name w:val="Spacer Char"/>
    <w:basedOn w:val="DefaultParagraphFont"/>
    <w:link w:val="Spacer"/>
    <w:uiPriority w:val="4"/>
    <w:locked/>
    <w:rsid w:val="00CC01A5"/>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CC01A5"/>
    <w:pPr>
      <w:pBdr>
        <w:top w:val="none" w:sz="0" w:space="0" w:color="auto"/>
        <w:left w:val="none" w:sz="0" w:space="0" w:color="auto"/>
        <w:bottom w:val="none" w:sz="0" w:space="0" w:color="auto"/>
        <w:right w:val="none" w:sz="0" w:space="0" w:color="auto"/>
      </w:pBdr>
      <w:spacing w:before="480" w:line="240" w:lineRule="auto"/>
    </w:pPr>
    <w:rPr>
      <w:caps/>
      <w:sz w:val="24"/>
    </w:rPr>
  </w:style>
  <w:style w:type="paragraph" w:customStyle="1" w:styleId="CardFormatCharCharCharCharCharChar">
    <w:name w:val="Card Format Char Char Char Char Char Char"/>
    <w:basedOn w:val="Normal"/>
    <w:uiPriority w:val="99"/>
    <w:qFormat/>
    <w:rsid w:val="00CC01A5"/>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CC01A5"/>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CC01A5"/>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CC01A5"/>
    <w:pPr>
      <w:spacing w:before="100" w:beforeAutospacing="1" w:after="100" w:afterAutospacing="1" w:line="240" w:lineRule="auto"/>
    </w:pPr>
    <w:rPr>
      <w:rFonts w:eastAsia="Times New Roman"/>
    </w:rPr>
  </w:style>
  <w:style w:type="paragraph" w:customStyle="1" w:styleId="column-name">
    <w:name w:val="column-name"/>
    <w:basedOn w:val="Normal"/>
    <w:qFormat/>
    <w:rsid w:val="00CC01A5"/>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CC01A5"/>
    <w:rPr>
      <w:rFonts w:ascii="Calibri" w:eastAsia="Calibri" w:hAnsi="Calibri" w:cs="Calibri"/>
      <w:sz w:val="16"/>
      <w:szCs w:val="16"/>
    </w:rPr>
  </w:style>
  <w:style w:type="paragraph" w:customStyle="1" w:styleId="SmallSizeParagraph">
    <w:name w:val="Small Size Paragraph"/>
    <w:basedOn w:val="Normal"/>
    <w:link w:val="SmallSizeParagraphChar"/>
    <w:qFormat/>
    <w:rsid w:val="00CC01A5"/>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CC01A5"/>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CC01A5"/>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CC01A5"/>
    <w:rPr>
      <w:rFonts w:ascii="Calibri" w:eastAsia="Calibri" w:hAnsi="Calibri" w:cs="Calibri"/>
    </w:rPr>
  </w:style>
  <w:style w:type="paragraph" w:customStyle="1" w:styleId="StyleCardText9pt">
    <w:name w:val="Style Card Text + 9 pt"/>
    <w:basedOn w:val="Normal"/>
    <w:link w:val="StyleCardText9ptChar"/>
    <w:qFormat/>
    <w:rsid w:val="00CC01A5"/>
    <w:pPr>
      <w:spacing w:after="200" w:line="240" w:lineRule="auto"/>
      <w:contextualSpacing/>
    </w:pPr>
    <w:rPr>
      <w:rFonts w:eastAsia="Calibri"/>
      <w:sz w:val="24"/>
    </w:rPr>
  </w:style>
  <w:style w:type="character" w:customStyle="1" w:styleId="UnderlineSChar">
    <w:name w:val="Underline S Char"/>
    <w:link w:val="UnderlineS"/>
    <w:locked/>
    <w:rsid w:val="00CC01A5"/>
    <w:rPr>
      <w:rFonts w:ascii="Calibri" w:eastAsia="Calibri" w:hAnsi="Calibri" w:cs="Calibri"/>
      <w:u w:val="single"/>
      <w:lang w:val="x-none" w:eastAsia="zh-CN"/>
    </w:rPr>
  </w:style>
  <w:style w:type="paragraph" w:customStyle="1" w:styleId="UnderlineS">
    <w:name w:val="Underline S"/>
    <w:basedOn w:val="Normal"/>
    <w:link w:val="UnderlineSChar"/>
    <w:qFormat/>
    <w:rsid w:val="00CC01A5"/>
    <w:pPr>
      <w:spacing w:after="200" w:line="240" w:lineRule="auto"/>
    </w:pPr>
    <w:rPr>
      <w:rFonts w:eastAsia="Calibri"/>
      <w:sz w:val="24"/>
      <w:u w:val="single"/>
      <w:lang w:val="x-none" w:eastAsia="zh-CN"/>
    </w:rPr>
  </w:style>
  <w:style w:type="character" w:customStyle="1" w:styleId="TagofCardChar">
    <w:name w:val="Tag of Card Char"/>
    <w:link w:val="TagofCard"/>
    <w:locked/>
    <w:rsid w:val="00CC01A5"/>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CC01A5"/>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CC01A5"/>
    <w:rPr>
      <w:rFonts w:ascii="Times New Roman" w:hAnsi="Times New Roman" w:cs="Times New Roman"/>
    </w:rPr>
  </w:style>
  <w:style w:type="paragraph" w:customStyle="1" w:styleId="Debatenoraml">
    <w:name w:val="Debatenoraml"/>
    <w:basedOn w:val="NoSpacing"/>
    <w:link w:val="DebatenoramlChar"/>
    <w:qFormat/>
    <w:rsid w:val="00CC01A5"/>
    <w:pPr>
      <w:spacing w:line="240" w:lineRule="auto"/>
    </w:pPr>
    <w:rPr>
      <w:rFonts w:ascii="Times New Roman" w:hAnsi="Times New Roman" w:cs="Times New Roman"/>
      <w:bCs w:val="0"/>
    </w:rPr>
  </w:style>
  <w:style w:type="character" w:customStyle="1" w:styleId="QualsChar">
    <w:name w:val="Quals Char"/>
    <w:link w:val="Quals"/>
    <w:locked/>
    <w:rsid w:val="00CC01A5"/>
    <w:rPr>
      <w:rFonts w:ascii="Calibri" w:eastAsia="Calibri" w:hAnsi="Calibri" w:cs="Calibri"/>
      <w:sz w:val="18"/>
    </w:rPr>
  </w:style>
  <w:style w:type="paragraph" w:customStyle="1" w:styleId="Quals">
    <w:name w:val="Quals"/>
    <w:basedOn w:val="Normal"/>
    <w:link w:val="QualsChar"/>
    <w:qFormat/>
    <w:rsid w:val="00CC01A5"/>
    <w:pPr>
      <w:spacing w:after="0" w:line="240" w:lineRule="auto"/>
    </w:pPr>
    <w:rPr>
      <w:rFonts w:eastAsia="Calibri"/>
      <w:sz w:val="18"/>
    </w:rPr>
  </w:style>
  <w:style w:type="character" w:customStyle="1" w:styleId="StarredChar">
    <w:name w:val="Starred Char"/>
    <w:link w:val="Starred"/>
    <w:locked/>
    <w:rsid w:val="00CC01A5"/>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CC01A5"/>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CC01A5"/>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CC01A5"/>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CC01A5"/>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CC01A5"/>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CC01A5"/>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CC01A5"/>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CC01A5"/>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CC01A5"/>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CC01A5"/>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CC01A5"/>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CC01A5"/>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CC01A5"/>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CC01A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C01A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C01A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C01A5"/>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CC01A5"/>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CC01A5"/>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CC01A5"/>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CC01A5"/>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CC01A5"/>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CC01A5"/>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CC01A5"/>
    <w:pPr>
      <w:spacing w:before="100" w:beforeAutospacing="1" w:after="100" w:afterAutospacing="1" w:line="240" w:lineRule="auto"/>
    </w:pPr>
    <w:rPr>
      <w:rFonts w:eastAsia="Times New Roman"/>
      <w:sz w:val="24"/>
    </w:rPr>
  </w:style>
  <w:style w:type="paragraph" w:customStyle="1" w:styleId="summary">
    <w:name w:val="summary"/>
    <w:basedOn w:val="Normal"/>
    <w:qFormat/>
    <w:rsid w:val="00CC01A5"/>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CC01A5"/>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CC01A5"/>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CC01A5"/>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CC01A5"/>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CC01A5"/>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CC01A5"/>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CC01A5"/>
    <w:pPr>
      <w:keepNext/>
      <w:spacing w:after="0" w:line="240" w:lineRule="auto"/>
      <w:ind w:left="288" w:right="288"/>
    </w:pPr>
    <w:rPr>
      <w:rFonts w:eastAsia="MS Gothic"/>
      <w:szCs w:val="20"/>
    </w:rPr>
  </w:style>
  <w:style w:type="paragraph" w:customStyle="1" w:styleId="canvas-atom">
    <w:name w:val="canvas-atom"/>
    <w:basedOn w:val="Normal"/>
    <w:uiPriority w:val="99"/>
    <w:qFormat/>
    <w:rsid w:val="00CC01A5"/>
    <w:pPr>
      <w:spacing w:before="100" w:beforeAutospacing="1" w:after="100" w:afterAutospacing="1" w:line="240" w:lineRule="auto"/>
    </w:pPr>
    <w:rPr>
      <w:sz w:val="24"/>
    </w:rPr>
  </w:style>
  <w:style w:type="paragraph" w:customStyle="1" w:styleId="tweet-text">
    <w:name w:val="tweet-text"/>
    <w:basedOn w:val="Normal"/>
    <w:uiPriority w:val="99"/>
    <w:qFormat/>
    <w:rsid w:val="00CC01A5"/>
    <w:pPr>
      <w:spacing w:before="100" w:beforeAutospacing="1" w:after="100" w:afterAutospacing="1" w:line="240" w:lineRule="auto"/>
    </w:pPr>
  </w:style>
  <w:style w:type="paragraph" w:customStyle="1" w:styleId="graf">
    <w:name w:val="graf"/>
    <w:basedOn w:val="Normal"/>
    <w:uiPriority w:val="99"/>
    <w:qFormat/>
    <w:rsid w:val="00CC01A5"/>
    <w:pPr>
      <w:spacing w:before="100" w:beforeAutospacing="1" w:after="100" w:afterAutospacing="1" w:line="240" w:lineRule="auto"/>
    </w:pPr>
  </w:style>
  <w:style w:type="paragraph" w:customStyle="1" w:styleId="column">
    <w:name w:val="column"/>
    <w:basedOn w:val="Normal"/>
    <w:uiPriority w:val="99"/>
    <w:qFormat/>
    <w:rsid w:val="00CC01A5"/>
    <w:pPr>
      <w:spacing w:before="100" w:beforeAutospacing="1" w:after="100" w:afterAutospacing="1" w:line="240" w:lineRule="auto"/>
    </w:pPr>
  </w:style>
  <w:style w:type="paragraph" w:customStyle="1" w:styleId="recirc-container">
    <w:name w:val="recirc-container"/>
    <w:basedOn w:val="Normal"/>
    <w:uiPriority w:val="99"/>
    <w:qFormat/>
    <w:rsid w:val="00CC01A5"/>
    <w:pPr>
      <w:spacing w:before="100" w:beforeAutospacing="1" w:after="100" w:afterAutospacing="1" w:line="240" w:lineRule="auto"/>
    </w:pPr>
    <w:rPr>
      <w:sz w:val="24"/>
    </w:rPr>
  </w:style>
  <w:style w:type="paragraph" w:customStyle="1" w:styleId="interstitial-link">
    <w:name w:val="interstitial-link"/>
    <w:basedOn w:val="Normal"/>
    <w:uiPriority w:val="99"/>
    <w:qFormat/>
    <w:rsid w:val="00CC01A5"/>
    <w:pPr>
      <w:spacing w:before="100" w:beforeAutospacing="1" w:after="100" w:afterAutospacing="1" w:line="240" w:lineRule="auto"/>
    </w:pPr>
    <w:rPr>
      <w:sz w:val="24"/>
    </w:rPr>
  </w:style>
  <w:style w:type="paragraph" w:customStyle="1" w:styleId="see-also">
    <w:name w:val="see-also"/>
    <w:basedOn w:val="Normal"/>
    <w:uiPriority w:val="99"/>
    <w:qFormat/>
    <w:rsid w:val="00CC01A5"/>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CC01A5"/>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CC01A5"/>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CC01A5"/>
    <w:pPr>
      <w:keepNext/>
      <w:spacing w:after="0" w:line="240" w:lineRule="auto"/>
      <w:ind w:left="288" w:right="288"/>
    </w:pPr>
    <w:rPr>
      <w:rFonts w:eastAsia="MS Gothic"/>
      <w:szCs w:val="20"/>
    </w:rPr>
  </w:style>
  <w:style w:type="paragraph" w:customStyle="1" w:styleId="po-hr-cndek">
    <w:name w:val="po-hr-cn__dek"/>
    <w:basedOn w:val="Normal"/>
    <w:qFormat/>
    <w:rsid w:val="00CC01A5"/>
    <w:pPr>
      <w:spacing w:before="100" w:beforeAutospacing="1" w:after="100" w:afterAutospacing="1" w:line="256" w:lineRule="auto"/>
    </w:pPr>
  </w:style>
  <w:style w:type="paragraph" w:customStyle="1" w:styleId="m4481627234786388783gmail-card">
    <w:name w:val="m_4481627234786388783gmail-card"/>
    <w:basedOn w:val="Normal"/>
    <w:qFormat/>
    <w:rsid w:val="00CC01A5"/>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CC01A5"/>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CC01A5"/>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CC01A5"/>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CC01A5"/>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CC01A5"/>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CC01A5"/>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CC01A5"/>
  </w:style>
  <w:style w:type="paragraph" w:customStyle="1" w:styleId="lastpar">
    <w:name w:val="lastpar"/>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CC01A5"/>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CC01A5"/>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CC01A5"/>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CC01A5"/>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CC01A5"/>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CC01A5"/>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CC01A5"/>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CC01A5"/>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CC01A5"/>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CC01A5"/>
    <w:pPr>
      <w:spacing w:line="256" w:lineRule="auto"/>
    </w:pPr>
    <w:rPr>
      <w:rFonts w:ascii="Times New Roman" w:eastAsia="Calibri" w:hAnsi="Times New Roman" w:cs="Times New Roman"/>
      <w:sz w:val="24"/>
    </w:rPr>
  </w:style>
  <w:style w:type="paragraph" w:customStyle="1" w:styleId="normalChar">
    <w:name w:val="normal Char"/>
    <w:basedOn w:val="Normal"/>
    <w:qFormat/>
    <w:rsid w:val="00CC01A5"/>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CC01A5"/>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CC01A5"/>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CC01A5"/>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CC01A5"/>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CC01A5"/>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CC01A5"/>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CC01A5"/>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CC01A5"/>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CC01A5"/>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CC01A5"/>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CC01A5"/>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CC01A5"/>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CC01A5"/>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CC01A5"/>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CC01A5"/>
    <w:pPr>
      <w:spacing w:line="256" w:lineRule="auto"/>
    </w:pPr>
    <w:rPr>
      <w:rFonts w:ascii="Times New Roman" w:eastAsia="Calibri" w:hAnsi="Times New Roman" w:cs="Times New Roman"/>
    </w:rPr>
  </w:style>
  <w:style w:type="paragraph" w:customStyle="1" w:styleId="cardunderlined">
    <w:name w:val="card underlined"/>
    <w:basedOn w:val="Normal"/>
    <w:qFormat/>
    <w:rsid w:val="00CC01A5"/>
    <w:pPr>
      <w:spacing w:line="256" w:lineRule="auto"/>
    </w:pPr>
    <w:rPr>
      <w:rFonts w:eastAsia="Calibri" w:cs="Times New Roman"/>
      <w:u w:val="single"/>
    </w:rPr>
  </w:style>
  <w:style w:type="paragraph" w:customStyle="1" w:styleId="article-text">
    <w:name w:val="article-text"/>
    <w:basedOn w:val="Normal"/>
    <w:qFormat/>
    <w:rsid w:val="00CC01A5"/>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CC01A5"/>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CC01A5"/>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CC01A5"/>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CC01A5"/>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CC01A5"/>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CC01A5"/>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CC01A5"/>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CC01A5"/>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CC01A5"/>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CC01A5"/>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CC01A5"/>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CC01A5"/>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CC01A5"/>
    <w:pPr>
      <w:spacing w:line="256" w:lineRule="auto"/>
    </w:pPr>
    <w:rPr>
      <w:rFonts w:ascii="Times" w:eastAsia="Times New Roman" w:hAnsi="Times"/>
      <w:sz w:val="16"/>
      <w:szCs w:val="28"/>
      <w:u w:val="single"/>
    </w:rPr>
  </w:style>
  <w:style w:type="paragraph" w:customStyle="1" w:styleId="HeaderStyle">
    <w:name w:val="Header Style"/>
    <w:basedOn w:val="Normal"/>
    <w:qFormat/>
    <w:rsid w:val="00CC01A5"/>
    <w:pPr>
      <w:spacing w:line="256" w:lineRule="auto"/>
      <w:jc w:val="center"/>
    </w:pPr>
    <w:rPr>
      <w:rFonts w:eastAsia="Times New Roman"/>
      <w:b/>
      <w:sz w:val="24"/>
      <w:szCs w:val="20"/>
      <w:u w:val="single"/>
    </w:rPr>
  </w:style>
  <w:style w:type="paragraph" w:customStyle="1" w:styleId="Pa19">
    <w:name w:val="Pa19"/>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CC01A5"/>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CC01A5"/>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CC01A5"/>
    <w:pPr>
      <w:spacing w:line="256" w:lineRule="auto"/>
    </w:pPr>
    <w:rPr>
      <w:rFonts w:eastAsia="MS Mincho"/>
      <w:sz w:val="16"/>
      <w:szCs w:val="22"/>
      <w:u w:val="single"/>
    </w:rPr>
  </w:style>
  <w:style w:type="character" w:customStyle="1" w:styleId="BoldandUnderlineCharChar1CharChar">
    <w:name w:val="Bold and Underline Char Char1 Char Char"/>
    <w:basedOn w:val="DefaultParagraphFont"/>
    <w:link w:val="BoldandUnderlineCharChar1Char"/>
    <w:locked/>
    <w:rsid w:val="00CC01A5"/>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CC01A5"/>
    <w:pPr>
      <w:spacing w:line="256" w:lineRule="auto"/>
    </w:pPr>
    <w:rPr>
      <w:rFonts w:eastAsia="MS Mincho"/>
      <w:b/>
      <w:sz w:val="16"/>
      <w:szCs w:val="22"/>
      <w:u w:val="single"/>
    </w:rPr>
  </w:style>
  <w:style w:type="paragraph" w:customStyle="1" w:styleId="blocktitle5">
    <w:name w:val="block title"/>
    <w:basedOn w:val="Normal"/>
    <w:autoRedefine/>
    <w:qFormat/>
    <w:rsid w:val="00CC01A5"/>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CC01A5"/>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CC01A5"/>
    <w:pPr>
      <w:spacing w:line="256" w:lineRule="auto"/>
    </w:pPr>
  </w:style>
  <w:style w:type="paragraph" w:customStyle="1" w:styleId="Tag21">
    <w:name w:val="Tag21"/>
    <w:basedOn w:val="Normal"/>
    <w:qFormat/>
    <w:rsid w:val="00CC01A5"/>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CC01A5"/>
    <w:rPr>
      <w:shd w:val="clear" w:color="auto" w:fill="FFFFFF"/>
    </w:rPr>
  </w:style>
  <w:style w:type="paragraph" w:customStyle="1" w:styleId="Bodytext101">
    <w:name w:val="Body text (10)1"/>
    <w:basedOn w:val="Normal"/>
    <w:link w:val="Bodytext10"/>
    <w:uiPriority w:val="99"/>
    <w:qFormat/>
    <w:rsid w:val="00CC01A5"/>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CC01A5"/>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CC01A5"/>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CC01A5"/>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CC01A5"/>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CC01A5"/>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CC01A5"/>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CC01A5"/>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CC01A5"/>
    <w:pPr>
      <w:spacing w:line="256" w:lineRule="auto"/>
    </w:pPr>
    <w:rPr>
      <w:rFonts w:eastAsiaTheme="minorHAnsi"/>
      <w:sz w:val="16"/>
      <w:szCs w:val="22"/>
    </w:rPr>
  </w:style>
  <w:style w:type="character" w:customStyle="1" w:styleId="LectureChar">
    <w:name w:val="Lecture Char"/>
    <w:basedOn w:val="DateTimeChar"/>
    <w:link w:val="Lecture"/>
    <w:uiPriority w:val="4"/>
    <w:locked/>
    <w:rsid w:val="00CC01A5"/>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CC01A5"/>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CC01A5"/>
    <w:pPr>
      <w:spacing w:before="240" w:line="256" w:lineRule="auto"/>
    </w:pPr>
    <w:rPr>
      <w:b/>
      <w:sz w:val="26"/>
    </w:rPr>
  </w:style>
  <w:style w:type="character" w:customStyle="1" w:styleId="BreakBlockChar">
    <w:name w:val="Break Block Char"/>
    <w:basedOn w:val="DefaultParagraphFont"/>
    <w:link w:val="BreakBlock"/>
    <w:locked/>
    <w:rsid w:val="00CC01A5"/>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CC01A5"/>
    <w:pPr>
      <w:spacing w:before="240" w:line="256" w:lineRule="auto"/>
      <w:jc w:val="center"/>
    </w:pPr>
    <w:rPr>
      <w:rFonts w:ascii="Arial Bold" w:eastAsiaTheme="minorHAnsi" w:hAnsi="Arial Bold"/>
      <w:b/>
      <w:caps/>
      <w:sz w:val="32"/>
      <w:szCs w:val="22"/>
      <w:u w:val="single"/>
    </w:rPr>
  </w:style>
  <w:style w:type="character" w:customStyle="1" w:styleId="BoldandUnderlineChar2CharCharChar">
    <w:name w:val="Bold and Underline Char2 Char Char Char"/>
    <w:link w:val="BoldandUnderlineChar2CharChar"/>
    <w:locked/>
    <w:rsid w:val="00CC01A5"/>
    <w:rPr>
      <w:b/>
      <w:u w:val="single"/>
    </w:rPr>
  </w:style>
  <w:style w:type="paragraph" w:customStyle="1" w:styleId="BoldandUnderlineChar2CharChar">
    <w:name w:val="Bold and Underline Char2 Char Char"/>
    <w:basedOn w:val="Normal"/>
    <w:link w:val="BoldandUnderlineChar2CharCharChar"/>
    <w:qFormat/>
    <w:rsid w:val="00CC01A5"/>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CC01A5"/>
    <w:rPr>
      <w:sz w:val="16"/>
    </w:rPr>
  </w:style>
  <w:style w:type="paragraph" w:customStyle="1" w:styleId="Reduce8pt">
    <w:name w:val="Reduce 8pt"/>
    <w:basedOn w:val="Normal"/>
    <w:link w:val="Reduce8ptCharChar"/>
    <w:qFormat/>
    <w:rsid w:val="00CC01A5"/>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CC01A5"/>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CC01A5"/>
    <w:pPr>
      <w:spacing w:line="256" w:lineRule="auto"/>
    </w:pPr>
    <w:rPr>
      <w:rFonts w:asciiTheme="majorHAnsi" w:eastAsiaTheme="minorHAnsi" w:hAnsiTheme="majorHAnsi"/>
      <w:b/>
      <w:sz w:val="28"/>
      <w:szCs w:val="22"/>
    </w:rPr>
  </w:style>
  <w:style w:type="paragraph" w:customStyle="1" w:styleId="Warrant">
    <w:name w:val="Warrant"/>
    <w:autoRedefine/>
    <w:uiPriority w:val="4"/>
    <w:qFormat/>
    <w:rsid w:val="00CC01A5"/>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CC01A5"/>
    <w:pPr>
      <w:spacing w:before="100" w:beforeAutospacing="1" w:after="100" w:afterAutospacing="1" w:line="256" w:lineRule="auto"/>
    </w:pPr>
    <w:rPr>
      <w:sz w:val="24"/>
    </w:rPr>
  </w:style>
  <w:style w:type="paragraph" w:customStyle="1" w:styleId="style41">
    <w:name w:val="style4"/>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CC01A5"/>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CC01A5"/>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CC01A5"/>
    <w:pPr>
      <w:spacing w:line="256" w:lineRule="auto"/>
    </w:pPr>
    <w:rPr>
      <w:rFonts w:ascii="Times New Roman" w:eastAsia="Times New Roman" w:hAnsi="Times New Roman"/>
      <w:b/>
      <w:sz w:val="24"/>
      <w:szCs w:val="22"/>
    </w:rPr>
  </w:style>
  <w:style w:type="character" w:customStyle="1" w:styleId="Style5ptChar">
    <w:name w:val="Style 5 pt Char"/>
    <w:basedOn w:val="DefaultParagraphFont"/>
    <w:link w:val="Style5pt"/>
    <w:locked/>
    <w:rsid w:val="00CC01A5"/>
    <w:rPr>
      <w:rFonts w:ascii="Calibri" w:eastAsia="Times New Roman" w:hAnsi="Calibri" w:cs="Calibri"/>
      <w:sz w:val="10"/>
      <w:szCs w:val="10"/>
    </w:rPr>
  </w:style>
  <w:style w:type="paragraph" w:customStyle="1" w:styleId="Style5pt">
    <w:name w:val="Style 5 pt"/>
    <w:basedOn w:val="Normal"/>
    <w:link w:val="Style5ptChar"/>
    <w:qFormat/>
    <w:rsid w:val="00CC01A5"/>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CC01A5"/>
    <w:rPr>
      <w:sz w:val="16"/>
      <w:szCs w:val="16"/>
    </w:rPr>
  </w:style>
  <w:style w:type="character" w:styleId="EndnoteReference">
    <w:name w:val="endnote reference"/>
    <w:basedOn w:val="DefaultParagraphFont"/>
    <w:uiPriority w:val="99"/>
    <w:unhideWhenUsed/>
    <w:rsid w:val="00CC01A5"/>
    <w:rPr>
      <w:vertAlign w:val="superscript"/>
    </w:rPr>
  </w:style>
  <w:style w:type="character" w:styleId="PlaceholderText">
    <w:name w:val="Placeholder Text"/>
    <w:basedOn w:val="DefaultParagraphFont"/>
    <w:uiPriority w:val="99"/>
    <w:rsid w:val="00CC01A5"/>
    <w:rPr>
      <w:color w:val="808080"/>
    </w:rPr>
  </w:style>
  <w:style w:type="character" w:styleId="SubtleEmphasis">
    <w:name w:val="Subtle Emphasis"/>
    <w:basedOn w:val="DefaultParagraphFont"/>
    <w:uiPriority w:val="19"/>
    <w:qFormat/>
    <w:rsid w:val="00CC01A5"/>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CC01A5"/>
    <w:rPr>
      <w:b/>
      <w:bCs w:val="0"/>
      <w:sz w:val="26"/>
      <w:u w:val="single"/>
    </w:rPr>
  </w:style>
  <w:style w:type="character" w:styleId="SubtleReference">
    <w:name w:val="Subtle Reference"/>
    <w:basedOn w:val="DefaultParagraphFont"/>
    <w:uiPriority w:val="31"/>
    <w:qFormat/>
    <w:rsid w:val="00CC01A5"/>
    <w:rPr>
      <w:smallCaps/>
      <w:color w:val="5A5A5A" w:themeColor="text1" w:themeTint="A5"/>
    </w:rPr>
  </w:style>
  <w:style w:type="character" w:styleId="BookTitle">
    <w:name w:val="Book Title"/>
    <w:basedOn w:val="DefaultParagraphFont"/>
    <w:qFormat/>
    <w:rsid w:val="00CC01A5"/>
    <w:rPr>
      <w:b/>
      <w:bCs/>
      <w:i/>
      <w:iCs/>
      <w:spacing w:val="5"/>
    </w:rPr>
  </w:style>
  <w:style w:type="character" w:customStyle="1" w:styleId="Heading7Char1">
    <w:name w:val="Heading 7 Char1"/>
    <w:basedOn w:val="DefaultParagraphFont"/>
    <w:semiHidden/>
    <w:rsid w:val="00CC01A5"/>
  </w:style>
  <w:style w:type="character" w:customStyle="1" w:styleId="Heading8Char1">
    <w:name w:val="Heading 8 Char1"/>
    <w:basedOn w:val="DefaultParagraphFont"/>
    <w:semiHidden/>
    <w:rsid w:val="00CC01A5"/>
  </w:style>
  <w:style w:type="character" w:customStyle="1" w:styleId="Heading9Char1">
    <w:name w:val="Heading 9 Char1"/>
    <w:basedOn w:val="DefaultParagraphFont"/>
    <w:semiHidden/>
    <w:rsid w:val="00CC01A5"/>
  </w:style>
  <w:style w:type="character" w:customStyle="1" w:styleId="UnderlineBold">
    <w:name w:val="Underline + Bold"/>
    <w:uiPriority w:val="1"/>
    <w:qFormat/>
    <w:rsid w:val="00CC01A5"/>
    <w:rPr>
      <w:b/>
      <w:bCs w:val="0"/>
      <w:sz w:val="20"/>
      <w:u w:val="single"/>
    </w:rPr>
  </w:style>
  <w:style w:type="character" w:customStyle="1" w:styleId="start">
    <w:name w:val="start"/>
    <w:basedOn w:val="DefaultParagraphFont"/>
    <w:rsid w:val="00CC01A5"/>
  </w:style>
  <w:style w:type="character" w:customStyle="1" w:styleId="caps">
    <w:name w:val="caps"/>
    <w:basedOn w:val="DefaultParagraphFont"/>
    <w:rsid w:val="00CC01A5"/>
  </w:style>
  <w:style w:type="character" w:customStyle="1" w:styleId="tooltip-container">
    <w:name w:val="tooltip-container"/>
    <w:basedOn w:val="DefaultParagraphFont"/>
    <w:rsid w:val="00CC01A5"/>
  </w:style>
  <w:style w:type="paragraph" w:styleId="BalloonText">
    <w:name w:val="Balloon Text"/>
    <w:basedOn w:val="Normal"/>
    <w:link w:val="BalloonTextChar"/>
    <w:uiPriority w:val="99"/>
    <w:unhideWhenUsed/>
    <w:rsid w:val="00CC01A5"/>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CC01A5"/>
    <w:rPr>
      <w:rFonts w:ascii="Times New Roman" w:hAnsi="Times New Roman" w:cs="Times New Roman"/>
      <w:sz w:val="18"/>
      <w:szCs w:val="18"/>
    </w:rPr>
  </w:style>
  <w:style w:type="character" w:customStyle="1" w:styleId="latin24compacttimestamp-2v7xiq">
    <w:name w:val="latin24compacttimestamp-2v7xiq"/>
    <w:basedOn w:val="DefaultParagraphFont"/>
    <w:rsid w:val="00CC01A5"/>
  </w:style>
  <w:style w:type="character" w:customStyle="1" w:styleId="figpopup-sensitive-area">
    <w:name w:val="figpopup-sensitive-area"/>
    <w:basedOn w:val="DefaultParagraphFont"/>
    <w:rsid w:val="00CC01A5"/>
  </w:style>
  <w:style w:type="character" w:customStyle="1" w:styleId="3oh-">
    <w:name w:val="_3oh-"/>
    <w:basedOn w:val="DefaultParagraphFont"/>
    <w:rsid w:val="00CC01A5"/>
  </w:style>
  <w:style w:type="paragraph" w:styleId="z-TopofForm">
    <w:name w:val="HTML Top of Form"/>
    <w:basedOn w:val="Normal"/>
    <w:next w:val="Normal"/>
    <w:link w:val="z-TopofFormChar"/>
    <w:hidden/>
    <w:uiPriority w:val="99"/>
    <w:unhideWhenUsed/>
    <w:rsid w:val="00CC01A5"/>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CC01A5"/>
    <w:rPr>
      <w:rFonts w:ascii="Calibri" w:hAnsi="Calibri" w:cs="Calibri"/>
      <w:vanish/>
      <w:sz w:val="22"/>
      <w:szCs w:val="16"/>
    </w:rPr>
  </w:style>
  <w:style w:type="paragraph" w:styleId="z-BottomofForm">
    <w:name w:val="HTML Bottom of Form"/>
    <w:basedOn w:val="Normal"/>
    <w:next w:val="Normal"/>
    <w:link w:val="z-BottomofFormChar"/>
    <w:hidden/>
    <w:uiPriority w:val="99"/>
    <w:unhideWhenUsed/>
    <w:rsid w:val="00CC01A5"/>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CC01A5"/>
    <w:rPr>
      <w:rFonts w:ascii="Calibri" w:hAnsi="Calibri" w:cs="Calibri"/>
      <w:vanish/>
      <w:sz w:val="22"/>
      <w:szCs w:val="16"/>
    </w:rPr>
  </w:style>
  <w:style w:type="character" w:customStyle="1" w:styleId="num">
    <w:name w:val="num"/>
    <w:basedOn w:val="DefaultParagraphFont"/>
    <w:rsid w:val="00CC01A5"/>
  </w:style>
  <w:style w:type="character" w:customStyle="1" w:styleId="letter">
    <w:name w:val="letter"/>
    <w:basedOn w:val="DefaultParagraphFont"/>
    <w:rsid w:val="00CC01A5"/>
  </w:style>
  <w:style w:type="character" w:customStyle="1" w:styleId="dttext">
    <w:name w:val="dttext"/>
    <w:basedOn w:val="DefaultParagraphFont"/>
    <w:rsid w:val="00CC01A5"/>
  </w:style>
  <w:style w:type="character" w:customStyle="1" w:styleId="sdsense">
    <w:name w:val="sdsense"/>
    <w:basedOn w:val="DefaultParagraphFont"/>
    <w:rsid w:val="00CC01A5"/>
  </w:style>
  <w:style w:type="character" w:customStyle="1" w:styleId="sd">
    <w:name w:val="sd"/>
    <w:basedOn w:val="DefaultParagraphFont"/>
    <w:rsid w:val="00CC01A5"/>
  </w:style>
  <w:style w:type="character" w:customStyle="1" w:styleId="css-8l6xbc">
    <w:name w:val="css-8l6xbc"/>
    <w:basedOn w:val="DefaultParagraphFont"/>
    <w:rsid w:val="00CC01A5"/>
  </w:style>
  <w:style w:type="character" w:customStyle="1" w:styleId="c-timestamplabel">
    <w:name w:val="c-timestamp__label"/>
    <w:basedOn w:val="DefaultParagraphFont"/>
    <w:rsid w:val="00CC01A5"/>
  </w:style>
  <w:style w:type="character" w:customStyle="1" w:styleId="c-messagelistunreaddividerlabel">
    <w:name w:val="c-message_list__unread_divider__label"/>
    <w:basedOn w:val="DefaultParagraphFont"/>
    <w:rsid w:val="00CC01A5"/>
  </w:style>
  <w:style w:type="character" w:customStyle="1" w:styleId="c-messagesender">
    <w:name w:val="c-message__sender"/>
    <w:basedOn w:val="DefaultParagraphFont"/>
    <w:rsid w:val="00CC01A5"/>
  </w:style>
  <w:style w:type="character" w:customStyle="1" w:styleId="c-reactioncount">
    <w:name w:val="c-reaction__count"/>
    <w:basedOn w:val="DefaultParagraphFont"/>
    <w:rsid w:val="00CC01A5"/>
  </w:style>
  <w:style w:type="paragraph" w:styleId="Footer">
    <w:name w:val="footer"/>
    <w:basedOn w:val="Normal"/>
    <w:link w:val="FooterChar"/>
    <w:uiPriority w:val="99"/>
    <w:unhideWhenUsed/>
    <w:rsid w:val="00CC01A5"/>
    <w:pPr>
      <w:tabs>
        <w:tab w:val="center" w:pos="4680"/>
        <w:tab w:val="right" w:pos="9360"/>
      </w:tabs>
      <w:spacing w:after="0" w:line="240" w:lineRule="auto"/>
    </w:pPr>
    <w:rPr>
      <w:rFonts w:eastAsiaTheme="minorHAnsi"/>
      <w:sz w:val="16"/>
      <w:szCs w:val="22"/>
    </w:rPr>
  </w:style>
  <w:style w:type="character" w:customStyle="1" w:styleId="FooterChar1">
    <w:name w:val="Footer Char1"/>
    <w:basedOn w:val="DefaultParagraphFont"/>
    <w:uiPriority w:val="99"/>
    <w:semiHidden/>
    <w:rsid w:val="00CC01A5"/>
    <w:rPr>
      <w:rFonts w:ascii="Calibri" w:hAnsi="Calibri" w:cs="Calibri"/>
      <w:sz w:val="22"/>
    </w:rPr>
  </w:style>
  <w:style w:type="character" w:customStyle="1" w:styleId="m-2757091861540947080gmail-styleunderline">
    <w:name w:val="m_-2757091861540947080gmail-styleunderline"/>
    <w:basedOn w:val="DefaultParagraphFont"/>
    <w:rsid w:val="00CC01A5"/>
  </w:style>
  <w:style w:type="character" w:customStyle="1" w:styleId="c-messagekittext">
    <w:name w:val="c-message_kit__text"/>
    <w:basedOn w:val="DefaultParagraphFont"/>
    <w:rsid w:val="00CC01A5"/>
  </w:style>
  <w:style w:type="character" w:customStyle="1" w:styleId="cardChar0">
    <w:name w:val="card Char"/>
    <w:aliases w:val="Bold Cite Char Char,Speed Cite Char"/>
    <w:basedOn w:val="DefaultParagraphFont"/>
    <w:rsid w:val="00CC01A5"/>
    <w:rPr>
      <w:rFonts w:ascii="Georgia" w:eastAsia="Calibri" w:hAnsi="Georgia" w:cs="Times New Roman" w:hint="default"/>
      <w:sz w:val="24"/>
    </w:rPr>
  </w:style>
  <w:style w:type="character" w:customStyle="1" w:styleId="BoldUnderline1">
    <w:name w:val="Bold.Underline"/>
    <w:uiPriority w:val="1"/>
    <w:qFormat/>
    <w:rsid w:val="00CC01A5"/>
    <w:rPr>
      <w:b/>
      <w:bCs w:val="0"/>
      <w:u w:val="single"/>
    </w:rPr>
  </w:style>
  <w:style w:type="character" w:customStyle="1" w:styleId="Minimize">
    <w:name w:val="Minimize"/>
    <w:uiPriority w:val="1"/>
    <w:qFormat/>
    <w:rsid w:val="00CC01A5"/>
    <w:rPr>
      <w:rFonts w:asciiTheme="minorHAnsi" w:hAnsiTheme="minorHAnsi" w:hint="default"/>
      <w:sz w:val="16"/>
    </w:rPr>
  </w:style>
  <w:style w:type="character" w:customStyle="1" w:styleId="BoldUnderline2">
    <w:name w:val="BoldUnderline"/>
    <w:basedOn w:val="DefaultParagraphFont"/>
    <w:uiPriority w:val="1"/>
    <w:qFormat/>
    <w:rsid w:val="00CC01A5"/>
    <w:rPr>
      <w:rFonts w:ascii="Arial" w:hAnsi="Arial" w:cs="Arial" w:hint="default"/>
      <w:b/>
      <w:bCs w:val="0"/>
      <w:sz w:val="20"/>
      <w:u w:val="single"/>
    </w:rPr>
  </w:style>
  <w:style w:type="character" w:customStyle="1" w:styleId="UnresolvedMention1">
    <w:name w:val="Unresolved Mention1"/>
    <w:basedOn w:val="DefaultParagraphFont"/>
    <w:uiPriority w:val="99"/>
    <w:rsid w:val="00CC01A5"/>
    <w:rPr>
      <w:color w:val="605E5C"/>
      <w:shd w:val="clear" w:color="auto" w:fill="E1DFDD"/>
    </w:rPr>
  </w:style>
  <w:style w:type="character" w:customStyle="1" w:styleId="expertise">
    <w:name w:val="expertise"/>
    <w:basedOn w:val="DefaultParagraphFont"/>
    <w:rsid w:val="00CC01A5"/>
  </w:style>
  <w:style w:type="character" w:customStyle="1" w:styleId="education">
    <w:name w:val="education"/>
    <w:basedOn w:val="DefaultParagraphFont"/>
    <w:rsid w:val="00CC01A5"/>
  </w:style>
  <w:style w:type="character" w:customStyle="1" w:styleId="rollover-people">
    <w:name w:val="rollover-people"/>
    <w:basedOn w:val="DefaultParagraphFont"/>
    <w:rsid w:val="00CC01A5"/>
  </w:style>
  <w:style w:type="character" w:customStyle="1" w:styleId="UnresolvedMention2">
    <w:name w:val="Unresolved Mention2"/>
    <w:basedOn w:val="DefaultParagraphFont"/>
    <w:uiPriority w:val="99"/>
    <w:rsid w:val="00CC01A5"/>
    <w:rPr>
      <w:color w:val="605E5C"/>
      <w:shd w:val="clear" w:color="auto" w:fill="E1DFDD"/>
    </w:rPr>
  </w:style>
  <w:style w:type="character" w:customStyle="1" w:styleId="UnresolvedMention3">
    <w:name w:val="Unresolved Mention3"/>
    <w:basedOn w:val="DefaultParagraphFont"/>
    <w:uiPriority w:val="99"/>
    <w:rsid w:val="00CC01A5"/>
    <w:rPr>
      <w:color w:val="605E5C"/>
      <w:shd w:val="clear" w:color="auto" w:fill="E1DFDD"/>
    </w:rPr>
  </w:style>
  <w:style w:type="character" w:customStyle="1" w:styleId="url">
    <w:name w:val="url"/>
    <w:basedOn w:val="DefaultParagraphFont"/>
    <w:rsid w:val="00CC01A5"/>
  </w:style>
  <w:style w:type="character" w:customStyle="1" w:styleId="ellip">
    <w:name w:val="ellip"/>
    <w:basedOn w:val="DefaultParagraphFont"/>
    <w:rsid w:val="00CC01A5"/>
  </w:style>
  <w:style w:type="character" w:customStyle="1" w:styleId="nowrap">
    <w:name w:val="nowrap"/>
    <w:basedOn w:val="DefaultParagraphFont"/>
    <w:rsid w:val="00CC01A5"/>
  </w:style>
  <w:style w:type="character" w:customStyle="1" w:styleId="Emph">
    <w:name w:val="Emph"/>
    <w:basedOn w:val="DefaultParagraphFont"/>
    <w:uiPriority w:val="1"/>
    <w:qFormat/>
    <w:rsid w:val="00CC01A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C01A5"/>
    <w:rPr>
      <w:u w:val="single"/>
    </w:rPr>
  </w:style>
  <w:style w:type="character" w:customStyle="1" w:styleId="BoldUnderlineChar">
    <w:name w:val="Bold Underline Char"/>
    <w:basedOn w:val="DefaultParagraphFont"/>
    <w:rsid w:val="00CC01A5"/>
    <w:rPr>
      <w:rFonts w:ascii="Arial" w:hAnsi="Arial" w:cs="Arial" w:hint="default"/>
      <w:b/>
      <w:bCs w:val="0"/>
      <w:u w:val="single"/>
    </w:rPr>
  </w:style>
  <w:style w:type="character" w:customStyle="1" w:styleId="ReadCard">
    <w:name w:val="ReadCard"/>
    <w:uiPriority w:val="1"/>
    <w:qFormat/>
    <w:rsid w:val="00CC01A5"/>
    <w:rPr>
      <w:rFonts w:ascii="Times New Roman" w:hAnsi="Times New Roman" w:cs="Times New Roman" w:hint="default"/>
      <w:b/>
      <w:bCs w:val="0"/>
      <w:sz w:val="24"/>
      <w:u w:val="single"/>
    </w:rPr>
  </w:style>
  <w:style w:type="character" w:customStyle="1" w:styleId="DebateUnderline0">
    <w:name w:val="Debate Underline"/>
    <w:qFormat/>
    <w:rsid w:val="00CC01A5"/>
    <w:rPr>
      <w:rFonts w:ascii="Times New Roman" w:hAnsi="Times New Roman" w:cs="Times New Roman" w:hint="default"/>
      <w:sz w:val="20"/>
      <w:u w:val="thick"/>
    </w:rPr>
  </w:style>
  <w:style w:type="character" w:customStyle="1" w:styleId="BoldUnderlineUNDO">
    <w:name w:val="Bold.Underline.UNDO"/>
    <w:uiPriority w:val="1"/>
    <w:qFormat/>
    <w:rsid w:val="00CC01A5"/>
    <w:rPr>
      <w:b w:val="0"/>
      <w:bCs w:val="0"/>
    </w:rPr>
  </w:style>
  <w:style w:type="paragraph" w:styleId="FootnoteText">
    <w:name w:val="footnote text"/>
    <w:basedOn w:val="Normal"/>
    <w:link w:val="FootnoteTextChar"/>
    <w:uiPriority w:val="99"/>
    <w:unhideWhenUsed/>
    <w:qFormat/>
    <w:rsid w:val="00CC01A5"/>
    <w:pPr>
      <w:spacing w:line="254" w:lineRule="auto"/>
    </w:pPr>
    <w:rPr>
      <w:rFonts w:eastAsiaTheme="minorHAnsi"/>
      <w:sz w:val="16"/>
      <w:szCs w:val="20"/>
    </w:rPr>
  </w:style>
  <w:style w:type="character" w:customStyle="1" w:styleId="FootnoteTextChar1">
    <w:name w:val="Footnote Text Char1"/>
    <w:basedOn w:val="DefaultParagraphFont"/>
    <w:uiPriority w:val="99"/>
    <w:rsid w:val="00CC01A5"/>
    <w:rPr>
      <w:rFonts w:ascii="Calibri" w:hAnsi="Calibri" w:cs="Calibri"/>
      <w:sz w:val="20"/>
      <w:szCs w:val="20"/>
    </w:rPr>
  </w:style>
  <w:style w:type="character" w:customStyle="1" w:styleId="LinedDown">
    <w:name w:val="Lined Down"/>
    <w:qFormat/>
    <w:rsid w:val="00CC01A5"/>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CC01A5"/>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CC01A5"/>
  </w:style>
  <w:style w:type="character" w:customStyle="1" w:styleId="LDCut">
    <w:name w:val="LD Cut"/>
    <w:basedOn w:val="DefaultParagraphFont"/>
    <w:uiPriority w:val="1"/>
    <w:qFormat/>
    <w:rsid w:val="00CC01A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CC01A5"/>
    <w:rPr>
      <w:rFonts w:ascii="Times New Roman" w:hAnsi="Times New Roman" w:cs="Times New Roman" w:hint="default"/>
      <w:b/>
      <w:bCs w:val="0"/>
      <w:color w:val="auto"/>
      <w:sz w:val="24"/>
      <w:u w:val="single"/>
    </w:rPr>
  </w:style>
  <w:style w:type="character" w:customStyle="1" w:styleId="Style1Char">
    <w:name w:val="Style1 Char"/>
    <w:locked/>
    <w:rsid w:val="00CC01A5"/>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CC01A5"/>
    <w:rPr>
      <w:sz w:val="20"/>
    </w:rPr>
  </w:style>
  <w:style w:type="character" w:customStyle="1" w:styleId="DebateHighlighted">
    <w:name w:val="Debate Highlighted"/>
    <w:qFormat/>
    <w:rsid w:val="00CC01A5"/>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CC01A5"/>
    <w:rPr>
      <w:b/>
      <w:bCs w:val="0"/>
      <w:sz w:val="24"/>
    </w:rPr>
  </w:style>
  <w:style w:type="character" w:customStyle="1" w:styleId="regtext">
    <w:name w:val="regtext"/>
    <w:uiPriority w:val="99"/>
    <w:rsid w:val="00CC01A5"/>
  </w:style>
  <w:style w:type="character" w:customStyle="1" w:styleId="Dottedunderline0">
    <w:name w:val="Dotted underline"/>
    <w:rsid w:val="00CC01A5"/>
    <w:rPr>
      <w:u w:val="dotted"/>
    </w:rPr>
  </w:style>
  <w:style w:type="character" w:customStyle="1" w:styleId="slug-pub-date">
    <w:name w:val="slug-pub-date"/>
    <w:rsid w:val="00CC01A5"/>
  </w:style>
  <w:style w:type="character" w:customStyle="1" w:styleId="slug-vol">
    <w:name w:val="slug-vol"/>
    <w:rsid w:val="00CC01A5"/>
  </w:style>
  <w:style w:type="character" w:customStyle="1" w:styleId="slug-issue">
    <w:name w:val="slug-issue"/>
    <w:rsid w:val="00CC01A5"/>
  </w:style>
  <w:style w:type="character" w:customStyle="1" w:styleId="slug-pages">
    <w:name w:val="slug-pages"/>
    <w:rsid w:val="00CC01A5"/>
  </w:style>
  <w:style w:type="character" w:customStyle="1" w:styleId="DDIUnderline">
    <w:name w:val="DDI Underline"/>
    <w:uiPriority w:val="99"/>
    <w:qFormat/>
    <w:rsid w:val="00CC01A5"/>
    <w:rPr>
      <w:sz w:val="20"/>
      <w:u w:val="thick"/>
    </w:rPr>
  </w:style>
  <w:style w:type="character" w:customStyle="1" w:styleId="CardsChar1">
    <w:name w:val="Cards Char1"/>
    <w:locked/>
    <w:rsid w:val="00CC01A5"/>
    <w:rPr>
      <w:rFonts w:ascii="Times New Roman" w:eastAsia="Times New Roman" w:hAnsi="Times New Roman" w:cs="Times New Roman" w:hint="default"/>
    </w:rPr>
  </w:style>
  <w:style w:type="character" w:customStyle="1" w:styleId="apple-converted-space">
    <w:name w:val="apple-converted-space"/>
    <w:basedOn w:val="DefaultParagraphFont"/>
    <w:rsid w:val="00CC01A5"/>
  </w:style>
  <w:style w:type="character" w:customStyle="1" w:styleId="CardTextChar2">
    <w:name w:val="Card Text Char"/>
    <w:locked/>
    <w:rsid w:val="00CC01A5"/>
    <w:rPr>
      <w:rFonts w:ascii="Georgia" w:hAnsi="Georgia" w:hint="default"/>
      <w:sz w:val="18"/>
      <w:u w:val="single"/>
    </w:rPr>
  </w:style>
  <w:style w:type="character" w:customStyle="1" w:styleId="normaltextrun">
    <w:name w:val="normaltextrun"/>
    <w:basedOn w:val="DefaultParagraphFont"/>
    <w:rsid w:val="00CC01A5"/>
  </w:style>
  <w:style w:type="character" w:customStyle="1" w:styleId="eop">
    <w:name w:val="eop"/>
    <w:basedOn w:val="DefaultParagraphFont"/>
    <w:rsid w:val="00CC01A5"/>
  </w:style>
  <w:style w:type="character" w:customStyle="1" w:styleId="spellingerror">
    <w:name w:val="spellingerror"/>
    <w:basedOn w:val="DefaultParagraphFont"/>
    <w:rsid w:val="00CC01A5"/>
  </w:style>
  <w:style w:type="character" w:customStyle="1" w:styleId="powa-tease">
    <w:name w:val="powa-tease"/>
    <w:basedOn w:val="DefaultParagraphFont"/>
    <w:rsid w:val="00CC01A5"/>
  </w:style>
  <w:style w:type="character" w:customStyle="1" w:styleId="powa-byline">
    <w:name w:val="powa-byline"/>
    <w:basedOn w:val="DefaultParagraphFont"/>
    <w:rsid w:val="00CC01A5"/>
  </w:style>
  <w:style w:type="character" w:customStyle="1" w:styleId="apple-style-span">
    <w:name w:val="apple-style-span"/>
    <w:basedOn w:val="DefaultParagraphFont"/>
    <w:rsid w:val="00CC01A5"/>
    <w:rPr>
      <w:rFonts w:ascii="Times New Roman" w:hAnsi="Times New Roman" w:cs="Times New Roman" w:hint="default"/>
    </w:rPr>
  </w:style>
  <w:style w:type="character" w:customStyle="1" w:styleId="st">
    <w:name w:val="st"/>
    <w:rsid w:val="00CC01A5"/>
  </w:style>
  <w:style w:type="character" w:customStyle="1" w:styleId="highlight2">
    <w:name w:val="highlight2"/>
    <w:basedOn w:val="DefaultParagraphFont"/>
    <w:rsid w:val="00CC01A5"/>
    <w:rPr>
      <w:rFonts w:ascii="Arial" w:hAnsi="Arial" w:cs="Arial" w:hint="default"/>
      <w:b/>
      <w:bCs w:val="0"/>
      <w:sz w:val="19"/>
      <w:u w:val="thick"/>
      <w:bdr w:val="none" w:sz="0" w:space="0" w:color="auto" w:frame="1"/>
    </w:rPr>
  </w:style>
  <w:style w:type="character" w:customStyle="1" w:styleId="Emphasis2">
    <w:name w:val="Emphasis2"/>
    <w:basedOn w:val="DefaultParagraphFont"/>
    <w:rsid w:val="00CC01A5"/>
    <w:rPr>
      <w:rFonts w:ascii="Franklin Gothic Heavy" w:hAnsi="Franklin Gothic Heavy" w:hint="default"/>
      <w:iCs/>
      <w:u w:val="single"/>
    </w:rPr>
  </w:style>
  <w:style w:type="character" w:customStyle="1" w:styleId="EmphasizeThis">
    <w:name w:val="EmphasizeThis"/>
    <w:rsid w:val="00CC01A5"/>
    <w:rPr>
      <w:rFonts w:ascii="Georgia" w:hAnsi="Georgia" w:hint="default"/>
      <w:b/>
      <w:bCs w:val="0"/>
      <w:iCs/>
      <w:sz w:val="24"/>
      <w:u w:val="thick"/>
    </w:rPr>
  </w:style>
  <w:style w:type="character" w:customStyle="1" w:styleId="balancedheadline">
    <w:name w:val="balancedheadline"/>
    <w:basedOn w:val="DefaultParagraphFont"/>
    <w:rsid w:val="00CC01A5"/>
  </w:style>
  <w:style w:type="character" w:customStyle="1" w:styleId="UnresolvedMention30">
    <w:name w:val="Unresolved Mention30"/>
    <w:basedOn w:val="DefaultParagraphFont"/>
    <w:uiPriority w:val="99"/>
    <w:semiHidden/>
    <w:rsid w:val="00CC01A5"/>
    <w:rPr>
      <w:color w:val="605E5C"/>
      <w:shd w:val="clear" w:color="auto" w:fill="E1DFDD"/>
    </w:rPr>
  </w:style>
  <w:style w:type="character" w:customStyle="1" w:styleId="m-4339160018974791352style13ptbold">
    <w:name w:val="m_-4339160018974791352style13ptbold"/>
    <w:basedOn w:val="DefaultParagraphFont"/>
    <w:rsid w:val="00CC01A5"/>
  </w:style>
  <w:style w:type="character" w:customStyle="1" w:styleId="m-4339160018974791352styleunderline">
    <w:name w:val="m_-4339160018974791352styleunderline"/>
    <w:basedOn w:val="DefaultParagraphFont"/>
    <w:rsid w:val="00CC01A5"/>
  </w:style>
  <w:style w:type="character" w:customStyle="1" w:styleId="m8622195508348221850gmail-msohyperlink">
    <w:name w:val="m_8622195508348221850gmail-msohyperlink"/>
    <w:basedOn w:val="DefaultParagraphFont"/>
    <w:rsid w:val="00CC01A5"/>
  </w:style>
  <w:style w:type="character" w:customStyle="1" w:styleId="UnresolvedMention4">
    <w:name w:val="Unresolved Mention4"/>
    <w:basedOn w:val="DefaultParagraphFont"/>
    <w:uiPriority w:val="99"/>
    <w:rsid w:val="00CC01A5"/>
    <w:rPr>
      <w:color w:val="605E5C"/>
      <w:shd w:val="clear" w:color="auto" w:fill="E1DFDD"/>
    </w:rPr>
  </w:style>
  <w:style w:type="character" w:customStyle="1" w:styleId="longbio">
    <w:name w:val="long_bio"/>
    <w:basedOn w:val="DefaultParagraphFont"/>
    <w:rsid w:val="00CC01A5"/>
  </w:style>
  <w:style w:type="character" w:customStyle="1" w:styleId="UnresolvedMention5">
    <w:name w:val="Unresolved Mention5"/>
    <w:basedOn w:val="DefaultParagraphFont"/>
    <w:uiPriority w:val="99"/>
    <w:rsid w:val="00CC01A5"/>
    <w:rPr>
      <w:color w:val="605E5C"/>
      <w:shd w:val="clear" w:color="auto" w:fill="E1DFDD"/>
    </w:rPr>
  </w:style>
  <w:style w:type="character" w:customStyle="1" w:styleId="UnresolvedMention6">
    <w:name w:val="Unresolved Mention6"/>
    <w:basedOn w:val="DefaultParagraphFont"/>
    <w:uiPriority w:val="99"/>
    <w:rsid w:val="00CC01A5"/>
    <w:rPr>
      <w:color w:val="605E5C"/>
      <w:shd w:val="clear" w:color="auto" w:fill="E1DFDD"/>
    </w:rPr>
  </w:style>
  <w:style w:type="character" w:customStyle="1" w:styleId="UnresolvedMention7">
    <w:name w:val="Unresolved Mention7"/>
    <w:basedOn w:val="DefaultParagraphFont"/>
    <w:uiPriority w:val="99"/>
    <w:rsid w:val="00CC01A5"/>
    <w:rPr>
      <w:color w:val="605E5C"/>
      <w:shd w:val="clear" w:color="auto" w:fill="E1DFDD"/>
    </w:rPr>
  </w:style>
  <w:style w:type="character" w:customStyle="1" w:styleId="UnresolvedMention8">
    <w:name w:val="Unresolved Mention8"/>
    <w:basedOn w:val="DefaultParagraphFont"/>
    <w:uiPriority w:val="99"/>
    <w:rsid w:val="00CC01A5"/>
    <w:rPr>
      <w:color w:val="605E5C"/>
      <w:shd w:val="clear" w:color="auto" w:fill="E1DFDD"/>
    </w:rPr>
  </w:style>
  <w:style w:type="character" w:customStyle="1" w:styleId="m4841727538114946087gmail-styleunderline">
    <w:name w:val="m_4841727538114946087gmail-styleunderline"/>
    <w:basedOn w:val="DefaultParagraphFont"/>
    <w:rsid w:val="00CC01A5"/>
  </w:style>
  <w:style w:type="character" w:customStyle="1" w:styleId="UnresolvedMention9">
    <w:name w:val="Unresolved Mention9"/>
    <w:basedOn w:val="DefaultParagraphFont"/>
    <w:uiPriority w:val="99"/>
    <w:rsid w:val="00CC01A5"/>
    <w:rPr>
      <w:color w:val="605E5C"/>
      <w:shd w:val="clear" w:color="auto" w:fill="E1DFDD"/>
    </w:rPr>
  </w:style>
  <w:style w:type="character" w:customStyle="1" w:styleId="UnresolvedMention10">
    <w:name w:val="Unresolved Mention10"/>
    <w:basedOn w:val="DefaultParagraphFont"/>
    <w:uiPriority w:val="99"/>
    <w:semiHidden/>
    <w:rsid w:val="00CC01A5"/>
    <w:rPr>
      <w:color w:val="605E5C"/>
      <w:shd w:val="clear" w:color="auto" w:fill="E1DFDD"/>
    </w:rPr>
  </w:style>
  <w:style w:type="character" w:customStyle="1" w:styleId="UnresolvedMention11">
    <w:name w:val="Unresolved Mention11"/>
    <w:basedOn w:val="DefaultParagraphFont"/>
    <w:uiPriority w:val="99"/>
    <w:semiHidden/>
    <w:rsid w:val="00CC01A5"/>
    <w:rPr>
      <w:color w:val="605E5C"/>
      <w:shd w:val="clear" w:color="auto" w:fill="E1DFDD"/>
    </w:rPr>
  </w:style>
  <w:style w:type="character" w:customStyle="1" w:styleId="lbexsectionlevelolc">
    <w:name w:val="lbexsectionlevelolc"/>
    <w:basedOn w:val="DefaultParagraphFont"/>
    <w:rsid w:val="00CC01A5"/>
  </w:style>
  <w:style w:type="character" w:customStyle="1" w:styleId="lbexallcap">
    <w:name w:val="lbexallcap"/>
    <w:basedOn w:val="DefaultParagraphFont"/>
    <w:rsid w:val="00CC01A5"/>
  </w:style>
  <w:style w:type="character" w:customStyle="1" w:styleId="link">
    <w:name w:val="link"/>
    <w:basedOn w:val="DefaultParagraphFont"/>
    <w:rsid w:val="00CC01A5"/>
  </w:style>
  <w:style w:type="character" w:customStyle="1" w:styleId="c-messagebody">
    <w:name w:val="c-message__body"/>
    <w:basedOn w:val="DefaultParagraphFont"/>
    <w:rsid w:val="00CC01A5"/>
  </w:style>
  <w:style w:type="character" w:customStyle="1" w:styleId="m7735155540857680774gmail-style13ptbold">
    <w:name w:val="m_7735155540857680774gmail-style13ptbold"/>
    <w:basedOn w:val="DefaultParagraphFont"/>
    <w:rsid w:val="00CC01A5"/>
  </w:style>
  <w:style w:type="character" w:customStyle="1" w:styleId="style65">
    <w:name w:val="style65"/>
    <w:basedOn w:val="DefaultParagraphFont"/>
    <w:rsid w:val="00CC01A5"/>
  </w:style>
  <w:style w:type="character" w:customStyle="1" w:styleId="bodytext4">
    <w:name w:val="body_text"/>
    <w:basedOn w:val="DefaultParagraphFont"/>
    <w:rsid w:val="00CC01A5"/>
  </w:style>
  <w:style w:type="character" w:customStyle="1" w:styleId="bio">
    <w:name w:val="bio"/>
    <w:basedOn w:val="DefaultParagraphFont"/>
    <w:rsid w:val="00CC01A5"/>
  </w:style>
  <w:style w:type="character" w:customStyle="1" w:styleId="5yl5">
    <w:name w:val="_5yl5"/>
    <w:basedOn w:val="DefaultParagraphFont"/>
    <w:rsid w:val="00CC01A5"/>
  </w:style>
  <w:style w:type="character" w:customStyle="1" w:styleId="text">
    <w:name w:val="text"/>
    <w:basedOn w:val="DefaultParagraphFont"/>
    <w:rsid w:val="00CC01A5"/>
  </w:style>
  <w:style w:type="paragraph" w:styleId="CommentSubject">
    <w:name w:val="annotation subject"/>
    <w:basedOn w:val="CommentText"/>
    <w:next w:val="CommentText"/>
    <w:link w:val="CommentSubjectChar"/>
    <w:uiPriority w:val="99"/>
    <w:unhideWhenUsed/>
    <w:rsid w:val="00CC01A5"/>
    <w:pPr>
      <w:spacing w:line="240" w:lineRule="auto"/>
    </w:pPr>
    <w:rPr>
      <w:b/>
      <w:bCs/>
    </w:rPr>
  </w:style>
  <w:style w:type="character" w:customStyle="1" w:styleId="CommentSubjectChar1">
    <w:name w:val="Comment Subject Char1"/>
    <w:basedOn w:val="CommentTextChar1"/>
    <w:uiPriority w:val="99"/>
    <w:rsid w:val="00CC01A5"/>
    <w:rPr>
      <w:rFonts w:ascii="Calibri" w:hAnsi="Calibri" w:cs="Calibri"/>
      <w:b/>
      <w:bCs/>
      <w:sz w:val="20"/>
      <w:szCs w:val="20"/>
    </w:rPr>
  </w:style>
  <w:style w:type="character" w:customStyle="1" w:styleId="z-TopofFormChar1">
    <w:name w:val="z-Top of Form Char1"/>
    <w:basedOn w:val="DefaultParagraphFont"/>
    <w:uiPriority w:val="99"/>
    <w:rsid w:val="00CC01A5"/>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CC01A5"/>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CC01A5"/>
  </w:style>
  <w:style w:type="character" w:customStyle="1" w:styleId="-newsgate-macro-cci-bullet-">
    <w:name w:val="-newsgate-macro-cci-bullet-"/>
    <w:basedOn w:val="DefaultParagraphFont"/>
    <w:rsid w:val="00CC01A5"/>
  </w:style>
  <w:style w:type="character" w:customStyle="1" w:styleId="UnderlineChar">
    <w:name w:val="Underline Char"/>
    <w:aliases w:val="Underlined Text Char"/>
    <w:locked/>
    <w:rsid w:val="00CC01A5"/>
    <w:rPr>
      <w:rFonts w:ascii="Century Gothic" w:eastAsia="Times New Roman" w:hAnsi="Century Gothic" w:hint="default"/>
      <w:sz w:val="24"/>
      <w:u w:val="thick"/>
    </w:rPr>
  </w:style>
  <w:style w:type="paragraph" w:customStyle="1" w:styleId="Analytic2">
    <w:name w:val="Analytic2"/>
    <w:basedOn w:val="Normal"/>
    <w:link w:val="Analytic2Char"/>
    <w:uiPriority w:val="4"/>
    <w:rsid w:val="00CC01A5"/>
    <w:pPr>
      <w:spacing w:line="256" w:lineRule="auto"/>
    </w:pPr>
  </w:style>
  <w:style w:type="character" w:customStyle="1" w:styleId="Analytic2Char">
    <w:name w:val="Analytic2 Char"/>
    <w:basedOn w:val="DefaultParagraphFont"/>
    <w:link w:val="Analytic2"/>
    <w:uiPriority w:val="4"/>
    <w:locked/>
    <w:rsid w:val="00CC01A5"/>
    <w:rPr>
      <w:rFonts w:ascii="Calibri" w:hAnsi="Calibri" w:cs="Calibri"/>
      <w:sz w:val="22"/>
    </w:rPr>
  </w:style>
  <w:style w:type="character" w:customStyle="1" w:styleId="AnalyticsChar0">
    <w:name w:val="Analytics Char"/>
    <w:basedOn w:val="DefaultParagraphFont"/>
    <w:link w:val="Analytics0"/>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Pip">
    <w:name w:val="AnalyticsPip"/>
    <w:basedOn w:val="Analytic2"/>
    <w:link w:val="AnalyticsPipChar"/>
    <w:uiPriority w:val="4"/>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CC01A5"/>
    <w:rPr>
      <w:rFonts w:ascii="Calibri" w:eastAsiaTheme="majorEastAsia" w:hAnsi="Calibri" w:cstheme="majorBidi"/>
      <w:b/>
      <w:bCs/>
      <w:color w:val="365F91" w:themeColor="accent1" w:themeShade="BF"/>
      <w:sz w:val="28"/>
      <w:szCs w:val="28"/>
    </w:rPr>
  </w:style>
  <w:style w:type="paragraph" w:styleId="Quote">
    <w:name w:val="Quote"/>
    <w:basedOn w:val="Normal"/>
    <w:next w:val="Normal"/>
    <w:link w:val="QuoteChar"/>
    <w:uiPriority w:val="29"/>
    <w:qFormat/>
    <w:rsid w:val="00CC01A5"/>
    <w:pPr>
      <w:spacing w:after="0" w:line="240" w:lineRule="auto"/>
    </w:pPr>
    <w:rPr>
      <w:rFonts w:eastAsiaTheme="minorHAnsi"/>
      <w:i/>
      <w:iCs/>
      <w:color w:val="000000" w:themeColor="text1"/>
      <w:sz w:val="16"/>
      <w:szCs w:val="22"/>
    </w:rPr>
  </w:style>
  <w:style w:type="character" w:customStyle="1" w:styleId="QuoteChar1">
    <w:name w:val="Quote Char1"/>
    <w:basedOn w:val="DefaultParagraphFont"/>
    <w:uiPriority w:val="29"/>
    <w:rsid w:val="00CC01A5"/>
    <w:rPr>
      <w:rFonts w:ascii="Calibri" w:hAnsi="Calibri" w:cs="Calibri"/>
      <w:i/>
      <w:iCs/>
      <w:color w:val="404040" w:themeColor="text1" w:themeTint="BF"/>
      <w:sz w:val="22"/>
    </w:rPr>
  </w:style>
  <w:style w:type="character" w:customStyle="1" w:styleId="ref-lnk">
    <w:name w:val="ref-lnk"/>
    <w:basedOn w:val="DefaultParagraphFont"/>
    <w:rsid w:val="00CC01A5"/>
  </w:style>
  <w:style w:type="character" w:customStyle="1" w:styleId="ref-overlay">
    <w:name w:val="ref-overlay"/>
    <w:basedOn w:val="DefaultParagraphFont"/>
    <w:rsid w:val="00CC01A5"/>
  </w:style>
  <w:style w:type="character" w:customStyle="1" w:styleId="ref-fn-p">
    <w:name w:val="ref-fn-p"/>
    <w:basedOn w:val="DefaultParagraphFont"/>
    <w:rsid w:val="00CC01A5"/>
  </w:style>
  <w:style w:type="character" w:customStyle="1" w:styleId="opinion-articlebody">
    <w:name w:val="opinion-article__body"/>
    <w:basedOn w:val="DefaultParagraphFont"/>
    <w:rsid w:val="00CC01A5"/>
  </w:style>
  <w:style w:type="character" w:customStyle="1" w:styleId="citationref">
    <w:name w:val="citationref"/>
    <w:basedOn w:val="DefaultParagraphFont"/>
    <w:rsid w:val="00CC01A5"/>
  </w:style>
  <w:style w:type="character" w:customStyle="1" w:styleId="journaltitle">
    <w:name w:val="journaltitle"/>
    <w:basedOn w:val="DefaultParagraphFont"/>
    <w:rsid w:val="00CC01A5"/>
  </w:style>
  <w:style w:type="character" w:customStyle="1" w:styleId="hit">
    <w:name w:val="hit"/>
    <w:basedOn w:val="DefaultParagraphFont"/>
    <w:rsid w:val="00CC01A5"/>
  </w:style>
  <w:style w:type="character" w:customStyle="1" w:styleId="Style11ptUnderline">
    <w:name w:val="Style 11 pt Underline"/>
    <w:basedOn w:val="DefaultParagraphFont"/>
    <w:rsid w:val="00CC01A5"/>
    <w:rPr>
      <w:sz w:val="20"/>
      <w:u w:val="single"/>
    </w:rPr>
  </w:style>
  <w:style w:type="character" w:customStyle="1" w:styleId="Style11ptBoldUnderlineBorderSinglesolidlineAuto">
    <w:name w:val="Style 11 pt Bold Underline Border: : (Single solid line Auto  ..."/>
    <w:basedOn w:val="DefaultParagraphFont"/>
    <w:rsid w:val="00CC01A5"/>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CC01A5"/>
  </w:style>
  <w:style w:type="character" w:customStyle="1" w:styleId="StyleBold">
    <w:name w:val="Style Bold"/>
    <w:basedOn w:val="DefaultParagraphFont"/>
    <w:uiPriority w:val="9"/>
    <w:rsid w:val="00CC01A5"/>
    <w:rPr>
      <w:b/>
      <w:bCs/>
    </w:rPr>
  </w:style>
  <w:style w:type="character" w:customStyle="1" w:styleId="aqj">
    <w:name w:val="aqj"/>
    <w:basedOn w:val="DefaultParagraphFont"/>
    <w:rsid w:val="00CC01A5"/>
  </w:style>
  <w:style w:type="character" w:customStyle="1" w:styleId="maintext">
    <w:name w:val="maintext"/>
    <w:basedOn w:val="DefaultParagraphFont"/>
    <w:rsid w:val="00CC01A5"/>
  </w:style>
  <w:style w:type="character" w:customStyle="1" w:styleId="NotBold10Final">
    <w:name w:val="NotBold10Final"/>
    <w:uiPriority w:val="1"/>
    <w:qFormat/>
    <w:rsid w:val="00CC01A5"/>
    <w:rPr>
      <w:rFonts w:ascii="Times New Roman" w:hAnsi="Times New Roman" w:cs="Times New Roman" w:hint="default"/>
      <w:b w:val="0"/>
      <w:bCs w:val="0"/>
      <w:i w:val="0"/>
      <w:iCs w:val="0"/>
      <w:sz w:val="20"/>
    </w:rPr>
  </w:style>
  <w:style w:type="character" w:customStyle="1" w:styleId="Bold12">
    <w:name w:val="Bold12"/>
    <w:uiPriority w:val="1"/>
    <w:qFormat/>
    <w:rsid w:val="00CC01A5"/>
    <w:rPr>
      <w:rFonts w:ascii="Times New Roman" w:hAnsi="Times New Roman" w:cs="Times New Roman" w:hint="default"/>
      <w:b/>
      <w:bCs w:val="0"/>
      <w:sz w:val="24"/>
    </w:rPr>
  </w:style>
  <w:style w:type="character" w:customStyle="1" w:styleId="textexposedshow">
    <w:name w:val="text_exposed_show"/>
    <w:basedOn w:val="DefaultParagraphFont"/>
    <w:rsid w:val="00CC01A5"/>
  </w:style>
  <w:style w:type="character" w:customStyle="1" w:styleId="TagGreg">
    <w:name w:val="TagGreg"/>
    <w:basedOn w:val="DefaultParagraphFont"/>
    <w:uiPriority w:val="1"/>
    <w:qFormat/>
    <w:rsid w:val="00CC01A5"/>
    <w:rPr>
      <w:rFonts w:ascii="Arial" w:hAnsi="Arial" w:cs="Arial" w:hint="default"/>
      <w:b/>
      <w:bCs w:val="0"/>
      <w:sz w:val="24"/>
    </w:rPr>
  </w:style>
  <w:style w:type="character" w:customStyle="1" w:styleId="Style11ptBlackUnderline">
    <w:name w:val="Style 11 pt Black Underline"/>
    <w:rsid w:val="00CC01A5"/>
    <w:rPr>
      <w:color w:val="000000"/>
      <w:sz w:val="20"/>
      <w:u w:val="single"/>
    </w:rPr>
  </w:style>
  <w:style w:type="character" w:customStyle="1" w:styleId="Style11ptBlack">
    <w:name w:val="Style 11 pt Black"/>
    <w:rsid w:val="00CC01A5"/>
    <w:rPr>
      <w:color w:val="000000"/>
      <w:sz w:val="20"/>
    </w:rPr>
  </w:style>
  <w:style w:type="character" w:customStyle="1" w:styleId="swauthor">
    <w:name w:val="sw_author"/>
    <w:rsid w:val="00CC01A5"/>
  </w:style>
  <w:style w:type="character" w:customStyle="1" w:styleId="Mention1">
    <w:name w:val="Mention1"/>
    <w:basedOn w:val="DefaultParagraphFont"/>
    <w:uiPriority w:val="99"/>
    <w:semiHidden/>
    <w:rsid w:val="00CC01A5"/>
    <w:rPr>
      <w:color w:val="2B579A"/>
      <w:shd w:val="clear" w:color="auto" w:fill="E6E6E6"/>
    </w:rPr>
  </w:style>
  <w:style w:type="character" w:customStyle="1" w:styleId="BoldUnderlineChar0">
    <w:name w:val="BoldUnderline Char"/>
    <w:rsid w:val="00CC01A5"/>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CC01A5"/>
  </w:style>
  <w:style w:type="character" w:customStyle="1" w:styleId="wikigeneratedlinkcontent">
    <w:name w:val="wikigeneratedlinkcontent"/>
    <w:basedOn w:val="DefaultParagraphFont"/>
    <w:rsid w:val="00CC01A5"/>
  </w:style>
  <w:style w:type="character" w:customStyle="1" w:styleId="boldunderlineChar1">
    <w:name w:val="bold underline Char"/>
    <w:basedOn w:val="DefaultParagraphFont"/>
    <w:rsid w:val="00CC01A5"/>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CC01A5"/>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CC01A5"/>
    <w:rPr>
      <w:sz w:val="24"/>
    </w:rPr>
  </w:style>
  <w:style w:type="character" w:customStyle="1" w:styleId="box">
    <w:name w:val="box"/>
    <w:basedOn w:val="DefaultParagraphFont"/>
    <w:rsid w:val="00CC01A5"/>
    <w:rPr>
      <w:rFonts w:ascii="Arial" w:hAnsi="Arial" w:cs="Arial" w:hint="default"/>
      <w:b/>
      <w:bCs w:val="0"/>
      <w:color w:val="000000"/>
      <w:sz w:val="19"/>
      <w:szCs w:val="22"/>
      <w:u w:val="thick"/>
      <w:bdr w:val="single" w:sz="12" w:space="0" w:color="auto" w:frame="1"/>
    </w:rPr>
  </w:style>
  <w:style w:type="character" w:customStyle="1" w:styleId="Style8pt">
    <w:name w:val="Style 8 pt"/>
    <w:rsid w:val="00CC01A5"/>
    <w:rPr>
      <w:rFonts w:ascii="Times New Roman" w:hAnsi="Times New Roman" w:cs="Times New Roman" w:hint="default"/>
      <w:strike w:val="0"/>
      <w:dstrike w:val="0"/>
      <w:sz w:val="16"/>
      <w:u w:val="none"/>
      <w:effect w:val="none"/>
    </w:rPr>
  </w:style>
  <w:style w:type="character" w:customStyle="1" w:styleId="7TimesNewRoman">
    <w:name w:val="7 Times New Roman"/>
    <w:rsid w:val="00CC01A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CC01A5"/>
    <w:rPr>
      <w:rFonts w:ascii="Calibri" w:hAnsi="Calibri" w:cs="Calibri" w:hint="default"/>
      <w:b/>
      <w:bCs w:val="0"/>
      <w:szCs w:val="24"/>
      <w:u w:val="single"/>
      <w:lang w:val="en-US" w:eastAsia="en-US" w:bidi="ar-SA"/>
    </w:rPr>
  </w:style>
  <w:style w:type="character" w:customStyle="1" w:styleId="UnderlinedCharChar">
    <w:name w:val="Underlined Char Char"/>
    <w:rsid w:val="00CC01A5"/>
    <w:rPr>
      <w:szCs w:val="28"/>
      <w:u w:val="single"/>
      <w:lang w:val="en-US" w:eastAsia="en-US" w:bidi="ar-SA"/>
    </w:rPr>
  </w:style>
  <w:style w:type="character" w:customStyle="1" w:styleId="Style9ptUnderline">
    <w:name w:val="Style 9 pt Underline"/>
    <w:rsid w:val="00CC01A5"/>
    <w:rPr>
      <w:sz w:val="20"/>
      <w:u w:val="single"/>
    </w:rPr>
  </w:style>
  <w:style w:type="character" w:customStyle="1" w:styleId="StyleTimesNewRoman9pt">
    <w:name w:val="Style Times New Roman 9 pt"/>
    <w:rsid w:val="00CC01A5"/>
    <w:rPr>
      <w:sz w:val="20"/>
    </w:rPr>
  </w:style>
  <w:style w:type="character" w:customStyle="1" w:styleId="Style9ptItalicUnderline">
    <w:name w:val="Style 9 pt Italic Underline"/>
    <w:rsid w:val="00CC01A5"/>
    <w:rPr>
      <w:i/>
      <w:iCs/>
      <w:sz w:val="20"/>
      <w:u w:val="single"/>
    </w:rPr>
  </w:style>
  <w:style w:type="character" w:customStyle="1" w:styleId="Style9ptBoldUnderline">
    <w:name w:val="Style 9 pt Bold Underline"/>
    <w:rsid w:val="00CC01A5"/>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CC01A5"/>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CC01A5"/>
    <w:rPr>
      <w:rFonts w:ascii="Calibri" w:hAnsi="Calibri" w:cs="Calibri"/>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CC01A5"/>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CC01A5"/>
    <w:rPr>
      <w:rFonts w:ascii="Calibri" w:hAnsi="Calibri" w:cs="Calibri"/>
      <w:sz w:val="22"/>
    </w:rPr>
  </w:style>
  <w:style w:type="character" w:customStyle="1" w:styleId="term">
    <w:name w:val="term"/>
    <w:basedOn w:val="DefaultParagraphFont"/>
    <w:rsid w:val="00CC01A5"/>
  </w:style>
  <w:style w:type="character" w:customStyle="1" w:styleId="Style9ptUnderline2">
    <w:name w:val="Style 9 pt Underline2"/>
    <w:rsid w:val="00CC01A5"/>
    <w:rPr>
      <w:sz w:val="20"/>
      <w:u w:val="single"/>
    </w:rPr>
  </w:style>
  <w:style w:type="character" w:customStyle="1" w:styleId="CharChar11">
    <w:name w:val="Char Char11"/>
    <w:rsid w:val="00CC01A5"/>
    <w:rPr>
      <w:rFonts w:ascii="Arial" w:hAnsi="Arial" w:cs="Arial" w:hint="default"/>
      <w:bCs/>
      <w:szCs w:val="26"/>
      <w:u w:val="single"/>
      <w:lang w:val="en-US" w:eastAsia="en-US" w:bidi="ar-SA"/>
    </w:rPr>
  </w:style>
  <w:style w:type="character" w:customStyle="1" w:styleId="12TimesNewRoman">
    <w:name w:val="12 Times New Roman"/>
    <w:rsid w:val="00CC01A5"/>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CC01A5"/>
    <w:rPr>
      <w:u w:val="single"/>
      <w:lang w:val="en-US" w:eastAsia="en-US" w:bidi="ar-SA"/>
    </w:rPr>
  </w:style>
  <w:style w:type="character" w:customStyle="1" w:styleId="Highlightedunderline">
    <w:name w:val="Highlighted underline"/>
    <w:qFormat/>
    <w:rsid w:val="00CC01A5"/>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CC01A5"/>
    <w:rPr>
      <w:rFonts w:ascii="Times New Roman" w:hAnsi="Times New Roman" w:cs="Times New Roman" w:hint="default"/>
      <w:sz w:val="22"/>
    </w:rPr>
  </w:style>
  <w:style w:type="character" w:customStyle="1" w:styleId="pubdate">
    <w:name w:val="pubdate"/>
    <w:rsid w:val="00CC01A5"/>
  </w:style>
  <w:style w:type="character" w:customStyle="1" w:styleId="UnderlineChar1">
    <w:name w:val="Underline Char1"/>
    <w:aliases w:val="Cards + Font: 12 pt Char1"/>
    <w:rsid w:val="00CC01A5"/>
    <w:rPr>
      <w:rFonts w:ascii="Garamond" w:hAnsi="Garamond" w:hint="default"/>
      <w:sz w:val="22"/>
      <w:szCs w:val="24"/>
      <w:u w:val="single"/>
      <w:lang w:val="en-US" w:eastAsia="en-US" w:bidi="ar-SA"/>
    </w:rPr>
  </w:style>
  <w:style w:type="character" w:customStyle="1" w:styleId="Box0">
    <w:name w:val="Box!"/>
    <w:rsid w:val="00CC01A5"/>
    <w:rPr>
      <w:rFonts w:ascii="Times New Roman" w:hAnsi="Times New Roman" w:cs="Times New Roman" w:hint="default"/>
      <w:sz w:val="20"/>
      <w:u w:val="thick"/>
      <w:bdr w:val="single" w:sz="4" w:space="0" w:color="auto" w:frame="1"/>
    </w:rPr>
  </w:style>
  <w:style w:type="character" w:customStyle="1" w:styleId="CharacterStyle1">
    <w:name w:val="Character Style 1"/>
    <w:rsid w:val="00CC01A5"/>
    <w:rPr>
      <w:sz w:val="20"/>
      <w:szCs w:val="20"/>
    </w:rPr>
  </w:style>
  <w:style w:type="character" w:customStyle="1" w:styleId="ReallyfuckingsmallChar0">
    <w:name w:val="Really fucking small Char"/>
    <w:rsid w:val="00CC01A5"/>
    <w:rPr>
      <w:sz w:val="10"/>
      <w:szCs w:val="24"/>
      <w:lang w:val="en-US" w:eastAsia="en-US" w:bidi="ar-SA"/>
    </w:rPr>
  </w:style>
  <w:style w:type="character" w:customStyle="1" w:styleId="SmallText-New">
    <w:name w:val="Small Text - New"/>
    <w:rsid w:val="00CC01A5"/>
    <w:rPr>
      <w:rFonts w:ascii="Arial Narrow" w:hAnsi="Arial Narrow" w:hint="default"/>
      <w:sz w:val="14"/>
    </w:rPr>
  </w:style>
  <w:style w:type="character" w:customStyle="1" w:styleId="Underlined-New">
    <w:name w:val="Underlined - New"/>
    <w:rsid w:val="00CC01A5"/>
    <w:rPr>
      <w:rFonts w:ascii="Arial Narrow" w:hAnsi="Arial Narrow" w:hint="default"/>
      <w:sz w:val="16"/>
      <w:u w:val="single"/>
    </w:rPr>
  </w:style>
  <w:style w:type="character" w:customStyle="1" w:styleId="BoldUnderlining">
    <w:name w:val="Bold Underlining"/>
    <w:rsid w:val="00CC01A5"/>
    <w:rPr>
      <w:b/>
      <w:bCs w:val="0"/>
      <w:u w:val="single"/>
    </w:rPr>
  </w:style>
  <w:style w:type="character" w:customStyle="1" w:styleId="cardCharChar">
    <w:name w:val="card Char Char"/>
    <w:rsid w:val="00CC01A5"/>
    <w:rPr>
      <w:szCs w:val="24"/>
      <w:lang w:val="en-US" w:eastAsia="en-US" w:bidi="ar-SA"/>
    </w:rPr>
  </w:style>
  <w:style w:type="character" w:customStyle="1" w:styleId="flagicon">
    <w:name w:val="flagicon"/>
    <w:basedOn w:val="DefaultParagraphFont"/>
    <w:rsid w:val="00CC01A5"/>
  </w:style>
  <w:style w:type="character" w:customStyle="1" w:styleId="Style11ptUnderline2">
    <w:name w:val="Style 11 pt Underline2"/>
    <w:rsid w:val="00CC01A5"/>
    <w:rPr>
      <w:sz w:val="20"/>
      <w:u w:val="single"/>
    </w:rPr>
  </w:style>
  <w:style w:type="character" w:customStyle="1" w:styleId="Style11ptBoldUnderline2">
    <w:name w:val="Style 11 pt Bold Underline2"/>
    <w:rsid w:val="00CC01A5"/>
    <w:rPr>
      <w:b/>
      <w:bCs/>
      <w:sz w:val="20"/>
      <w:u w:val="single"/>
    </w:rPr>
  </w:style>
  <w:style w:type="character" w:customStyle="1" w:styleId="Style11ptUnderline1">
    <w:name w:val="Style 11 pt Underline1"/>
    <w:rsid w:val="00CC01A5"/>
    <w:rPr>
      <w:sz w:val="20"/>
      <w:u w:val="single"/>
    </w:rPr>
  </w:style>
  <w:style w:type="character" w:customStyle="1" w:styleId="Style11ptBoldUnderline1">
    <w:name w:val="Style 11 pt Bold Underline1"/>
    <w:rsid w:val="00CC01A5"/>
    <w:rPr>
      <w:b/>
      <w:bCs/>
      <w:sz w:val="20"/>
      <w:u w:val="single"/>
    </w:rPr>
  </w:style>
  <w:style w:type="character" w:customStyle="1" w:styleId="1">
    <w:name w:val="1"/>
    <w:rsid w:val="00CC01A5"/>
    <w:rPr>
      <w:rFonts w:ascii="Arial" w:hAnsi="Arial" w:cs="Arial" w:hint="default"/>
      <w:bCs/>
      <w:sz w:val="20"/>
      <w:u w:val="single"/>
      <w:lang w:val="en-US" w:eastAsia="en-US" w:bidi="ar-SA"/>
    </w:rPr>
  </w:style>
  <w:style w:type="character" w:customStyle="1" w:styleId="Style9ptUnderline6">
    <w:name w:val="Style 9 pt Underline6"/>
    <w:rsid w:val="00CC01A5"/>
    <w:rPr>
      <w:sz w:val="20"/>
      <w:u w:val="single"/>
    </w:rPr>
  </w:style>
  <w:style w:type="character" w:customStyle="1" w:styleId="CardUnderlined0">
    <w:name w:val="Card Underlined"/>
    <w:rsid w:val="00CC01A5"/>
    <w:rPr>
      <w:rFonts w:ascii="Garamond" w:hAnsi="Garamond" w:hint="default"/>
      <w:sz w:val="22"/>
      <w:szCs w:val="24"/>
      <w:u w:val="single"/>
      <w:lang w:val="en-US" w:eastAsia="en-US" w:bidi="ar-SA"/>
    </w:rPr>
  </w:style>
  <w:style w:type="character" w:customStyle="1" w:styleId="StyleUnderline1">
    <w:name w:val="Style Underline1"/>
    <w:rsid w:val="00CC01A5"/>
    <w:rPr>
      <w:u w:val="single"/>
    </w:rPr>
  </w:style>
  <w:style w:type="character" w:customStyle="1" w:styleId="A6">
    <w:name w:val="A6"/>
    <w:uiPriority w:val="99"/>
    <w:rsid w:val="00CC01A5"/>
    <w:rPr>
      <w:rFonts w:ascii="Minion Pro" w:hAnsi="Minion Pro" w:cs="Minion Pro" w:hint="default"/>
      <w:color w:val="211D1E"/>
      <w:sz w:val="21"/>
      <w:szCs w:val="21"/>
    </w:rPr>
  </w:style>
  <w:style w:type="character" w:customStyle="1" w:styleId="A11">
    <w:name w:val="A11"/>
    <w:uiPriority w:val="99"/>
    <w:rsid w:val="00CC01A5"/>
    <w:rPr>
      <w:rFonts w:ascii="Minion Pro" w:hAnsi="Minion Pro" w:cs="Minion Pro" w:hint="default"/>
      <w:color w:val="211D1E"/>
      <w:sz w:val="12"/>
      <w:szCs w:val="12"/>
    </w:rPr>
  </w:style>
  <w:style w:type="character" w:customStyle="1" w:styleId="A12">
    <w:name w:val="A12"/>
    <w:uiPriority w:val="99"/>
    <w:rsid w:val="00CC01A5"/>
    <w:rPr>
      <w:rFonts w:ascii="Minion Pro" w:hAnsi="Minion Pro" w:cs="Minion Pro" w:hint="default"/>
      <w:color w:val="211D1E"/>
      <w:sz w:val="22"/>
      <w:szCs w:val="22"/>
    </w:rPr>
  </w:style>
  <w:style w:type="character" w:customStyle="1" w:styleId="CardsCharChar">
    <w:name w:val="Cards Char Char"/>
    <w:rsid w:val="00CC01A5"/>
    <w:rPr>
      <w:szCs w:val="24"/>
      <w:lang w:val="en-US" w:eastAsia="en-US" w:bidi="ar-SA"/>
    </w:rPr>
  </w:style>
  <w:style w:type="character" w:customStyle="1" w:styleId="CitationChar1">
    <w:name w:val="Citation Char1"/>
    <w:basedOn w:val="DefaultParagraphFont"/>
    <w:rsid w:val="00CC01A5"/>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CC01A5"/>
  </w:style>
  <w:style w:type="character" w:customStyle="1" w:styleId="charoverride-4">
    <w:name w:val="charoverride-4"/>
    <w:basedOn w:val="DefaultParagraphFont"/>
    <w:rsid w:val="00CC01A5"/>
  </w:style>
  <w:style w:type="character" w:customStyle="1" w:styleId="charoverride-3">
    <w:name w:val="charoverride-3"/>
    <w:basedOn w:val="DefaultParagraphFont"/>
    <w:rsid w:val="00CC01A5"/>
  </w:style>
  <w:style w:type="character" w:customStyle="1" w:styleId="f">
    <w:name w:val="f"/>
    <w:rsid w:val="00CC01A5"/>
  </w:style>
  <w:style w:type="character" w:customStyle="1" w:styleId="BodyTextChar1">
    <w:name w:val="Body Text Char1"/>
    <w:aliases w:val="BT Char1,Very Small Text Char1"/>
    <w:basedOn w:val="DefaultParagraphFont"/>
    <w:uiPriority w:val="99"/>
    <w:rsid w:val="00CC01A5"/>
    <w:rPr>
      <w:rFonts w:ascii="Times New Roman" w:hAnsi="Times New Roman" w:cs="Times New Roman" w:hint="default"/>
    </w:rPr>
  </w:style>
  <w:style w:type="character" w:customStyle="1" w:styleId="CharChar6">
    <w:name w:val="Char Char6"/>
    <w:rsid w:val="00CC01A5"/>
    <w:rPr>
      <w:rFonts w:ascii="Arial" w:hAnsi="Arial" w:cs="Arial" w:hint="default"/>
      <w:b/>
      <w:bCs/>
      <w:kern w:val="32"/>
      <w:sz w:val="28"/>
      <w:szCs w:val="32"/>
      <w:lang w:val="en-US" w:eastAsia="en-US" w:bidi="ar-SA"/>
    </w:rPr>
  </w:style>
  <w:style w:type="character" w:customStyle="1" w:styleId="standardcontent">
    <w:name w:val="standardcontent"/>
    <w:rsid w:val="00CC01A5"/>
  </w:style>
  <w:style w:type="character" w:customStyle="1" w:styleId="storyby">
    <w:name w:val="storyby"/>
    <w:rsid w:val="00CC01A5"/>
  </w:style>
  <w:style w:type="character" w:customStyle="1" w:styleId="Boxed">
    <w:name w:val="Boxed"/>
    <w:qFormat/>
    <w:rsid w:val="00CC01A5"/>
    <w:rPr>
      <w:rFonts w:ascii="Garamond" w:hAnsi="Garamond" w:hint="default"/>
      <w:sz w:val="20"/>
      <w:bdr w:val="single" w:sz="6" w:space="0" w:color="auto" w:frame="1"/>
    </w:rPr>
  </w:style>
  <w:style w:type="character" w:customStyle="1" w:styleId="ShrinkChar">
    <w:name w:val="Shrink Char"/>
    <w:rsid w:val="00CC01A5"/>
    <w:rPr>
      <w:rFonts w:ascii="Garamond" w:hAnsi="Garamond" w:hint="default"/>
      <w:sz w:val="12"/>
      <w:lang w:val="en-US" w:eastAsia="en-US" w:bidi="ar-SA"/>
    </w:rPr>
  </w:style>
  <w:style w:type="character" w:customStyle="1" w:styleId="CitesChar2">
    <w:name w:val="Cites Char2"/>
    <w:rsid w:val="00CC01A5"/>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CC01A5"/>
    <w:rPr>
      <w:sz w:val="24"/>
      <w:szCs w:val="24"/>
      <w:u w:val="thick"/>
    </w:rPr>
  </w:style>
  <w:style w:type="character" w:customStyle="1" w:styleId="CharChar3">
    <w:name w:val="Char Char3"/>
    <w:rsid w:val="00CC01A5"/>
    <w:rPr>
      <w:rFonts w:ascii="Arial" w:hAnsi="Arial" w:cs="Arial" w:hint="default"/>
      <w:bCs/>
      <w:szCs w:val="26"/>
      <w:u w:val="single"/>
      <w:lang w:val="en-US" w:eastAsia="en-US" w:bidi="ar-SA"/>
    </w:rPr>
  </w:style>
  <w:style w:type="character" w:customStyle="1" w:styleId="UNDERLINECharChar">
    <w:name w:val="UNDERLINE Char Char"/>
    <w:rsid w:val="00CC01A5"/>
    <w:rPr>
      <w:bCs/>
      <w:kern w:val="28"/>
      <w:szCs w:val="32"/>
      <w:u w:val="single"/>
    </w:rPr>
  </w:style>
  <w:style w:type="character" w:customStyle="1" w:styleId="tag1Char">
    <w:name w:val="tag1 Char"/>
    <w:rsid w:val="00CC01A5"/>
    <w:rPr>
      <w:b/>
      <w:bCs w:val="0"/>
      <w:sz w:val="24"/>
    </w:rPr>
  </w:style>
  <w:style w:type="character" w:customStyle="1" w:styleId="SmallFontChar">
    <w:name w:val="Small Font Char"/>
    <w:rsid w:val="00CC01A5"/>
    <w:rPr>
      <w:rFonts w:ascii="Arial" w:eastAsia="Calibri" w:hAnsi="Arial" w:cs="Arial" w:hint="default"/>
      <w:sz w:val="12"/>
      <w:szCs w:val="22"/>
    </w:rPr>
  </w:style>
  <w:style w:type="character" w:customStyle="1" w:styleId="CardUnderlinedChar">
    <w:name w:val="Card Underlined Char"/>
    <w:rsid w:val="00CC01A5"/>
    <w:rPr>
      <w:rFonts w:ascii="Tahoma" w:hAnsi="Tahoma" w:cs="Tahoma" w:hint="default"/>
      <w:sz w:val="18"/>
      <w:u w:val="single"/>
    </w:rPr>
  </w:style>
  <w:style w:type="character" w:customStyle="1" w:styleId="SmallFontCharCharCharChar">
    <w:name w:val="Small Font Char Char Char Char"/>
    <w:rsid w:val="00CC01A5"/>
    <w:rPr>
      <w:rFonts w:ascii="Arial" w:hAnsi="Arial" w:cs="Arial" w:hint="default"/>
      <w:sz w:val="12"/>
      <w:szCs w:val="24"/>
    </w:rPr>
  </w:style>
  <w:style w:type="character" w:customStyle="1" w:styleId="TagCiteChar3">
    <w:name w:val="TagCite Char"/>
    <w:rsid w:val="00CC01A5"/>
    <w:rPr>
      <w:rFonts w:ascii="Garamond" w:hAnsi="Garamond" w:hint="default"/>
      <w:b/>
      <w:bCs w:val="0"/>
      <w:sz w:val="24"/>
      <w:szCs w:val="24"/>
    </w:rPr>
  </w:style>
  <w:style w:type="character" w:customStyle="1" w:styleId="CharChar4">
    <w:name w:val="Char Char4"/>
    <w:rsid w:val="00CC01A5"/>
    <w:rPr>
      <w:b/>
      <w:bCs/>
      <w:sz w:val="28"/>
      <w:szCs w:val="28"/>
    </w:rPr>
  </w:style>
  <w:style w:type="character" w:customStyle="1" w:styleId="Text0">
    <w:name w:val="Text"/>
    <w:qFormat/>
    <w:rsid w:val="00CC01A5"/>
    <w:rPr>
      <w:rFonts w:ascii="Times New Roman" w:hAnsi="Times New Roman" w:cs="Times New Roman" w:hint="default"/>
      <w:sz w:val="20"/>
    </w:rPr>
  </w:style>
  <w:style w:type="character" w:customStyle="1" w:styleId="CharChar5">
    <w:name w:val="Char Char5"/>
    <w:rsid w:val="00CC01A5"/>
    <w:rPr>
      <w:rFonts w:ascii="Arial" w:hAnsi="Arial" w:cs="Arial" w:hint="default"/>
      <w:b/>
      <w:bCs/>
      <w:sz w:val="26"/>
      <w:szCs w:val="26"/>
    </w:rPr>
  </w:style>
  <w:style w:type="character" w:customStyle="1" w:styleId="heading2char2charchar10">
    <w:name w:val="heading2char2charchar1"/>
    <w:rsid w:val="00CC01A5"/>
  </w:style>
  <w:style w:type="character" w:customStyle="1" w:styleId="charchar60">
    <w:name w:val="charchar6"/>
    <w:rsid w:val="00CC01A5"/>
  </w:style>
  <w:style w:type="character" w:customStyle="1" w:styleId="yshortcuts">
    <w:name w:val="yshortcuts"/>
    <w:rsid w:val="00CC01A5"/>
  </w:style>
  <w:style w:type="character" w:customStyle="1" w:styleId="term1">
    <w:name w:val="term1"/>
    <w:rsid w:val="00CC01A5"/>
    <w:rPr>
      <w:b/>
      <w:bCs/>
    </w:rPr>
  </w:style>
  <w:style w:type="character" w:customStyle="1" w:styleId="verdana">
    <w:name w:val="verdana"/>
    <w:rsid w:val="00CC01A5"/>
  </w:style>
  <w:style w:type="character" w:customStyle="1" w:styleId="searchtermbold">
    <w:name w:val="searchtermbold"/>
    <w:rsid w:val="00CC01A5"/>
  </w:style>
  <w:style w:type="character" w:customStyle="1" w:styleId="ssl0">
    <w:name w:val="ss_l0"/>
    <w:rsid w:val="00CC01A5"/>
  </w:style>
  <w:style w:type="character" w:customStyle="1" w:styleId="vitstoryheadline">
    <w:name w:val="vitstoryheadline"/>
    <w:rsid w:val="00CC01A5"/>
  </w:style>
  <w:style w:type="character" w:customStyle="1" w:styleId="bps-topic-ident">
    <w:name w:val="bps-topic-ident"/>
    <w:rsid w:val="00CC01A5"/>
  </w:style>
  <w:style w:type="character" w:customStyle="1" w:styleId="byline">
    <w:name w:val="byline"/>
    <w:rsid w:val="00CC01A5"/>
  </w:style>
  <w:style w:type="character" w:customStyle="1" w:styleId="TextUnderlineChar">
    <w:name w:val="Text Underline Char"/>
    <w:rsid w:val="00CC01A5"/>
    <w:rPr>
      <w:rFonts w:ascii="Garamond" w:hAnsi="Garamond" w:cs="Arial" w:hint="default"/>
      <w:bCs/>
      <w:kern w:val="20"/>
      <w:szCs w:val="32"/>
      <w:u w:val="single"/>
      <w:lang w:val="en-US" w:eastAsia="en-US" w:bidi="ar-SA"/>
    </w:rPr>
  </w:style>
  <w:style w:type="character" w:customStyle="1" w:styleId="RegularChar">
    <w:name w:val="Regular Char"/>
    <w:rsid w:val="00CC01A5"/>
    <w:rPr>
      <w:rFonts w:ascii="Garamond" w:hAnsi="Garamond" w:cs="Arial" w:hint="default"/>
      <w:bCs/>
      <w:kern w:val="20"/>
      <w:szCs w:val="32"/>
      <w:lang w:val="en-US" w:eastAsia="en-US" w:bidi="ar-SA"/>
    </w:rPr>
  </w:style>
  <w:style w:type="character" w:customStyle="1" w:styleId="BoldunderlineChar3">
    <w:name w:val="Bold underline Char"/>
    <w:rsid w:val="00CC01A5"/>
    <w:rPr>
      <w:rFonts w:ascii="Garamond" w:hAnsi="Garamond" w:cs="Arial" w:hint="default"/>
      <w:b/>
      <w:bCs/>
      <w:kern w:val="20"/>
      <w:szCs w:val="32"/>
      <w:u w:val="single"/>
      <w:lang w:val="en-US" w:eastAsia="en-US" w:bidi="ar-SA"/>
    </w:rPr>
  </w:style>
  <w:style w:type="character" w:customStyle="1" w:styleId="UnderlinedCard1">
    <w:name w:val="Underlined Card"/>
    <w:rsid w:val="00CC01A5"/>
    <w:rPr>
      <w:rFonts w:ascii="Arial Narrow" w:hAnsi="Arial Narrow" w:hint="default"/>
      <w:sz w:val="22"/>
      <w:u w:val="single"/>
    </w:rPr>
  </w:style>
  <w:style w:type="character" w:customStyle="1" w:styleId="SourceBold">
    <w:name w:val="Source Bold"/>
    <w:rsid w:val="00CC01A5"/>
    <w:rPr>
      <w:rFonts w:ascii="Arial Narrow" w:hAnsi="Arial Narrow" w:hint="default"/>
      <w:b/>
      <w:bCs w:val="0"/>
      <w:strike w:val="0"/>
      <w:dstrike w:val="0"/>
      <w:sz w:val="24"/>
      <w:u w:val="none"/>
      <w:effect w:val="none"/>
    </w:rPr>
  </w:style>
  <w:style w:type="character" w:customStyle="1" w:styleId="Hyperlink1">
    <w:name w:val="Hyperlink1"/>
    <w:rsid w:val="00CC01A5"/>
    <w:rPr>
      <w:color w:val="002FF6"/>
      <w:sz w:val="24"/>
      <w:u w:val="single"/>
    </w:rPr>
  </w:style>
  <w:style w:type="character" w:customStyle="1" w:styleId="CardsFont12pt0">
    <w:name w:val="Cards + Font 12pt"/>
    <w:uiPriority w:val="1"/>
    <w:rsid w:val="00CC01A5"/>
    <w:rPr>
      <w:rFonts w:ascii="Calibri" w:eastAsia="Calibri" w:hAnsi="Calibri" w:cs="Calibri" w:hint="default"/>
      <w:sz w:val="24"/>
      <w:szCs w:val="24"/>
      <w:u w:val="single"/>
      <w:lang w:val="en-US" w:eastAsia="en-US" w:bidi="ar-SA"/>
    </w:rPr>
  </w:style>
  <w:style w:type="character" w:customStyle="1" w:styleId="HilightChar">
    <w:name w:val="Hilight Char"/>
    <w:rsid w:val="00CC01A5"/>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CC01A5"/>
    <w:rPr>
      <w:rFonts w:ascii="Times New Roman" w:eastAsia="Times New Roman" w:hAnsi="Times New Roman" w:cs="Times New Roman" w:hint="default"/>
      <w:sz w:val="20"/>
      <w:szCs w:val="20"/>
      <w:u w:val="single"/>
    </w:rPr>
  </w:style>
  <w:style w:type="character" w:customStyle="1" w:styleId="c1">
    <w:name w:val="c1"/>
    <w:rsid w:val="00CC01A5"/>
  </w:style>
  <w:style w:type="character" w:customStyle="1" w:styleId="author0">
    <w:name w:val="author"/>
    <w:rsid w:val="00CC01A5"/>
    <w:rPr>
      <w:rFonts w:ascii="Times New Roman" w:hAnsi="Times New Roman" w:cs="Times New Roman" w:hint="default"/>
      <w:b/>
      <w:bCs w:val="0"/>
      <w:sz w:val="24"/>
    </w:rPr>
  </w:style>
  <w:style w:type="character" w:customStyle="1" w:styleId="blue">
    <w:name w:val="blue"/>
    <w:basedOn w:val="DefaultParagraphFont"/>
    <w:rsid w:val="00CC01A5"/>
  </w:style>
  <w:style w:type="character" w:customStyle="1" w:styleId="AuthorYear">
    <w:name w:val="AuthorYear"/>
    <w:uiPriority w:val="1"/>
    <w:qFormat/>
    <w:rsid w:val="00CC01A5"/>
    <w:rPr>
      <w:rFonts w:ascii="Georgia" w:hAnsi="Georgia" w:hint="default"/>
      <w:b/>
      <w:bCs w:val="0"/>
      <w:sz w:val="24"/>
    </w:rPr>
  </w:style>
  <w:style w:type="character" w:customStyle="1" w:styleId="Highlight">
    <w:name w:val="Highlight"/>
    <w:uiPriority w:val="1"/>
    <w:qFormat/>
    <w:rsid w:val="00CC01A5"/>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CC01A5"/>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CC01A5"/>
    <w:rPr>
      <w:rFonts w:ascii="Arial" w:hAnsi="Arial" w:cs="Arial" w:hint="default"/>
      <w:color w:val="000000"/>
      <w:sz w:val="12"/>
      <w:szCs w:val="22"/>
    </w:rPr>
  </w:style>
  <w:style w:type="character" w:customStyle="1" w:styleId="Emphasis20">
    <w:name w:val="Emphasis 2"/>
    <w:basedOn w:val="Emphasis"/>
    <w:uiPriority w:val="1"/>
    <w:qFormat/>
    <w:rsid w:val="00CC01A5"/>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CC01A5"/>
    <w:rPr>
      <w:b/>
      <w:bCs w:val="0"/>
      <w:u w:val="thick"/>
      <w:lang w:val="en-US" w:eastAsia="en-US" w:bidi="ar-SA"/>
    </w:rPr>
  </w:style>
  <w:style w:type="character" w:customStyle="1" w:styleId="citation0">
    <w:name w:val="citation"/>
    <w:rsid w:val="00CC01A5"/>
  </w:style>
  <w:style w:type="character" w:customStyle="1" w:styleId="Underline0">
    <w:name w:val="*Underline*"/>
    <w:rsid w:val="00CC01A5"/>
    <w:rPr>
      <w:rFonts w:ascii="Times New Roman" w:hAnsi="Times New Roman" w:cs="Times New Roman" w:hint="default"/>
      <w:b/>
      <w:bCs w:val="0"/>
      <w:sz w:val="24"/>
      <w:u w:val="single"/>
    </w:rPr>
  </w:style>
  <w:style w:type="character" w:customStyle="1" w:styleId="AuthorDate1">
    <w:name w:val="Author Date"/>
    <w:rsid w:val="00CC01A5"/>
    <w:rPr>
      <w:b/>
      <w:bCs w:val="0"/>
      <w:sz w:val="24"/>
      <w:u w:val="thick"/>
    </w:rPr>
  </w:style>
  <w:style w:type="character" w:customStyle="1" w:styleId="UnderlineChar2">
    <w:name w:val="Underline Char2"/>
    <w:rsid w:val="00CC01A5"/>
    <w:rPr>
      <w:rFonts w:ascii="Trebuchet MS" w:hAnsi="Trebuchet MS" w:hint="default"/>
      <w:u w:val="thick"/>
      <w:lang w:val="en-US" w:eastAsia="zh-CN" w:bidi="ar-SA"/>
    </w:rPr>
  </w:style>
  <w:style w:type="character" w:customStyle="1" w:styleId="Style1Char1">
    <w:name w:val="Style1 Char1"/>
    <w:rsid w:val="00CC01A5"/>
    <w:rPr>
      <w:rFonts w:ascii="Book Antiqua" w:hAnsi="Book Antiqua" w:hint="default"/>
      <w:sz w:val="16"/>
      <w:szCs w:val="16"/>
      <w:lang w:val="en-US" w:eastAsia="en-US" w:bidi="ar-SA"/>
    </w:rPr>
  </w:style>
  <w:style w:type="character" w:customStyle="1" w:styleId="NothingChar1">
    <w:name w:val="Nothing Char1"/>
    <w:rsid w:val="00CC01A5"/>
    <w:rPr>
      <w:rFonts w:ascii="Times New Roman" w:eastAsia="Calibri" w:hAnsi="Times New Roman" w:cs="Times New Roman" w:hint="default"/>
      <w:sz w:val="24"/>
      <w:szCs w:val="20"/>
    </w:rPr>
  </w:style>
  <w:style w:type="character" w:customStyle="1" w:styleId="Style2Char1">
    <w:name w:val="Style2 Char1"/>
    <w:rsid w:val="00CC01A5"/>
    <w:rPr>
      <w:rFonts w:ascii="Book Antiqua" w:hAnsi="Book Antiqua" w:hint="default"/>
      <w:szCs w:val="24"/>
      <w:u w:val="thick"/>
      <w:lang w:val="en-US" w:eastAsia="en-US" w:bidi="ar-SA"/>
    </w:rPr>
  </w:style>
  <w:style w:type="character" w:customStyle="1" w:styleId="NormalUnderlineChar0">
    <w:name w:val="Normal Underline Char"/>
    <w:rsid w:val="00CC01A5"/>
    <w:rPr>
      <w:szCs w:val="24"/>
      <w:u w:val="single"/>
    </w:rPr>
  </w:style>
  <w:style w:type="character" w:customStyle="1" w:styleId="heading3char0">
    <w:name w:val="heading3char"/>
    <w:rsid w:val="00CC01A5"/>
  </w:style>
  <w:style w:type="character" w:customStyle="1" w:styleId="SmallChar">
    <w:name w:val="Small Char"/>
    <w:aliases w:val="No Spacing3 Char,No Spacing1 Char1,CD - Cite Char,Debate Text Char1,No Spacing2 Char1,No Spacing11 Char1"/>
    <w:qFormat/>
    <w:rsid w:val="00CC01A5"/>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CC01A5"/>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CC01A5"/>
    <w:rPr>
      <w:b/>
      <w:bCs/>
      <w:iCs/>
      <w:szCs w:val="26"/>
      <w:lang w:val="en-US" w:eastAsia="en-US" w:bidi="ar-SA"/>
    </w:rPr>
  </w:style>
  <w:style w:type="character" w:customStyle="1" w:styleId="comments-post">
    <w:name w:val="comments-post"/>
    <w:rsid w:val="00CC01A5"/>
  </w:style>
  <w:style w:type="character" w:customStyle="1" w:styleId="underlinecardChar">
    <w:name w:val="underline card Char"/>
    <w:rsid w:val="00CC01A5"/>
    <w:rPr>
      <w:rFonts w:ascii="Arial" w:hAnsi="Arial" w:cs="Arial" w:hint="default"/>
      <w:sz w:val="18"/>
      <w:szCs w:val="24"/>
      <w:u w:val="single"/>
      <w:lang w:val="en-US" w:eastAsia="en-US" w:bidi="ar-SA"/>
    </w:rPr>
  </w:style>
  <w:style w:type="character" w:customStyle="1" w:styleId="Irrelevant5fontChar">
    <w:name w:val="Irrelevant (5 font) Char"/>
    <w:rsid w:val="00CC01A5"/>
    <w:rPr>
      <w:sz w:val="10"/>
      <w:szCs w:val="10"/>
      <w:lang w:val="en-US" w:eastAsia="en-US" w:bidi="ar-SA"/>
    </w:rPr>
  </w:style>
  <w:style w:type="character" w:customStyle="1" w:styleId="TagsCharCharChar">
    <w:name w:val="Tags Char Char Char"/>
    <w:rsid w:val="00CC01A5"/>
    <w:rPr>
      <w:b/>
      <w:bCs w:val="0"/>
      <w:lang w:val="en-US" w:eastAsia="en-US" w:bidi="ar-SA"/>
    </w:rPr>
  </w:style>
  <w:style w:type="character" w:customStyle="1" w:styleId="CitesChar1">
    <w:name w:val="Cites Char1"/>
    <w:rsid w:val="00CC01A5"/>
    <w:rPr>
      <w:b/>
      <w:bCs/>
      <w:lang w:val="en-US" w:eastAsia="en-US" w:bidi="ar-SA"/>
    </w:rPr>
  </w:style>
  <w:style w:type="character" w:customStyle="1" w:styleId="Hyperlink13">
    <w:name w:val="Hyperlink13"/>
    <w:rsid w:val="00CC01A5"/>
    <w:rPr>
      <w:b w:val="0"/>
      <w:bCs w:val="0"/>
      <w:strike w:val="0"/>
      <w:dstrike w:val="0"/>
      <w:color w:val="008000"/>
      <w:sz w:val="20"/>
      <w:szCs w:val="20"/>
      <w:u w:val="none"/>
      <w:effect w:val="none"/>
    </w:rPr>
  </w:style>
  <w:style w:type="character" w:customStyle="1" w:styleId="standardcontent1">
    <w:name w:val="standardcontent1"/>
    <w:rsid w:val="00CC01A5"/>
    <w:rPr>
      <w:rFonts w:ascii="Arial" w:hAnsi="Arial" w:cs="Arial" w:hint="default"/>
      <w:strike w:val="0"/>
      <w:dstrike w:val="0"/>
      <w:sz w:val="24"/>
      <w:szCs w:val="24"/>
      <w:u w:val="none"/>
      <w:effect w:val="none"/>
    </w:rPr>
  </w:style>
  <w:style w:type="character" w:customStyle="1" w:styleId="Hyperlink4">
    <w:name w:val="Hyperlink4"/>
    <w:rsid w:val="00CC01A5"/>
    <w:rPr>
      <w:color w:val="000066"/>
      <w:u w:val="single"/>
    </w:rPr>
  </w:style>
  <w:style w:type="character" w:customStyle="1" w:styleId="rddeckline1">
    <w:name w:val="rddeckline1"/>
    <w:rsid w:val="00CC01A5"/>
    <w:rPr>
      <w:rFonts w:ascii="Verdana" w:hAnsi="Verdana" w:hint="default"/>
      <w:b/>
      <w:bCs/>
      <w:sz w:val="22"/>
      <w:szCs w:val="22"/>
    </w:rPr>
  </w:style>
  <w:style w:type="character" w:customStyle="1" w:styleId="link-external">
    <w:name w:val="link-external"/>
    <w:rsid w:val="00CC01A5"/>
  </w:style>
  <w:style w:type="character" w:customStyle="1" w:styleId="contact1">
    <w:name w:val="contact1"/>
    <w:rsid w:val="00CC01A5"/>
    <w:rPr>
      <w:rFonts w:ascii="Tahoma" w:hAnsi="Tahoma" w:cs="Tahoma" w:hint="default"/>
      <w:color w:val="999999"/>
      <w:sz w:val="20"/>
      <w:szCs w:val="20"/>
    </w:rPr>
  </w:style>
  <w:style w:type="character" w:customStyle="1" w:styleId="credits1">
    <w:name w:val="credits1"/>
    <w:rsid w:val="00CC01A5"/>
    <w:rPr>
      <w:rFonts w:ascii="Tahoma" w:hAnsi="Tahoma" w:cs="Tahoma" w:hint="default"/>
      <w:color w:val="999999"/>
      <w:sz w:val="16"/>
      <w:szCs w:val="16"/>
    </w:rPr>
  </w:style>
  <w:style w:type="character" w:customStyle="1" w:styleId="underline20">
    <w:name w:val="underline2"/>
    <w:rsid w:val="00CC01A5"/>
    <w:rPr>
      <w:u w:val="single"/>
    </w:rPr>
  </w:style>
  <w:style w:type="character" w:customStyle="1" w:styleId="CardsFont12ptCharCharCharChar">
    <w:name w:val="Cards + Font: 12 pt Char Char Char Char"/>
    <w:rsid w:val="00CC01A5"/>
    <w:rPr>
      <w:sz w:val="24"/>
      <w:szCs w:val="24"/>
      <w:u w:val="thick"/>
      <w:lang w:val="en-US" w:eastAsia="en-US" w:bidi="ar-SA"/>
    </w:rPr>
  </w:style>
  <w:style w:type="character" w:customStyle="1" w:styleId="UnderlinedCardChar0">
    <w:name w:val="Underlined Card Char"/>
    <w:rsid w:val="00CC01A5"/>
    <w:rPr>
      <w:rFonts w:ascii="Palatino Linotype" w:hAnsi="Palatino Linotype" w:hint="default"/>
      <w:u w:val="single"/>
      <w:lang w:val="en-US" w:eastAsia="en-US" w:bidi="ar-SA"/>
    </w:rPr>
  </w:style>
  <w:style w:type="character" w:customStyle="1" w:styleId="Style10ptUnderline">
    <w:name w:val="Style 10 pt Underline"/>
    <w:rsid w:val="00CC01A5"/>
    <w:rPr>
      <w:sz w:val="32"/>
      <w:szCs w:val="32"/>
      <w:u w:val="single"/>
    </w:rPr>
  </w:style>
  <w:style w:type="character" w:customStyle="1" w:styleId="StyleBoldText12pt10ptNotBoldKernat16pt">
    <w:name w:val="Style Bold Text 12 pt + 10 pt Not Bold Kern at 16 pt"/>
    <w:rsid w:val="00CC01A5"/>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CC01A5"/>
  </w:style>
  <w:style w:type="character" w:customStyle="1" w:styleId="Char3">
    <w:name w:val="Char3"/>
    <w:rsid w:val="00CC01A5"/>
    <w:rPr>
      <w:rFonts w:ascii="Arial Narrow" w:eastAsia="Batang" w:hAnsi="Arial Narrow" w:cs="Arial" w:hint="default"/>
      <w:b/>
      <w:bCs/>
      <w:iCs/>
      <w:sz w:val="24"/>
      <w:szCs w:val="28"/>
      <w:lang w:val="en-US" w:eastAsia="en-US" w:bidi="ar-SA"/>
    </w:rPr>
  </w:style>
  <w:style w:type="character" w:customStyle="1" w:styleId="UnderlinedCards">
    <w:name w:val="Underlined Cards"/>
    <w:rsid w:val="00CC01A5"/>
    <w:rPr>
      <w:sz w:val="24"/>
      <w:szCs w:val="24"/>
      <w:u w:val="thick"/>
      <w:lang w:val="en-US" w:eastAsia="en-US" w:bidi="ar-SA"/>
    </w:rPr>
  </w:style>
  <w:style w:type="character" w:customStyle="1" w:styleId="CardsFont12ptCharCharCharCharCharCharCharCharChar">
    <w:name w:val="Cards + Font: 12 pt Char Char Char Char Char Char Char Char Char"/>
    <w:rsid w:val="00CC01A5"/>
    <w:rPr>
      <w:sz w:val="24"/>
      <w:szCs w:val="24"/>
      <w:u w:val="thick"/>
      <w:lang w:val="en-US" w:eastAsia="en-US" w:bidi="ar-SA"/>
    </w:rPr>
  </w:style>
  <w:style w:type="character" w:customStyle="1" w:styleId="highlightcardtextChar">
    <w:name w:val="highlight card text Char"/>
    <w:rsid w:val="00CC01A5"/>
    <w:rPr>
      <w:rFonts w:ascii="Arial" w:hAnsi="Arial" w:cs="Arial" w:hint="default"/>
      <w:color w:val="000000"/>
      <w:sz w:val="18"/>
      <w:szCs w:val="24"/>
      <w:u w:val="single"/>
      <w:lang w:val="en-US" w:eastAsia="en-US" w:bidi="ar-SA"/>
    </w:rPr>
  </w:style>
  <w:style w:type="character" w:customStyle="1" w:styleId="TagsChar4">
    <w:name w:val="Tags Char4"/>
    <w:rsid w:val="00CC01A5"/>
    <w:rPr>
      <w:b/>
      <w:bCs w:val="0"/>
      <w:lang w:val="en-US" w:eastAsia="en-US" w:bidi="ar-SA"/>
    </w:rPr>
  </w:style>
  <w:style w:type="character" w:customStyle="1" w:styleId="hit1">
    <w:name w:val="hit1"/>
    <w:rsid w:val="00CC01A5"/>
    <w:rPr>
      <w:rFonts w:ascii="Verdana" w:hAnsi="Verdana" w:hint="default"/>
      <w:b/>
      <w:bCs/>
      <w:vanish/>
      <w:webHidden w:val="0"/>
      <w:color w:val="CC0033"/>
      <w:sz w:val="20"/>
      <w:szCs w:val="20"/>
      <w:specVanish/>
    </w:rPr>
  </w:style>
  <w:style w:type="character" w:customStyle="1" w:styleId="ssl01">
    <w:name w:val="ss_l01"/>
    <w:rsid w:val="00CC01A5"/>
    <w:rPr>
      <w:rFonts w:ascii="Verdana" w:hAnsi="Verdana" w:hint="default"/>
      <w:color w:val="000000"/>
      <w:sz w:val="20"/>
      <w:szCs w:val="20"/>
    </w:rPr>
  </w:style>
  <w:style w:type="character" w:customStyle="1" w:styleId="tightinline1">
    <w:name w:val="tightinline1"/>
    <w:rsid w:val="00CC01A5"/>
    <w:rPr>
      <w:rFonts w:ascii="Verdana" w:hAnsi="Verdana" w:hint="default"/>
      <w:vanish/>
      <w:webHidden w:val="0"/>
      <w:color w:val="000000"/>
      <w:sz w:val="20"/>
      <w:szCs w:val="20"/>
      <w:specVanish/>
    </w:rPr>
  </w:style>
  <w:style w:type="character" w:customStyle="1" w:styleId="blsp-spelling-corrected">
    <w:name w:val="blsp-spelling-corrected"/>
    <w:rsid w:val="00CC01A5"/>
  </w:style>
  <w:style w:type="character" w:customStyle="1" w:styleId="blsp-spelling-error">
    <w:name w:val="blsp-spelling-error"/>
    <w:rsid w:val="00CC01A5"/>
  </w:style>
  <w:style w:type="character" w:customStyle="1" w:styleId="sup">
    <w:name w:val="sup"/>
    <w:rsid w:val="00CC01A5"/>
  </w:style>
  <w:style w:type="character" w:customStyle="1" w:styleId="pgnum">
    <w:name w:val="pgnum"/>
    <w:rsid w:val="00CC01A5"/>
  </w:style>
  <w:style w:type="character" w:customStyle="1" w:styleId="SmallFontCharChar">
    <w:name w:val="Small Font Char Char"/>
    <w:rsid w:val="00CC01A5"/>
    <w:rPr>
      <w:rFonts w:ascii="Arial" w:hAnsi="Arial" w:cs="Arial" w:hint="default"/>
      <w:sz w:val="12"/>
      <w:szCs w:val="24"/>
      <w:lang w:val="en-US" w:eastAsia="en-US" w:bidi="ar-SA"/>
    </w:rPr>
  </w:style>
  <w:style w:type="character" w:customStyle="1" w:styleId="BoldUnderliningChar">
    <w:name w:val="Bold Underlining Char"/>
    <w:rsid w:val="00CC01A5"/>
    <w:rPr>
      <w:rFonts w:ascii="Arial Narrow" w:eastAsia="Calibri" w:hAnsi="Arial Narrow" w:cs="Times New Roman" w:hint="default"/>
      <w:b/>
      <w:bCs w:val="0"/>
      <w:sz w:val="20"/>
      <w:u w:val="single"/>
    </w:rPr>
  </w:style>
  <w:style w:type="character" w:customStyle="1" w:styleId="bc21">
    <w:name w:val="bc_21"/>
    <w:rsid w:val="00CC01A5"/>
  </w:style>
  <w:style w:type="character" w:customStyle="1" w:styleId="copystyle">
    <w:name w:val="copystyle"/>
    <w:rsid w:val="00CC01A5"/>
  </w:style>
  <w:style w:type="character" w:customStyle="1" w:styleId="boldciteCharChar1">
    <w:name w:val="bold cite Char Char1"/>
    <w:rsid w:val="00CC01A5"/>
    <w:rPr>
      <w:rFonts w:ascii="Arial" w:hAnsi="Arial" w:cs="Arial" w:hint="default"/>
      <w:b/>
      <w:bCs/>
      <w:kern w:val="32"/>
      <w:sz w:val="24"/>
      <w:szCs w:val="24"/>
      <w:lang w:val="en-US" w:eastAsia="en-US" w:bidi="ar-SA"/>
    </w:rPr>
  </w:style>
  <w:style w:type="character" w:customStyle="1" w:styleId="ReadUnderline">
    <w:name w:val="Read Underline"/>
    <w:rsid w:val="00CC01A5"/>
    <w:rPr>
      <w:rFonts w:ascii="Arial" w:hAnsi="Arial" w:cs="Arial" w:hint="default"/>
      <w:b/>
      <w:bCs w:val="0"/>
      <w:sz w:val="18"/>
      <w:u w:val="thick"/>
    </w:rPr>
  </w:style>
  <w:style w:type="character" w:customStyle="1" w:styleId="ShrinkText">
    <w:name w:val="Shrink Text"/>
    <w:rsid w:val="00CC01A5"/>
    <w:rPr>
      <w:sz w:val="16"/>
    </w:rPr>
  </w:style>
  <w:style w:type="character" w:customStyle="1" w:styleId="klink">
    <w:name w:val="klink"/>
    <w:rsid w:val="00CC01A5"/>
  </w:style>
  <w:style w:type="character" w:customStyle="1" w:styleId="noiconheadline">
    <w:name w:val="noicon_headline"/>
    <w:rsid w:val="00CC01A5"/>
  </w:style>
  <w:style w:type="character" w:customStyle="1" w:styleId="BlockTitleCharChar">
    <w:name w:val="Block Title Char Char"/>
    <w:rsid w:val="00CC01A5"/>
    <w:rPr>
      <w:rFonts w:ascii="Georgia" w:hAnsi="Georgia" w:cs="Arial" w:hint="default"/>
      <w:b/>
      <w:bCs/>
      <w:kern w:val="32"/>
      <w:sz w:val="28"/>
      <w:szCs w:val="32"/>
      <w:lang w:val="en-US" w:eastAsia="en-US" w:bidi="ar-SA"/>
    </w:rPr>
  </w:style>
  <w:style w:type="paragraph" w:styleId="MacroText">
    <w:name w:val="macro"/>
    <w:link w:val="MacroTextChar"/>
    <w:unhideWhenUsed/>
    <w:rsid w:val="00CC01A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CC01A5"/>
    <w:rPr>
      <w:rFonts w:ascii="Consolas" w:hAnsi="Consolas" w:cs="Consolas"/>
      <w:sz w:val="20"/>
      <w:szCs w:val="20"/>
    </w:rPr>
  </w:style>
  <w:style w:type="character" w:customStyle="1" w:styleId="pp1">
    <w:name w:val="pp1"/>
    <w:rsid w:val="00CC01A5"/>
    <w:rPr>
      <w:rFonts w:ascii="Times New Roman" w:hAnsi="Times New Roman" w:cs="Times New Roman" w:hint="default"/>
      <w:i w:val="0"/>
      <w:iCs w:val="0"/>
      <w:smallCaps w:val="0"/>
      <w:sz w:val="30"/>
      <w:szCs w:val="30"/>
    </w:rPr>
  </w:style>
  <w:style w:type="character" w:customStyle="1" w:styleId="prbodytext1">
    <w:name w:val="pr_bodytext1"/>
    <w:rsid w:val="00CC01A5"/>
    <w:rPr>
      <w:rFonts w:ascii="Arial" w:hAnsi="Arial" w:cs="Arial" w:hint="default"/>
      <w:sz w:val="20"/>
      <w:szCs w:val="20"/>
    </w:rPr>
  </w:style>
  <w:style w:type="character" w:customStyle="1" w:styleId="italic">
    <w:name w:val="italic"/>
    <w:rsid w:val="00CC01A5"/>
  </w:style>
  <w:style w:type="character" w:customStyle="1" w:styleId="marrontitulobig">
    <w:name w:val="marron_titulo_big"/>
    <w:rsid w:val="00CC01A5"/>
  </w:style>
  <w:style w:type="character" w:customStyle="1" w:styleId="articlehead">
    <w:name w:val="articlehead"/>
    <w:rsid w:val="00CC01A5"/>
  </w:style>
  <w:style w:type="character" w:customStyle="1" w:styleId="lead">
    <w:name w:val="lead"/>
    <w:rsid w:val="00CC01A5"/>
  </w:style>
  <w:style w:type="character" w:customStyle="1" w:styleId="manchettebig2">
    <w:name w:val="manchettebig2"/>
    <w:rsid w:val="00CC01A5"/>
  </w:style>
  <w:style w:type="character" w:customStyle="1" w:styleId="blue3">
    <w:name w:val="blue3"/>
    <w:rsid w:val="00CC01A5"/>
  </w:style>
  <w:style w:type="character" w:customStyle="1" w:styleId="over-title">
    <w:name w:val="over-title"/>
    <w:rsid w:val="00CC01A5"/>
  </w:style>
  <w:style w:type="character" w:customStyle="1" w:styleId="contentheader">
    <w:name w:val="contentheader"/>
    <w:rsid w:val="00CC01A5"/>
  </w:style>
  <w:style w:type="character" w:customStyle="1" w:styleId="Stylecites10ptNotBoldChar">
    <w:name w:val="Style cites + 10 pt Not Bold Char"/>
    <w:rsid w:val="00CC01A5"/>
    <w:rPr>
      <w:rFonts w:ascii="SimSun" w:eastAsia="SimSun" w:hAnsi="SimSun" w:hint="eastAsia"/>
      <w:szCs w:val="24"/>
      <w:lang w:val="en-US" w:eastAsia="zh-CN" w:bidi="ar-SA"/>
    </w:rPr>
  </w:style>
  <w:style w:type="character" w:customStyle="1" w:styleId="tagscharchar0">
    <w:name w:val="tagscharchar"/>
    <w:rsid w:val="00CC01A5"/>
  </w:style>
  <w:style w:type="character" w:customStyle="1" w:styleId="btx">
    <w:name w:val="btx"/>
    <w:rsid w:val="00CC01A5"/>
  </w:style>
  <w:style w:type="character" w:customStyle="1" w:styleId="bhl">
    <w:name w:val="bhl"/>
    <w:rsid w:val="00CC01A5"/>
  </w:style>
  <w:style w:type="character" w:customStyle="1" w:styleId="FontStyle13">
    <w:name w:val="Font Style13"/>
    <w:uiPriority w:val="99"/>
    <w:rsid w:val="00CC01A5"/>
    <w:rPr>
      <w:rFonts w:ascii="Times New Roman" w:hAnsi="Times New Roman" w:cs="Times New Roman" w:hint="default"/>
      <w:sz w:val="18"/>
      <w:szCs w:val="18"/>
    </w:rPr>
  </w:style>
  <w:style w:type="character" w:customStyle="1" w:styleId="FontStyle11">
    <w:name w:val="Font Style11"/>
    <w:uiPriority w:val="99"/>
    <w:rsid w:val="00CC01A5"/>
    <w:rPr>
      <w:rFonts w:ascii="Times New Roman" w:hAnsi="Times New Roman" w:cs="Times New Roman" w:hint="default"/>
      <w:b/>
      <w:bCs/>
      <w:sz w:val="24"/>
      <w:szCs w:val="24"/>
    </w:rPr>
  </w:style>
  <w:style w:type="character" w:customStyle="1" w:styleId="FontStyle12">
    <w:name w:val="Font Style12"/>
    <w:uiPriority w:val="99"/>
    <w:rsid w:val="00CC01A5"/>
    <w:rPr>
      <w:rFonts w:ascii="Times New Roman" w:hAnsi="Times New Roman" w:cs="Times New Roman" w:hint="default"/>
      <w:sz w:val="24"/>
      <w:szCs w:val="24"/>
    </w:rPr>
  </w:style>
  <w:style w:type="character" w:customStyle="1" w:styleId="FontStyle14">
    <w:name w:val="Font Style14"/>
    <w:uiPriority w:val="99"/>
    <w:rsid w:val="00CC01A5"/>
    <w:rPr>
      <w:rFonts w:ascii="Times New Roman" w:hAnsi="Times New Roman" w:cs="Times New Roman" w:hint="default"/>
      <w:i/>
      <w:iCs/>
      <w:sz w:val="18"/>
      <w:szCs w:val="18"/>
    </w:rPr>
  </w:style>
  <w:style w:type="character" w:customStyle="1" w:styleId="FontStyle15">
    <w:name w:val="Font Style15"/>
    <w:uiPriority w:val="99"/>
    <w:rsid w:val="00CC01A5"/>
    <w:rPr>
      <w:rFonts w:ascii="Times New Roman" w:hAnsi="Times New Roman" w:cs="Times New Roman" w:hint="default"/>
      <w:b/>
      <w:bCs/>
      <w:sz w:val="18"/>
      <w:szCs w:val="18"/>
    </w:rPr>
  </w:style>
  <w:style w:type="character" w:customStyle="1" w:styleId="FontStyle16">
    <w:name w:val="Font Style16"/>
    <w:uiPriority w:val="99"/>
    <w:rsid w:val="00CC01A5"/>
    <w:rPr>
      <w:rFonts w:ascii="Times New Roman" w:hAnsi="Times New Roman" w:cs="Times New Roman" w:hint="default"/>
      <w:b/>
      <w:bCs/>
      <w:spacing w:val="-20"/>
      <w:sz w:val="16"/>
      <w:szCs w:val="16"/>
    </w:rPr>
  </w:style>
  <w:style w:type="character" w:customStyle="1" w:styleId="FontStyle17">
    <w:name w:val="Font Style17"/>
    <w:uiPriority w:val="99"/>
    <w:rsid w:val="00CC01A5"/>
    <w:rPr>
      <w:rFonts w:ascii="Times New Roman" w:hAnsi="Times New Roman" w:cs="Times New Roman" w:hint="default"/>
      <w:b/>
      <w:bCs/>
      <w:sz w:val="10"/>
      <w:szCs w:val="10"/>
    </w:rPr>
  </w:style>
  <w:style w:type="character" w:customStyle="1" w:styleId="in-widget">
    <w:name w:val="in-widget"/>
    <w:rsid w:val="00CC01A5"/>
  </w:style>
  <w:style w:type="character" w:customStyle="1" w:styleId="copyright">
    <w:name w:val="copyright"/>
    <w:rsid w:val="00CC01A5"/>
  </w:style>
  <w:style w:type="character" w:customStyle="1" w:styleId="spanstyle">
    <w:name w:val="spanstyle"/>
    <w:rsid w:val="00CC01A5"/>
  </w:style>
  <w:style w:type="character" w:customStyle="1" w:styleId="ssl3">
    <w:name w:val="ss_l3"/>
    <w:rsid w:val="00CC01A5"/>
  </w:style>
  <w:style w:type="character" w:customStyle="1" w:styleId="bold">
    <w:name w:val="bold"/>
    <w:rsid w:val="00CC01A5"/>
  </w:style>
  <w:style w:type="character" w:customStyle="1" w:styleId="docnumbertitle">
    <w:name w:val="doc_number_title"/>
    <w:basedOn w:val="DefaultParagraphFont"/>
    <w:rsid w:val="00CC01A5"/>
  </w:style>
  <w:style w:type="character" w:customStyle="1" w:styleId="StyleUnderlineChar9pt">
    <w:name w:val="Style Underline Char + 9 pt"/>
    <w:basedOn w:val="DefaultParagraphFont"/>
    <w:rsid w:val="00CC01A5"/>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CC01A5"/>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CC01A5"/>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CC01A5"/>
    <w:rPr>
      <w:b w:val="0"/>
      <w:bCs w:val="0"/>
      <w:sz w:val="22"/>
      <w:u w:val="single"/>
      <w:bdr w:val="none" w:sz="0" w:space="0" w:color="auto" w:frame="1"/>
    </w:rPr>
  </w:style>
  <w:style w:type="character" w:customStyle="1" w:styleId="pmterms1">
    <w:name w:val="pmterms1"/>
    <w:rsid w:val="00CC01A5"/>
  </w:style>
  <w:style w:type="character" w:customStyle="1" w:styleId="title1">
    <w:name w:val="title1"/>
    <w:basedOn w:val="DefaultParagraphFont"/>
    <w:rsid w:val="00CC01A5"/>
  </w:style>
  <w:style w:type="character" w:customStyle="1" w:styleId="2">
    <w:name w:val="2"/>
    <w:rsid w:val="00CC01A5"/>
    <w:rPr>
      <w:rFonts w:ascii="Arial" w:hAnsi="Arial" w:cs="Arial" w:hint="default"/>
      <w:bCs/>
      <w:sz w:val="20"/>
      <w:u w:val="single"/>
      <w:lang w:val="en-US" w:eastAsia="en-US" w:bidi="ar-SA"/>
    </w:rPr>
  </w:style>
  <w:style w:type="character" w:customStyle="1" w:styleId="Style11ptBoldUnderline">
    <w:name w:val="Style 11 pt Bold Underline"/>
    <w:rsid w:val="00CC01A5"/>
    <w:rPr>
      <w:b/>
      <w:bCs/>
      <w:sz w:val="20"/>
      <w:u w:val="single"/>
    </w:rPr>
  </w:style>
  <w:style w:type="character" w:customStyle="1" w:styleId="erasure">
    <w:name w:val="erasure"/>
    <w:rsid w:val="00CC01A5"/>
    <w:rPr>
      <w:rFonts w:ascii="Arial" w:hAnsi="Arial" w:cs="Arial" w:hint="default"/>
      <w:strike/>
      <w:color w:val="000000"/>
      <w:szCs w:val="22"/>
      <w:vertAlign w:val="baseline"/>
    </w:rPr>
  </w:style>
  <w:style w:type="character" w:customStyle="1" w:styleId="CardCite1">
    <w:name w:val="CardCite1"/>
    <w:qFormat/>
    <w:rsid w:val="00CC01A5"/>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CC01A5"/>
    <w:rPr>
      <w:u w:val="single"/>
    </w:rPr>
  </w:style>
  <w:style w:type="character" w:customStyle="1" w:styleId="addmd">
    <w:name w:val="addmd"/>
    <w:basedOn w:val="DefaultParagraphFont"/>
    <w:rsid w:val="00CC01A5"/>
  </w:style>
  <w:style w:type="character" w:customStyle="1" w:styleId="MinimizeChar">
    <w:name w:val="Minimize Char"/>
    <w:basedOn w:val="cardChar0"/>
    <w:locked/>
    <w:rsid w:val="00CC01A5"/>
    <w:rPr>
      <w:rFonts w:ascii="Calibri" w:eastAsiaTheme="minorHAnsi" w:hAnsi="Calibri" w:cs="Calibri" w:hint="default"/>
      <w:sz w:val="24"/>
      <w:lang w:eastAsia="en-US"/>
    </w:rPr>
  </w:style>
  <w:style w:type="character" w:customStyle="1" w:styleId="StyleUnderline4">
    <w:name w:val="Style Underline4"/>
    <w:basedOn w:val="DefaultParagraphFont"/>
    <w:rsid w:val="00CC01A5"/>
    <w:rPr>
      <w:u w:val="single"/>
    </w:rPr>
  </w:style>
  <w:style w:type="character" w:customStyle="1" w:styleId="HTMLPreformattedChar1">
    <w:name w:val="HTML Preformatted Char1"/>
    <w:basedOn w:val="DefaultParagraphFont"/>
    <w:uiPriority w:val="99"/>
    <w:rsid w:val="00CC01A5"/>
    <w:rPr>
      <w:rFonts w:ascii="Consolas" w:hAnsi="Consolas" w:cs="Consolas" w:hint="default"/>
      <w:sz w:val="20"/>
      <w:szCs w:val="20"/>
    </w:rPr>
  </w:style>
  <w:style w:type="character" w:customStyle="1" w:styleId="FontStyle39">
    <w:name w:val="Font Style39"/>
    <w:uiPriority w:val="99"/>
    <w:rsid w:val="00CC01A5"/>
    <w:rPr>
      <w:rFonts w:ascii="Constantia" w:hAnsi="Constantia" w:cs="Constantia" w:hint="default"/>
      <w:b/>
      <w:bCs/>
      <w:sz w:val="18"/>
      <w:szCs w:val="18"/>
    </w:rPr>
  </w:style>
  <w:style w:type="character" w:customStyle="1" w:styleId="hidden">
    <w:name w:val="hidden"/>
    <w:basedOn w:val="DefaultParagraphFont"/>
    <w:uiPriority w:val="99"/>
    <w:rsid w:val="00CC01A5"/>
  </w:style>
  <w:style w:type="character" w:customStyle="1" w:styleId="StyleStyleBoldUnderlineIntenseEmphasisUnderlineStyleapple-s1">
    <w:name w:val="Style Style Bold UnderlineIntense EmphasisUnderlineStyleapple-s...1"/>
    <w:basedOn w:val="DefaultParagraphFont"/>
    <w:rsid w:val="00CC01A5"/>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CC01A5"/>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CC01A5"/>
  </w:style>
  <w:style w:type="character" w:customStyle="1" w:styleId="dropcap">
    <w:name w:val="dropcap"/>
    <w:basedOn w:val="DefaultParagraphFont"/>
    <w:rsid w:val="00CC01A5"/>
  </w:style>
  <w:style w:type="character" w:customStyle="1" w:styleId="articleauthor">
    <w:name w:val="articleauthor"/>
    <w:basedOn w:val="DefaultParagraphFont"/>
    <w:rsid w:val="00CC01A5"/>
  </w:style>
  <w:style w:type="character" w:customStyle="1" w:styleId="article-date">
    <w:name w:val="article-date"/>
    <w:basedOn w:val="DefaultParagraphFont"/>
    <w:rsid w:val="00CC01A5"/>
  </w:style>
  <w:style w:type="character" w:customStyle="1" w:styleId="highlightedsearchterm">
    <w:name w:val="highlightedsearchterm"/>
    <w:basedOn w:val="DefaultParagraphFont"/>
    <w:rsid w:val="00CC01A5"/>
  </w:style>
  <w:style w:type="character" w:customStyle="1" w:styleId="bodysubtoc">
    <w:name w:val="bodysubtoc"/>
    <w:basedOn w:val="DefaultParagraphFont"/>
    <w:rsid w:val="00CC01A5"/>
  </w:style>
  <w:style w:type="character" w:customStyle="1" w:styleId="lefttitlesmaller">
    <w:name w:val="lefttitlesmaller"/>
    <w:basedOn w:val="DefaultParagraphFont"/>
    <w:rsid w:val="00CC01A5"/>
  </w:style>
  <w:style w:type="character" w:customStyle="1" w:styleId="mb">
    <w:name w:val="mb"/>
    <w:basedOn w:val="DefaultParagraphFont"/>
    <w:rsid w:val="00CC01A5"/>
  </w:style>
  <w:style w:type="character" w:customStyle="1" w:styleId="fn">
    <w:name w:val="fn"/>
    <w:basedOn w:val="DefaultParagraphFont"/>
    <w:rsid w:val="00CC01A5"/>
  </w:style>
  <w:style w:type="character" w:customStyle="1" w:styleId="smallcaps">
    <w:name w:val="smallcaps"/>
    <w:basedOn w:val="DefaultParagraphFont"/>
    <w:rsid w:val="00CC01A5"/>
  </w:style>
  <w:style w:type="character" w:customStyle="1" w:styleId="field-content">
    <w:name w:val="field-content"/>
    <w:basedOn w:val="DefaultParagraphFont"/>
    <w:rsid w:val="00CC01A5"/>
  </w:style>
  <w:style w:type="character" w:customStyle="1" w:styleId="submitted">
    <w:name w:val="submitted"/>
    <w:basedOn w:val="DefaultParagraphFont"/>
    <w:rsid w:val="00CC01A5"/>
  </w:style>
  <w:style w:type="character" w:customStyle="1" w:styleId="submitted-date">
    <w:name w:val="submitted-date"/>
    <w:basedOn w:val="DefaultParagraphFont"/>
    <w:rsid w:val="00CC01A5"/>
  </w:style>
  <w:style w:type="character" w:customStyle="1" w:styleId="submitted-time">
    <w:name w:val="submitted-time"/>
    <w:basedOn w:val="DefaultParagraphFont"/>
    <w:rsid w:val="00CC01A5"/>
  </w:style>
  <w:style w:type="character" w:customStyle="1" w:styleId="A2">
    <w:name w:val="A2"/>
    <w:uiPriority w:val="99"/>
    <w:rsid w:val="00CC01A5"/>
    <w:rPr>
      <w:rFonts w:ascii="Sabon LT Std" w:hAnsi="Sabon LT Std" w:cs="Sabon LT Std" w:hint="default"/>
      <w:color w:val="000000"/>
      <w:sz w:val="15"/>
      <w:szCs w:val="15"/>
    </w:rPr>
  </w:style>
  <w:style w:type="character" w:customStyle="1" w:styleId="searchword">
    <w:name w:val="searchword"/>
    <w:basedOn w:val="DefaultParagraphFont"/>
    <w:rsid w:val="00CC01A5"/>
  </w:style>
  <w:style w:type="character" w:customStyle="1" w:styleId="meta-prep">
    <w:name w:val="meta-prep"/>
    <w:basedOn w:val="DefaultParagraphFont"/>
    <w:rsid w:val="00CC01A5"/>
  </w:style>
  <w:style w:type="character" w:customStyle="1" w:styleId="entry-date">
    <w:name w:val="entry-date"/>
    <w:basedOn w:val="DefaultParagraphFont"/>
    <w:rsid w:val="00CC01A5"/>
  </w:style>
  <w:style w:type="character" w:customStyle="1" w:styleId="Date1">
    <w:name w:val="Date1"/>
    <w:basedOn w:val="DefaultParagraphFont"/>
    <w:rsid w:val="00CC01A5"/>
  </w:style>
  <w:style w:type="character" w:customStyle="1" w:styleId="CiteReal0">
    <w:name w:val="CiteReal"/>
    <w:uiPriority w:val="1"/>
    <w:qFormat/>
    <w:rsid w:val="00CC01A5"/>
    <w:rPr>
      <w:rFonts w:ascii="Arial" w:hAnsi="Arial" w:cs="Arial" w:hint="default"/>
      <w:b/>
      <w:bCs w:val="0"/>
      <w:sz w:val="24"/>
      <w:u w:val="single"/>
    </w:rPr>
  </w:style>
  <w:style w:type="character" w:customStyle="1" w:styleId="articletitle0">
    <w:name w:val="articletitle"/>
    <w:rsid w:val="00CC01A5"/>
    <w:rPr>
      <w:rFonts w:ascii="Times New Roman" w:hAnsi="Times New Roman" w:cs="Times New Roman" w:hint="default"/>
    </w:rPr>
  </w:style>
  <w:style w:type="character" w:customStyle="1" w:styleId="6pointChar">
    <w:name w:val="6 point Char"/>
    <w:rsid w:val="00CC01A5"/>
    <w:rPr>
      <w:rFonts w:ascii="Times New Roman" w:hAnsi="Times New Roman" w:cs="Times New Roman" w:hint="default"/>
      <w:sz w:val="12"/>
      <w:lang w:val="en-US" w:eastAsia="en-US"/>
    </w:rPr>
  </w:style>
  <w:style w:type="character" w:customStyle="1" w:styleId="StyleThickunderline">
    <w:name w:val="Style Thick underline"/>
    <w:qFormat/>
    <w:rsid w:val="00CC01A5"/>
    <w:rPr>
      <w:u w:val="thick"/>
    </w:rPr>
  </w:style>
  <w:style w:type="character" w:customStyle="1" w:styleId="SmallText2">
    <w:name w:val="SmallText"/>
    <w:rsid w:val="00CC01A5"/>
    <w:rPr>
      <w:color w:val="000000"/>
    </w:rPr>
  </w:style>
  <w:style w:type="character" w:customStyle="1" w:styleId="underline3">
    <w:name w:val="underline3"/>
    <w:basedOn w:val="underline20"/>
    <w:rsid w:val="00CC01A5"/>
    <w:rPr>
      <w:u w:val="single"/>
      <w:bdr w:val="none" w:sz="0" w:space="0" w:color="auto" w:frame="1"/>
      <w:shd w:val="clear" w:color="auto" w:fill="FFFF00"/>
    </w:rPr>
  </w:style>
  <w:style w:type="character" w:customStyle="1" w:styleId="menu">
    <w:name w:val="menu"/>
    <w:basedOn w:val="DefaultParagraphFont"/>
    <w:rsid w:val="00CC01A5"/>
  </w:style>
  <w:style w:type="character" w:customStyle="1" w:styleId="itxtrst">
    <w:name w:val="itxtrst"/>
    <w:rsid w:val="00CC01A5"/>
  </w:style>
  <w:style w:type="character" w:customStyle="1" w:styleId="A-Underlining">
    <w:name w:val="A-Underlining"/>
    <w:basedOn w:val="DefaultParagraphFont"/>
    <w:rsid w:val="00CC01A5"/>
    <w:rPr>
      <w:rFonts w:ascii="Garamond" w:hAnsi="Garamond" w:hint="default"/>
      <w:color w:val="auto"/>
      <w:sz w:val="24"/>
      <w:u w:val="single"/>
    </w:rPr>
  </w:style>
  <w:style w:type="character" w:customStyle="1" w:styleId="AuthorChar">
    <w:name w:val="Author Char"/>
    <w:basedOn w:val="DefaultParagraphFont"/>
    <w:rsid w:val="00CC01A5"/>
    <w:rPr>
      <w:rFonts w:ascii="Times New Roman" w:eastAsia="Times New Roman" w:hAnsi="Times New Roman" w:cs="Times New Roman" w:hint="default"/>
      <w:b/>
      <w:bCs w:val="0"/>
      <w:szCs w:val="20"/>
    </w:rPr>
  </w:style>
  <w:style w:type="character" w:customStyle="1" w:styleId="StyleUnderlineBold">
    <w:name w:val="Style Underline + Bold"/>
    <w:rsid w:val="00CC01A5"/>
    <w:rPr>
      <w:b/>
      <w:bCs/>
      <w:u w:val="single"/>
    </w:rPr>
  </w:style>
  <w:style w:type="character" w:customStyle="1" w:styleId="smallChar0">
    <w:name w:val="small Char"/>
    <w:rsid w:val="00CC01A5"/>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CC01A5"/>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CC01A5"/>
  </w:style>
  <w:style w:type="character" w:customStyle="1" w:styleId="UnderlinedTextCharChar">
    <w:name w:val="Underlined Text Char Char"/>
    <w:basedOn w:val="DefaultParagraphFont"/>
    <w:rsid w:val="00CC01A5"/>
    <w:rPr>
      <w:rFonts w:ascii="Arial" w:hAnsi="Arial" w:cs="Arial" w:hint="default"/>
      <w:bCs/>
      <w:noProof w:val="0"/>
      <w:szCs w:val="26"/>
      <w:u w:val="single"/>
      <w:lang w:val="en-US" w:eastAsia="en-US" w:bidi="ar-SA"/>
    </w:rPr>
  </w:style>
  <w:style w:type="character" w:customStyle="1" w:styleId="il">
    <w:name w:val="il"/>
    <w:rsid w:val="00CC01A5"/>
  </w:style>
  <w:style w:type="character" w:customStyle="1" w:styleId="BodyText12">
    <w:name w:val="Body Text1"/>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CC01A5"/>
  </w:style>
  <w:style w:type="character" w:customStyle="1" w:styleId="HIGHLIGHT0">
    <w:name w:val="HIGHLIGHT"/>
    <w:uiPriority w:val="1"/>
    <w:rsid w:val="00CC01A5"/>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CC01A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CC01A5"/>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CC01A5"/>
    <w:rPr>
      <w:rFonts w:ascii="Garamond" w:hAnsi="Garamond" w:hint="default"/>
      <w:bCs/>
      <w:color w:val="auto"/>
      <w:spacing w:val="5"/>
      <w:sz w:val="20"/>
      <w:u w:val="single"/>
    </w:rPr>
  </w:style>
  <w:style w:type="character" w:customStyle="1" w:styleId="StyleIntenseReferenceGaramondBold">
    <w:name w:val="Style Intense Reference + Garamond Bold"/>
    <w:rsid w:val="00CC01A5"/>
    <w:rPr>
      <w:rFonts w:ascii="Garamond" w:hAnsi="Garamond" w:hint="default"/>
      <w:b/>
      <w:bCs/>
      <w:color w:val="auto"/>
      <w:spacing w:val="5"/>
      <w:sz w:val="20"/>
      <w:u w:val="single"/>
    </w:rPr>
  </w:style>
  <w:style w:type="character" w:customStyle="1" w:styleId="detailtitle">
    <w:name w:val="detailtitle"/>
    <w:basedOn w:val="DefaultParagraphFont"/>
    <w:rsid w:val="00CC01A5"/>
  </w:style>
  <w:style w:type="character" w:customStyle="1" w:styleId="a0">
    <w:name w:val="a"/>
    <w:basedOn w:val="DefaultParagraphFont"/>
    <w:rsid w:val="00CC01A5"/>
  </w:style>
  <w:style w:type="character" w:customStyle="1" w:styleId="newstime">
    <w:name w:val="newstime"/>
    <w:basedOn w:val="DefaultParagraphFont"/>
    <w:rsid w:val="00CC01A5"/>
  </w:style>
  <w:style w:type="character" w:customStyle="1" w:styleId="IntenseReference1">
    <w:name w:val="Intense Reference1"/>
    <w:qFormat/>
    <w:rsid w:val="00CC01A5"/>
    <w:rPr>
      <w:rFonts w:ascii="Arial" w:hAnsi="Arial" w:cs="Arial" w:hint="default"/>
      <w:bCs/>
      <w:color w:val="auto"/>
      <w:spacing w:val="5"/>
      <w:sz w:val="20"/>
      <w:u w:val="thick"/>
    </w:rPr>
  </w:style>
  <w:style w:type="character" w:customStyle="1" w:styleId="TagChar3">
    <w:name w:val="Tag Char3"/>
    <w:rsid w:val="00CC01A5"/>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CC01A5"/>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CC01A5"/>
  </w:style>
  <w:style w:type="character" w:customStyle="1" w:styleId="ilad1">
    <w:name w:val="il_ad1"/>
    <w:rsid w:val="00CC01A5"/>
    <w:rPr>
      <w:vanish/>
      <w:webHidden w:val="0"/>
      <w:color w:val="000000"/>
      <w:u w:val="single"/>
      <w:specVanish/>
    </w:rPr>
  </w:style>
  <w:style w:type="character" w:customStyle="1" w:styleId="ThickUnderlineCharChar">
    <w:name w:val="Thick Underline Char Char"/>
    <w:rsid w:val="00CC01A5"/>
    <w:rPr>
      <w:sz w:val="24"/>
      <w:szCs w:val="24"/>
      <w:u w:val="thick"/>
      <w:lang w:val="en-US" w:eastAsia="en-US" w:bidi="ar-SA"/>
    </w:rPr>
  </w:style>
  <w:style w:type="character" w:customStyle="1" w:styleId="Underline21">
    <w:name w:val="Underline 2"/>
    <w:basedOn w:val="DefaultParagraphFont"/>
    <w:uiPriority w:val="1"/>
    <w:qFormat/>
    <w:rsid w:val="00CC01A5"/>
    <w:rPr>
      <w:b/>
      <w:bCs w:val="0"/>
      <w:u w:val="single"/>
    </w:rPr>
  </w:style>
  <w:style w:type="character" w:customStyle="1" w:styleId="tx">
    <w:name w:val="tx"/>
    <w:basedOn w:val="DefaultParagraphFont"/>
    <w:rsid w:val="00CC01A5"/>
  </w:style>
  <w:style w:type="character" w:customStyle="1" w:styleId="oneclick-link">
    <w:name w:val="oneclick-link"/>
    <w:basedOn w:val="DefaultParagraphFont"/>
    <w:rsid w:val="00CC01A5"/>
  </w:style>
  <w:style w:type="character" w:customStyle="1" w:styleId="EndnoteTextChar">
    <w:name w:val="Endnote Text Char"/>
    <w:basedOn w:val="DefaultParagraphFont"/>
    <w:locked/>
    <w:rsid w:val="00CC01A5"/>
  </w:style>
  <w:style w:type="character" w:customStyle="1" w:styleId="BodyTextFirstIndentChar">
    <w:name w:val="Body Text First Indent Char"/>
    <w:basedOn w:val="Heading8Char"/>
    <w:locked/>
    <w:rsid w:val="00CC01A5"/>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CC01A5"/>
  </w:style>
  <w:style w:type="character" w:customStyle="1" w:styleId="CitesCharCharCharChar">
    <w:name w:val="Cites Char Char Char Char"/>
    <w:locked/>
    <w:rsid w:val="00CC01A5"/>
  </w:style>
  <w:style w:type="character" w:customStyle="1" w:styleId="TagsChar1CharChar">
    <w:name w:val="Tags Char1 Char Char"/>
    <w:locked/>
    <w:rsid w:val="00CC01A5"/>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CC01A5"/>
  </w:style>
  <w:style w:type="character" w:customStyle="1" w:styleId="CardsFont6ptCharCharChar">
    <w:name w:val="Cards + Font: 6 pt Char Char Char"/>
    <w:locked/>
    <w:rsid w:val="00CC01A5"/>
  </w:style>
  <w:style w:type="character" w:customStyle="1" w:styleId="blocktitleChar">
    <w:name w:val="block title Char"/>
    <w:locked/>
    <w:rsid w:val="00CC01A5"/>
  </w:style>
  <w:style w:type="character" w:customStyle="1" w:styleId="Cards1Char">
    <w:name w:val="Cards1 Char"/>
    <w:locked/>
    <w:rsid w:val="00CC01A5"/>
  </w:style>
  <w:style w:type="character" w:customStyle="1" w:styleId="CardsUnderlineChar">
    <w:name w:val="Cards + Underline Char"/>
    <w:locked/>
    <w:rsid w:val="00CC01A5"/>
  </w:style>
  <w:style w:type="character" w:customStyle="1" w:styleId="Debate-CardSmalltextF2Char">
    <w:name w:val="Debate- Card Small text F2 Char"/>
    <w:locked/>
    <w:rsid w:val="00CC01A5"/>
  </w:style>
  <w:style w:type="character" w:customStyle="1" w:styleId="CardTagChar">
    <w:name w:val="Card Tag Char"/>
    <w:locked/>
    <w:rsid w:val="00CC01A5"/>
  </w:style>
  <w:style w:type="character" w:customStyle="1" w:styleId="LanguageStrikeChar">
    <w:name w:val="Language Strike Char"/>
    <w:locked/>
    <w:rsid w:val="00CC01A5"/>
  </w:style>
  <w:style w:type="character" w:customStyle="1" w:styleId="8pointChar">
    <w:name w:val="8 point Char"/>
    <w:locked/>
    <w:rsid w:val="00CC01A5"/>
  </w:style>
  <w:style w:type="character" w:customStyle="1" w:styleId="citationunderlineChar">
    <w:name w:val="citation/underline Char"/>
    <w:locked/>
    <w:rsid w:val="00CC01A5"/>
  </w:style>
  <w:style w:type="character" w:customStyle="1" w:styleId="DateCitesAuthorCharChar">
    <w:name w:val="DateCitesAuthor Char Char"/>
    <w:locked/>
    <w:rsid w:val="00CC01A5"/>
  </w:style>
  <w:style w:type="character" w:customStyle="1" w:styleId="StyleStyle411pt1Char">
    <w:name w:val="Style Style4 + 11 pt1 Char"/>
    <w:locked/>
    <w:rsid w:val="00CC01A5"/>
  </w:style>
  <w:style w:type="character" w:customStyle="1" w:styleId="UnderlineCardChar0">
    <w:name w:val="UnderlineCard Char"/>
    <w:locked/>
    <w:rsid w:val="00CC01A5"/>
  </w:style>
  <w:style w:type="character" w:customStyle="1" w:styleId="CardUpSize-LightChar">
    <w:name w:val="CardUpSize - Light Char"/>
    <w:basedOn w:val="DefaultParagraphFont"/>
    <w:locked/>
    <w:rsid w:val="00CC01A5"/>
  </w:style>
  <w:style w:type="character" w:customStyle="1" w:styleId="CiteCardUpSize-HeavyChar">
    <w:name w:val="Cite // CardUpSize - Heavy Char"/>
    <w:basedOn w:val="DefaultParagraphFont"/>
    <w:locked/>
    <w:rsid w:val="00CC01A5"/>
  </w:style>
  <w:style w:type="character" w:customStyle="1" w:styleId="HotRouteCharCharCharCharCharChar">
    <w:name w:val="Hot Route! Char Char Char Char Char Char"/>
    <w:locked/>
    <w:rsid w:val="00CC01A5"/>
  </w:style>
  <w:style w:type="character" w:customStyle="1" w:styleId="SmallTextCharCharCharChar">
    <w:name w:val="Small Text Char Char Char Char"/>
    <w:locked/>
    <w:rsid w:val="00CC01A5"/>
  </w:style>
  <w:style w:type="character" w:customStyle="1" w:styleId="UnderlineCharCharCharCharCharCharCharChar">
    <w:name w:val="Underline Char Char Char Char Char Char Char Char"/>
    <w:basedOn w:val="DefaultParagraphFont"/>
    <w:locked/>
    <w:rsid w:val="00CC01A5"/>
  </w:style>
  <w:style w:type="character" w:customStyle="1" w:styleId="SmalltextCharCharCharChar0">
    <w:name w:val="Small text Char Char Char Char"/>
    <w:basedOn w:val="DefaultParagraphFont"/>
    <w:locked/>
    <w:rsid w:val="00CC01A5"/>
  </w:style>
  <w:style w:type="character" w:customStyle="1" w:styleId="UnderlinedCardTextChar">
    <w:name w:val="Underlined Card Text Char"/>
    <w:locked/>
    <w:rsid w:val="00CC01A5"/>
  </w:style>
  <w:style w:type="character" w:customStyle="1" w:styleId="cardtextemphasisChar">
    <w:name w:val="card text emphasis Char"/>
    <w:locked/>
    <w:rsid w:val="00CC01A5"/>
  </w:style>
  <w:style w:type="character" w:customStyle="1" w:styleId="CiteCharCharChar">
    <w:name w:val="Cite Char Char Char"/>
    <w:locked/>
    <w:rsid w:val="00CC01A5"/>
  </w:style>
  <w:style w:type="character" w:customStyle="1" w:styleId="CiteCardChar">
    <w:name w:val="Cite_Card Char"/>
    <w:locked/>
    <w:rsid w:val="00CC01A5"/>
  </w:style>
  <w:style w:type="character" w:customStyle="1" w:styleId="BoldandUnderlineCharChar2">
    <w:name w:val="Bold and Underline Char Char2"/>
    <w:locked/>
    <w:rsid w:val="00CC01A5"/>
  </w:style>
  <w:style w:type="character" w:customStyle="1" w:styleId="CiteCardCharCharCharChar">
    <w:name w:val="Cite_Card Char Char Char Char"/>
    <w:locked/>
    <w:rsid w:val="00CC01A5"/>
  </w:style>
  <w:style w:type="character" w:customStyle="1" w:styleId="LittleChar">
    <w:name w:val="Little Char"/>
    <w:locked/>
    <w:rsid w:val="00CC01A5"/>
  </w:style>
  <w:style w:type="character" w:customStyle="1" w:styleId="DebateHeaderChar">
    <w:name w:val="Debate Header Char"/>
    <w:locked/>
    <w:rsid w:val="00CC01A5"/>
  </w:style>
  <w:style w:type="character" w:customStyle="1" w:styleId="UnhighlightedChar">
    <w:name w:val="Unhighlighted Char"/>
    <w:locked/>
    <w:rsid w:val="00CC01A5"/>
  </w:style>
  <w:style w:type="character" w:customStyle="1" w:styleId="StylecardUnderlineChar">
    <w:name w:val="Style card + Underline Char"/>
    <w:locked/>
    <w:rsid w:val="00CC01A5"/>
  </w:style>
  <w:style w:type="character" w:customStyle="1" w:styleId="CiteCardCharCharCharCharCharCharCharChar">
    <w:name w:val="Cite_Card Char Char Char Char Char Char Char Char"/>
    <w:locked/>
    <w:rsid w:val="00CC01A5"/>
  </w:style>
  <w:style w:type="character" w:customStyle="1" w:styleId="CiteNormalChar">
    <w:name w:val="Cite Normal Char"/>
    <w:locked/>
    <w:rsid w:val="00CC01A5"/>
  </w:style>
  <w:style w:type="character" w:customStyle="1" w:styleId="NormaltextCharChar">
    <w:name w:val="Normal text Char Char"/>
    <w:locked/>
    <w:rsid w:val="00CC01A5"/>
  </w:style>
  <w:style w:type="character" w:customStyle="1" w:styleId="underlinedcardChar1">
    <w:name w:val="underlined card Char"/>
    <w:locked/>
    <w:rsid w:val="00CC01A5"/>
  </w:style>
  <w:style w:type="character" w:customStyle="1" w:styleId="Debate-CardTagandCite-F6Char">
    <w:name w:val="Debate- Card Tag and Cite- F6 Char"/>
    <w:locked/>
    <w:rsid w:val="00CC01A5"/>
  </w:style>
  <w:style w:type="character" w:customStyle="1" w:styleId="cardChar2">
    <w:name w:val="%card Char"/>
    <w:locked/>
    <w:rsid w:val="00CC01A5"/>
  </w:style>
  <w:style w:type="character" w:customStyle="1" w:styleId="UnunderlinedTextChar">
    <w:name w:val="Ununderlined Text Char"/>
    <w:locked/>
    <w:rsid w:val="00CC01A5"/>
  </w:style>
  <w:style w:type="character" w:customStyle="1" w:styleId="ReallyfuckingsmallCharCharCharChar">
    <w:name w:val="Really fucking small Char Char Char Char"/>
    <w:locked/>
    <w:rsid w:val="00CC01A5"/>
  </w:style>
  <w:style w:type="character" w:customStyle="1" w:styleId="CardDownx1Char">
    <w:name w:val="CardDown x1 Char"/>
    <w:locked/>
    <w:rsid w:val="00CC01A5"/>
  </w:style>
  <w:style w:type="character" w:customStyle="1" w:styleId="FullCiteChar">
    <w:name w:val="Full Cite Char"/>
    <w:locked/>
    <w:rsid w:val="00CC01A5"/>
  </w:style>
  <w:style w:type="character" w:customStyle="1" w:styleId="evidencetextChar">
    <w:name w:val="evidence text Char"/>
    <w:locked/>
    <w:rsid w:val="00CC01A5"/>
  </w:style>
  <w:style w:type="character" w:customStyle="1" w:styleId="StyleStyleArialNarrow9ptLeft-075ArialNarrowChar">
    <w:name w:val="Style Style Arial Narrow 9 pt Left:  -0.75&quot; + Arial Narrow Char"/>
    <w:locked/>
    <w:rsid w:val="00CC01A5"/>
  </w:style>
  <w:style w:type="character" w:customStyle="1" w:styleId="StyleStyleCardTextLeft-075Right0Char">
    <w:name w:val="Style Style Card Text + Left:  -0.75&quot; + Right:  0&quot; Char"/>
    <w:locked/>
    <w:rsid w:val="00CC01A5"/>
  </w:style>
  <w:style w:type="character" w:customStyle="1" w:styleId="DebateUnderlineBoldChar">
    <w:name w:val="Debate Underline Bold Char"/>
    <w:locked/>
    <w:rsid w:val="00CC01A5"/>
  </w:style>
  <w:style w:type="character" w:customStyle="1" w:styleId="StyleArialNarrow12ptBoldLeft-075Char">
    <w:name w:val="Style Arial Narrow 12 pt Bold Left:  -0.75&quot; Char"/>
    <w:locked/>
    <w:rsid w:val="00CC01A5"/>
  </w:style>
  <w:style w:type="character" w:customStyle="1" w:styleId="StyleStyleevidencetextBorderSinglesolidlineAuto05Char">
    <w:name w:val="Style Style evidence text + Border: : (Single solid line Auto  0.5 ... Char"/>
    <w:locked/>
    <w:rsid w:val="00CC01A5"/>
  </w:style>
  <w:style w:type="character" w:customStyle="1" w:styleId="StyleevidencetextBorderSinglesolidlineAuto05ptLChar">
    <w:name w:val="Style evidence text + Border: : (Single solid line Auto  0.5 pt L... Char"/>
    <w:locked/>
    <w:rsid w:val="00CC01A5"/>
  </w:style>
  <w:style w:type="character" w:customStyle="1" w:styleId="HighlightingChar">
    <w:name w:val="Highlighting Char"/>
    <w:locked/>
    <w:rsid w:val="00CC01A5"/>
  </w:style>
  <w:style w:type="character" w:customStyle="1" w:styleId="UnderliningCharChar1CharCharChar">
    <w:name w:val="Underlining Char Char1 Char Char Char"/>
    <w:locked/>
    <w:rsid w:val="00CC01A5"/>
  </w:style>
  <w:style w:type="character" w:customStyle="1" w:styleId="CiteCharCharCharCharCharChar">
    <w:name w:val="Cite Char Char Char Char Char Char"/>
    <w:locked/>
    <w:rsid w:val="00CC01A5"/>
  </w:style>
  <w:style w:type="character" w:customStyle="1" w:styleId="UnderliningCharCharChar">
    <w:name w:val="Underlining Char Char Char"/>
    <w:locked/>
    <w:rsid w:val="00CC01A5"/>
  </w:style>
  <w:style w:type="character" w:customStyle="1" w:styleId="sup1">
    <w:name w:val="sup1"/>
    <w:rsid w:val="00CC01A5"/>
  </w:style>
  <w:style w:type="character" w:customStyle="1" w:styleId="pgnum1">
    <w:name w:val="pgnum1"/>
    <w:rsid w:val="00CC01A5"/>
  </w:style>
  <w:style w:type="character" w:customStyle="1" w:styleId="nw">
    <w:name w:val="nw"/>
    <w:rsid w:val="00CC01A5"/>
  </w:style>
  <w:style w:type="character" w:customStyle="1" w:styleId="CardsHighlight">
    <w:name w:val="Cards Highlight"/>
    <w:uiPriority w:val="1"/>
    <w:rsid w:val="00CC01A5"/>
  </w:style>
  <w:style w:type="character" w:customStyle="1" w:styleId="apple">
    <w:name w:val="apple"/>
    <w:rsid w:val="00CC01A5"/>
  </w:style>
  <w:style w:type="character" w:customStyle="1" w:styleId="inhoud">
    <w:name w:val="inhoud"/>
    <w:rsid w:val="00CC01A5"/>
  </w:style>
  <w:style w:type="character" w:customStyle="1" w:styleId="CardsUnderlined">
    <w:name w:val="Cards Underlined"/>
    <w:qFormat/>
    <w:rsid w:val="00CC01A5"/>
  </w:style>
  <w:style w:type="character" w:customStyle="1" w:styleId="Cites-AuthorDate">
    <w:name w:val="Cites-Author/Date"/>
    <w:qFormat/>
    <w:rsid w:val="00CC01A5"/>
  </w:style>
  <w:style w:type="character" w:customStyle="1" w:styleId="StyleCardtextChar10pt">
    <w:name w:val="Style Card text Char + 10 pt"/>
    <w:rsid w:val="00CC01A5"/>
  </w:style>
  <w:style w:type="character" w:customStyle="1" w:styleId="UnderliningChar2">
    <w:name w:val="Underlining Char2"/>
    <w:rsid w:val="00CC01A5"/>
  </w:style>
  <w:style w:type="character" w:customStyle="1" w:styleId="UnderliningChar1">
    <w:name w:val="Underlining Char1"/>
    <w:rsid w:val="00CC01A5"/>
  </w:style>
  <w:style w:type="character" w:customStyle="1" w:styleId="smcaps">
    <w:name w:val="smcaps"/>
    <w:rsid w:val="00CC01A5"/>
  </w:style>
  <w:style w:type="character" w:customStyle="1" w:styleId="Style1Char2">
    <w:name w:val="Style1 Char2"/>
    <w:rsid w:val="00CC01A5"/>
  </w:style>
  <w:style w:type="character" w:customStyle="1" w:styleId="inside-head1">
    <w:name w:val="inside-head1"/>
    <w:rsid w:val="00CC01A5"/>
  </w:style>
  <w:style w:type="character" w:customStyle="1" w:styleId="datestamp1">
    <w:name w:val="datestamp1"/>
    <w:rsid w:val="00CC01A5"/>
  </w:style>
  <w:style w:type="character" w:customStyle="1" w:styleId="pagetools1">
    <w:name w:val="pagetools1"/>
    <w:rsid w:val="00CC01A5"/>
  </w:style>
  <w:style w:type="character" w:customStyle="1" w:styleId="smallredtext">
    <w:name w:val="smallredtext"/>
    <w:rsid w:val="00CC01A5"/>
  </w:style>
  <w:style w:type="character" w:customStyle="1" w:styleId="storyheading31">
    <w:name w:val="storyheading31"/>
    <w:rsid w:val="00CC01A5"/>
  </w:style>
  <w:style w:type="character" w:customStyle="1" w:styleId="storydeck31">
    <w:name w:val="storydeck31"/>
    <w:rsid w:val="00CC01A5"/>
  </w:style>
  <w:style w:type="character" w:customStyle="1" w:styleId="subtitle10">
    <w:name w:val="subtitle1"/>
    <w:rsid w:val="00CC01A5"/>
  </w:style>
  <w:style w:type="character" w:customStyle="1" w:styleId="Title10">
    <w:name w:val="Title1"/>
    <w:rsid w:val="00CC01A5"/>
  </w:style>
  <w:style w:type="character" w:customStyle="1" w:styleId="clsbiolink">
    <w:name w:val="clsbiolink"/>
    <w:rsid w:val="00CC01A5"/>
  </w:style>
  <w:style w:type="character" w:customStyle="1" w:styleId="clssmaller">
    <w:name w:val="clssmaller"/>
    <w:rsid w:val="00CC01A5"/>
  </w:style>
  <w:style w:type="character" w:customStyle="1" w:styleId="sm1">
    <w:name w:val="sm1"/>
    <w:rsid w:val="00CC01A5"/>
  </w:style>
  <w:style w:type="character" w:customStyle="1" w:styleId="noindentChar">
    <w:name w:val="noindent Char"/>
    <w:rsid w:val="00CC01A5"/>
  </w:style>
  <w:style w:type="character" w:customStyle="1" w:styleId="SmallChar1">
    <w:name w:val="Small Char1"/>
    <w:rsid w:val="00CC01A5"/>
  </w:style>
  <w:style w:type="character" w:customStyle="1" w:styleId="fullcite0">
    <w:name w:val="fullcite"/>
    <w:rsid w:val="00CC01A5"/>
  </w:style>
  <w:style w:type="character" w:customStyle="1" w:styleId="Style9ptThickunderline">
    <w:name w:val="Style 9 pt Thick underline"/>
    <w:rsid w:val="00CC01A5"/>
  </w:style>
  <w:style w:type="character" w:customStyle="1" w:styleId="CardNotUnderlinedChar">
    <w:name w:val="Card Not Underlined Char"/>
    <w:rsid w:val="00CC01A5"/>
  </w:style>
  <w:style w:type="character" w:customStyle="1" w:styleId="IndexHeadersCharChar">
    <w:name w:val="Index Headers Char Char"/>
    <w:rsid w:val="00CC01A5"/>
  </w:style>
  <w:style w:type="character" w:customStyle="1" w:styleId="CircleChar1">
    <w:name w:val="Circle Char1"/>
    <w:rsid w:val="00CC01A5"/>
  </w:style>
  <w:style w:type="character" w:customStyle="1" w:styleId="textmedium">
    <w:name w:val="textmedium"/>
    <w:rsid w:val="00CC01A5"/>
  </w:style>
  <w:style w:type="character" w:customStyle="1" w:styleId="justify">
    <w:name w:val="justify"/>
    <w:rsid w:val="00CC01A5"/>
  </w:style>
  <w:style w:type="character" w:customStyle="1" w:styleId="SmallCardTextChar">
    <w:name w:val="Small Card Text Char"/>
    <w:rsid w:val="00CC01A5"/>
  </w:style>
  <w:style w:type="character" w:customStyle="1" w:styleId="tagChar30">
    <w:name w:val="tag Char3"/>
    <w:rsid w:val="00CC01A5"/>
  </w:style>
  <w:style w:type="character" w:customStyle="1" w:styleId="medium-normal1">
    <w:name w:val="medium-normal1"/>
    <w:rsid w:val="00CC01A5"/>
  </w:style>
  <w:style w:type="character" w:customStyle="1" w:styleId="inside-head">
    <w:name w:val="inside-head"/>
    <w:rsid w:val="00CC01A5"/>
  </w:style>
  <w:style w:type="character" w:customStyle="1" w:styleId="awtw">
    <w:name w:val="awtw"/>
    <w:rsid w:val="00CC01A5"/>
  </w:style>
  <w:style w:type="character" w:customStyle="1" w:styleId="CardText-Underlined">
    <w:name w:val="Card Text - Underlined"/>
    <w:rsid w:val="00CC01A5"/>
  </w:style>
  <w:style w:type="character" w:customStyle="1" w:styleId="Citation-AuthorDate">
    <w:name w:val="Citation - Author/Date"/>
    <w:rsid w:val="00CC01A5"/>
  </w:style>
  <w:style w:type="character" w:customStyle="1" w:styleId="ld3">
    <w:name w:val="ld3"/>
    <w:rsid w:val="00CC01A5"/>
  </w:style>
  <w:style w:type="character" w:customStyle="1" w:styleId="5Notunderlined">
    <w:name w:val="5 Not underlined"/>
    <w:rsid w:val="00CC01A5"/>
  </w:style>
  <w:style w:type="character" w:customStyle="1" w:styleId="postbody">
    <w:name w:val="postbody"/>
    <w:rsid w:val="00CC01A5"/>
  </w:style>
  <w:style w:type="paragraph" w:styleId="EndnoteText">
    <w:name w:val="endnote text"/>
    <w:basedOn w:val="Normal"/>
    <w:link w:val="EndnoteTextChar1"/>
    <w:unhideWhenUsed/>
    <w:rsid w:val="00CC01A5"/>
    <w:pPr>
      <w:spacing w:after="0" w:line="240" w:lineRule="auto"/>
    </w:pPr>
    <w:rPr>
      <w:rFonts w:eastAsiaTheme="minorHAnsi"/>
      <w:sz w:val="16"/>
      <w:szCs w:val="20"/>
    </w:rPr>
  </w:style>
  <w:style w:type="character" w:customStyle="1" w:styleId="EndnoteTextChar2">
    <w:name w:val="Endnote Text Char2"/>
    <w:basedOn w:val="DefaultParagraphFont"/>
    <w:semiHidden/>
    <w:rsid w:val="00CC01A5"/>
    <w:rPr>
      <w:rFonts w:ascii="Calibri" w:hAnsi="Calibri" w:cs="Calibri"/>
      <w:sz w:val="20"/>
      <w:szCs w:val="20"/>
    </w:rPr>
  </w:style>
  <w:style w:type="character" w:customStyle="1" w:styleId="ssl4">
    <w:name w:val="ss_l4"/>
    <w:rsid w:val="00CC01A5"/>
  </w:style>
  <w:style w:type="character" w:customStyle="1" w:styleId="stylestylebold12pt">
    <w:name w:val="stylestylebold12pt"/>
    <w:rsid w:val="00CC01A5"/>
  </w:style>
  <w:style w:type="character" w:customStyle="1" w:styleId="externaledithide">
    <w:name w:val="external_edit_hide"/>
    <w:rsid w:val="00CC01A5"/>
  </w:style>
  <w:style w:type="character" w:customStyle="1" w:styleId="grey10">
    <w:name w:val="grey10"/>
    <w:rsid w:val="00CC01A5"/>
  </w:style>
  <w:style w:type="character" w:customStyle="1" w:styleId="CharacterStyle20">
    <w:name w:val="Character Style 20"/>
    <w:rsid w:val="00CC01A5"/>
  </w:style>
  <w:style w:type="character" w:customStyle="1" w:styleId="Style11ptUnderlineBorderSinglesolidlineAuto05pt">
    <w:name w:val="Style 11 pt Underline Border: : (Single solid line Auto  0.5 pt..."/>
    <w:rsid w:val="00CC01A5"/>
  </w:style>
  <w:style w:type="character" w:customStyle="1" w:styleId="A9">
    <w:name w:val="A9"/>
    <w:uiPriority w:val="99"/>
    <w:rsid w:val="00CC01A5"/>
  </w:style>
  <w:style w:type="character" w:customStyle="1" w:styleId="A5">
    <w:name w:val="A5"/>
    <w:uiPriority w:val="99"/>
    <w:rsid w:val="00CC01A5"/>
  </w:style>
  <w:style w:type="character" w:customStyle="1" w:styleId="underline1">
    <w:name w:val="underline1"/>
    <w:rsid w:val="00CC01A5"/>
  </w:style>
  <w:style w:type="character" w:customStyle="1" w:styleId="see">
    <w:name w:val="see"/>
    <w:rsid w:val="00CC01A5"/>
  </w:style>
  <w:style w:type="character" w:customStyle="1" w:styleId="CharacterStyle2">
    <w:name w:val="Character Style 2"/>
    <w:rsid w:val="00CC01A5"/>
  </w:style>
  <w:style w:type="character" w:customStyle="1" w:styleId="lightblue">
    <w:name w:val="lightblue"/>
    <w:rsid w:val="00CC01A5"/>
  </w:style>
  <w:style w:type="character" w:customStyle="1" w:styleId="centerheadlines">
    <w:name w:val="centerheadlines"/>
    <w:rsid w:val="00CC01A5"/>
  </w:style>
  <w:style w:type="character" w:customStyle="1" w:styleId="datetime0">
    <w:name w:val="datetime"/>
    <w:rsid w:val="00CC01A5"/>
  </w:style>
  <w:style w:type="character" w:customStyle="1" w:styleId="info">
    <w:name w:val="info"/>
    <w:rsid w:val="00CC01A5"/>
  </w:style>
  <w:style w:type="character" w:customStyle="1" w:styleId="datestory">
    <w:name w:val="datestory"/>
    <w:rsid w:val="00CC01A5"/>
  </w:style>
  <w:style w:type="character" w:customStyle="1" w:styleId="A1">
    <w:name w:val="A1"/>
    <w:uiPriority w:val="99"/>
    <w:rsid w:val="00CC01A5"/>
  </w:style>
  <w:style w:type="character" w:customStyle="1" w:styleId="-SmallText-">
    <w:name w:val="-Small Text-"/>
    <w:rsid w:val="00CC01A5"/>
  </w:style>
  <w:style w:type="character" w:customStyle="1" w:styleId="goohl1">
    <w:name w:val="goohl1"/>
    <w:rsid w:val="00CC01A5"/>
  </w:style>
  <w:style w:type="character" w:customStyle="1" w:styleId="goohl2">
    <w:name w:val="goohl2"/>
    <w:rsid w:val="00CC01A5"/>
  </w:style>
  <w:style w:type="character" w:customStyle="1" w:styleId="goohl0">
    <w:name w:val="goohl0"/>
    <w:rsid w:val="00CC01A5"/>
  </w:style>
  <w:style w:type="character" w:customStyle="1" w:styleId="StyleUnderlineBorderSinglesolidlineAuto05ptLinew">
    <w:name w:val="Style Underline Border: : (Single solid line Auto  0.5 pt Line w..."/>
    <w:basedOn w:val="DefaultParagraphFont"/>
    <w:rsid w:val="00CC01A5"/>
  </w:style>
  <w:style w:type="character" w:customStyle="1" w:styleId="citeschar10">
    <w:name w:val="citeschar1"/>
    <w:basedOn w:val="DefaultParagraphFont"/>
    <w:rsid w:val="00CC01A5"/>
  </w:style>
  <w:style w:type="character" w:customStyle="1" w:styleId="cardunderlinedchar0">
    <w:name w:val="cardunderlinedchar"/>
    <w:basedOn w:val="DefaultParagraphFont"/>
    <w:rsid w:val="00CC01A5"/>
  </w:style>
  <w:style w:type="character" w:customStyle="1" w:styleId="Style1CharCharChar">
    <w:name w:val="Style1 Char Char Char"/>
    <w:locked/>
    <w:rsid w:val="00CC01A5"/>
  </w:style>
  <w:style w:type="character" w:customStyle="1" w:styleId="headline">
    <w:name w:val="headline"/>
    <w:rsid w:val="00CC01A5"/>
  </w:style>
  <w:style w:type="character" w:customStyle="1" w:styleId="provider">
    <w:name w:val="provider"/>
    <w:basedOn w:val="DefaultParagraphFont"/>
    <w:rsid w:val="00CC01A5"/>
  </w:style>
  <w:style w:type="character" w:customStyle="1" w:styleId="ilad">
    <w:name w:val="il_ad"/>
    <w:rsid w:val="00CC01A5"/>
  </w:style>
  <w:style w:type="character" w:customStyle="1" w:styleId="grame">
    <w:name w:val="grame"/>
    <w:rsid w:val="00CC01A5"/>
  </w:style>
  <w:style w:type="character" w:customStyle="1" w:styleId="spelle">
    <w:name w:val="spelle"/>
    <w:rsid w:val="00CC01A5"/>
  </w:style>
  <w:style w:type="character" w:customStyle="1" w:styleId="vitstorybyline">
    <w:name w:val="vitstorybyline"/>
    <w:rsid w:val="00CC01A5"/>
  </w:style>
  <w:style w:type="character" w:customStyle="1" w:styleId="yahoobuzzbadge-form">
    <w:name w:val="yahoobuzzbadge-form"/>
    <w:rsid w:val="00CC01A5"/>
  </w:style>
  <w:style w:type="character" w:customStyle="1" w:styleId="tickerlinx">
    <w:name w:val="tickerlinx"/>
    <w:rsid w:val="00CC01A5"/>
  </w:style>
  <w:style w:type="character" w:customStyle="1" w:styleId="post-author">
    <w:name w:val="post-author"/>
    <w:rsid w:val="00CC01A5"/>
  </w:style>
  <w:style w:type="character" w:customStyle="1" w:styleId="post-timestamp">
    <w:name w:val="post-timestamp"/>
    <w:rsid w:val="00CC01A5"/>
  </w:style>
  <w:style w:type="character" w:customStyle="1" w:styleId="mw-headline">
    <w:name w:val="mw-headline"/>
    <w:rsid w:val="00CC01A5"/>
  </w:style>
  <w:style w:type="character" w:customStyle="1" w:styleId="month">
    <w:name w:val="month"/>
    <w:rsid w:val="00CC01A5"/>
  </w:style>
  <w:style w:type="character" w:customStyle="1" w:styleId="2xBoldUnderline">
    <w:name w:val="2x_Bold_Underline"/>
    <w:rsid w:val="00CC01A5"/>
  </w:style>
  <w:style w:type="character" w:customStyle="1" w:styleId="texttitlebigred">
    <w:name w:val="texttitlebigred"/>
    <w:rsid w:val="00CC01A5"/>
  </w:style>
  <w:style w:type="character" w:customStyle="1" w:styleId="subtitles">
    <w:name w:val="subtitles"/>
    <w:rsid w:val="00CC01A5"/>
  </w:style>
  <w:style w:type="character" w:customStyle="1" w:styleId="UnderlineCharChar1">
    <w:name w:val="Underline Char Char1"/>
    <w:rsid w:val="00CC01A5"/>
  </w:style>
  <w:style w:type="character" w:customStyle="1" w:styleId="CiteCardChar1">
    <w:name w:val="Cite_Card Char1"/>
    <w:rsid w:val="00CC01A5"/>
  </w:style>
  <w:style w:type="character" w:customStyle="1" w:styleId="ptitleinside">
    <w:name w:val="p_title_inside"/>
    <w:rsid w:val="00CC01A5"/>
  </w:style>
  <w:style w:type="character" w:customStyle="1" w:styleId="paramv">
    <w:name w:val="paramv"/>
    <w:rsid w:val="00CC01A5"/>
  </w:style>
  <w:style w:type="character" w:customStyle="1" w:styleId="quotepeekbase">
    <w:name w:val="quotepeekbase"/>
    <w:rsid w:val="00CC01A5"/>
  </w:style>
  <w:style w:type="character" w:customStyle="1" w:styleId="symbol">
    <w:name w:val="symbol"/>
    <w:rsid w:val="00CC01A5"/>
  </w:style>
  <w:style w:type="character" w:customStyle="1" w:styleId="data">
    <w:name w:val="data"/>
    <w:rsid w:val="00CC01A5"/>
  </w:style>
  <w:style w:type="character" w:customStyle="1" w:styleId="cross-head">
    <w:name w:val="cross-head"/>
    <w:rsid w:val="00CC01A5"/>
  </w:style>
  <w:style w:type="character" w:customStyle="1" w:styleId="scaps">
    <w:name w:val="scaps"/>
    <w:rsid w:val="00CC01A5"/>
  </w:style>
  <w:style w:type="character" w:customStyle="1" w:styleId="pub-date">
    <w:name w:val="pub-date"/>
    <w:rsid w:val="00CC01A5"/>
  </w:style>
  <w:style w:type="character" w:customStyle="1" w:styleId="StyleTimesNewRoman12ptBold">
    <w:name w:val="Style Times New Roman 12 pt Bold"/>
    <w:rsid w:val="00CC01A5"/>
  </w:style>
  <w:style w:type="character" w:customStyle="1" w:styleId="AuthorDateF4">
    <w:name w:val="Author Date (F4)"/>
    <w:rsid w:val="00CC01A5"/>
  </w:style>
  <w:style w:type="character" w:customStyle="1" w:styleId="BoldUnderlineF6">
    <w:name w:val="Bold Underline (F6)"/>
    <w:rsid w:val="00CC01A5"/>
  </w:style>
  <w:style w:type="character" w:customStyle="1" w:styleId="grouptext">
    <w:name w:val="group_text"/>
    <w:rsid w:val="00CC01A5"/>
  </w:style>
  <w:style w:type="character" w:customStyle="1" w:styleId="authors">
    <w:name w:val="authors"/>
    <w:rsid w:val="00CC01A5"/>
  </w:style>
  <w:style w:type="character" w:customStyle="1" w:styleId="StyleArial12ptBoldItalic">
    <w:name w:val="Style Arial 12 pt Bold Italic"/>
    <w:rsid w:val="00CC01A5"/>
  </w:style>
  <w:style w:type="character" w:customStyle="1" w:styleId="verdana12grey1">
    <w:name w:val="verdana12grey1"/>
    <w:rsid w:val="00CC01A5"/>
  </w:style>
  <w:style w:type="character" w:customStyle="1" w:styleId="verdana9grey1a">
    <w:name w:val="verdana9grey1a"/>
    <w:rsid w:val="00CC01A5"/>
  </w:style>
  <w:style w:type="character" w:customStyle="1" w:styleId="nn-twttr-share-btn">
    <w:name w:val="nn-twttr-share-btn"/>
    <w:rsid w:val="00CC01A5"/>
  </w:style>
  <w:style w:type="character" w:customStyle="1" w:styleId="count">
    <w:name w:val="count"/>
    <w:rsid w:val="00CC01A5"/>
  </w:style>
  <w:style w:type="character" w:customStyle="1" w:styleId="fbbuttontext">
    <w:name w:val="fb_button_text"/>
    <w:rsid w:val="00CC01A5"/>
  </w:style>
  <w:style w:type="character" w:customStyle="1" w:styleId="comment-count">
    <w:name w:val="comment-count"/>
    <w:rsid w:val="00CC01A5"/>
  </w:style>
  <w:style w:type="character" w:customStyle="1" w:styleId="comment-count-text">
    <w:name w:val="comment-count-text"/>
    <w:rsid w:val="00CC01A5"/>
  </w:style>
  <w:style w:type="character" w:customStyle="1" w:styleId="author-name">
    <w:name w:val="author-name"/>
    <w:rsid w:val="00CC01A5"/>
  </w:style>
  <w:style w:type="character" w:customStyle="1" w:styleId="lightheader">
    <w:name w:val="lightheader"/>
    <w:rsid w:val="00CC01A5"/>
  </w:style>
  <w:style w:type="character" w:customStyle="1" w:styleId="CiteCardCharCharCharCharChar">
    <w:name w:val="Cite_Card Char Char Char Char Char"/>
    <w:rsid w:val="00CC01A5"/>
  </w:style>
  <w:style w:type="character" w:customStyle="1" w:styleId="CiteCardCharCharCharCharCharChar">
    <w:name w:val="Cite_Card Char Char Char Char Char Char"/>
    <w:rsid w:val="00CC01A5"/>
  </w:style>
  <w:style w:type="character" w:customStyle="1" w:styleId="yahoobuzzbadge">
    <w:name w:val="yahoobuzzbadge"/>
    <w:rsid w:val="00CC01A5"/>
  </w:style>
  <w:style w:type="character" w:customStyle="1" w:styleId="fbsharecountinner">
    <w:name w:val="fb_share_count_inner"/>
    <w:rsid w:val="00CC01A5"/>
  </w:style>
  <w:style w:type="character" w:customStyle="1" w:styleId="fbconnectbuttontext">
    <w:name w:val="fbconnectbutton_text"/>
    <w:rsid w:val="00CC01A5"/>
  </w:style>
  <w:style w:type="character" w:customStyle="1" w:styleId="SourcenameChar">
    <w:name w:val="Source name Char"/>
    <w:locked/>
    <w:rsid w:val="00CC01A5"/>
  </w:style>
  <w:style w:type="character" w:customStyle="1" w:styleId="StrongEmphasis">
    <w:name w:val="Strong Emphasis"/>
    <w:rsid w:val="00CC01A5"/>
  </w:style>
  <w:style w:type="character" w:customStyle="1" w:styleId="Caption2">
    <w:name w:val="Caption2"/>
    <w:rsid w:val="00CC01A5"/>
  </w:style>
  <w:style w:type="character" w:customStyle="1" w:styleId="Style11ptItalicUnderline">
    <w:name w:val="Style 11 pt Italic Underline"/>
    <w:rsid w:val="00CC01A5"/>
  </w:style>
  <w:style w:type="character" w:customStyle="1" w:styleId="Style11ptItalic">
    <w:name w:val="Style 11 pt Italic"/>
    <w:rsid w:val="00CC01A5"/>
  </w:style>
  <w:style w:type="character" w:customStyle="1" w:styleId="Style6pt">
    <w:name w:val="Style 6 pt"/>
    <w:qFormat/>
    <w:rsid w:val="00CC01A5"/>
  </w:style>
  <w:style w:type="character" w:customStyle="1" w:styleId="article-articlebody">
    <w:name w:val="article-articlebody"/>
    <w:basedOn w:val="DefaultParagraphFont"/>
    <w:rsid w:val="00CC01A5"/>
  </w:style>
  <w:style w:type="character" w:customStyle="1" w:styleId="pageheader0">
    <w:name w:val="pageheader"/>
    <w:basedOn w:val="DefaultParagraphFont"/>
    <w:rsid w:val="00CC01A5"/>
  </w:style>
  <w:style w:type="character" w:customStyle="1" w:styleId="AuthorCharChar">
    <w:name w:val="Author Char Char"/>
    <w:rsid w:val="00CC01A5"/>
  </w:style>
  <w:style w:type="character" w:customStyle="1" w:styleId="smallchar2">
    <w:name w:val="smallchar"/>
    <w:basedOn w:val="DefaultParagraphFont"/>
    <w:rsid w:val="00CC01A5"/>
  </w:style>
  <w:style w:type="character" w:customStyle="1" w:styleId="Shortcite">
    <w:name w:val="Shortcite"/>
    <w:rsid w:val="00CC01A5"/>
  </w:style>
  <w:style w:type="character" w:customStyle="1" w:styleId="Longcite">
    <w:name w:val="Longcite"/>
    <w:rsid w:val="00CC01A5"/>
  </w:style>
  <w:style w:type="character" w:customStyle="1" w:styleId="StyleStyle7pt8pt">
    <w:name w:val="Style Style 7 pt + 8 pt"/>
    <w:rsid w:val="00CC01A5"/>
  </w:style>
  <w:style w:type="character" w:customStyle="1" w:styleId="StyleStyleThickunderlineBold1">
    <w:name w:val="Style Style Thick underline + Bold1"/>
    <w:rsid w:val="00CC01A5"/>
  </w:style>
  <w:style w:type="character" w:customStyle="1" w:styleId="StyleUnderline2">
    <w:name w:val="Style Underline2"/>
    <w:rsid w:val="00CC01A5"/>
  </w:style>
  <w:style w:type="character" w:customStyle="1" w:styleId="tagchar0">
    <w:name w:val="tagchar"/>
    <w:basedOn w:val="DefaultParagraphFont"/>
    <w:rsid w:val="00CC01A5"/>
  </w:style>
  <w:style w:type="character" w:customStyle="1" w:styleId="address">
    <w:name w:val="address"/>
    <w:rsid w:val="00CC01A5"/>
  </w:style>
  <w:style w:type="character" w:customStyle="1" w:styleId="NormalizationChar">
    <w:name w:val="Normalization Char"/>
    <w:rsid w:val="00CC01A5"/>
  </w:style>
  <w:style w:type="character" w:customStyle="1" w:styleId="maintextbldleft">
    <w:name w:val="maintextbldleft"/>
    <w:basedOn w:val="DefaultParagraphFont"/>
    <w:rsid w:val="00CC01A5"/>
  </w:style>
  <w:style w:type="character" w:customStyle="1" w:styleId="maintextleft">
    <w:name w:val="maintextleft"/>
    <w:basedOn w:val="DefaultParagraphFont"/>
    <w:rsid w:val="00CC01A5"/>
  </w:style>
  <w:style w:type="character" w:customStyle="1" w:styleId="highlight1">
    <w:name w:val="highlight"/>
    <w:rsid w:val="00CC01A5"/>
  </w:style>
  <w:style w:type="character" w:customStyle="1" w:styleId="Shrinker">
    <w:name w:val="Shrinker"/>
    <w:rsid w:val="00CC01A5"/>
  </w:style>
  <w:style w:type="character" w:customStyle="1" w:styleId="heading2char1">
    <w:name w:val="heading2char"/>
    <w:basedOn w:val="DefaultParagraphFont"/>
    <w:rsid w:val="00CC01A5"/>
  </w:style>
  <w:style w:type="character" w:customStyle="1" w:styleId="heading3char1">
    <w:name w:val="heading3char1"/>
    <w:basedOn w:val="DefaultParagraphFont"/>
    <w:rsid w:val="00CC01A5"/>
  </w:style>
  <w:style w:type="character" w:customStyle="1" w:styleId="underlinea">
    <w:name w:val="underlinea"/>
    <w:basedOn w:val="DefaultParagraphFont"/>
    <w:rsid w:val="00CC01A5"/>
  </w:style>
  <w:style w:type="character" w:customStyle="1" w:styleId="StyleUnderlineChar9pt2">
    <w:name w:val="Style Underline Char + 9 pt2"/>
    <w:rsid w:val="00CC01A5"/>
  </w:style>
  <w:style w:type="character" w:customStyle="1" w:styleId="StyleUnderlineChar9ptBold1">
    <w:name w:val="Style Underline Char + 9 pt Bold1"/>
    <w:rsid w:val="00CC01A5"/>
  </w:style>
  <w:style w:type="character" w:customStyle="1" w:styleId="FontStyle329">
    <w:name w:val="Font Style329"/>
    <w:uiPriority w:val="99"/>
    <w:rsid w:val="00CC01A5"/>
  </w:style>
  <w:style w:type="character" w:customStyle="1" w:styleId="styleboldunderline">
    <w:name w:val="styleboldunderline"/>
    <w:rsid w:val="00CC01A5"/>
  </w:style>
  <w:style w:type="character" w:customStyle="1" w:styleId="FontStyle291">
    <w:name w:val="Font Style291"/>
    <w:uiPriority w:val="99"/>
    <w:rsid w:val="00CC01A5"/>
  </w:style>
  <w:style w:type="character" w:customStyle="1" w:styleId="FontStyle232">
    <w:name w:val="Font Style232"/>
    <w:uiPriority w:val="99"/>
    <w:rsid w:val="00CC01A5"/>
  </w:style>
  <w:style w:type="character" w:customStyle="1" w:styleId="MicroTextCharChar">
    <w:name w:val="MicroText Char Char"/>
    <w:rsid w:val="00CC01A5"/>
  </w:style>
  <w:style w:type="character" w:customStyle="1" w:styleId="Hyperlink6">
    <w:name w:val="Hyperlink6"/>
    <w:rsid w:val="00CC01A5"/>
  </w:style>
  <w:style w:type="character" w:customStyle="1" w:styleId="pmterms11">
    <w:name w:val="pmterms11"/>
    <w:rsid w:val="00CC01A5"/>
  </w:style>
  <w:style w:type="character" w:customStyle="1" w:styleId="style61">
    <w:name w:val="style6"/>
    <w:rsid w:val="00CC01A5"/>
  </w:style>
  <w:style w:type="character" w:customStyle="1" w:styleId="Title2">
    <w:name w:val="Title2"/>
    <w:basedOn w:val="DefaultParagraphFont"/>
    <w:rsid w:val="00CC01A5"/>
  </w:style>
  <w:style w:type="character" w:customStyle="1" w:styleId="pmterms12">
    <w:name w:val="pmterms12"/>
    <w:basedOn w:val="DefaultParagraphFont"/>
    <w:rsid w:val="00CC01A5"/>
  </w:style>
  <w:style w:type="character" w:customStyle="1" w:styleId="BoldandUnderlineChar1Char2Char">
    <w:name w:val="Bold and Underline Char1 Char2 Char"/>
    <w:basedOn w:val="DefaultParagraphFont"/>
    <w:rsid w:val="00CC01A5"/>
  </w:style>
  <w:style w:type="character" w:customStyle="1" w:styleId="cardtextsmallCharCharCharCharCharCharCharCharCharCharCharChar">
    <w:name w:val="card text small Char Char Char Char Char Char Char Char Char Char Char Char"/>
    <w:basedOn w:val="DefaultParagraphFont"/>
    <w:rsid w:val="00CC01A5"/>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CC01A5"/>
  </w:style>
  <w:style w:type="character" w:customStyle="1" w:styleId="pmterms2">
    <w:name w:val="pmterms2"/>
    <w:basedOn w:val="DefaultParagraphFont"/>
    <w:rsid w:val="00CC01A5"/>
  </w:style>
  <w:style w:type="character" w:customStyle="1" w:styleId="BoldandUnderlineChar1Char2CharChar">
    <w:name w:val="Bold and Underline Char1 Char2 Char Char"/>
    <w:basedOn w:val="DefaultParagraphFont"/>
    <w:rsid w:val="00CC01A5"/>
  </w:style>
  <w:style w:type="character" w:customStyle="1" w:styleId="UnderlineChar1Char1">
    <w:name w:val="Underline Char1 Char1"/>
    <w:basedOn w:val="DefaultParagraphFont"/>
    <w:rsid w:val="00CC01A5"/>
  </w:style>
  <w:style w:type="character" w:customStyle="1" w:styleId="UnderlineChar6CharCharCharCharCharCharCharChar">
    <w:name w:val="Underline Char6 Char Char Char Char Char Char Char Char"/>
    <w:basedOn w:val="DefaultParagraphFont"/>
    <w:rsid w:val="00CC01A5"/>
  </w:style>
  <w:style w:type="character" w:customStyle="1" w:styleId="BoldText12pt">
    <w:name w:val="Bold Text 12 pt"/>
    <w:autoRedefine/>
    <w:rsid w:val="00CC01A5"/>
  </w:style>
  <w:style w:type="character" w:customStyle="1" w:styleId="Style2CharChar">
    <w:name w:val="Style2 Char Char"/>
    <w:basedOn w:val="DefaultParagraphFont"/>
    <w:rsid w:val="00CC01A5"/>
  </w:style>
  <w:style w:type="character" w:customStyle="1" w:styleId="DebateCiteCharCharChar">
    <w:name w:val="Debate Cite Char Char Char"/>
    <w:basedOn w:val="DefaultParagraphFont"/>
    <w:rsid w:val="00CC01A5"/>
  </w:style>
  <w:style w:type="paragraph" w:styleId="BodyTextFirstIndent">
    <w:name w:val="Body Text First Indent"/>
    <w:basedOn w:val="BodyText"/>
    <w:link w:val="BodyTextFirstIndentChar1"/>
    <w:unhideWhenUsed/>
    <w:rsid w:val="00CC01A5"/>
    <w:pPr>
      <w:spacing w:after="0" w:line="240" w:lineRule="auto"/>
      <w:ind w:firstLine="360"/>
    </w:pPr>
    <w:rPr>
      <w:rFonts w:ascii="Georgia" w:eastAsiaTheme="minorHAnsi" w:hAnsi="Georgia"/>
      <w:sz w:val="16"/>
      <w:szCs w:val="22"/>
    </w:rPr>
  </w:style>
  <w:style w:type="character" w:customStyle="1" w:styleId="BodyTextFirstIndentChar2">
    <w:name w:val="Body Text First Indent Char2"/>
    <w:basedOn w:val="BodyTextChar"/>
    <w:semiHidden/>
    <w:rsid w:val="00CC01A5"/>
    <w:rPr>
      <w:rFonts w:ascii="Calibri" w:hAnsi="Calibri" w:cs="Calibri"/>
      <w:sz w:val="22"/>
    </w:rPr>
  </w:style>
  <w:style w:type="character" w:customStyle="1" w:styleId="Style10ptBold">
    <w:name w:val="Style 10 pt Bold"/>
    <w:basedOn w:val="DefaultParagraphFont"/>
    <w:rsid w:val="00CC01A5"/>
  </w:style>
  <w:style w:type="character" w:customStyle="1" w:styleId="text9">
    <w:name w:val="text9"/>
    <w:basedOn w:val="DefaultParagraphFont"/>
    <w:rsid w:val="00CC01A5"/>
  </w:style>
  <w:style w:type="character" w:customStyle="1" w:styleId="text21">
    <w:name w:val="text21"/>
    <w:basedOn w:val="DefaultParagraphFont"/>
    <w:rsid w:val="00CC01A5"/>
  </w:style>
  <w:style w:type="character" w:customStyle="1" w:styleId="text19">
    <w:name w:val="text19"/>
    <w:basedOn w:val="DefaultParagraphFont"/>
    <w:rsid w:val="00CC01A5"/>
  </w:style>
  <w:style w:type="character" w:customStyle="1" w:styleId="term2">
    <w:name w:val="term2"/>
    <w:basedOn w:val="DefaultParagraphFont"/>
    <w:rsid w:val="00CC01A5"/>
  </w:style>
  <w:style w:type="character" w:customStyle="1" w:styleId="ToReadChar">
    <w:name w:val="To Read Char"/>
    <w:basedOn w:val="DefaultParagraphFont"/>
    <w:rsid w:val="00CC01A5"/>
  </w:style>
  <w:style w:type="character" w:customStyle="1" w:styleId="ToReadCharChar">
    <w:name w:val="To Read Char Char"/>
    <w:basedOn w:val="DefaultParagraphFont"/>
    <w:rsid w:val="00CC01A5"/>
  </w:style>
  <w:style w:type="character" w:customStyle="1" w:styleId="storytextstyle">
    <w:name w:val="storytextstyle"/>
    <w:basedOn w:val="DefaultParagraphFont"/>
    <w:rsid w:val="00CC01A5"/>
  </w:style>
  <w:style w:type="character" w:customStyle="1" w:styleId="cardunderlinedCharChar">
    <w:name w:val="card underlined Char Char"/>
    <w:basedOn w:val="DefaultParagraphFont"/>
    <w:rsid w:val="00CC01A5"/>
  </w:style>
  <w:style w:type="character" w:customStyle="1" w:styleId="articlehead21">
    <w:name w:val="articlehead21"/>
    <w:basedOn w:val="DefaultParagraphFont"/>
    <w:rsid w:val="00CC01A5"/>
  </w:style>
  <w:style w:type="character" w:customStyle="1" w:styleId="BoldandUnderlineChar2Char1">
    <w:name w:val="Bold and Underline Char2 Char1"/>
    <w:basedOn w:val="DefaultParagraphFont"/>
    <w:rsid w:val="00CC01A5"/>
  </w:style>
  <w:style w:type="character" w:customStyle="1" w:styleId="TagCiteChar10">
    <w:name w:val="Tag/Cite Char1"/>
    <w:basedOn w:val="DefaultParagraphFont"/>
    <w:rsid w:val="00CC01A5"/>
  </w:style>
  <w:style w:type="character" w:customStyle="1" w:styleId="CardCharChar0">
    <w:name w:val="Card Char Char"/>
    <w:basedOn w:val="DefaultParagraphFont"/>
    <w:rsid w:val="00CC01A5"/>
  </w:style>
  <w:style w:type="character" w:customStyle="1" w:styleId="BriefTitle1Char">
    <w:name w:val="Brief Title 1 Char"/>
    <w:basedOn w:val="DefaultParagraphFont"/>
    <w:rsid w:val="00CC01A5"/>
  </w:style>
  <w:style w:type="character" w:customStyle="1" w:styleId="TagCiteCharChar">
    <w:name w:val="Tag/Cite Char Char"/>
    <w:basedOn w:val="DefaultParagraphFont"/>
    <w:rsid w:val="00CC01A5"/>
  </w:style>
  <w:style w:type="character" w:customStyle="1" w:styleId="prodgeneral1">
    <w:name w:val="prodgeneral1"/>
    <w:basedOn w:val="DefaultParagraphFont"/>
    <w:rsid w:val="00CC01A5"/>
  </w:style>
  <w:style w:type="character" w:customStyle="1" w:styleId="texto11">
    <w:name w:val="texto11"/>
    <w:basedOn w:val="DefaultParagraphFont"/>
    <w:rsid w:val="00CC01A5"/>
  </w:style>
  <w:style w:type="character" w:customStyle="1" w:styleId="date10">
    <w:name w:val="date1"/>
    <w:basedOn w:val="DefaultParagraphFont"/>
    <w:rsid w:val="00CC01A5"/>
  </w:style>
  <w:style w:type="character" w:customStyle="1" w:styleId="summary1">
    <w:name w:val="summary1"/>
    <w:basedOn w:val="DefaultParagraphFont"/>
    <w:rsid w:val="00CC01A5"/>
  </w:style>
  <w:style w:type="character" w:customStyle="1" w:styleId="text3">
    <w:name w:val="text3"/>
    <w:basedOn w:val="DefaultParagraphFont"/>
    <w:rsid w:val="00CC01A5"/>
  </w:style>
  <w:style w:type="character" w:customStyle="1" w:styleId="featurecontentgray1">
    <w:name w:val="featurecontentgray1"/>
    <w:basedOn w:val="DefaultParagraphFont"/>
    <w:rsid w:val="00CC01A5"/>
  </w:style>
  <w:style w:type="character" w:customStyle="1" w:styleId="CardCharCharChar0">
    <w:name w:val="Card Char Char Char"/>
    <w:basedOn w:val="DefaultParagraphFont"/>
    <w:rsid w:val="00CC01A5"/>
  </w:style>
  <w:style w:type="character" w:customStyle="1" w:styleId="big1">
    <w:name w:val="big1"/>
    <w:basedOn w:val="DefaultParagraphFont"/>
    <w:rsid w:val="00CC01A5"/>
  </w:style>
  <w:style w:type="character" w:customStyle="1" w:styleId="articletitle1">
    <w:name w:val="articletitle1"/>
    <w:basedOn w:val="DefaultParagraphFont"/>
    <w:rsid w:val="00CC01A5"/>
  </w:style>
  <w:style w:type="character" w:customStyle="1" w:styleId="prodgeneral">
    <w:name w:val="prodgeneral"/>
    <w:basedOn w:val="DefaultParagraphFont"/>
    <w:rsid w:val="00CC01A5"/>
  </w:style>
  <w:style w:type="character" w:customStyle="1" w:styleId="Style10pt">
    <w:name w:val="Style 10 pt"/>
    <w:basedOn w:val="DefaultParagraphFont"/>
    <w:rsid w:val="00CC01A5"/>
  </w:style>
  <w:style w:type="character" w:customStyle="1" w:styleId="StyleUnderlineChar0">
    <w:name w:val="Style Underline + Char"/>
    <w:basedOn w:val="DefaultParagraphFont"/>
    <w:rsid w:val="00CC01A5"/>
  </w:style>
  <w:style w:type="character" w:customStyle="1" w:styleId="highlightChar">
    <w:name w:val="highlight Char"/>
    <w:basedOn w:val="DefaultParagraphFont"/>
    <w:rsid w:val="00CC01A5"/>
  </w:style>
  <w:style w:type="character" w:customStyle="1" w:styleId="citeChar0">
    <w:name w:val="cite Char"/>
    <w:basedOn w:val="DefaultParagraphFont"/>
    <w:rsid w:val="00CC01A5"/>
  </w:style>
  <w:style w:type="character" w:customStyle="1" w:styleId="OffensiveLanguageChar">
    <w:name w:val="Offensive Language Char"/>
    <w:rsid w:val="00CC01A5"/>
  </w:style>
  <w:style w:type="character" w:customStyle="1" w:styleId="yellowfadeinnerspan">
    <w:name w:val="yellowfadeinnerspan"/>
    <w:rsid w:val="00CC01A5"/>
  </w:style>
  <w:style w:type="character" w:customStyle="1" w:styleId="ipa">
    <w:name w:val="ipa"/>
    <w:basedOn w:val="DefaultParagraphFont"/>
    <w:rsid w:val="00CC01A5"/>
  </w:style>
  <w:style w:type="character" w:customStyle="1" w:styleId="StyleciteChar">
    <w:name w:val="Style cite + Char"/>
    <w:basedOn w:val="DefaultParagraphFont"/>
    <w:rsid w:val="00CC01A5"/>
  </w:style>
  <w:style w:type="character" w:customStyle="1" w:styleId="H4TagChar1">
    <w:name w:val="H4 (Tag) Char1"/>
    <w:locked/>
    <w:rsid w:val="00CC01A5"/>
  </w:style>
  <w:style w:type="character" w:customStyle="1" w:styleId="DebateUnderlinedChar">
    <w:name w:val="Debate Underlined Char"/>
    <w:locked/>
    <w:rsid w:val="00CC01A5"/>
  </w:style>
  <w:style w:type="character" w:customStyle="1" w:styleId="Card10f2Char">
    <w:name w:val="Card.10.f2 Char"/>
    <w:locked/>
    <w:rsid w:val="00CC01A5"/>
  </w:style>
  <w:style w:type="character" w:customStyle="1" w:styleId="Heading180">
    <w:name w:val="Heading #18_"/>
    <w:basedOn w:val="DefaultParagraphFont"/>
    <w:locked/>
    <w:rsid w:val="00CC01A5"/>
  </w:style>
  <w:style w:type="character" w:customStyle="1" w:styleId="Picturecaption20">
    <w:name w:val="Picture caption (2)_"/>
    <w:basedOn w:val="DefaultParagraphFont"/>
    <w:locked/>
    <w:rsid w:val="00CC01A5"/>
  </w:style>
  <w:style w:type="character" w:customStyle="1" w:styleId="Picturecaption0">
    <w:name w:val="Picture caption_"/>
    <w:basedOn w:val="DefaultParagraphFont"/>
    <w:locked/>
    <w:rsid w:val="00CC01A5"/>
  </w:style>
  <w:style w:type="character" w:customStyle="1" w:styleId="Bodytext311">
    <w:name w:val="Body text (31)_"/>
    <w:basedOn w:val="DefaultParagraphFont"/>
    <w:locked/>
    <w:rsid w:val="00CC01A5"/>
  </w:style>
  <w:style w:type="character" w:customStyle="1" w:styleId="Heading220">
    <w:name w:val="Heading #22_"/>
    <w:basedOn w:val="DefaultParagraphFont"/>
    <w:locked/>
    <w:rsid w:val="00CC01A5"/>
  </w:style>
  <w:style w:type="character" w:customStyle="1" w:styleId="Bodytext1310">
    <w:name w:val="Body text (131)_"/>
    <w:basedOn w:val="DefaultParagraphFont"/>
    <w:locked/>
    <w:rsid w:val="00CC01A5"/>
  </w:style>
  <w:style w:type="character" w:customStyle="1" w:styleId="Bodytext1400">
    <w:name w:val="Body text (140)_"/>
    <w:basedOn w:val="DefaultParagraphFont"/>
    <w:locked/>
    <w:rsid w:val="00CC01A5"/>
  </w:style>
  <w:style w:type="character" w:customStyle="1" w:styleId="Bodytext1410">
    <w:name w:val="Body text (141)_"/>
    <w:basedOn w:val="DefaultParagraphFont"/>
    <w:locked/>
    <w:rsid w:val="00CC01A5"/>
  </w:style>
  <w:style w:type="character" w:customStyle="1" w:styleId="Tableofcontents200">
    <w:name w:val="Table of contents (20)_"/>
    <w:basedOn w:val="DefaultParagraphFont"/>
    <w:locked/>
    <w:rsid w:val="00CC01A5"/>
  </w:style>
  <w:style w:type="character" w:customStyle="1" w:styleId="Tableofcontents210">
    <w:name w:val="Table of contents (21)_"/>
    <w:basedOn w:val="DefaultParagraphFont"/>
    <w:locked/>
    <w:rsid w:val="00CC01A5"/>
  </w:style>
  <w:style w:type="character" w:customStyle="1" w:styleId="Tableofcontents220">
    <w:name w:val="Table of contents (22)_"/>
    <w:basedOn w:val="DefaultParagraphFont"/>
    <w:locked/>
    <w:rsid w:val="00CC01A5"/>
  </w:style>
  <w:style w:type="character" w:customStyle="1" w:styleId="Bodytext1420">
    <w:name w:val="Body text (142)_"/>
    <w:basedOn w:val="DefaultParagraphFont"/>
    <w:locked/>
    <w:rsid w:val="00CC01A5"/>
  </w:style>
  <w:style w:type="character" w:customStyle="1" w:styleId="Bodytext1430">
    <w:name w:val="Body text (143)_"/>
    <w:basedOn w:val="DefaultParagraphFont"/>
    <w:locked/>
    <w:rsid w:val="00CC01A5"/>
  </w:style>
  <w:style w:type="character" w:customStyle="1" w:styleId="Bodytext144Exact">
    <w:name w:val="Body text (144) Exact"/>
    <w:basedOn w:val="DefaultParagraphFont"/>
    <w:locked/>
    <w:rsid w:val="00CC01A5"/>
  </w:style>
  <w:style w:type="character" w:customStyle="1" w:styleId="Bodytext145Exact">
    <w:name w:val="Body text (145) Exact"/>
    <w:basedOn w:val="DefaultParagraphFont"/>
    <w:locked/>
    <w:rsid w:val="00CC01A5"/>
  </w:style>
  <w:style w:type="character" w:customStyle="1" w:styleId="Bodytext1460">
    <w:name w:val="Body text (146)_"/>
    <w:basedOn w:val="DefaultParagraphFont"/>
    <w:locked/>
    <w:rsid w:val="00CC01A5"/>
  </w:style>
  <w:style w:type="character" w:customStyle="1" w:styleId="Heading231">
    <w:name w:val="Heading #23_"/>
    <w:basedOn w:val="DefaultParagraphFont"/>
    <w:locked/>
    <w:rsid w:val="00CC01A5"/>
  </w:style>
  <w:style w:type="character" w:customStyle="1" w:styleId="Picturecaption360">
    <w:name w:val="Picture caption (36)_"/>
    <w:basedOn w:val="DefaultParagraphFont"/>
    <w:locked/>
    <w:rsid w:val="00CC01A5"/>
  </w:style>
  <w:style w:type="character" w:customStyle="1" w:styleId="Picturecaption420">
    <w:name w:val="Picture caption (42)_"/>
    <w:basedOn w:val="DefaultParagraphFont"/>
    <w:locked/>
    <w:rsid w:val="00CC01A5"/>
  </w:style>
  <w:style w:type="character" w:customStyle="1" w:styleId="Bodytext1540">
    <w:name w:val="Body text (154)_"/>
    <w:basedOn w:val="DefaultParagraphFont"/>
    <w:locked/>
    <w:rsid w:val="00CC01A5"/>
  </w:style>
  <w:style w:type="character" w:customStyle="1" w:styleId="Bodytext1550">
    <w:name w:val="Body text (155)_"/>
    <w:basedOn w:val="DefaultParagraphFont"/>
    <w:locked/>
    <w:rsid w:val="00CC01A5"/>
  </w:style>
  <w:style w:type="character" w:customStyle="1" w:styleId="Bodytext1560">
    <w:name w:val="Body text (156)_"/>
    <w:basedOn w:val="DefaultParagraphFont"/>
    <w:locked/>
    <w:rsid w:val="00CC01A5"/>
  </w:style>
  <w:style w:type="character" w:customStyle="1" w:styleId="Bodytext600">
    <w:name w:val="Body text (60)_"/>
    <w:basedOn w:val="DefaultParagraphFont"/>
    <w:locked/>
    <w:rsid w:val="00CC01A5"/>
  </w:style>
  <w:style w:type="character" w:customStyle="1" w:styleId="Bodytext1580">
    <w:name w:val="Body text (158)_"/>
    <w:basedOn w:val="DefaultParagraphFont"/>
    <w:locked/>
    <w:rsid w:val="00CC01A5"/>
  </w:style>
  <w:style w:type="character" w:customStyle="1" w:styleId="Bodytext1590">
    <w:name w:val="Body text (159)_"/>
    <w:basedOn w:val="DefaultParagraphFont"/>
    <w:locked/>
    <w:rsid w:val="00CC01A5"/>
  </w:style>
  <w:style w:type="character" w:customStyle="1" w:styleId="Bodytext1600">
    <w:name w:val="Body text (160)_"/>
    <w:basedOn w:val="DefaultParagraphFont"/>
    <w:locked/>
    <w:rsid w:val="00CC01A5"/>
  </w:style>
  <w:style w:type="character" w:customStyle="1" w:styleId="Picturecaption40">
    <w:name w:val="Picture caption (4)_"/>
    <w:basedOn w:val="DefaultParagraphFont"/>
    <w:locked/>
    <w:rsid w:val="00CC01A5"/>
  </w:style>
  <w:style w:type="character" w:customStyle="1" w:styleId="Heading101">
    <w:name w:val="Heading #10_"/>
    <w:basedOn w:val="DefaultParagraphFont"/>
    <w:locked/>
    <w:rsid w:val="00CC01A5"/>
  </w:style>
  <w:style w:type="character" w:customStyle="1" w:styleId="Picturecaption30">
    <w:name w:val="Picture caption (3)_"/>
    <w:basedOn w:val="DefaultParagraphFont"/>
    <w:locked/>
    <w:rsid w:val="00CC01A5"/>
  </w:style>
  <w:style w:type="character" w:customStyle="1" w:styleId="Heading130">
    <w:name w:val="Heading #13_"/>
    <w:basedOn w:val="DefaultParagraphFont"/>
    <w:locked/>
    <w:rsid w:val="00CC01A5"/>
  </w:style>
  <w:style w:type="character" w:customStyle="1" w:styleId="Heading920">
    <w:name w:val="Heading #9 (2)_"/>
    <w:basedOn w:val="DefaultParagraphFont"/>
    <w:locked/>
    <w:rsid w:val="00CC01A5"/>
  </w:style>
  <w:style w:type="character" w:customStyle="1" w:styleId="Heading150">
    <w:name w:val="Heading #15_"/>
    <w:basedOn w:val="DefaultParagraphFont"/>
    <w:locked/>
    <w:rsid w:val="00CC01A5"/>
  </w:style>
  <w:style w:type="character" w:customStyle="1" w:styleId="Bodytext380">
    <w:name w:val="Body text (38)_"/>
    <w:basedOn w:val="DefaultParagraphFont"/>
    <w:locked/>
    <w:rsid w:val="00CC01A5"/>
  </w:style>
  <w:style w:type="character" w:customStyle="1" w:styleId="Heading170">
    <w:name w:val="Heading #17_"/>
    <w:basedOn w:val="DefaultParagraphFont"/>
    <w:locked/>
    <w:rsid w:val="00CC01A5"/>
  </w:style>
  <w:style w:type="character" w:customStyle="1" w:styleId="Bodytext97Exact">
    <w:name w:val="Body text (97) Exact"/>
    <w:basedOn w:val="DefaultParagraphFont"/>
    <w:locked/>
    <w:rsid w:val="00CC01A5"/>
  </w:style>
  <w:style w:type="character" w:customStyle="1" w:styleId="Bodytext420">
    <w:name w:val="Body text (42)_"/>
    <w:basedOn w:val="DefaultParagraphFont"/>
    <w:locked/>
    <w:rsid w:val="00CC01A5"/>
  </w:style>
  <w:style w:type="character" w:customStyle="1" w:styleId="Picturecaption90">
    <w:name w:val="Picture caption (9)_"/>
    <w:basedOn w:val="DefaultParagraphFont"/>
    <w:locked/>
    <w:rsid w:val="00CC01A5"/>
  </w:style>
  <w:style w:type="character" w:customStyle="1" w:styleId="Bodytext96Exact">
    <w:name w:val="Body text (96) Exact"/>
    <w:basedOn w:val="DefaultParagraphFont"/>
    <w:locked/>
    <w:rsid w:val="00CC01A5"/>
  </w:style>
  <w:style w:type="character" w:customStyle="1" w:styleId="Heading1420">
    <w:name w:val="Heading #14 (2)_"/>
    <w:basedOn w:val="DefaultParagraphFont"/>
    <w:locked/>
    <w:rsid w:val="00CC01A5"/>
  </w:style>
  <w:style w:type="character" w:customStyle="1" w:styleId="Picturecaption310">
    <w:name w:val="Picture caption (31)_"/>
    <w:basedOn w:val="DefaultParagraphFont"/>
    <w:locked/>
    <w:rsid w:val="00CC01A5"/>
  </w:style>
  <w:style w:type="character" w:customStyle="1" w:styleId="Picturecaption270">
    <w:name w:val="Picture caption (27)_"/>
    <w:basedOn w:val="DefaultParagraphFont"/>
    <w:locked/>
    <w:rsid w:val="00CC01A5"/>
  </w:style>
  <w:style w:type="character" w:customStyle="1" w:styleId="Bodytext43Exact">
    <w:name w:val="Body text (43) Exact"/>
    <w:basedOn w:val="DefaultParagraphFont"/>
    <w:locked/>
    <w:rsid w:val="00CC01A5"/>
  </w:style>
  <w:style w:type="character" w:customStyle="1" w:styleId="Bodytext1090">
    <w:name w:val="Body text (109)_"/>
    <w:basedOn w:val="DefaultParagraphFont"/>
    <w:locked/>
    <w:rsid w:val="00CC01A5"/>
  </w:style>
  <w:style w:type="character" w:customStyle="1" w:styleId="Bodytext1100">
    <w:name w:val="Body text (110)_"/>
    <w:basedOn w:val="DefaultParagraphFont"/>
    <w:locked/>
    <w:rsid w:val="00CC01A5"/>
  </w:style>
  <w:style w:type="character" w:customStyle="1" w:styleId="Bodytext1110">
    <w:name w:val="Body text (111)_"/>
    <w:basedOn w:val="DefaultParagraphFont"/>
    <w:locked/>
    <w:rsid w:val="00CC01A5"/>
  </w:style>
  <w:style w:type="character" w:customStyle="1" w:styleId="Tablecaption70">
    <w:name w:val="Table caption (7)_"/>
    <w:basedOn w:val="DefaultParagraphFont"/>
    <w:locked/>
    <w:rsid w:val="00CC01A5"/>
  </w:style>
  <w:style w:type="character" w:customStyle="1" w:styleId="Bodytext1120">
    <w:name w:val="Body text (112)_"/>
    <w:basedOn w:val="DefaultParagraphFont"/>
    <w:locked/>
    <w:rsid w:val="00CC01A5"/>
  </w:style>
  <w:style w:type="character" w:customStyle="1" w:styleId="Bodytext1130">
    <w:name w:val="Body text (113)_"/>
    <w:basedOn w:val="DefaultParagraphFont"/>
    <w:locked/>
    <w:rsid w:val="00CC01A5"/>
  </w:style>
  <w:style w:type="character" w:customStyle="1" w:styleId="Tableofcontents100">
    <w:name w:val="Table of contents (10)_"/>
    <w:basedOn w:val="DefaultParagraphFont"/>
    <w:locked/>
    <w:rsid w:val="00CC01A5"/>
  </w:style>
  <w:style w:type="character" w:customStyle="1" w:styleId="Tableofcontents120">
    <w:name w:val="Table of contents (12)_"/>
    <w:basedOn w:val="DefaultParagraphFont"/>
    <w:locked/>
    <w:rsid w:val="00CC01A5"/>
  </w:style>
  <w:style w:type="character" w:customStyle="1" w:styleId="Tableofcontents140">
    <w:name w:val="Table of contents (14)_"/>
    <w:basedOn w:val="DefaultParagraphFont"/>
    <w:locked/>
    <w:rsid w:val="00CC01A5"/>
  </w:style>
  <w:style w:type="character" w:customStyle="1" w:styleId="Heading1620">
    <w:name w:val="Heading #16 (2)_"/>
    <w:basedOn w:val="DefaultParagraphFont"/>
    <w:locked/>
    <w:rsid w:val="00CC01A5"/>
  </w:style>
  <w:style w:type="character" w:customStyle="1" w:styleId="StyleStyle4LatinTimesNewRomanAsianSimSunChar">
    <w:name w:val="Style Style4 + (Latin) Times New Roman (Asian) SimSun Char"/>
    <w:locked/>
    <w:rsid w:val="00CC01A5"/>
  </w:style>
  <w:style w:type="character" w:customStyle="1" w:styleId="StyleUnderlineCharLatinTimesNewRomanAsianSimSunChar">
    <w:name w:val="Style Underline Char + (Latin) Times New Roman (Asian) SimSun Char"/>
    <w:locked/>
    <w:rsid w:val="00CC01A5"/>
  </w:style>
  <w:style w:type="character" w:customStyle="1" w:styleId="StyleUnderlineCharLatinTimesNewRomanAsianSimSunBoldChar">
    <w:name w:val="Style Underline Char + (Latin) Times New Roman (Asian) SimSun Bold Char"/>
    <w:locked/>
    <w:rsid w:val="00CC01A5"/>
  </w:style>
  <w:style w:type="character" w:customStyle="1" w:styleId="StyleStyle1BoldChar">
    <w:name w:val="Style Style1 + Bold Char"/>
    <w:locked/>
    <w:rsid w:val="00CC01A5"/>
  </w:style>
  <w:style w:type="character" w:customStyle="1" w:styleId="StyleBoldandUnderlineChar11ptChar">
    <w:name w:val="Style Bold and Underline Char + 11 pt Char"/>
    <w:locked/>
    <w:rsid w:val="00CC01A5"/>
  </w:style>
  <w:style w:type="character" w:customStyle="1" w:styleId="StyleStyleStyle4LatinTimesNewRomanAsianSimSunBoldChar">
    <w:name w:val="Style Style Style4 + (Latin) Times New Roman (Asian) SimSun Bold + Char"/>
    <w:locked/>
    <w:rsid w:val="00CC01A5"/>
  </w:style>
  <w:style w:type="character" w:customStyle="1" w:styleId="StyleStyle4BoldChar">
    <w:name w:val="Style Style4 + Bold Char"/>
    <w:locked/>
    <w:rsid w:val="00CC01A5"/>
  </w:style>
  <w:style w:type="character" w:customStyle="1" w:styleId="StyleStyle411ptBorderSinglesolidlineAuto05ptLChar">
    <w:name w:val="Style Style4 + 11 pt Border: : (Single solid line Auto  0.5 pt L... Char"/>
    <w:locked/>
    <w:rsid w:val="00CC01A5"/>
  </w:style>
  <w:style w:type="character" w:customStyle="1" w:styleId="StyleStyle49ptBoldBorderSinglesolidlineAuto05Char">
    <w:name w:val="Style Style4 + 9 pt Bold Border: : (Single solid line Auto  0.5... Char"/>
    <w:locked/>
    <w:rsid w:val="00CC01A5"/>
  </w:style>
  <w:style w:type="character" w:customStyle="1" w:styleId="StyleStyle49ptBorderSinglesolidlineAuto05ptLiChar">
    <w:name w:val="Style Style4 + 9 pt Border: : (Single solid line Auto  0.5 pt Li... Char"/>
    <w:locked/>
    <w:rsid w:val="00CC01A5"/>
  </w:style>
  <w:style w:type="character" w:customStyle="1" w:styleId="UnderlineCharCharCharCharCharChar">
    <w:name w:val="Underline Char Char Char Char Char Char"/>
    <w:locked/>
    <w:rsid w:val="00CC01A5"/>
  </w:style>
  <w:style w:type="character" w:customStyle="1" w:styleId="TextsmallChar">
    <w:name w:val="Textsmall Char"/>
    <w:locked/>
    <w:rsid w:val="00CC01A5"/>
  </w:style>
  <w:style w:type="character" w:customStyle="1" w:styleId="BlockHeaderHiddenChar">
    <w:name w:val="Block Header Hidden Char"/>
    <w:basedOn w:val="DefaultParagraphFont"/>
    <w:locked/>
    <w:rsid w:val="00CC01A5"/>
  </w:style>
  <w:style w:type="character" w:customStyle="1" w:styleId="F7-SmallFont">
    <w:name w:val="F7 - Small Font"/>
    <w:rsid w:val="00CC01A5"/>
  </w:style>
  <w:style w:type="character" w:customStyle="1" w:styleId="StyleLatinGaramond9ptUnderline">
    <w:name w:val="Style (Latin) Garamond 9 pt Underline"/>
    <w:rsid w:val="00CC01A5"/>
  </w:style>
  <w:style w:type="character" w:customStyle="1" w:styleId="tkrname">
    <w:name w:val="tkrname"/>
    <w:basedOn w:val="DefaultParagraphFont"/>
    <w:rsid w:val="00CC01A5"/>
  </w:style>
  <w:style w:type="character" w:customStyle="1" w:styleId="tkrchange">
    <w:name w:val="tkrchange"/>
    <w:basedOn w:val="DefaultParagraphFont"/>
    <w:rsid w:val="00CC01A5"/>
  </w:style>
  <w:style w:type="character" w:customStyle="1" w:styleId="l9">
    <w:name w:val="l9"/>
    <w:basedOn w:val="DefaultParagraphFont"/>
    <w:rsid w:val="00CC01A5"/>
  </w:style>
  <w:style w:type="character" w:customStyle="1" w:styleId="l8">
    <w:name w:val="l8"/>
    <w:basedOn w:val="DefaultParagraphFont"/>
    <w:rsid w:val="00CC01A5"/>
  </w:style>
  <w:style w:type="character" w:customStyle="1" w:styleId="l6">
    <w:name w:val="l6"/>
    <w:basedOn w:val="DefaultParagraphFont"/>
    <w:rsid w:val="00CC01A5"/>
  </w:style>
  <w:style w:type="character" w:customStyle="1" w:styleId="l7">
    <w:name w:val="l7"/>
    <w:basedOn w:val="DefaultParagraphFont"/>
    <w:rsid w:val="00CC01A5"/>
  </w:style>
  <w:style w:type="character" w:customStyle="1" w:styleId="ellipsistext">
    <w:name w:val="ellipsis_text"/>
    <w:basedOn w:val="DefaultParagraphFont"/>
    <w:rsid w:val="00CC01A5"/>
  </w:style>
  <w:style w:type="character" w:customStyle="1" w:styleId="referencediv">
    <w:name w:val="referencediv"/>
    <w:basedOn w:val="DefaultParagraphFont"/>
    <w:rsid w:val="00CC01A5"/>
  </w:style>
  <w:style w:type="character" w:customStyle="1" w:styleId="A3">
    <w:name w:val="A3"/>
    <w:rsid w:val="00CC01A5"/>
  </w:style>
  <w:style w:type="character" w:customStyle="1" w:styleId="cite0">
    <w:name w:val="cite0"/>
    <w:rsid w:val="00CC01A5"/>
  </w:style>
  <w:style w:type="character" w:customStyle="1" w:styleId="hilite1">
    <w:name w:val="hilite1"/>
    <w:rsid w:val="00CC01A5"/>
  </w:style>
  <w:style w:type="character" w:customStyle="1" w:styleId="Style8pt1">
    <w:name w:val="Style 8 pt1"/>
    <w:basedOn w:val="DefaultParagraphFont"/>
    <w:rsid w:val="00CC01A5"/>
  </w:style>
  <w:style w:type="character" w:customStyle="1" w:styleId="qlabel">
    <w:name w:val="q_label"/>
    <w:rsid w:val="00CC01A5"/>
  </w:style>
  <w:style w:type="character" w:customStyle="1" w:styleId="alabel">
    <w:name w:val="a_label"/>
    <w:rsid w:val="00CC01A5"/>
  </w:style>
  <w:style w:type="character" w:customStyle="1" w:styleId="StyleStyle4CharTimesNewRoman11pt">
    <w:name w:val="Style Style4 Char + Times New Roman 11 pt"/>
    <w:rsid w:val="00CC01A5"/>
  </w:style>
  <w:style w:type="character" w:customStyle="1" w:styleId="Aunderline">
    <w:name w:val="Aunderline"/>
    <w:qFormat/>
    <w:rsid w:val="00CC01A5"/>
  </w:style>
  <w:style w:type="character" w:customStyle="1" w:styleId="desc">
    <w:name w:val="desc"/>
    <w:basedOn w:val="DefaultParagraphFont"/>
    <w:rsid w:val="00CC01A5"/>
  </w:style>
  <w:style w:type="character" w:customStyle="1" w:styleId="titleauthoretc">
    <w:name w:val="titleauthoretc"/>
    <w:rsid w:val="00CC01A5"/>
  </w:style>
  <w:style w:type="character" w:customStyle="1" w:styleId="in-top">
    <w:name w:val="in-top"/>
    <w:rsid w:val="00CC01A5"/>
  </w:style>
  <w:style w:type="character" w:customStyle="1" w:styleId="nukeled">
    <w:name w:val="nukeled"/>
    <w:rsid w:val="00CC01A5"/>
  </w:style>
  <w:style w:type="character" w:customStyle="1" w:styleId="contextlyrelated">
    <w:name w:val="contextly_related"/>
    <w:rsid w:val="00CC01A5"/>
  </w:style>
  <w:style w:type="character" w:customStyle="1" w:styleId="in-right">
    <w:name w:val="in-right"/>
    <w:rsid w:val="00CC01A5"/>
  </w:style>
  <w:style w:type="character" w:customStyle="1" w:styleId="adtext">
    <w:name w:val="ad_text"/>
    <w:rsid w:val="00CC01A5"/>
  </w:style>
  <w:style w:type="character" w:customStyle="1" w:styleId="linkrow">
    <w:name w:val="link_row"/>
    <w:rsid w:val="00CC01A5"/>
  </w:style>
  <w:style w:type="character" w:customStyle="1" w:styleId="revision-date">
    <w:name w:val="revision-date"/>
    <w:rsid w:val="00CC01A5"/>
  </w:style>
  <w:style w:type="character" w:customStyle="1" w:styleId="facebook-share">
    <w:name w:val="facebook-share"/>
    <w:rsid w:val="00CC01A5"/>
  </w:style>
  <w:style w:type="character" w:customStyle="1" w:styleId="facebook-share-label">
    <w:name w:val="facebook-share-label"/>
    <w:rsid w:val="00CC01A5"/>
  </w:style>
  <w:style w:type="character" w:customStyle="1" w:styleId="cap">
    <w:name w:val="cap"/>
    <w:rsid w:val="00CC01A5"/>
  </w:style>
  <w:style w:type="character" w:customStyle="1" w:styleId="share">
    <w:name w:val="share"/>
    <w:rsid w:val="00CC01A5"/>
  </w:style>
  <w:style w:type="character" w:customStyle="1" w:styleId="ata11y">
    <w:name w:val="at_a11y"/>
    <w:rsid w:val="00CC01A5"/>
  </w:style>
  <w:style w:type="character" w:customStyle="1" w:styleId="tpk">
    <w:name w:val="tpk"/>
    <w:rsid w:val="00CC01A5"/>
  </w:style>
  <w:style w:type="character" w:customStyle="1" w:styleId="A24">
    <w:name w:val="A24"/>
    <w:uiPriority w:val="99"/>
    <w:rsid w:val="00CC01A5"/>
  </w:style>
  <w:style w:type="character" w:customStyle="1" w:styleId="A25">
    <w:name w:val="A25"/>
    <w:uiPriority w:val="99"/>
    <w:rsid w:val="00CC01A5"/>
  </w:style>
  <w:style w:type="character" w:customStyle="1" w:styleId="Headerorfooter">
    <w:name w:val="Header or footer_"/>
    <w:basedOn w:val="DefaultParagraphFont"/>
    <w:rsid w:val="00CC01A5"/>
  </w:style>
  <w:style w:type="character" w:customStyle="1" w:styleId="Bodytext22">
    <w:name w:val="Body text (2)_"/>
    <w:basedOn w:val="DefaultParagraphFont"/>
    <w:rsid w:val="00CC01A5"/>
  </w:style>
  <w:style w:type="character" w:customStyle="1" w:styleId="Headerorfooter0">
    <w:name w:val="Header or footer"/>
    <w:basedOn w:val="Bodytext10"/>
    <w:rsid w:val="00CC01A5"/>
    <w:rPr>
      <w:shd w:val="clear" w:color="auto" w:fill="FFFFFF"/>
    </w:rPr>
  </w:style>
  <w:style w:type="character" w:customStyle="1" w:styleId="Bodytext30">
    <w:name w:val="Body text (3)_"/>
    <w:basedOn w:val="DefaultParagraphFont"/>
    <w:rsid w:val="00CC01A5"/>
  </w:style>
  <w:style w:type="character" w:customStyle="1" w:styleId="Bodytext31Exact">
    <w:name w:val="Body text (31) Exact"/>
    <w:basedOn w:val="DefaultParagraphFont"/>
    <w:rsid w:val="00CC01A5"/>
  </w:style>
  <w:style w:type="character" w:customStyle="1" w:styleId="Bodytext46">
    <w:name w:val="Body text (46)_"/>
    <w:basedOn w:val="DefaultParagraphFont"/>
    <w:rsid w:val="00CC01A5"/>
  </w:style>
  <w:style w:type="character" w:customStyle="1" w:styleId="Bodytext51">
    <w:name w:val="Body text (51)_"/>
    <w:basedOn w:val="DefaultParagraphFont"/>
    <w:rsid w:val="00CC01A5"/>
  </w:style>
  <w:style w:type="character" w:customStyle="1" w:styleId="Bodytext34">
    <w:name w:val="Body text (34)_"/>
    <w:basedOn w:val="DefaultParagraphFont"/>
    <w:rsid w:val="00CC01A5"/>
  </w:style>
  <w:style w:type="character" w:customStyle="1" w:styleId="Bodytext3Spacing0ptExact">
    <w:name w:val="Body text (3) + Spacing 0 pt Exact"/>
    <w:rsid w:val="00CC01A5"/>
  </w:style>
  <w:style w:type="character" w:customStyle="1" w:styleId="Bodytext82">
    <w:name w:val="Body text (82)_"/>
    <w:basedOn w:val="DefaultParagraphFont"/>
    <w:rsid w:val="00CC01A5"/>
  </w:style>
  <w:style w:type="character" w:customStyle="1" w:styleId="PicturecaptionSpacing0ptExact">
    <w:name w:val="Picture caption + Spacing 0 pt Exact"/>
    <w:basedOn w:val="DefaultParagraphFont"/>
    <w:rsid w:val="00CC01A5"/>
  </w:style>
  <w:style w:type="character" w:customStyle="1" w:styleId="Tableofcontents13">
    <w:name w:val="Table of contents (13)_"/>
    <w:basedOn w:val="DefaultParagraphFont"/>
    <w:rsid w:val="00CC01A5"/>
  </w:style>
  <w:style w:type="character" w:customStyle="1" w:styleId="Bodytext114">
    <w:name w:val="Body text (114)_"/>
    <w:basedOn w:val="DefaultParagraphFont"/>
    <w:rsid w:val="00CC01A5"/>
  </w:style>
  <w:style w:type="character" w:customStyle="1" w:styleId="Bodytext115">
    <w:name w:val="Body text (115)_"/>
    <w:basedOn w:val="DefaultParagraphFont"/>
    <w:rsid w:val="00CC01A5"/>
  </w:style>
  <w:style w:type="character" w:customStyle="1" w:styleId="BodyText40">
    <w:name w:val="Body Text4"/>
    <w:basedOn w:val="DefaultParagraphFont"/>
    <w:rsid w:val="00CC01A5"/>
  </w:style>
  <w:style w:type="character" w:customStyle="1" w:styleId="Bodytext820">
    <w:name w:val="Body text (82)"/>
    <w:rsid w:val="00CC01A5"/>
  </w:style>
  <w:style w:type="character" w:customStyle="1" w:styleId="Bodytext100">
    <w:name w:val="Body text (10)"/>
    <w:basedOn w:val="PicturecaptionSpacing0ptExact"/>
    <w:rsid w:val="00CC01A5"/>
  </w:style>
  <w:style w:type="character" w:customStyle="1" w:styleId="Bodytext82Spacing0ptExact">
    <w:name w:val="Body text (82) + Spacing 0 pt Exact"/>
    <w:basedOn w:val="Bodytext820"/>
    <w:rsid w:val="00CC01A5"/>
  </w:style>
  <w:style w:type="character" w:customStyle="1" w:styleId="Bodytext131Exact">
    <w:name w:val="Body text (131) Exact"/>
    <w:basedOn w:val="DefaultParagraphFont"/>
    <w:rsid w:val="00CC01A5"/>
  </w:style>
  <w:style w:type="character" w:customStyle="1" w:styleId="Picturecaption2Spacing0ptExact">
    <w:name w:val="Picture caption (2) + Spacing 0 pt Exact"/>
    <w:basedOn w:val="DefaultParagraphFont"/>
    <w:rsid w:val="00CC01A5"/>
  </w:style>
  <w:style w:type="character" w:customStyle="1" w:styleId="Bodytext114Exact">
    <w:name w:val="Body text (114) Exact"/>
    <w:basedOn w:val="Bodytext131Exact"/>
    <w:rsid w:val="00CC01A5"/>
  </w:style>
  <w:style w:type="character" w:customStyle="1" w:styleId="Bodytext340">
    <w:name w:val="Body text (34)"/>
    <w:basedOn w:val="BodyText40"/>
    <w:rsid w:val="00CC01A5"/>
  </w:style>
  <w:style w:type="character" w:customStyle="1" w:styleId="Bodytext1409pt">
    <w:name w:val="Body text (140) + 9 pt"/>
    <w:aliases w:val="Not Italic,Table of contents (12) + FrankRuehl,11 pt"/>
    <w:basedOn w:val="DefaultParagraphFont"/>
    <w:rsid w:val="00CC01A5"/>
  </w:style>
  <w:style w:type="character" w:customStyle="1" w:styleId="Bodytext510">
    <w:name w:val="Body text (51)"/>
    <w:basedOn w:val="Bodytext115"/>
    <w:rsid w:val="00CC01A5"/>
  </w:style>
  <w:style w:type="character" w:customStyle="1" w:styleId="Bodytext1140">
    <w:name w:val="Body text (114)"/>
    <w:basedOn w:val="Bodytext131Exact"/>
    <w:rsid w:val="00CC01A5"/>
  </w:style>
  <w:style w:type="character" w:customStyle="1" w:styleId="Tableofcontents130">
    <w:name w:val="Table of contents (13)"/>
    <w:basedOn w:val="Bodytext82Spacing0ptExact"/>
    <w:rsid w:val="00CC01A5"/>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CC01A5"/>
  </w:style>
  <w:style w:type="character" w:customStyle="1" w:styleId="Bodytext460">
    <w:name w:val="Body text (46)"/>
    <w:basedOn w:val="Bodytext114"/>
    <w:rsid w:val="00CC01A5"/>
  </w:style>
  <w:style w:type="character" w:customStyle="1" w:styleId="Bodytext46NotBold">
    <w:name w:val="Body text (46) + Not Bold"/>
    <w:basedOn w:val="Bodytext114"/>
    <w:rsid w:val="00CC01A5"/>
  </w:style>
  <w:style w:type="character" w:customStyle="1" w:styleId="Bodytext46SegoeUI">
    <w:name w:val="Body text (46) + Segoe UI"/>
    <w:basedOn w:val="Bodytext114"/>
    <w:rsid w:val="00CC01A5"/>
  </w:style>
  <w:style w:type="character" w:customStyle="1" w:styleId="Bodytext115Spacing0ptExact">
    <w:name w:val="Body text (115) + Spacing 0 pt Exact"/>
    <w:basedOn w:val="Picturecaption2Spacing0ptExact"/>
    <w:rsid w:val="00CC01A5"/>
  </w:style>
  <w:style w:type="character" w:customStyle="1" w:styleId="Picturecaption42SmallCaps">
    <w:name w:val="Picture caption (42) + Small Caps"/>
    <w:basedOn w:val="DefaultParagraphFont"/>
    <w:rsid w:val="00CC01A5"/>
  </w:style>
  <w:style w:type="character" w:customStyle="1" w:styleId="Bodytext155Exact">
    <w:name w:val="Body text (155) Exact"/>
    <w:basedOn w:val="DefaultParagraphFont"/>
    <w:rsid w:val="00CC01A5"/>
  </w:style>
  <w:style w:type="character" w:customStyle="1" w:styleId="Bodytext157">
    <w:name w:val="Body text (157)_"/>
    <w:basedOn w:val="DefaultParagraphFont"/>
    <w:rsid w:val="00CC01A5"/>
  </w:style>
  <w:style w:type="character" w:customStyle="1" w:styleId="Heading2213pt">
    <w:name w:val="Heading #22 + 13 pt"/>
    <w:basedOn w:val="DefaultParagraphFont"/>
    <w:rsid w:val="00CC01A5"/>
  </w:style>
  <w:style w:type="character" w:customStyle="1" w:styleId="Heading22125pt">
    <w:name w:val="Heading #22 + 12.5 pt"/>
    <w:basedOn w:val="DefaultParagraphFont"/>
    <w:rsid w:val="00CC01A5"/>
  </w:style>
  <w:style w:type="character" w:customStyle="1" w:styleId="Bodytext300">
    <w:name w:val="Body text (30)_"/>
    <w:basedOn w:val="DefaultParagraphFont"/>
    <w:rsid w:val="00CC01A5"/>
  </w:style>
  <w:style w:type="character" w:customStyle="1" w:styleId="Bodytext39">
    <w:name w:val="Body text (39)_"/>
    <w:basedOn w:val="DefaultParagraphFont"/>
    <w:rsid w:val="00CC01A5"/>
  </w:style>
  <w:style w:type="character" w:customStyle="1" w:styleId="Bodytext159Exact">
    <w:name w:val="Body text (159) Exact"/>
    <w:basedOn w:val="DefaultParagraphFont"/>
    <w:rsid w:val="00CC01A5"/>
  </w:style>
  <w:style w:type="character" w:customStyle="1" w:styleId="Bodytext60Spacing0pt">
    <w:name w:val="Body text (60) + Spacing 0 pt"/>
    <w:basedOn w:val="DefaultParagraphFont"/>
    <w:rsid w:val="00CC01A5"/>
  </w:style>
  <w:style w:type="character" w:customStyle="1" w:styleId="Bodytext3Spacing-1pt">
    <w:name w:val="Body text (3) + Spacing -1 pt"/>
    <w:basedOn w:val="Bodytext3Spacing0ptExact"/>
    <w:rsid w:val="00CC01A5"/>
  </w:style>
  <w:style w:type="character" w:customStyle="1" w:styleId="Bodytext3TimesNewRoman">
    <w:name w:val="Body text (3) + Times New Roman"/>
    <w:aliases w:val="11.5 pt"/>
    <w:basedOn w:val="Bodytext3Spacing0ptExact"/>
    <w:rsid w:val="00CC01A5"/>
  </w:style>
  <w:style w:type="character" w:customStyle="1" w:styleId="BodytextExact">
    <w:name w:val="Body text Exact"/>
    <w:basedOn w:val="DefaultParagraphFont"/>
    <w:rsid w:val="00CC01A5"/>
  </w:style>
  <w:style w:type="character" w:customStyle="1" w:styleId="Heading13Italic">
    <w:name w:val="Heading #13 + Italic"/>
    <w:basedOn w:val="DefaultParagraphFont"/>
    <w:rsid w:val="00CC01A5"/>
  </w:style>
  <w:style w:type="character" w:customStyle="1" w:styleId="Heading92Spacing2pt">
    <w:name w:val="Heading #9 (2) + Spacing 2 pt"/>
    <w:basedOn w:val="DefaultParagraphFont"/>
    <w:rsid w:val="00CC01A5"/>
  </w:style>
  <w:style w:type="character" w:customStyle="1" w:styleId="Bodytext38Spacing0pt">
    <w:name w:val="Body text (38) + Spacing 0 pt"/>
    <w:basedOn w:val="DefaultParagraphFont"/>
    <w:rsid w:val="00CC01A5"/>
  </w:style>
  <w:style w:type="character" w:customStyle="1" w:styleId="Bodytext42Spacing-1pt">
    <w:name w:val="Body text (42) + Spacing -1 pt"/>
    <w:basedOn w:val="DefaultParagraphFont"/>
    <w:rsid w:val="00CC01A5"/>
  </w:style>
  <w:style w:type="character" w:customStyle="1" w:styleId="Bodytext35">
    <w:name w:val="Body text (35)_"/>
    <w:basedOn w:val="DefaultParagraphFont"/>
    <w:rsid w:val="00CC01A5"/>
  </w:style>
  <w:style w:type="character" w:customStyle="1" w:styleId="Picturecaption19">
    <w:name w:val="Picture caption (19)_"/>
    <w:basedOn w:val="DefaultParagraphFont"/>
    <w:rsid w:val="00CC01A5"/>
  </w:style>
  <w:style w:type="character" w:customStyle="1" w:styleId="Picturecaption9Exact">
    <w:name w:val="Picture caption (9) Exact"/>
    <w:basedOn w:val="DefaultParagraphFont"/>
    <w:rsid w:val="00CC01A5"/>
  </w:style>
  <w:style w:type="character" w:customStyle="1" w:styleId="Bodytext87">
    <w:name w:val="Body text (87)_"/>
    <w:basedOn w:val="DefaultParagraphFont"/>
    <w:rsid w:val="00CC01A5"/>
  </w:style>
  <w:style w:type="character" w:customStyle="1" w:styleId="Bodytext6">
    <w:name w:val="Body text (6)_"/>
    <w:basedOn w:val="DefaultParagraphFont"/>
    <w:rsid w:val="00CC01A5"/>
  </w:style>
  <w:style w:type="character" w:customStyle="1" w:styleId="Heading142SmallCaps">
    <w:name w:val="Heading #14 (2) + Small Caps"/>
    <w:basedOn w:val="DefaultParagraphFont"/>
    <w:rsid w:val="00CC01A5"/>
  </w:style>
  <w:style w:type="character" w:customStyle="1" w:styleId="Picturecaption27Spacing0pt">
    <w:name w:val="Picture caption (27) + Spacing 0 pt"/>
    <w:basedOn w:val="DefaultParagraphFont"/>
    <w:rsid w:val="00CC01A5"/>
  </w:style>
  <w:style w:type="character" w:customStyle="1" w:styleId="Bodytext43Spacing0ptExact">
    <w:name w:val="Body text (43) + Spacing 0 pt Exact"/>
    <w:basedOn w:val="DefaultParagraphFont"/>
    <w:rsid w:val="00CC01A5"/>
  </w:style>
  <w:style w:type="character" w:customStyle="1" w:styleId="Bodytext870">
    <w:name w:val="Body text (87)"/>
    <w:basedOn w:val="DefaultParagraphFont"/>
    <w:rsid w:val="00CC01A5"/>
  </w:style>
  <w:style w:type="character" w:customStyle="1" w:styleId="BodytextSegoeUI">
    <w:name w:val="Body text + Segoe UI"/>
    <w:aliases w:val="21.5 pt"/>
    <w:basedOn w:val="DefaultParagraphFont"/>
    <w:rsid w:val="00CC01A5"/>
  </w:style>
  <w:style w:type="character" w:customStyle="1" w:styleId="Bodytext68">
    <w:name w:val="Body text (68)_"/>
    <w:basedOn w:val="DefaultParagraphFont"/>
    <w:rsid w:val="00CC01A5"/>
  </w:style>
  <w:style w:type="character" w:customStyle="1" w:styleId="Bodytext112SmallCaps">
    <w:name w:val="Body text (112) + Small Caps"/>
    <w:basedOn w:val="DefaultParagraphFont"/>
    <w:rsid w:val="00CC01A5"/>
  </w:style>
  <w:style w:type="character" w:customStyle="1" w:styleId="Tableofcontents11">
    <w:name w:val="Table of contents (11)_"/>
    <w:basedOn w:val="DefaultParagraphFont"/>
    <w:rsid w:val="00CC01A5"/>
  </w:style>
  <w:style w:type="character" w:customStyle="1" w:styleId="Tableofcontents15">
    <w:name w:val="Table of contents (15)_"/>
    <w:basedOn w:val="DefaultParagraphFont"/>
    <w:rsid w:val="00CC01A5"/>
  </w:style>
  <w:style w:type="character" w:customStyle="1" w:styleId="Heading162SmallCaps">
    <w:name w:val="Heading #16 (2) + Small Caps"/>
    <w:basedOn w:val="DefaultParagraphFont"/>
    <w:rsid w:val="00CC01A5"/>
  </w:style>
  <w:style w:type="character" w:customStyle="1" w:styleId="ft6">
    <w:name w:val="ft6"/>
    <w:basedOn w:val="DefaultParagraphFont"/>
    <w:rsid w:val="00CC01A5"/>
  </w:style>
  <w:style w:type="character" w:customStyle="1" w:styleId="amp">
    <w:name w:val="amp"/>
    <w:basedOn w:val="DefaultParagraphFont"/>
    <w:rsid w:val="00CC01A5"/>
  </w:style>
  <w:style w:type="character" w:customStyle="1" w:styleId="article-quote-right">
    <w:name w:val="article-quote-right"/>
    <w:basedOn w:val="DefaultParagraphFont"/>
    <w:rsid w:val="00CC01A5"/>
  </w:style>
  <w:style w:type="character" w:customStyle="1" w:styleId="StyleBox12ptBold">
    <w:name w:val="Style Box + 12 pt Bold"/>
    <w:basedOn w:val="DefaultParagraphFont"/>
    <w:rsid w:val="00CC01A5"/>
  </w:style>
  <w:style w:type="character" w:customStyle="1" w:styleId="StyleBox12pt">
    <w:name w:val="Style Box + 12 pt"/>
    <w:basedOn w:val="DefaultParagraphFont"/>
    <w:rsid w:val="00CC01A5"/>
  </w:style>
  <w:style w:type="character" w:customStyle="1" w:styleId="BoldandUnderlineCharCharCharChar">
    <w:name w:val="Bold and Underline Char Char Char Char"/>
    <w:rsid w:val="00CC01A5"/>
  </w:style>
  <w:style w:type="character" w:customStyle="1" w:styleId="BoldandUnderlineCharChar">
    <w:name w:val="Bold and Underline Char Char"/>
    <w:rsid w:val="00CC01A5"/>
  </w:style>
  <w:style w:type="character" w:customStyle="1" w:styleId="commentstext">
    <w:name w:val="commentstext"/>
    <w:rsid w:val="00CC01A5"/>
  </w:style>
  <w:style w:type="character" w:customStyle="1" w:styleId="dd">
    <w:name w:val="dd"/>
    <w:rsid w:val="00CC01A5"/>
  </w:style>
  <w:style w:type="character" w:customStyle="1" w:styleId="underLight">
    <w:name w:val="underLight"/>
    <w:uiPriority w:val="1"/>
    <w:qFormat/>
    <w:rsid w:val="00CC01A5"/>
  </w:style>
  <w:style w:type="character" w:customStyle="1" w:styleId="author-rss">
    <w:name w:val="author-rss"/>
    <w:rsid w:val="00CC01A5"/>
  </w:style>
  <w:style w:type="character" w:customStyle="1" w:styleId="at">
    <w:name w:val="at"/>
    <w:basedOn w:val="DefaultParagraphFont"/>
    <w:rsid w:val="00CC01A5"/>
  </w:style>
  <w:style w:type="character" w:customStyle="1" w:styleId="source">
    <w:name w:val="source"/>
    <w:rsid w:val="00CC01A5"/>
  </w:style>
  <w:style w:type="character" w:customStyle="1" w:styleId="bioline">
    <w:name w:val="bioline"/>
    <w:rsid w:val="00CC01A5"/>
  </w:style>
  <w:style w:type="character" w:customStyle="1" w:styleId="wikicreatelink">
    <w:name w:val="wikicreatelink"/>
    <w:basedOn w:val="DefaultParagraphFont"/>
    <w:rsid w:val="00CC01A5"/>
  </w:style>
  <w:style w:type="character" w:customStyle="1" w:styleId="facebook-share-count">
    <w:name w:val="facebook-share-count"/>
    <w:basedOn w:val="DefaultParagraphFont"/>
    <w:rsid w:val="00CC01A5"/>
  </w:style>
  <w:style w:type="character" w:customStyle="1" w:styleId="tickerwrap">
    <w:name w:val="ticker_wrap"/>
    <w:basedOn w:val="DefaultParagraphFont"/>
    <w:rsid w:val="00CC01A5"/>
  </w:style>
  <w:style w:type="character" w:customStyle="1" w:styleId="smallcaps0">
    <w:name w:val="small_caps"/>
    <w:basedOn w:val="DefaultParagraphFont"/>
    <w:rsid w:val="00CC01A5"/>
  </w:style>
  <w:style w:type="character" w:customStyle="1" w:styleId="bodycopy">
    <w:name w:val="bodycopy"/>
    <w:basedOn w:val="DefaultParagraphFont"/>
    <w:rsid w:val="00CC01A5"/>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CC01A5"/>
  </w:style>
  <w:style w:type="character" w:customStyle="1" w:styleId="StyleGaramondText1">
    <w:name w:val="Style Garamond Text 1"/>
    <w:basedOn w:val="DefaultParagraphFont"/>
    <w:rsid w:val="00CC01A5"/>
  </w:style>
  <w:style w:type="character" w:customStyle="1" w:styleId="StyleGaramondText1Underline">
    <w:name w:val="Style Garamond Text 1 Underline"/>
    <w:basedOn w:val="DefaultParagraphFont"/>
    <w:rsid w:val="00CC01A5"/>
  </w:style>
  <w:style w:type="character" w:customStyle="1" w:styleId="StyleBoldUnderlineBorderSinglesolidlineAuto05pt">
    <w:name w:val="Style Bold Underline Border: : (Single solid line Auto  0.5 pt ..."/>
    <w:basedOn w:val="DefaultParagraphFont"/>
    <w:rsid w:val="00CC01A5"/>
  </w:style>
  <w:style w:type="character" w:customStyle="1" w:styleId="StyleStyleBoldUnderlineUnderlineIntenseEmphasisIntenseEmpha">
    <w:name w:val="Style Style Bold UnderlineUnderlineIntense EmphasisIntense Empha..."/>
    <w:basedOn w:val="DefaultParagraphFont"/>
    <w:rsid w:val="00CC01A5"/>
  </w:style>
  <w:style w:type="character" w:customStyle="1" w:styleId="Style7ptBold">
    <w:name w:val="Style 7 pt Bold"/>
    <w:basedOn w:val="DefaultParagraphFont"/>
    <w:rsid w:val="00CC01A5"/>
  </w:style>
  <w:style w:type="character" w:customStyle="1" w:styleId="cardunderlineChar">
    <w:name w:val="card underline Char"/>
    <w:locked/>
    <w:rsid w:val="00CC01A5"/>
  </w:style>
  <w:style w:type="character" w:customStyle="1" w:styleId="StyleHeading4UnderlinedsmalltextGaramondChar">
    <w:name w:val="Style Heading 4Underlinedsmall text + Garamond Char"/>
    <w:locked/>
    <w:rsid w:val="00CC01A5"/>
  </w:style>
  <w:style w:type="character" w:customStyle="1" w:styleId="Style2Char0">
    <w:name w:val="Style 2 Char"/>
    <w:locked/>
    <w:rsid w:val="00CC01A5"/>
  </w:style>
  <w:style w:type="character" w:customStyle="1" w:styleId="GAUnderlineChar">
    <w:name w:val="GA Underline Char"/>
    <w:locked/>
    <w:rsid w:val="00CC01A5"/>
  </w:style>
  <w:style w:type="character" w:customStyle="1" w:styleId="textsmallChar0">
    <w:name w:val="textsmall Char"/>
    <w:locked/>
    <w:rsid w:val="00CC01A5"/>
  </w:style>
  <w:style w:type="character" w:customStyle="1" w:styleId="cardtextChar3">
    <w:name w:val="cardtext Char"/>
    <w:locked/>
    <w:rsid w:val="00CC01A5"/>
  </w:style>
  <w:style w:type="character" w:customStyle="1" w:styleId="StyleHeading2TagHEADING2TagCite11ptChar">
    <w:name w:val="Style Heading 2TagHEADING 2Tag&amp;Cite + 11 pt Char"/>
    <w:locked/>
    <w:rsid w:val="00CC01A5"/>
  </w:style>
  <w:style w:type="character" w:customStyle="1" w:styleId="CiteCorrectedChar">
    <w:name w:val="Cite Corrected Char"/>
    <w:locked/>
    <w:rsid w:val="00CC01A5"/>
  </w:style>
  <w:style w:type="character" w:customStyle="1" w:styleId="ReallySamllTextChar">
    <w:name w:val="ReallySamllText Char"/>
    <w:locked/>
    <w:rsid w:val="00CC01A5"/>
  </w:style>
  <w:style w:type="character" w:customStyle="1" w:styleId="NormalUnderlineChar1">
    <w:name w:val="Normal Underline Char1"/>
    <w:locked/>
    <w:rsid w:val="00CC01A5"/>
  </w:style>
  <w:style w:type="character" w:customStyle="1" w:styleId="ImportantTextChar">
    <w:name w:val="Important Text Char"/>
    <w:locked/>
    <w:rsid w:val="00CC01A5"/>
  </w:style>
  <w:style w:type="character" w:customStyle="1" w:styleId="StyleBodyText11ptBlackUnderlineChar">
    <w:name w:val="Style Body Text + 11 pt Black Underline Char"/>
    <w:locked/>
    <w:rsid w:val="00CC01A5"/>
  </w:style>
  <w:style w:type="character" w:customStyle="1" w:styleId="StyleBodyText11ptBoldBlackChar">
    <w:name w:val="Style Body Text + 11 pt Bold Black Char"/>
    <w:locked/>
    <w:rsid w:val="00CC01A5"/>
  </w:style>
  <w:style w:type="character" w:customStyle="1" w:styleId="StyletinyBoldChar">
    <w:name w:val="Style tiny + Bold Char"/>
    <w:locked/>
    <w:rsid w:val="00CC01A5"/>
  </w:style>
  <w:style w:type="character" w:customStyle="1" w:styleId="Heading5SizeDownChar">
    <w:name w:val="Heading 5 Size Down Char"/>
    <w:locked/>
    <w:rsid w:val="00CC01A5"/>
  </w:style>
  <w:style w:type="character" w:customStyle="1" w:styleId="Normal2BoldChar">
    <w:name w:val="Normal2 + Bold Char"/>
    <w:locked/>
    <w:rsid w:val="00CC01A5"/>
  </w:style>
  <w:style w:type="character" w:customStyle="1" w:styleId="ListContentsChar">
    <w:name w:val="List Contents Char"/>
    <w:locked/>
    <w:rsid w:val="00CC01A5"/>
  </w:style>
  <w:style w:type="character" w:customStyle="1" w:styleId="StyleListContents11ptCustomColorRGB353132UnderlineChar">
    <w:name w:val="Style List Contents + 11 pt Custom Color(RGB(353132)) Underline Char"/>
    <w:locked/>
    <w:rsid w:val="00CC01A5"/>
  </w:style>
  <w:style w:type="character" w:customStyle="1" w:styleId="StyleCards12ptThickunderlineChar2">
    <w:name w:val="Style Cards + 12 pt Thick underline Char2"/>
    <w:locked/>
    <w:rsid w:val="00CC01A5"/>
  </w:style>
  <w:style w:type="character" w:customStyle="1" w:styleId="UnimportantCharChar">
    <w:name w:val="Unimportant Char Char"/>
    <w:locked/>
    <w:rsid w:val="00CC01A5"/>
  </w:style>
  <w:style w:type="character" w:customStyle="1" w:styleId="UnunderlinedChar">
    <w:name w:val="Ununderlined Char"/>
    <w:locked/>
    <w:rsid w:val="00CC01A5"/>
  </w:style>
  <w:style w:type="character" w:customStyle="1" w:styleId="textunderlineChar0">
    <w:name w:val="text underline Char"/>
    <w:locked/>
    <w:rsid w:val="00CC01A5"/>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CC01A5"/>
  </w:style>
  <w:style w:type="character" w:customStyle="1" w:styleId="Cardnon-underlinedChar">
    <w:name w:val="Card non-underlined Char"/>
    <w:locked/>
    <w:rsid w:val="00CC01A5"/>
  </w:style>
  <w:style w:type="character" w:customStyle="1" w:styleId="Card-UnderlineChar">
    <w:name w:val="Card-Underline Char"/>
    <w:locked/>
    <w:rsid w:val="00CC01A5"/>
  </w:style>
  <w:style w:type="character" w:customStyle="1" w:styleId="CircleChar">
    <w:name w:val="Circle Char"/>
    <w:locked/>
    <w:rsid w:val="00CC01A5"/>
  </w:style>
  <w:style w:type="character" w:customStyle="1" w:styleId="citeunreadChar">
    <w:name w:val="cite unread Char"/>
    <w:locked/>
    <w:rsid w:val="00CC01A5"/>
  </w:style>
  <w:style w:type="character" w:customStyle="1" w:styleId="readCharChar">
    <w:name w:val="read Char Char"/>
    <w:locked/>
    <w:rsid w:val="00CC01A5"/>
  </w:style>
  <w:style w:type="character" w:customStyle="1" w:styleId="StyleStyle16ptChar">
    <w:name w:val="Style Style1 + 6 pt Char"/>
    <w:locked/>
    <w:rsid w:val="00CC01A5"/>
  </w:style>
  <w:style w:type="character" w:customStyle="1" w:styleId="tagChar2">
    <w:name w:val="tag Char2"/>
    <w:qFormat/>
    <w:rsid w:val="00CC01A5"/>
  </w:style>
  <w:style w:type="character" w:customStyle="1" w:styleId="cardchar00">
    <w:name w:val="cardchar0"/>
    <w:basedOn w:val="DefaultParagraphFont"/>
    <w:rsid w:val="00CC01A5"/>
  </w:style>
  <w:style w:type="character" w:customStyle="1" w:styleId="UnderlineNon-bold">
    <w:name w:val="Underline Non - bold"/>
    <w:rsid w:val="00CC01A5"/>
  </w:style>
  <w:style w:type="character" w:customStyle="1" w:styleId="UnderlineBold0">
    <w:name w:val="Underline Bold"/>
    <w:uiPriority w:val="6"/>
    <w:qFormat/>
    <w:rsid w:val="00CC01A5"/>
  </w:style>
  <w:style w:type="character" w:customStyle="1" w:styleId="Heading5Char2">
    <w:name w:val="Heading 5 Char2"/>
    <w:rsid w:val="00CC01A5"/>
  </w:style>
  <w:style w:type="character" w:customStyle="1" w:styleId="underlinechar5">
    <w:name w:val="underlinechar"/>
    <w:rsid w:val="00CC01A5"/>
  </w:style>
  <w:style w:type="character" w:customStyle="1" w:styleId="authordate2">
    <w:name w:val="authordate"/>
    <w:rsid w:val="00CC01A5"/>
  </w:style>
  <w:style w:type="character" w:customStyle="1" w:styleId="underline4">
    <w:name w:val="%underline"/>
    <w:qFormat/>
    <w:rsid w:val="00CC01A5"/>
  </w:style>
  <w:style w:type="character" w:customStyle="1" w:styleId="AUNDERLINE0">
    <w:name w:val="AUNDERLINE"/>
    <w:qFormat/>
    <w:rsid w:val="00CC01A5"/>
  </w:style>
  <w:style w:type="character" w:customStyle="1" w:styleId="slug-doi">
    <w:name w:val="slug-doi"/>
    <w:basedOn w:val="DefaultParagraphFont"/>
    <w:rsid w:val="00CC01A5"/>
  </w:style>
  <w:style w:type="character" w:customStyle="1" w:styleId="af">
    <w:name w:val="af"/>
    <w:basedOn w:val="DefaultParagraphFont"/>
    <w:rsid w:val="00CC01A5"/>
  </w:style>
  <w:style w:type="character" w:customStyle="1" w:styleId="ab">
    <w:name w:val="ab"/>
    <w:basedOn w:val="DefaultParagraphFont"/>
    <w:rsid w:val="00CC01A5"/>
  </w:style>
  <w:style w:type="character" w:customStyle="1" w:styleId="em">
    <w:name w:val="em"/>
    <w:basedOn w:val="DefaultParagraphFont"/>
    <w:rsid w:val="00CC01A5"/>
  </w:style>
  <w:style w:type="character" w:customStyle="1" w:styleId="au">
    <w:name w:val="au"/>
    <w:basedOn w:val="DefaultParagraphFont"/>
    <w:rsid w:val="00CC01A5"/>
  </w:style>
  <w:style w:type="character" w:customStyle="1" w:styleId="ti">
    <w:name w:val="ti"/>
    <w:basedOn w:val="DefaultParagraphFont"/>
    <w:rsid w:val="00CC01A5"/>
  </w:style>
  <w:style w:type="character" w:customStyle="1" w:styleId="subheadblue">
    <w:name w:val="subhead_blue"/>
    <w:basedOn w:val="DefaultParagraphFont"/>
    <w:rsid w:val="00CC01A5"/>
  </w:style>
  <w:style w:type="character" w:customStyle="1" w:styleId="affiliation">
    <w:name w:val="affiliation"/>
    <w:basedOn w:val="DefaultParagraphFont"/>
    <w:rsid w:val="00CC01A5"/>
  </w:style>
  <w:style w:type="character" w:customStyle="1" w:styleId="slug-doi-wrapper">
    <w:name w:val="slug-doi-wrapper"/>
    <w:basedOn w:val="DefaultParagraphFont"/>
    <w:rsid w:val="00CC01A5"/>
  </w:style>
  <w:style w:type="character" w:customStyle="1" w:styleId="slug-metadata-noteahead-of-print">
    <w:name w:val="slug-metadata-note ahead-of-print"/>
    <w:basedOn w:val="DefaultParagraphFont"/>
    <w:rsid w:val="00CC01A5"/>
  </w:style>
  <w:style w:type="character" w:customStyle="1" w:styleId="slug-ahead-of-print-date">
    <w:name w:val="slug-ahead-of-print-date"/>
    <w:basedOn w:val="DefaultParagraphFont"/>
    <w:rsid w:val="00CC01A5"/>
  </w:style>
  <w:style w:type="character" w:customStyle="1" w:styleId="medium-bold">
    <w:name w:val="medium-bold"/>
    <w:basedOn w:val="DefaultParagraphFont"/>
    <w:rsid w:val="00CC01A5"/>
  </w:style>
  <w:style w:type="character" w:customStyle="1" w:styleId="updated-short-citation">
    <w:name w:val="updated-short-citation"/>
    <w:basedOn w:val="DefaultParagraphFont"/>
    <w:rsid w:val="00CC01A5"/>
  </w:style>
  <w:style w:type="character" w:customStyle="1" w:styleId="TagCharChar1">
    <w:name w:val="Tag Char Char1"/>
    <w:rsid w:val="00CC01A5"/>
  </w:style>
  <w:style w:type="character" w:customStyle="1" w:styleId="berief">
    <w:name w:val="berief"/>
    <w:rsid w:val="00CC01A5"/>
  </w:style>
  <w:style w:type="character" w:customStyle="1" w:styleId="Brief-Smalltext">
    <w:name w:val="Brief - Small text"/>
    <w:rsid w:val="00CC01A5"/>
  </w:style>
  <w:style w:type="character" w:customStyle="1" w:styleId="F8-UnderlineBold">
    <w:name w:val="F8 - Underline/Bold"/>
    <w:rsid w:val="00CC01A5"/>
  </w:style>
  <w:style w:type="character" w:customStyle="1" w:styleId="Brief-Bold">
    <w:name w:val="Brief - Bold"/>
    <w:rsid w:val="00CC01A5"/>
  </w:style>
  <w:style w:type="character" w:customStyle="1" w:styleId="Card-Underline0">
    <w:name w:val="Card - Underline"/>
    <w:rsid w:val="00CC01A5"/>
  </w:style>
  <w:style w:type="character" w:customStyle="1" w:styleId="beriefunderline">
    <w:name w:val="berief = underline"/>
    <w:rsid w:val="00CC01A5"/>
  </w:style>
  <w:style w:type="character" w:customStyle="1" w:styleId="BoldText10pt">
    <w:name w:val="Bold Text 10 pt"/>
    <w:rsid w:val="00CC01A5"/>
  </w:style>
  <w:style w:type="character" w:customStyle="1" w:styleId="eoeaheader">
    <w:name w:val="eoea_header"/>
    <w:basedOn w:val="DefaultParagraphFont"/>
    <w:rsid w:val="00CC01A5"/>
  </w:style>
  <w:style w:type="character" w:customStyle="1" w:styleId="SC4208902">
    <w:name w:val="SC.4.208902"/>
    <w:rsid w:val="00CC01A5"/>
  </w:style>
  <w:style w:type="character" w:customStyle="1" w:styleId="SC4208915">
    <w:name w:val="SC.4.208915"/>
    <w:rsid w:val="00CC01A5"/>
  </w:style>
  <w:style w:type="character" w:customStyle="1" w:styleId="SC273764">
    <w:name w:val="SC.2.73764"/>
    <w:rsid w:val="00CC01A5"/>
  </w:style>
  <w:style w:type="character" w:customStyle="1" w:styleId="SC273779">
    <w:name w:val="SC.2.73779"/>
    <w:rsid w:val="00CC01A5"/>
  </w:style>
  <w:style w:type="character" w:customStyle="1" w:styleId="SC273763">
    <w:name w:val="SC.2.73763"/>
    <w:rsid w:val="00CC01A5"/>
  </w:style>
  <w:style w:type="character" w:customStyle="1" w:styleId="SC4208910">
    <w:name w:val="SC.4.208910"/>
    <w:rsid w:val="00CC01A5"/>
  </w:style>
  <w:style w:type="character" w:customStyle="1" w:styleId="SC4208911">
    <w:name w:val="SC.4.208911"/>
    <w:rsid w:val="00CC01A5"/>
  </w:style>
  <w:style w:type="character" w:customStyle="1" w:styleId="articlesubtitle">
    <w:name w:val="article_sub_title"/>
    <w:basedOn w:val="DefaultParagraphFont"/>
    <w:rsid w:val="00CC01A5"/>
  </w:style>
  <w:style w:type="character" w:customStyle="1" w:styleId="newsdate2">
    <w:name w:val="news_date2"/>
    <w:basedOn w:val="DefaultParagraphFont"/>
    <w:rsid w:val="00CC01A5"/>
  </w:style>
  <w:style w:type="character" w:customStyle="1" w:styleId="readarticleheader">
    <w:name w:val="readarticleheader"/>
    <w:basedOn w:val="DefaultParagraphFont"/>
    <w:rsid w:val="00CC01A5"/>
  </w:style>
  <w:style w:type="character" w:customStyle="1" w:styleId="char">
    <w:name w:val="char"/>
    <w:basedOn w:val="DefaultParagraphFont"/>
    <w:rsid w:val="00CC01A5"/>
  </w:style>
  <w:style w:type="character" w:customStyle="1" w:styleId="hdr">
    <w:name w:val="hdr"/>
    <w:basedOn w:val="DefaultParagraphFont"/>
    <w:rsid w:val="00CC01A5"/>
  </w:style>
  <w:style w:type="character" w:customStyle="1" w:styleId="bolding1">
    <w:name w:val="bolding1"/>
    <w:rsid w:val="00CC01A5"/>
  </w:style>
  <w:style w:type="character" w:customStyle="1" w:styleId="bookoptions1">
    <w:name w:val="book_options1"/>
    <w:rsid w:val="00CC01A5"/>
  </w:style>
  <w:style w:type="character" w:customStyle="1" w:styleId="descriptionblock">
    <w:name w:val="description block"/>
    <w:basedOn w:val="DefaultParagraphFont"/>
    <w:rsid w:val="00CC01A5"/>
  </w:style>
  <w:style w:type="character" w:customStyle="1" w:styleId="detailsboxblock">
    <w:name w:val="detailsbox block"/>
    <w:basedOn w:val="DefaultParagraphFont"/>
    <w:rsid w:val="00CC01A5"/>
  </w:style>
  <w:style w:type="character" w:customStyle="1" w:styleId="CardTextUnderlinedChar">
    <w:name w:val="Card Text Underlined Char"/>
    <w:rsid w:val="00CC01A5"/>
  </w:style>
  <w:style w:type="character" w:customStyle="1" w:styleId="cardtextsmallChar">
    <w:name w:val="card text small Char"/>
    <w:rsid w:val="00CC01A5"/>
  </w:style>
  <w:style w:type="character" w:customStyle="1" w:styleId="countrytitle1">
    <w:name w:val="countrytitle1"/>
    <w:rsid w:val="00CC01A5"/>
  </w:style>
  <w:style w:type="character" w:customStyle="1" w:styleId="storyheader1">
    <w:name w:val="storyheader1"/>
    <w:rsid w:val="00CC01A5"/>
  </w:style>
  <w:style w:type="character" w:customStyle="1" w:styleId="cardunderlinedChar1">
    <w:name w:val="card underlined Char"/>
    <w:rsid w:val="00CC01A5"/>
  </w:style>
  <w:style w:type="character" w:customStyle="1" w:styleId="article1">
    <w:name w:val="article1"/>
    <w:rsid w:val="00CC01A5"/>
  </w:style>
  <w:style w:type="character" w:customStyle="1" w:styleId="story-posted-date1">
    <w:name w:val="story-posted-date1"/>
    <w:rsid w:val="00CC01A5"/>
  </w:style>
  <w:style w:type="character" w:customStyle="1" w:styleId="Heading2CharCharCharCharCharCharCharCharCharCharCharCharCharChar">
    <w:name w:val="Heading 2 Char Char Char Char Char Char Char Char Char Char Char Char Char Char"/>
    <w:rsid w:val="00CC01A5"/>
  </w:style>
  <w:style w:type="character" w:customStyle="1" w:styleId="citation10">
    <w:name w:val="citation1"/>
    <w:rsid w:val="00CC01A5"/>
  </w:style>
  <w:style w:type="character" w:customStyle="1" w:styleId="hithighlite">
    <w:name w:val="hithighlite"/>
    <w:basedOn w:val="DefaultParagraphFont"/>
    <w:rsid w:val="00CC01A5"/>
  </w:style>
  <w:style w:type="character" w:customStyle="1" w:styleId="articlecontent">
    <w:name w:val="articlecontent"/>
    <w:basedOn w:val="DefaultParagraphFont"/>
    <w:rsid w:val="00CC01A5"/>
  </w:style>
  <w:style w:type="character" w:customStyle="1" w:styleId="fource1">
    <w:name w:val="fource1"/>
    <w:rsid w:val="00CC01A5"/>
  </w:style>
  <w:style w:type="character" w:customStyle="1" w:styleId="ds">
    <w:name w:val="ds"/>
    <w:basedOn w:val="DefaultParagraphFont"/>
    <w:rsid w:val="00CC01A5"/>
  </w:style>
  <w:style w:type="character" w:customStyle="1" w:styleId="MicroTextChar1">
    <w:name w:val="MicroText Char1"/>
    <w:rsid w:val="00CC01A5"/>
  </w:style>
  <w:style w:type="character" w:customStyle="1" w:styleId="DefaultPara">
    <w:name w:val="Default Para"/>
    <w:rsid w:val="00CC01A5"/>
  </w:style>
  <w:style w:type="character" w:customStyle="1" w:styleId="SYSHYPERTEXT">
    <w:name w:val="SYS_HYPERTEXT"/>
    <w:rsid w:val="00CC01A5"/>
  </w:style>
  <w:style w:type="character" w:customStyle="1" w:styleId="BlockHeading1Char">
    <w:name w:val="Block Heading 1 Char"/>
    <w:rsid w:val="00CC01A5"/>
  </w:style>
  <w:style w:type="character" w:customStyle="1" w:styleId="StyleTagTimesNewRomanChar">
    <w:name w:val="Style Tag + Times New Roman Char"/>
    <w:rsid w:val="00CC01A5"/>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C01A5"/>
  </w:style>
  <w:style w:type="character" w:customStyle="1" w:styleId="StyleArialNarrow12ptBold">
    <w:name w:val="Style Arial Narrow 12 pt Bold"/>
    <w:rsid w:val="00CC01A5"/>
  </w:style>
  <w:style w:type="character" w:customStyle="1" w:styleId="UnderlinedCharChar1">
    <w:name w:val="Underlined Char Char1"/>
    <w:rsid w:val="00CC01A5"/>
  </w:style>
  <w:style w:type="character" w:customStyle="1" w:styleId="Heading2CharChar2">
    <w:name w:val="Heading 2 Char Char2"/>
    <w:rsid w:val="00CC01A5"/>
  </w:style>
  <w:style w:type="character" w:customStyle="1" w:styleId="doctitle">
    <w:name w:val="doctitle"/>
    <w:rsid w:val="00CC01A5"/>
  </w:style>
  <w:style w:type="character" w:customStyle="1" w:styleId="cardtext-underlined0">
    <w:name w:val="card text- underlined"/>
    <w:rsid w:val="00CC01A5"/>
  </w:style>
  <w:style w:type="character" w:customStyle="1" w:styleId="Style8ptChar">
    <w:name w:val="Style 8 pt Char"/>
    <w:rsid w:val="00CC01A5"/>
  </w:style>
  <w:style w:type="character" w:customStyle="1" w:styleId="message-item">
    <w:name w:val="message-item"/>
    <w:rsid w:val="00CC01A5"/>
  </w:style>
  <w:style w:type="character" w:customStyle="1" w:styleId="A00">
    <w:name w:val="A0"/>
    <w:rsid w:val="00CC01A5"/>
  </w:style>
  <w:style w:type="character" w:customStyle="1" w:styleId="datestamp">
    <w:name w:val="datestamp"/>
    <w:rsid w:val="00CC01A5"/>
  </w:style>
  <w:style w:type="character" w:customStyle="1" w:styleId="i">
    <w:name w:val="i"/>
    <w:rsid w:val="00CC01A5"/>
  </w:style>
  <w:style w:type="character" w:customStyle="1" w:styleId="name">
    <w:name w:val="name"/>
    <w:rsid w:val="00CC01A5"/>
  </w:style>
  <w:style w:type="character" w:customStyle="1" w:styleId="forenames">
    <w:name w:val="forenames"/>
    <w:rsid w:val="00CC01A5"/>
  </w:style>
  <w:style w:type="character" w:customStyle="1" w:styleId="surname">
    <w:name w:val="surname"/>
    <w:rsid w:val="00CC01A5"/>
  </w:style>
  <w:style w:type="character" w:customStyle="1" w:styleId="sifr-alternate">
    <w:name w:val="sifr-alternate"/>
    <w:rsid w:val="00CC01A5"/>
  </w:style>
  <w:style w:type="character" w:customStyle="1" w:styleId="medium-font">
    <w:name w:val="medium-font"/>
    <w:rsid w:val="00CC01A5"/>
  </w:style>
  <w:style w:type="character" w:customStyle="1" w:styleId="title-link-wrapper">
    <w:name w:val="title-link-wrapper"/>
    <w:rsid w:val="00CC01A5"/>
  </w:style>
  <w:style w:type="character" w:customStyle="1" w:styleId="A7">
    <w:name w:val="A7"/>
    <w:rsid w:val="00CC01A5"/>
  </w:style>
  <w:style w:type="character" w:customStyle="1" w:styleId="refpreview">
    <w:name w:val="refpreview"/>
    <w:rsid w:val="00CC01A5"/>
  </w:style>
  <w:style w:type="character" w:customStyle="1" w:styleId="loose1">
    <w:name w:val="loose1"/>
    <w:rsid w:val="00CC01A5"/>
  </w:style>
  <w:style w:type="character" w:customStyle="1" w:styleId="email">
    <w:name w:val="email"/>
    <w:rsid w:val="00CC01A5"/>
  </w:style>
  <w:style w:type="character" w:customStyle="1" w:styleId="gsa">
    <w:name w:val="gs_a"/>
    <w:rsid w:val="00CC01A5"/>
  </w:style>
  <w:style w:type="character" w:customStyle="1" w:styleId="mainarttitle">
    <w:name w:val="mainarttitle"/>
    <w:rsid w:val="00CC01A5"/>
  </w:style>
  <w:style w:type="character" w:customStyle="1" w:styleId="mainartauthor">
    <w:name w:val="mainartauthor"/>
    <w:rsid w:val="00CC01A5"/>
  </w:style>
  <w:style w:type="character" w:customStyle="1" w:styleId="mainartdate">
    <w:name w:val="mainartdate"/>
    <w:rsid w:val="00CC01A5"/>
  </w:style>
  <w:style w:type="character" w:customStyle="1" w:styleId="gsggs">
    <w:name w:val="gs_ggs"/>
    <w:rsid w:val="00CC01A5"/>
  </w:style>
  <w:style w:type="character" w:customStyle="1" w:styleId="ahead">
    <w:name w:val="a_head"/>
    <w:rsid w:val="00CC01A5"/>
  </w:style>
  <w:style w:type="character" w:customStyle="1" w:styleId="footnote1">
    <w:name w:val="footnote"/>
    <w:rsid w:val="00CC01A5"/>
  </w:style>
  <w:style w:type="character" w:customStyle="1" w:styleId="docbody">
    <w:name w:val="docbody"/>
    <w:rsid w:val="00CC01A5"/>
  </w:style>
  <w:style w:type="character" w:customStyle="1" w:styleId="superscript">
    <w:name w:val="superscript"/>
    <w:rsid w:val="00CC01A5"/>
  </w:style>
  <w:style w:type="character" w:customStyle="1" w:styleId="bwxsm">
    <w:name w:val="b w xsm"/>
    <w:rsid w:val="00CC01A5"/>
  </w:style>
  <w:style w:type="character" w:customStyle="1" w:styleId="fstd">
    <w:name w:val="f std"/>
    <w:rsid w:val="00CC01A5"/>
  </w:style>
  <w:style w:type="character" w:customStyle="1" w:styleId="gl">
    <w:name w:val="gl"/>
    <w:rsid w:val="00CC01A5"/>
  </w:style>
  <w:style w:type="character" w:customStyle="1" w:styleId="bio1">
    <w:name w:val="bio1"/>
    <w:rsid w:val="00CC01A5"/>
  </w:style>
  <w:style w:type="character" w:customStyle="1" w:styleId="BoldChar">
    <w:name w:val="Bold Char"/>
    <w:rsid w:val="00CC01A5"/>
  </w:style>
  <w:style w:type="character" w:customStyle="1" w:styleId="cardCharCharCharCharCharChar">
    <w:name w:val="card Char Char Char Char Char Char"/>
    <w:rsid w:val="00CC01A5"/>
  </w:style>
  <w:style w:type="character" w:customStyle="1" w:styleId="Style24ptBoldUnderlineCenteredCharChar">
    <w:name w:val="Style 24 pt Bold Underline Centered Char Char"/>
    <w:rsid w:val="00CC01A5"/>
  </w:style>
  <w:style w:type="character" w:customStyle="1" w:styleId="TagCiteCharChar0">
    <w:name w:val="Tag / Cite Char Char"/>
    <w:rsid w:val="00CC01A5"/>
  </w:style>
  <w:style w:type="character" w:customStyle="1" w:styleId="drop">
    <w:name w:val="drop"/>
    <w:basedOn w:val="DefaultParagraphFont"/>
    <w:rsid w:val="00CC01A5"/>
  </w:style>
  <w:style w:type="character" w:customStyle="1" w:styleId="CardTextChar10">
    <w:name w:val="Card Text Char1"/>
    <w:rsid w:val="00CC01A5"/>
  </w:style>
  <w:style w:type="character" w:customStyle="1" w:styleId="CardTextUnderlinedCharChar">
    <w:name w:val="Card Text Underlined Char Char"/>
    <w:rsid w:val="00CC01A5"/>
  </w:style>
  <w:style w:type="character" w:customStyle="1" w:styleId="CardTagCharCharChar">
    <w:name w:val="Card Tag Char Char Char"/>
    <w:rsid w:val="00CC01A5"/>
  </w:style>
  <w:style w:type="character" w:customStyle="1" w:styleId="mainbody">
    <w:name w:val="mainbody"/>
    <w:basedOn w:val="DefaultParagraphFont"/>
    <w:rsid w:val="00CC01A5"/>
  </w:style>
  <w:style w:type="character" w:customStyle="1" w:styleId="UnderlineStyleChar2">
    <w:name w:val="Underline Style Char2"/>
    <w:rsid w:val="00CC01A5"/>
  </w:style>
  <w:style w:type="character" w:customStyle="1" w:styleId="t13">
    <w:name w:val="t13"/>
    <w:basedOn w:val="DefaultParagraphFont"/>
    <w:rsid w:val="00CC01A5"/>
  </w:style>
  <w:style w:type="character" w:customStyle="1" w:styleId="SmallFont7pt">
    <w:name w:val="Small Font (7 pt)"/>
    <w:qFormat/>
    <w:rsid w:val="00CC01A5"/>
  </w:style>
  <w:style w:type="character" w:customStyle="1" w:styleId="timestamp">
    <w:name w:val="timestamp"/>
    <w:basedOn w:val="DefaultParagraphFont"/>
    <w:rsid w:val="00CC01A5"/>
  </w:style>
  <w:style w:type="character" w:customStyle="1" w:styleId="CharChar17">
    <w:name w:val="Char Char17"/>
    <w:locked/>
    <w:rsid w:val="00CC01A5"/>
  </w:style>
  <w:style w:type="character" w:customStyle="1" w:styleId="ilspan">
    <w:name w:val="il_span"/>
    <w:basedOn w:val="DefaultParagraphFont"/>
    <w:rsid w:val="00CC01A5"/>
  </w:style>
  <w:style w:type="character" w:customStyle="1" w:styleId="leftidx1">
    <w:name w:val="leftidx1"/>
    <w:rsid w:val="00CC01A5"/>
  </w:style>
  <w:style w:type="character" w:customStyle="1" w:styleId="blue1">
    <w:name w:val="blue1"/>
    <w:rsid w:val="00CC01A5"/>
  </w:style>
  <w:style w:type="character" w:customStyle="1" w:styleId="author-link1">
    <w:name w:val="author-link1"/>
    <w:rsid w:val="00CC01A5"/>
  </w:style>
  <w:style w:type="character" w:customStyle="1" w:styleId="black1">
    <w:name w:val="black1"/>
    <w:rsid w:val="00CC01A5"/>
  </w:style>
  <w:style w:type="character" w:customStyle="1" w:styleId="StyleunderlinedCharBold">
    <w:name w:val="Style underlined Char + Bold"/>
    <w:rsid w:val="00CC01A5"/>
  </w:style>
  <w:style w:type="character" w:customStyle="1" w:styleId="CardUnderline0">
    <w:name w:val="Card Underline"/>
    <w:rsid w:val="00CC01A5"/>
  </w:style>
  <w:style w:type="character" w:customStyle="1" w:styleId="lingoregion">
    <w:name w:val="lingo_region"/>
    <w:basedOn w:val="DefaultParagraphFont"/>
    <w:rsid w:val="00CC01A5"/>
  </w:style>
  <w:style w:type="character" w:customStyle="1" w:styleId="cite1">
    <w:name w:val="%cite"/>
    <w:rsid w:val="00CC01A5"/>
  </w:style>
  <w:style w:type="character" w:customStyle="1" w:styleId="Emphasis21">
    <w:name w:val="%Emphasis2"/>
    <w:rsid w:val="00CC01A5"/>
  </w:style>
  <w:style w:type="character" w:customStyle="1" w:styleId="bodycontentlink">
    <w:name w:val="bodycontentlink"/>
    <w:basedOn w:val="DefaultParagraphFont"/>
    <w:rsid w:val="00CC01A5"/>
  </w:style>
  <w:style w:type="character" w:customStyle="1" w:styleId="AAAcite">
    <w:name w:val="AAAcite"/>
    <w:rsid w:val="00CC01A5"/>
  </w:style>
  <w:style w:type="character" w:customStyle="1" w:styleId="tmplheaderlink">
    <w:name w:val="tmplheaderlink"/>
    <w:rsid w:val="00CC01A5"/>
  </w:style>
  <w:style w:type="character" w:customStyle="1" w:styleId="SubtleEmphasis1">
    <w:name w:val="Subtle Emphasis1"/>
    <w:uiPriority w:val="19"/>
    <w:qFormat/>
    <w:rsid w:val="00CC01A5"/>
  </w:style>
  <w:style w:type="character" w:customStyle="1" w:styleId="FontStyle505">
    <w:name w:val="Font Style505"/>
    <w:basedOn w:val="DefaultParagraphFont"/>
    <w:uiPriority w:val="99"/>
    <w:rsid w:val="00CC01A5"/>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CC01A5"/>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CC01A5"/>
    <w:rPr>
      <w:b w:val="0"/>
      <w:bCs w:val="0"/>
      <w:sz w:val="24"/>
      <w:u w:val="single"/>
      <w:bdr w:val="none" w:sz="0" w:space="0" w:color="auto" w:frame="1"/>
    </w:rPr>
  </w:style>
  <w:style w:type="character" w:customStyle="1" w:styleId="Bodytext116">
    <w:name w:val="Body text (11)"/>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CC01A5"/>
  </w:style>
  <w:style w:type="character" w:customStyle="1" w:styleId="StyleStyleBoldUnderlineUnderlineapple-style-span6ptBoldK">
    <w:name w:val="Style Style Bold UnderlineUnderlineapple-style-span + 6 ptBoldK..."/>
    <w:basedOn w:val="DefaultParagraphFont"/>
    <w:rsid w:val="00CC01A5"/>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CC01A5"/>
    <w:rPr>
      <w:u w:val="single"/>
      <w:bdr w:val="none" w:sz="0" w:space="0" w:color="auto" w:frame="1"/>
    </w:rPr>
  </w:style>
  <w:style w:type="character" w:customStyle="1" w:styleId="ColorfulGrid-Accent1Char">
    <w:name w:val="Colorful Grid - Accent 1 Char"/>
    <w:aliases w:val="quote Char"/>
    <w:uiPriority w:val="29"/>
    <w:locked/>
    <w:rsid w:val="00CC01A5"/>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CC01A5"/>
    <w:rPr>
      <w:rFonts w:ascii="Verdana" w:hAnsi="Verdana" w:hint="default"/>
      <w:sz w:val="21"/>
      <w:szCs w:val="21"/>
      <w:u w:val="thick"/>
      <w:lang w:val="en-US" w:eastAsia="en-US" w:bidi="ar-SA"/>
    </w:rPr>
  </w:style>
  <w:style w:type="character" w:customStyle="1" w:styleId="role">
    <w:name w:val="role"/>
    <w:rsid w:val="00CC01A5"/>
  </w:style>
  <w:style w:type="character" w:customStyle="1" w:styleId="pagination0">
    <w:name w:val="pagination"/>
    <w:basedOn w:val="DefaultParagraphFont"/>
    <w:rsid w:val="00CC01A5"/>
  </w:style>
  <w:style w:type="character" w:customStyle="1" w:styleId="doi">
    <w:name w:val="doi"/>
    <w:basedOn w:val="DefaultParagraphFont"/>
    <w:rsid w:val="00CC01A5"/>
  </w:style>
  <w:style w:type="character" w:customStyle="1" w:styleId="bodycontents">
    <w:name w:val="bodycontents"/>
    <w:basedOn w:val="DefaultParagraphFont"/>
    <w:rsid w:val="00CC01A5"/>
  </w:style>
  <w:style w:type="character" w:customStyle="1" w:styleId="comma">
    <w:name w:val="comma"/>
    <w:basedOn w:val="DefaultParagraphFont"/>
    <w:rsid w:val="00CC01A5"/>
  </w:style>
  <w:style w:type="character" w:customStyle="1" w:styleId="pad5right">
    <w:name w:val="pad5right"/>
    <w:basedOn w:val="DefaultParagraphFont"/>
    <w:rsid w:val="00CC01A5"/>
  </w:style>
  <w:style w:type="character" w:customStyle="1" w:styleId="pnumber">
    <w:name w:val="pnumber"/>
    <w:rsid w:val="00CC01A5"/>
  </w:style>
  <w:style w:type="character" w:customStyle="1" w:styleId="ital">
    <w:name w:val="ital"/>
    <w:rsid w:val="00CC01A5"/>
  </w:style>
  <w:style w:type="character" w:customStyle="1" w:styleId="orgdiv">
    <w:name w:val="orgdiv"/>
    <w:rsid w:val="00CC01A5"/>
  </w:style>
  <w:style w:type="character" w:customStyle="1" w:styleId="orgname">
    <w:name w:val="orgname"/>
    <w:rsid w:val="00CC01A5"/>
  </w:style>
  <w:style w:type="character" w:customStyle="1" w:styleId="city">
    <w:name w:val="city"/>
    <w:rsid w:val="00CC01A5"/>
  </w:style>
  <w:style w:type="character" w:customStyle="1" w:styleId="state">
    <w:name w:val="state"/>
    <w:rsid w:val="00CC01A5"/>
  </w:style>
  <w:style w:type="character" w:customStyle="1" w:styleId="country">
    <w:name w:val="country"/>
    <w:rsid w:val="00CC01A5"/>
  </w:style>
  <w:style w:type="character" w:customStyle="1" w:styleId="readChar">
    <w:name w:val="read Char"/>
    <w:rsid w:val="00CC01A5"/>
    <w:rPr>
      <w:szCs w:val="22"/>
      <w:u w:val="single"/>
      <w:lang w:val="en-US" w:eastAsia="en-US" w:bidi="ar-SA"/>
    </w:rPr>
  </w:style>
  <w:style w:type="character" w:customStyle="1" w:styleId="divider">
    <w:name w:val="divider"/>
    <w:basedOn w:val="DefaultParagraphFont"/>
    <w:rsid w:val="00CC01A5"/>
  </w:style>
  <w:style w:type="character" w:customStyle="1" w:styleId="blogdate">
    <w:name w:val="blogdate"/>
    <w:basedOn w:val="DefaultParagraphFont"/>
    <w:rsid w:val="00CC01A5"/>
  </w:style>
  <w:style w:type="character" w:customStyle="1" w:styleId="ticker">
    <w:name w:val="ticker"/>
    <w:basedOn w:val="DefaultParagraphFont"/>
    <w:rsid w:val="00CC01A5"/>
  </w:style>
  <w:style w:type="character" w:customStyle="1" w:styleId="posted">
    <w:name w:val="posted"/>
    <w:basedOn w:val="DefaultParagraphFont"/>
    <w:rsid w:val="00CC01A5"/>
  </w:style>
  <w:style w:type="character" w:customStyle="1" w:styleId="time">
    <w:name w:val="time"/>
    <w:basedOn w:val="DefaultParagraphFont"/>
    <w:rsid w:val="00CC01A5"/>
  </w:style>
  <w:style w:type="character" w:customStyle="1" w:styleId="dot">
    <w:name w:val="dot"/>
    <w:basedOn w:val="DefaultParagraphFont"/>
    <w:rsid w:val="00CC01A5"/>
  </w:style>
  <w:style w:type="character" w:customStyle="1" w:styleId="hn-date">
    <w:name w:val="hn-date"/>
    <w:basedOn w:val="DefaultParagraphFont"/>
    <w:rsid w:val="00CC01A5"/>
  </w:style>
  <w:style w:type="character" w:customStyle="1" w:styleId="location">
    <w:name w:val="location"/>
    <w:basedOn w:val="DefaultParagraphFont"/>
    <w:rsid w:val="00CC01A5"/>
  </w:style>
  <w:style w:type="character" w:customStyle="1" w:styleId="dropcap-letter">
    <w:name w:val="dropcap-letter"/>
    <w:basedOn w:val="DefaultParagraphFont"/>
    <w:rsid w:val="00CC01A5"/>
  </w:style>
  <w:style w:type="character" w:customStyle="1" w:styleId="offscreen">
    <w:name w:val="offscreen"/>
    <w:basedOn w:val="DefaultParagraphFont"/>
    <w:rsid w:val="00CC01A5"/>
  </w:style>
  <w:style w:type="character" w:customStyle="1" w:styleId="linked-in">
    <w:name w:val="linked-in"/>
    <w:basedOn w:val="DefaultParagraphFont"/>
    <w:rsid w:val="00CC01A5"/>
  </w:style>
  <w:style w:type="character" w:customStyle="1" w:styleId="divs">
    <w:name w:val="divs"/>
    <w:basedOn w:val="DefaultParagraphFont"/>
    <w:rsid w:val="00CC01A5"/>
  </w:style>
  <w:style w:type="character" w:customStyle="1" w:styleId="CardUnderlineChar0">
    <w:name w:val="Card Underline Char"/>
    <w:locked/>
    <w:rsid w:val="00CC01A5"/>
    <w:rPr>
      <w:szCs w:val="24"/>
      <w:u w:val="single"/>
    </w:rPr>
  </w:style>
  <w:style w:type="character" w:customStyle="1" w:styleId="h4">
    <w:name w:val="h4"/>
    <w:rsid w:val="00CC01A5"/>
  </w:style>
  <w:style w:type="character" w:customStyle="1" w:styleId="Date2">
    <w:name w:val="Date2"/>
    <w:rsid w:val="00CC01A5"/>
  </w:style>
  <w:style w:type="character" w:customStyle="1" w:styleId="entry-title">
    <w:name w:val="entry-title"/>
    <w:basedOn w:val="DefaultParagraphFont"/>
    <w:rsid w:val="00CC01A5"/>
  </w:style>
  <w:style w:type="character" w:customStyle="1" w:styleId="postheader">
    <w:name w:val="postheader"/>
    <w:basedOn w:val="DefaultParagraphFont"/>
    <w:rsid w:val="00CC01A5"/>
  </w:style>
  <w:style w:type="character" w:customStyle="1" w:styleId="StyleLatinBaskervilleUnderline">
    <w:name w:val="Style (Latin) Baskerville Underline"/>
    <w:rsid w:val="00CC01A5"/>
    <w:rPr>
      <w:rFonts w:ascii="Baskerville" w:hAnsi="Baskerville" w:hint="default"/>
      <w:sz w:val="26"/>
      <w:u w:val="single"/>
    </w:rPr>
  </w:style>
  <w:style w:type="character" w:customStyle="1" w:styleId="StyleStyleUnderline411pt">
    <w:name w:val="Style Style Underline4 + 11 pt"/>
    <w:basedOn w:val="DefaultParagraphFont"/>
    <w:rsid w:val="00CC01A5"/>
    <w:rPr>
      <w:sz w:val="20"/>
      <w:u w:val="single"/>
    </w:rPr>
  </w:style>
  <w:style w:type="character" w:customStyle="1" w:styleId="StyleStyleUnderline411ptBold">
    <w:name w:val="Style Style Underline4 + 11 pt Bold"/>
    <w:basedOn w:val="DefaultParagraphFont"/>
    <w:rsid w:val="00CC01A5"/>
    <w:rPr>
      <w:b/>
      <w:bCs/>
      <w:sz w:val="20"/>
      <w:u w:val="single"/>
    </w:rPr>
  </w:style>
  <w:style w:type="character" w:customStyle="1" w:styleId="StyleStyleUnderline311pt">
    <w:name w:val="Style Style Underline3 + 11 pt"/>
    <w:basedOn w:val="DefaultParagraphFont"/>
    <w:rsid w:val="00CC01A5"/>
    <w:rPr>
      <w:sz w:val="20"/>
      <w:u w:val="single"/>
    </w:rPr>
  </w:style>
  <w:style w:type="character" w:customStyle="1" w:styleId="StyleStyleUnderline311ptBold">
    <w:name w:val="Style Style Underline3 + 11 pt Bold"/>
    <w:basedOn w:val="DefaultParagraphFont"/>
    <w:rsid w:val="00CC01A5"/>
    <w:rPr>
      <w:b/>
      <w:bCs/>
      <w:sz w:val="20"/>
      <w:u w:val="single"/>
    </w:rPr>
  </w:style>
  <w:style w:type="character" w:customStyle="1" w:styleId="dropcap1">
    <w:name w:val="dropcap1"/>
    <w:rsid w:val="00CC01A5"/>
  </w:style>
  <w:style w:type="character" w:customStyle="1" w:styleId="HighlightedUnderlineEmphasis">
    <w:name w:val="Highlighted Underline Emphasis"/>
    <w:rsid w:val="00CC01A5"/>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CC01A5"/>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CC01A5"/>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CC01A5"/>
    <w:rPr>
      <w:rFonts w:ascii="Georgia" w:hAnsi="Georgia" w:hint="default"/>
      <w:u w:val="single"/>
    </w:rPr>
  </w:style>
  <w:style w:type="character" w:customStyle="1" w:styleId="StyleGeorgia12ptThickunderline">
    <w:name w:val="Style Georgia 12 pt Thick underline"/>
    <w:basedOn w:val="DefaultParagraphFont"/>
    <w:rsid w:val="00CC01A5"/>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CC01A5"/>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CC01A5"/>
    <w:rPr>
      <w:b w:val="0"/>
      <w:bCs w:val="0"/>
      <w:sz w:val="22"/>
      <w:u w:val="single"/>
      <w:bdr w:val="none" w:sz="0" w:space="0" w:color="auto" w:frame="1"/>
    </w:rPr>
  </w:style>
  <w:style w:type="character" w:customStyle="1" w:styleId="maintitle">
    <w:name w:val="maintitle"/>
    <w:basedOn w:val="DefaultParagraphFont"/>
    <w:rsid w:val="00CC01A5"/>
  </w:style>
  <w:style w:type="character" w:customStyle="1" w:styleId="cit-title">
    <w:name w:val="cit-title"/>
    <w:basedOn w:val="DefaultParagraphFont"/>
    <w:rsid w:val="00CC01A5"/>
  </w:style>
  <w:style w:type="character" w:customStyle="1" w:styleId="volume">
    <w:name w:val="volume"/>
    <w:basedOn w:val="DefaultParagraphFont"/>
    <w:rsid w:val="00CC01A5"/>
  </w:style>
  <w:style w:type="character" w:customStyle="1" w:styleId="z3988">
    <w:name w:val="z3988"/>
    <w:basedOn w:val="DefaultParagraphFont"/>
    <w:rsid w:val="00CC01A5"/>
  </w:style>
  <w:style w:type="character" w:customStyle="1" w:styleId="freeaccess">
    <w:name w:val="freeaccess"/>
    <w:basedOn w:val="DefaultParagraphFont"/>
    <w:rsid w:val="00CC01A5"/>
  </w:style>
  <w:style w:type="character" w:customStyle="1" w:styleId="person-name">
    <w:name w:val="person-name"/>
    <w:basedOn w:val="DefaultParagraphFont"/>
    <w:rsid w:val="00CC01A5"/>
  </w:style>
  <w:style w:type="character" w:customStyle="1" w:styleId="articoloinside">
    <w:name w:val="articolo_inside"/>
    <w:rsid w:val="00CC01A5"/>
  </w:style>
  <w:style w:type="character" w:customStyle="1" w:styleId="job">
    <w:name w:val="job"/>
    <w:basedOn w:val="DefaultParagraphFont"/>
    <w:rsid w:val="00CC01A5"/>
  </w:style>
  <w:style w:type="character" w:customStyle="1" w:styleId="company">
    <w:name w:val="company"/>
    <w:basedOn w:val="DefaultParagraphFont"/>
    <w:rsid w:val="00CC01A5"/>
  </w:style>
  <w:style w:type="character" w:customStyle="1" w:styleId="publisher">
    <w:name w:val="publisher"/>
    <w:basedOn w:val="DefaultParagraphFont"/>
    <w:rsid w:val="00CC01A5"/>
  </w:style>
  <w:style w:type="character" w:customStyle="1" w:styleId="pubyear">
    <w:name w:val="pubyear"/>
    <w:basedOn w:val="DefaultParagraphFont"/>
    <w:rsid w:val="00CC01A5"/>
  </w:style>
  <w:style w:type="character" w:customStyle="1" w:styleId="pubcity">
    <w:name w:val="pubcity"/>
    <w:basedOn w:val="DefaultParagraphFont"/>
    <w:rsid w:val="00CC01A5"/>
  </w:style>
  <w:style w:type="character" w:customStyle="1" w:styleId="ecdate">
    <w:name w:val="ec_date"/>
    <w:basedOn w:val="DefaultParagraphFont"/>
    <w:rsid w:val="00CC01A5"/>
    <w:rPr>
      <w:rFonts w:ascii="Verdana" w:hAnsi="Verdana" w:hint="default"/>
      <w:sz w:val="20"/>
      <w:szCs w:val="20"/>
      <w:shd w:val="clear" w:color="auto" w:fill="FFFFFF"/>
    </w:rPr>
  </w:style>
  <w:style w:type="character" w:customStyle="1" w:styleId="articletext0">
    <w:name w:val="article_text"/>
    <w:basedOn w:val="DefaultParagraphFont"/>
    <w:rsid w:val="00CC01A5"/>
  </w:style>
  <w:style w:type="character" w:customStyle="1" w:styleId="hittermhilite">
    <w:name w:val="hittermhilite"/>
    <w:basedOn w:val="DefaultParagraphFont"/>
    <w:rsid w:val="00CC01A5"/>
  </w:style>
  <w:style w:type="character" w:customStyle="1" w:styleId="articleheadline">
    <w:name w:val="articleheadline"/>
    <w:basedOn w:val="DefaultParagraphFont"/>
    <w:rsid w:val="00CC01A5"/>
  </w:style>
  <w:style w:type="character" w:customStyle="1" w:styleId="u-byline">
    <w:name w:val="u-byline"/>
    <w:basedOn w:val="DefaultParagraphFont"/>
    <w:rsid w:val="00CC01A5"/>
  </w:style>
  <w:style w:type="character" w:customStyle="1" w:styleId="articlebya">
    <w:name w:val="articleby_a"/>
    <w:basedOn w:val="DefaultParagraphFont"/>
    <w:rsid w:val="00CC01A5"/>
  </w:style>
  <w:style w:type="character" w:customStyle="1" w:styleId="popupwinby">
    <w:name w:val="popupwinby"/>
    <w:basedOn w:val="DefaultParagraphFont"/>
    <w:rsid w:val="00CC01A5"/>
  </w:style>
  <w:style w:type="character" w:customStyle="1" w:styleId="storyheader">
    <w:name w:val="storyheader"/>
    <w:basedOn w:val="DefaultParagraphFont"/>
    <w:rsid w:val="00CC01A5"/>
  </w:style>
  <w:style w:type="character" w:customStyle="1" w:styleId="marron">
    <w:name w:val="marron"/>
    <w:basedOn w:val="DefaultParagraphFont"/>
    <w:rsid w:val="00CC01A5"/>
  </w:style>
  <w:style w:type="character" w:customStyle="1" w:styleId="StyleNormalWeb10ptChar">
    <w:name w:val="Style Normal (Web) + 10 pt Char"/>
    <w:basedOn w:val="DefaultParagraphFont"/>
    <w:rsid w:val="00CC01A5"/>
    <w:rPr>
      <w:szCs w:val="24"/>
      <w:lang w:val="en-US" w:eastAsia="en-US" w:bidi="ar-SA"/>
    </w:rPr>
  </w:style>
  <w:style w:type="character" w:customStyle="1" w:styleId="Style3CharChar">
    <w:name w:val="Style3 Char Char"/>
    <w:basedOn w:val="DefaultParagraphFont"/>
    <w:rsid w:val="00CC01A5"/>
    <w:rPr>
      <w:rFonts w:ascii="Arial Narrow" w:hAnsi="Arial Narrow" w:hint="default"/>
      <w:b/>
      <w:bCs w:val="0"/>
      <w:sz w:val="22"/>
      <w:szCs w:val="24"/>
      <w:lang w:val="en-US" w:eastAsia="en-US" w:bidi="ar-SA"/>
    </w:rPr>
  </w:style>
  <w:style w:type="character" w:customStyle="1" w:styleId="NormalChar0">
    <w:name w:val="Normal Char"/>
    <w:basedOn w:val="DefaultParagraphFont"/>
    <w:rsid w:val="00CC01A5"/>
    <w:rPr>
      <w:lang w:eastAsia="en-US"/>
    </w:rPr>
  </w:style>
  <w:style w:type="character" w:customStyle="1" w:styleId="BoldUnderlineChar4">
    <w:name w:val="Bold + Underline Char"/>
    <w:basedOn w:val="DefaultParagraphFont"/>
    <w:rsid w:val="00CC01A5"/>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CC01A5"/>
  </w:style>
  <w:style w:type="character" w:customStyle="1" w:styleId="CharacterStyle7">
    <w:name w:val="Character Style 7"/>
    <w:rsid w:val="00CC01A5"/>
    <w:rPr>
      <w:rFonts w:ascii="Arial Narrow" w:hAnsi="Arial Narrow" w:cs="Arial Narrow" w:hint="default"/>
      <w:sz w:val="20"/>
      <w:szCs w:val="20"/>
      <w:u w:val="single"/>
    </w:rPr>
  </w:style>
  <w:style w:type="character" w:customStyle="1" w:styleId="StyleStyle4Char">
    <w:name w:val="Style Style4 + Char"/>
    <w:basedOn w:val="DefaultParagraphFont"/>
    <w:rsid w:val="00CC01A5"/>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CC01A5"/>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CC01A5"/>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CC01A5"/>
    <w:rPr>
      <w:rFonts w:ascii="Garamond" w:hAnsi="Garamond" w:hint="default"/>
      <w:sz w:val="16"/>
    </w:rPr>
  </w:style>
  <w:style w:type="character" w:customStyle="1" w:styleId="UnderlineCard0">
    <w:name w:val="Underline Card"/>
    <w:uiPriority w:val="6"/>
    <w:qFormat/>
    <w:rsid w:val="00CC01A5"/>
    <w:rPr>
      <w:rFonts w:ascii="Arial" w:hAnsi="Arial" w:cs="Arial" w:hint="default"/>
      <w:b w:val="0"/>
      <w:bCs/>
      <w:sz w:val="20"/>
      <w:u w:val="single"/>
    </w:rPr>
  </w:style>
  <w:style w:type="character" w:customStyle="1" w:styleId="underlining0">
    <w:name w:val="underlining"/>
    <w:rsid w:val="00CC01A5"/>
  </w:style>
  <w:style w:type="character" w:customStyle="1" w:styleId="btitle">
    <w:name w:val="btitle"/>
    <w:rsid w:val="00CC01A5"/>
  </w:style>
  <w:style w:type="character" w:customStyle="1" w:styleId="green">
    <w:name w:val="green"/>
    <w:rsid w:val="00CC01A5"/>
  </w:style>
  <w:style w:type="character" w:customStyle="1" w:styleId="BodyText32">
    <w:name w:val="Body Text3"/>
    <w:rsid w:val="00CC01A5"/>
  </w:style>
  <w:style w:type="character" w:customStyle="1" w:styleId="BodytextBold">
    <w:name w:val="Body text + Bold"/>
    <w:rsid w:val="00CC01A5"/>
  </w:style>
  <w:style w:type="character" w:customStyle="1" w:styleId="Bodytext6pt">
    <w:name w:val="Body text + 6 pt"/>
    <w:rsid w:val="00CC01A5"/>
  </w:style>
  <w:style w:type="character" w:customStyle="1" w:styleId="BodytextItalic1">
    <w:name w:val="Body text + Italic1"/>
    <w:aliases w:val="Spacing 0 pt1"/>
    <w:uiPriority w:val="99"/>
    <w:rsid w:val="00CC01A5"/>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CC01A5"/>
    <w:rPr>
      <w:rFonts w:ascii="Georgia" w:hAnsi="Georgia" w:cs="Calibri" w:hint="default"/>
    </w:rPr>
  </w:style>
  <w:style w:type="character" w:customStyle="1" w:styleId="created">
    <w:name w:val="created"/>
    <w:basedOn w:val="DefaultParagraphFont"/>
    <w:rsid w:val="00CC01A5"/>
  </w:style>
  <w:style w:type="character" w:customStyle="1" w:styleId="StyleAsianMSMinchoBold">
    <w:name w:val="Style (Asian) MS Mincho Bold"/>
    <w:rsid w:val="00CC01A5"/>
    <w:rPr>
      <w:rFonts w:ascii="Times New Roman" w:eastAsia="MS Mincho" w:hAnsi="Times New Roman" w:cs="Times New Roman" w:hint="default"/>
      <w:b/>
      <w:bCs/>
      <w:u w:val="thick"/>
    </w:rPr>
  </w:style>
  <w:style w:type="character" w:customStyle="1" w:styleId="StyleAsianMSMincho">
    <w:name w:val="Style (Asian) MS Mincho"/>
    <w:rsid w:val="00CC01A5"/>
    <w:rPr>
      <w:rFonts w:ascii="Times New Roman" w:eastAsia="MS Mincho" w:hAnsi="Times New Roman" w:cs="Times New Roman" w:hint="default"/>
      <w:u w:val="thick"/>
    </w:rPr>
  </w:style>
  <w:style w:type="character" w:customStyle="1" w:styleId="crosslinkpopup">
    <w:name w:val="crosslinkpopup"/>
    <w:rsid w:val="00CC01A5"/>
  </w:style>
  <w:style w:type="character" w:customStyle="1" w:styleId="CardCharChar1">
    <w:name w:val="Card Char Char1"/>
    <w:rsid w:val="00CC01A5"/>
    <w:rPr>
      <w:b/>
      <w:bCs/>
      <w:sz w:val="28"/>
      <w:szCs w:val="28"/>
    </w:rPr>
  </w:style>
  <w:style w:type="character" w:customStyle="1" w:styleId="CharacterStyle3">
    <w:name w:val="Character Style 3"/>
    <w:rsid w:val="00CC01A5"/>
    <w:rPr>
      <w:sz w:val="18"/>
      <w:szCs w:val="18"/>
    </w:rPr>
  </w:style>
  <w:style w:type="character" w:customStyle="1" w:styleId="UnderlineBoldChar">
    <w:name w:val="Underline Bold Char"/>
    <w:locked/>
    <w:rsid w:val="00CC01A5"/>
    <w:rPr>
      <w:rFonts w:ascii="Times New Roman" w:eastAsia="Times New Roman" w:hAnsi="Times New Roman" w:cs="Calibri" w:hint="default"/>
      <w:b/>
      <w:bCs w:val="0"/>
      <w:sz w:val="24"/>
      <w:szCs w:val="20"/>
      <w:u w:val="single"/>
    </w:rPr>
  </w:style>
  <w:style w:type="character" w:customStyle="1" w:styleId="underlineCharChar0">
    <w:name w:val="underline Char Char"/>
    <w:rsid w:val="00CC01A5"/>
    <w:rPr>
      <w:rFonts w:ascii="Arial Narrow" w:eastAsia="Times New Roman" w:hAnsi="Arial Narrow" w:cs="Calibri" w:hint="default"/>
      <w:sz w:val="24"/>
      <w:u w:val="single"/>
    </w:rPr>
  </w:style>
  <w:style w:type="character" w:customStyle="1" w:styleId="newsstorytitle">
    <w:name w:val="news_story_title"/>
    <w:rsid w:val="00CC01A5"/>
  </w:style>
  <w:style w:type="character" w:customStyle="1" w:styleId="yqlink">
    <w:name w:val="yqlink"/>
    <w:rsid w:val="00CC01A5"/>
  </w:style>
  <w:style w:type="character" w:customStyle="1" w:styleId="clbody">
    <w:name w:val="clbody"/>
    <w:rsid w:val="00CC01A5"/>
  </w:style>
  <w:style w:type="character" w:customStyle="1" w:styleId="Boxing">
    <w:name w:val="Boxing"/>
    <w:rsid w:val="00CC01A5"/>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CC01A5"/>
  </w:style>
  <w:style w:type="character" w:customStyle="1" w:styleId="boldandunderlinecharcharcharcharcharcharcharcharcharcharcharcharcharcharcharchar0">
    <w:name w:val="boldandunderlinecharcharcharcharcharcharcharcharcharcharcharcharcharcharcharchar"/>
    <w:rsid w:val="00CC01A5"/>
  </w:style>
  <w:style w:type="character" w:customStyle="1" w:styleId="underlinecharcharcharcharcharcharcharcharcharcharcharcharcharchar0">
    <w:name w:val="underlinecharcharcharcharcharcharcharcharcharcharcharcharcharchar"/>
    <w:rsid w:val="00CC01A5"/>
  </w:style>
  <w:style w:type="character" w:customStyle="1" w:styleId="CharCharCharCharCharChar1Char">
    <w:name w:val="Char Char Char Char Char Char1 Char"/>
    <w:rsid w:val="00CC01A5"/>
    <w:rPr>
      <w:rFonts w:ascii="Times New Roman" w:eastAsia="Times New Roman" w:hAnsi="Times New Roman" w:cs="Times New Roman" w:hint="default"/>
      <w:b/>
      <w:bCs w:val="0"/>
      <w:sz w:val="24"/>
      <w:szCs w:val="24"/>
    </w:rPr>
  </w:style>
  <w:style w:type="character" w:customStyle="1" w:styleId="Taggin-New">
    <w:name w:val="Taggin - New"/>
    <w:rsid w:val="00CC01A5"/>
    <w:rPr>
      <w:rFonts w:ascii="Arial Narrow" w:hAnsi="Arial Narrow" w:hint="default"/>
      <w:b/>
      <w:bCs w:val="0"/>
      <w:sz w:val="22"/>
    </w:rPr>
  </w:style>
  <w:style w:type="character" w:customStyle="1" w:styleId="emphasis22">
    <w:name w:val="emphasis2"/>
    <w:rsid w:val="00CC01A5"/>
  </w:style>
  <w:style w:type="character" w:customStyle="1" w:styleId="citechar1">
    <w:name w:val="citechar"/>
    <w:rsid w:val="00CC01A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CC01A5"/>
    <w:rPr>
      <w:sz w:val="24"/>
      <w:szCs w:val="24"/>
      <w:lang w:val="en-US" w:eastAsia="en-US" w:bidi="ar-SA"/>
    </w:rPr>
  </w:style>
  <w:style w:type="character" w:customStyle="1" w:styleId="NewTag">
    <w:name w:val="NewTag"/>
    <w:uiPriority w:val="1"/>
    <w:qFormat/>
    <w:rsid w:val="00CC01A5"/>
    <w:rPr>
      <w:rFonts w:ascii="Georgia" w:hAnsi="Georgia" w:hint="default"/>
      <w:b/>
      <w:bCs w:val="0"/>
      <w:sz w:val="24"/>
    </w:rPr>
  </w:style>
  <w:style w:type="character" w:customStyle="1" w:styleId="searchtools-record-title">
    <w:name w:val="searchtools-record-title"/>
    <w:basedOn w:val="DefaultParagraphFont"/>
    <w:rsid w:val="00CC01A5"/>
  </w:style>
  <w:style w:type="character" w:customStyle="1" w:styleId="HighlightedUnderline0">
    <w:name w:val="Highlighted Underline"/>
    <w:basedOn w:val="DefaultParagraphFont"/>
    <w:uiPriority w:val="1"/>
    <w:qFormat/>
    <w:rsid w:val="00CC01A5"/>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CC01A5"/>
  </w:style>
  <w:style w:type="character" w:customStyle="1" w:styleId="flourish">
    <w:name w:val="flourish"/>
    <w:rsid w:val="00CC01A5"/>
  </w:style>
  <w:style w:type="character" w:customStyle="1" w:styleId="style150">
    <w:name w:val="style150"/>
    <w:rsid w:val="00CC01A5"/>
  </w:style>
  <w:style w:type="character" w:customStyle="1" w:styleId="head">
    <w:name w:val="head"/>
    <w:rsid w:val="00CC01A5"/>
  </w:style>
  <w:style w:type="character" w:customStyle="1" w:styleId="first-letter">
    <w:name w:val="first-letter"/>
    <w:rsid w:val="00CC01A5"/>
  </w:style>
  <w:style w:type="character" w:customStyle="1" w:styleId="focusparagraph">
    <w:name w:val="focusparagraph"/>
    <w:rsid w:val="00CC01A5"/>
  </w:style>
  <w:style w:type="character" w:customStyle="1" w:styleId="StyleUnderlineCharChar111pt">
    <w:name w:val="Style Underline Char Char1 + 11 pt"/>
    <w:rsid w:val="00CC01A5"/>
    <w:rPr>
      <w:rFonts w:ascii="Times New Roman" w:hAnsi="Times New Roman" w:cs="Times New Roman" w:hint="default"/>
      <w:sz w:val="20"/>
      <w:u w:val="single"/>
      <w:lang w:val="en-US" w:eastAsia="en-US" w:bidi="ar-SA"/>
    </w:rPr>
  </w:style>
  <w:style w:type="character" w:customStyle="1" w:styleId="CharChar31">
    <w:name w:val="Char Char31"/>
    <w:rsid w:val="00CC01A5"/>
    <w:rPr>
      <w:rFonts w:ascii="Arial" w:hAnsi="Arial" w:cs="Arial" w:hint="default"/>
      <w:b/>
      <w:bCs/>
      <w:szCs w:val="32"/>
      <w:lang w:val="en-US" w:eastAsia="en-US" w:bidi="ar-SA"/>
    </w:rPr>
  </w:style>
  <w:style w:type="character" w:customStyle="1" w:styleId="citationgenerated">
    <w:name w:val="citation generated"/>
    <w:rsid w:val="00CC01A5"/>
  </w:style>
  <w:style w:type="character" w:customStyle="1" w:styleId="commentstext0">
    <w:name w:val="comments_text"/>
    <w:uiPriority w:val="99"/>
    <w:rsid w:val="00CC01A5"/>
    <w:rPr>
      <w:rFonts w:ascii="Times New Roman" w:hAnsi="Times New Roman" w:cs="Times New Roman" w:hint="default"/>
    </w:rPr>
  </w:style>
  <w:style w:type="character" w:customStyle="1" w:styleId="FontStyle29">
    <w:name w:val="Font Style29"/>
    <w:uiPriority w:val="99"/>
    <w:rsid w:val="00CC01A5"/>
    <w:rPr>
      <w:rFonts w:ascii="Arial" w:hAnsi="Arial" w:cs="Arial" w:hint="default"/>
      <w:sz w:val="14"/>
      <w:szCs w:val="14"/>
    </w:rPr>
  </w:style>
  <w:style w:type="character" w:customStyle="1" w:styleId="A8">
    <w:name w:val="A8"/>
    <w:rsid w:val="00CC01A5"/>
    <w:rPr>
      <w:color w:val="000000"/>
      <w:sz w:val="12"/>
      <w:szCs w:val="12"/>
    </w:rPr>
  </w:style>
  <w:style w:type="character" w:customStyle="1" w:styleId="apturelink">
    <w:name w:val="apturelink"/>
    <w:rsid w:val="00CC01A5"/>
  </w:style>
  <w:style w:type="character" w:customStyle="1" w:styleId="apturelinkicon">
    <w:name w:val="apturelinkicon"/>
    <w:rsid w:val="00CC01A5"/>
  </w:style>
  <w:style w:type="character" w:customStyle="1" w:styleId="titletxt">
    <w:name w:val="titletxt"/>
    <w:rsid w:val="00CC01A5"/>
  </w:style>
  <w:style w:type="character" w:customStyle="1" w:styleId="colbcopy">
    <w:name w:val="colbcopy"/>
    <w:rsid w:val="00CC01A5"/>
  </w:style>
  <w:style w:type="character" w:customStyle="1" w:styleId="hcard">
    <w:name w:val="hcard"/>
    <w:rsid w:val="00CC01A5"/>
  </w:style>
  <w:style w:type="character" w:customStyle="1" w:styleId="Qualified">
    <w:name w:val="Qualified"/>
    <w:rsid w:val="00CC01A5"/>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CC01A5"/>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CC01A5"/>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CC01A5"/>
    <w:rPr>
      <w:rFonts w:ascii="Arial" w:eastAsia="Times New Roman" w:hAnsi="Arial" w:cs="Arial" w:hint="default"/>
      <w:b/>
      <w:bCs/>
      <w:kern w:val="32"/>
      <w:sz w:val="28"/>
      <w:szCs w:val="32"/>
    </w:rPr>
  </w:style>
  <w:style w:type="character" w:customStyle="1" w:styleId="columntexthead">
    <w:name w:val="columntexthead"/>
    <w:rsid w:val="00CC01A5"/>
  </w:style>
  <w:style w:type="character" w:customStyle="1" w:styleId="instruction">
    <w:name w:val="instruction"/>
    <w:rsid w:val="00CC01A5"/>
  </w:style>
  <w:style w:type="character" w:customStyle="1" w:styleId="listpipe">
    <w:name w:val="listpipe"/>
    <w:rsid w:val="00CC01A5"/>
  </w:style>
  <w:style w:type="character" w:customStyle="1" w:styleId="imagelink">
    <w:name w:val="imagelink"/>
    <w:rsid w:val="00CC01A5"/>
  </w:style>
  <w:style w:type="character" w:customStyle="1" w:styleId="leadin">
    <w:name w:val="leadin"/>
    <w:rsid w:val="00CC01A5"/>
  </w:style>
  <w:style w:type="character" w:customStyle="1" w:styleId="A4">
    <w:name w:val="A4"/>
    <w:rsid w:val="00CC01A5"/>
    <w:rPr>
      <w:rFonts w:ascii="Baskerville" w:hAnsi="Baskerville" w:cs="Baskerville" w:hint="default"/>
      <w:b/>
      <w:bCs/>
      <w:color w:val="000000"/>
      <w:sz w:val="22"/>
      <w:szCs w:val="22"/>
    </w:rPr>
  </w:style>
  <w:style w:type="character" w:customStyle="1" w:styleId="noticiabyline">
    <w:name w:val="noticia_byline"/>
    <w:rsid w:val="00CC01A5"/>
  </w:style>
  <w:style w:type="character" w:customStyle="1" w:styleId="sep">
    <w:name w:val="sep"/>
    <w:rsid w:val="00CC01A5"/>
  </w:style>
  <w:style w:type="character" w:customStyle="1" w:styleId="rightnowyahoo">
    <w:name w:val="right_now_yahoo"/>
    <w:rsid w:val="00CC01A5"/>
  </w:style>
  <w:style w:type="character" w:customStyle="1" w:styleId="submittedmeta">
    <w:name w:val="submitted meta"/>
    <w:rsid w:val="00CC01A5"/>
  </w:style>
  <w:style w:type="character" w:customStyle="1" w:styleId="A10">
    <w:name w:val="A10"/>
    <w:rsid w:val="00CC01A5"/>
    <w:rPr>
      <w:color w:val="000000"/>
      <w:sz w:val="12"/>
      <w:szCs w:val="12"/>
    </w:rPr>
  </w:style>
  <w:style w:type="character" w:customStyle="1" w:styleId="AAAunderline">
    <w:name w:val="AAAunderline"/>
    <w:qFormat/>
    <w:rsid w:val="00CC01A5"/>
    <w:rPr>
      <w:b/>
      <w:bCs w:val="0"/>
      <w:u w:val="single"/>
    </w:rPr>
  </w:style>
  <w:style w:type="character" w:customStyle="1" w:styleId="IndexHeaderChar">
    <w:name w:val="Index Header Char"/>
    <w:rsid w:val="00CC01A5"/>
    <w:rPr>
      <w:rFonts w:ascii="Times New Roman" w:eastAsia="Times New Roman" w:hAnsi="Times New Roman" w:cs="Times New Roman" w:hint="default"/>
      <w:b/>
      <w:bCs/>
      <w:sz w:val="36"/>
    </w:rPr>
  </w:style>
  <w:style w:type="character" w:customStyle="1" w:styleId="StyleHeading310ptChar">
    <w:name w:val="Style Heading 3 + 10 pt Char"/>
    <w:rsid w:val="00CC01A5"/>
    <w:rPr>
      <w:rFonts w:ascii="Times New Roman" w:eastAsia="Times New Roman" w:hAnsi="Times New Roman" w:cs="Arial" w:hint="default"/>
      <w:b/>
      <w:bCs/>
      <w:sz w:val="26"/>
      <w:szCs w:val="26"/>
    </w:rPr>
  </w:style>
  <w:style w:type="character" w:customStyle="1" w:styleId="BoldUnderlineChar10">
    <w:name w:val="BoldUnderline Char1"/>
    <w:rsid w:val="00CC01A5"/>
    <w:rPr>
      <w:b/>
      <w:bCs w:val="0"/>
      <w:sz w:val="22"/>
      <w:szCs w:val="24"/>
      <w:u w:val="single"/>
      <w:lang w:val="en-US" w:eastAsia="en-US" w:bidi="ar-SA"/>
    </w:rPr>
  </w:style>
  <w:style w:type="character" w:customStyle="1" w:styleId="iagsheaderlarge">
    <w:name w:val="iags_header_large"/>
    <w:rsid w:val="00CC01A5"/>
  </w:style>
  <w:style w:type="character" w:customStyle="1" w:styleId="style12char0">
    <w:name w:val="style12char"/>
    <w:rsid w:val="00CC01A5"/>
  </w:style>
  <w:style w:type="character" w:customStyle="1" w:styleId="charchar2">
    <w:name w:val="charchar2"/>
    <w:rsid w:val="00CC01A5"/>
  </w:style>
  <w:style w:type="character" w:customStyle="1" w:styleId="style11char0">
    <w:name w:val="style11char"/>
    <w:rsid w:val="00CC01A5"/>
  </w:style>
  <w:style w:type="character" w:customStyle="1" w:styleId="boldunderlineCharChar0">
    <w:name w:val="boldunderline Char Char"/>
    <w:rsid w:val="00CC01A5"/>
    <w:rPr>
      <w:b/>
      <w:bCs w:val="0"/>
      <w:sz w:val="22"/>
      <w:szCs w:val="24"/>
      <w:u w:val="single"/>
      <w:lang w:val="en-US" w:eastAsia="en-US" w:bidi="ar-SA"/>
    </w:rPr>
  </w:style>
  <w:style w:type="character" w:customStyle="1" w:styleId="eudoraheader">
    <w:name w:val="eudoraheader"/>
    <w:rsid w:val="00CC01A5"/>
  </w:style>
  <w:style w:type="character" w:customStyle="1" w:styleId="emailstyle26">
    <w:name w:val="emailstyle26"/>
    <w:rsid w:val="00CC01A5"/>
  </w:style>
  <w:style w:type="character" w:customStyle="1" w:styleId="newstitle1">
    <w:name w:val="newstitle1"/>
    <w:rsid w:val="00CC01A5"/>
  </w:style>
  <w:style w:type="character" w:customStyle="1" w:styleId="dateline">
    <w:name w:val="dateline"/>
    <w:rsid w:val="00CC01A5"/>
  </w:style>
  <w:style w:type="character" w:customStyle="1" w:styleId="sendtofriend">
    <w:name w:val="sendtofriend"/>
    <w:rsid w:val="00CC01A5"/>
  </w:style>
  <w:style w:type="character" w:customStyle="1" w:styleId="pagetype">
    <w:name w:val="pagetype"/>
    <w:rsid w:val="00CC01A5"/>
  </w:style>
  <w:style w:type="character" w:customStyle="1" w:styleId="byl">
    <w:name w:val="byl"/>
    <w:rsid w:val="00CC01A5"/>
  </w:style>
  <w:style w:type="character" w:customStyle="1" w:styleId="byd">
    <w:name w:val="byd"/>
    <w:rsid w:val="00CC01A5"/>
  </w:style>
  <w:style w:type="character" w:customStyle="1" w:styleId="underliningchar0">
    <w:name w:val="underliningchar"/>
    <w:rsid w:val="00CC01A5"/>
  </w:style>
  <w:style w:type="character" w:customStyle="1" w:styleId="adtext124">
    <w:name w:val="adtext124"/>
    <w:rsid w:val="00CC01A5"/>
    <w:rPr>
      <w:vanish/>
      <w:webHidden w:val="0"/>
      <w:color w:val="999999"/>
      <w:sz w:val="12"/>
      <w:szCs w:val="12"/>
      <w:specVanish/>
    </w:rPr>
  </w:style>
  <w:style w:type="character" w:customStyle="1" w:styleId="CardsFont8ptChar">
    <w:name w:val="Cards + Font: 8 pt Char"/>
    <w:rsid w:val="00CC01A5"/>
    <w:rPr>
      <w:sz w:val="16"/>
    </w:rPr>
  </w:style>
  <w:style w:type="character" w:customStyle="1" w:styleId="TagLineCharChar">
    <w:name w:val="Tag Line Char Char"/>
    <w:rsid w:val="00CC01A5"/>
    <w:rPr>
      <w:rFonts w:ascii="Arial" w:hAnsi="Arial" w:cs="Arial" w:hint="default"/>
      <w:b/>
      <w:bCs/>
      <w:iCs/>
      <w:sz w:val="24"/>
      <w:szCs w:val="28"/>
      <w:lang w:val="en-US" w:eastAsia="en-US" w:bidi="ar-SA"/>
    </w:rPr>
  </w:style>
  <w:style w:type="character" w:customStyle="1" w:styleId="articlecommentcount">
    <w:name w:val="article_comment_count"/>
    <w:rsid w:val="00CC01A5"/>
  </w:style>
  <w:style w:type="character" w:customStyle="1" w:styleId="articlerecommendcount">
    <w:name w:val="article_recommend_count"/>
    <w:rsid w:val="00CC01A5"/>
  </w:style>
  <w:style w:type="character" w:customStyle="1" w:styleId="normaltext1">
    <w:name w:val="normal_text"/>
    <w:rsid w:val="00CC01A5"/>
  </w:style>
  <w:style w:type="character" w:customStyle="1" w:styleId="story-byline">
    <w:name w:val="story-byline"/>
    <w:rsid w:val="00CC01A5"/>
  </w:style>
  <w:style w:type="character" w:customStyle="1" w:styleId="story-titleline">
    <w:name w:val="story-titleline"/>
    <w:rsid w:val="00CC01A5"/>
  </w:style>
  <w:style w:type="character" w:customStyle="1" w:styleId="UnderlineCardChar1">
    <w:name w:val="Underline Card Char"/>
    <w:rsid w:val="00CC01A5"/>
    <w:rPr>
      <w:sz w:val="22"/>
      <w:szCs w:val="24"/>
      <w:u w:val="single"/>
      <w:lang w:val="en-US" w:eastAsia="en-US" w:bidi="ar-SA"/>
    </w:rPr>
  </w:style>
  <w:style w:type="character" w:customStyle="1" w:styleId="SourcesCharChar1">
    <w:name w:val="Sources Char Char1"/>
    <w:rsid w:val="00CC01A5"/>
    <w:rPr>
      <w:rFonts w:ascii="Arial" w:hAnsi="Arial" w:cs="Arial" w:hint="default"/>
      <w:b/>
      <w:bCs/>
      <w:iCs/>
      <w:sz w:val="24"/>
      <w:szCs w:val="28"/>
      <w:lang w:val="en-US" w:eastAsia="en-US" w:bidi="ar-SA"/>
    </w:rPr>
  </w:style>
  <w:style w:type="character" w:customStyle="1" w:styleId="UnderlinesCharChar">
    <w:name w:val="Underlines Char Char"/>
    <w:rsid w:val="00CC01A5"/>
    <w:rPr>
      <w:rFonts w:ascii="Arial" w:hAnsi="Arial" w:cs="Arial" w:hint="default"/>
      <w:b/>
      <w:bCs/>
      <w:sz w:val="22"/>
      <w:szCs w:val="26"/>
      <w:u w:val="single"/>
      <w:lang w:val="en-US" w:eastAsia="en-US" w:bidi="ar-SA"/>
    </w:rPr>
  </w:style>
  <w:style w:type="character" w:customStyle="1" w:styleId="infoChar">
    <w:name w:val="info Char"/>
    <w:locked/>
    <w:rsid w:val="00CC01A5"/>
    <w:rPr>
      <w:rFonts w:ascii="Times New Roman" w:eastAsia="Times New Roman" w:hAnsi="Times New Roman" w:cs="Calibri" w:hint="default"/>
      <w:sz w:val="16"/>
      <w:szCs w:val="20"/>
    </w:rPr>
  </w:style>
  <w:style w:type="character" w:customStyle="1" w:styleId="createby">
    <w:name w:val="createby"/>
    <w:rsid w:val="00CC01A5"/>
  </w:style>
  <w:style w:type="character" w:customStyle="1" w:styleId="quote-right">
    <w:name w:val="quote-right"/>
    <w:rsid w:val="00CC01A5"/>
  </w:style>
  <w:style w:type="character" w:customStyle="1" w:styleId="smallcase">
    <w:name w:val="smallcase"/>
    <w:rsid w:val="00CC01A5"/>
  </w:style>
  <w:style w:type="character" w:customStyle="1" w:styleId="ft0">
    <w:name w:val="ft0"/>
    <w:rsid w:val="00CC01A5"/>
  </w:style>
  <w:style w:type="character" w:customStyle="1" w:styleId="ft2">
    <w:name w:val="ft2"/>
    <w:rsid w:val="00CC01A5"/>
  </w:style>
  <w:style w:type="character" w:customStyle="1" w:styleId="ft1">
    <w:name w:val="ft1"/>
    <w:rsid w:val="00CC01A5"/>
  </w:style>
  <w:style w:type="character" w:customStyle="1" w:styleId="ft3">
    <w:name w:val="ft3"/>
    <w:rsid w:val="00CC01A5"/>
  </w:style>
  <w:style w:type="character" w:customStyle="1" w:styleId="StyleTimesNewRoman12ptBold1">
    <w:name w:val="Style Times New Roman 12 pt Bold1"/>
    <w:rsid w:val="00CC01A5"/>
    <w:rPr>
      <w:b/>
      <w:bCs/>
      <w:sz w:val="24"/>
    </w:rPr>
  </w:style>
  <w:style w:type="character" w:customStyle="1" w:styleId="CircledChar2">
    <w:name w:val="Circled Char2"/>
    <w:rsid w:val="00CC01A5"/>
    <w:rPr>
      <w:rFonts w:ascii="MS Mincho" w:eastAsia="MS Mincho" w:hAnsi="MS Mincho" w:hint="eastAsia"/>
      <w:b/>
      <w:bCs w:val="0"/>
      <w:szCs w:val="24"/>
      <w:u w:val="single"/>
      <w:lang w:val="en-US" w:eastAsia="ja-JP" w:bidi="ar-SA"/>
    </w:rPr>
  </w:style>
  <w:style w:type="character" w:customStyle="1" w:styleId="SmallTextChar2">
    <w:name w:val="Small Text Char2"/>
    <w:rsid w:val="00CC01A5"/>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CC01A5"/>
    <w:rPr>
      <w:b/>
      <w:bCs w:val="0"/>
      <w:szCs w:val="24"/>
      <w:u w:val="single"/>
      <w:lang w:val="en-US" w:eastAsia="en-US" w:bidi="ar-SA"/>
    </w:rPr>
  </w:style>
  <w:style w:type="character" w:customStyle="1" w:styleId="SmallCardChar">
    <w:name w:val="Small Card Char"/>
    <w:rsid w:val="00CC01A5"/>
    <w:rPr>
      <w:rFonts w:ascii="Palatino Linotype" w:eastAsia="Times New Roman" w:hAnsi="Palatino Linotype" w:hint="default"/>
      <w:sz w:val="12"/>
      <w:szCs w:val="24"/>
    </w:rPr>
  </w:style>
  <w:style w:type="character" w:customStyle="1" w:styleId="StyleBoldUnderline10ptBold">
    <w:name w:val="Style Bold Underline + 10 pt Bold"/>
    <w:rsid w:val="00CC01A5"/>
    <w:rPr>
      <w:b/>
      <w:bCs/>
      <w:sz w:val="20"/>
      <w:u w:val="thick"/>
    </w:rPr>
  </w:style>
  <w:style w:type="character" w:customStyle="1" w:styleId="separator">
    <w:name w:val="separator"/>
    <w:rsid w:val="00CC01A5"/>
  </w:style>
  <w:style w:type="character" w:customStyle="1" w:styleId="smalllink">
    <w:name w:val="smalllink"/>
    <w:rsid w:val="00CC01A5"/>
  </w:style>
  <w:style w:type="character" w:customStyle="1" w:styleId="bighead1">
    <w:name w:val="bighead1"/>
    <w:rsid w:val="00CC01A5"/>
    <w:rPr>
      <w:rFonts w:ascii="Verdana" w:hAnsi="Verdana" w:hint="default"/>
      <w:b/>
      <w:bCs/>
      <w:sz w:val="27"/>
      <w:szCs w:val="27"/>
    </w:rPr>
  </w:style>
  <w:style w:type="character" w:customStyle="1" w:styleId="Underline-WFU">
    <w:name w:val="Underline-WFU"/>
    <w:uiPriority w:val="1"/>
    <w:qFormat/>
    <w:rsid w:val="00CC01A5"/>
    <w:rPr>
      <w:rFonts w:ascii="Cambria" w:hAnsi="Cambria" w:hint="default"/>
      <w:sz w:val="21"/>
      <w:u w:val="single"/>
    </w:rPr>
  </w:style>
  <w:style w:type="character" w:customStyle="1" w:styleId="b">
    <w:name w:val="b"/>
    <w:rsid w:val="00CC01A5"/>
  </w:style>
  <w:style w:type="character" w:customStyle="1" w:styleId="left-date1">
    <w:name w:val="left-date1"/>
    <w:rsid w:val="00CC01A5"/>
    <w:rPr>
      <w:rFonts w:ascii="Verdana" w:hAnsi="Verdana" w:hint="default"/>
      <w:color w:val="666666"/>
      <w:sz w:val="14"/>
      <w:szCs w:val="14"/>
    </w:rPr>
  </w:style>
  <w:style w:type="character" w:customStyle="1" w:styleId="org">
    <w:name w:val="org"/>
    <w:basedOn w:val="DefaultParagraphFont"/>
    <w:rsid w:val="00CC01A5"/>
  </w:style>
  <w:style w:type="character" w:customStyle="1" w:styleId="list-comma">
    <w:name w:val="list-comma"/>
    <w:basedOn w:val="DefaultParagraphFont"/>
    <w:rsid w:val="00CC01A5"/>
  </w:style>
  <w:style w:type="character" w:customStyle="1" w:styleId="livefyre-commentcount">
    <w:name w:val="livefyre-commentcount"/>
    <w:basedOn w:val="DefaultParagraphFont"/>
    <w:rsid w:val="00CC01A5"/>
  </w:style>
  <w:style w:type="character" w:customStyle="1" w:styleId="rednegchange">
    <w:name w:val="red_neg_change"/>
    <w:basedOn w:val="DefaultParagraphFont"/>
    <w:rsid w:val="00CC01A5"/>
  </w:style>
  <w:style w:type="character" w:customStyle="1" w:styleId="wsodqchgshow">
    <w:name w:val="wsodq_chgshow"/>
    <w:basedOn w:val="DefaultParagraphFont"/>
    <w:rsid w:val="00CC01A5"/>
  </w:style>
  <w:style w:type="character" w:customStyle="1" w:styleId="greenposchange">
    <w:name w:val="green_pos_change"/>
    <w:basedOn w:val="DefaultParagraphFont"/>
    <w:rsid w:val="00CC01A5"/>
  </w:style>
  <w:style w:type="character" w:customStyle="1" w:styleId="image-credit">
    <w:name w:val="image-credit"/>
    <w:basedOn w:val="DefaultParagraphFont"/>
    <w:rsid w:val="00CC01A5"/>
  </w:style>
  <w:style w:type="character" w:customStyle="1" w:styleId="BoldandUnderlineChar6">
    <w:name w:val="Bold and Underline Char6"/>
    <w:basedOn w:val="DefaultParagraphFont"/>
    <w:rsid w:val="00CC01A5"/>
    <w:rPr>
      <w:b/>
      <w:bCs w:val="0"/>
      <w:szCs w:val="24"/>
      <w:u w:val="single"/>
      <w:lang w:val="en-US" w:eastAsia="en-US" w:bidi="ar-SA"/>
    </w:rPr>
  </w:style>
  <w:style w:type="character" w:customStyle="1" w:styleId="caption40">
    <w:name w:val="caption4"/>
    <w:basedOn w:val="DefaultParagraphFont"/>
    <w:rsid w:val="00CC01A5"/>
  </w:style>
  <w:style w:type="character" w:customStyle="1" w:styleId="honorific-prefix">
    <w:name w:val="honorific-prefix"/>
    <w:basedOn w:val="DefaultParagraphFont"/>
    <w:rsid w:val="00CC01A5"/>
  </w:style>
  <w:style w:type="character" w:customStyle="1" w:styleId="given-name">
    <w:name w:val="given-name"/>
    <w:basedOn w:val="DefaultParagraphFont"/>
    <w:rsid w:val="00CC01A5"/>
  </w:style>
  <w:style w:type="character" w:customStyle="1" w:styleId="family-name">
    <w:name w:val="family-name"/>
    <w:basedOn w:val="DefaultParagraphFont"/>
    <w:rsid w:val="00CC01A5"/>
  </w:style>
  <w:style w:type="character" w:customStyle="1" w:styleId="chead">
    <w:name w:val="chead"/>
    <w:basedOn w:val="DefaultParagraphFont"/>
    <w:rsid w:val="00CC01A5"/>
  </w:style>
  <w:style w:type="character" w:customStyle="1" w:styleId="obgcapsstart">
    <w:name w:val="obg_caps_start"/>
    <w:basedOn w:val="DefaultParagraphFont"/>
    <w:rsid w:val="00CC01A5"/>
  </w:style>
  <w:style w:type="character" w:customStyle="1" w:styleId="underlinedCharChar0">
    <w:name w:val="underlined Char Char"/>
    <w:basedOn w:val="DefaultParagraphFont"/>
    <w:rsid w:val="00CC01A5"/>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CC01A5"/>
  </w:style>
  <w:style w:type="character" w:customStyle="1" w:styleId="text2">
    <w:name w:val="text2"/>
    <w:basedOn w:val="DefaultParagraphFont"/>
    <w:rsid w:val="00CC01A5"/>
  </w:style>
  <w:style w:type="character" w:customStyle="1" w:styleId="pmtermsel">
    <w:name w:val="pmtermsel"/>
    <w:basedOn w:val="DefaultParagraphFont"/>
    <w:rsid w:val="00CC01A5"/>
  </w:style>
  <w:style w:type="character" w:customStyle="1" w:styleId="StyleUnderlineChar2CharChar11pt">
    <w:name w:val="Style Underline Char2 Char Char + 11 pt"/>
    <w:basedOn w:val="Style11pt"/>
    <w:rsid w:val="00CC01A5"/>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CC01A5"/>
    <w:rPr>
      <w:b/>
      <w:bCs/>
      <w:sz w:val="20"/>
      <w:u w:val="single"/>
    </w:rPr>
  </w:style>
  <w:style w:type="character" w:customStyle="1" w:styleId="Styleunderline11pt">
    <w:name w:val="Style underline + 11 pt"/>
    <w:basedOn w:val="underline"/>
    <w:rsid w:val="00CC01A5"/>
    <w:rPr>
      <w:u w:val="single"/>
      <w:lang w:val="en-US" w:eastAsia="en-US" w:bidi="ar-SA"/>
    </w:rPr>
  </w:style>
  <w:style w:type="character" w:customStyle="1" w:styleId="Styleunderline11ptBold">
    <w:name w:val="Style underline + 11 pt Bold"/>
    <w:basedOn w:val="underline"/>
    <w:rsid w:val="00CC01A5"/>
    <w:rPr>
      <w:u w:val="single"/>
      <w:lang w:val="en-US" w:eastAsia="en-US" w:bidi="ar-SA"/>
    </w:rPr>
  </w:style>
  <w:style w:type="character" w:customStyle="1" w:styleId="articlehead2">
    <w:name w:val="articlehead2"/>
    <w:basedOn w:val="DefaultParagraphFont"/>
    <w:rsid w:val="00CC01A5"/>
  </w:style>
  <w:style w:type="character" w:customStyle="1" w:styleId="pronset">
    <w:name w:val="pronset"/>
    <w:basedOn w:val="DefaultParagraphFont"/>
    <w:rsid w:val="00CC01A5"/>
  </w:style>
  <w:style w:type="character" w:customStyle="1" w:styleId="showipapr">
    <w:name w:val="show_ipapr"/>
    <w:basedOn w:val="DefaultParagraphFont"/>
    <w:rsid w:val="00CC01A5"/>
  </w:style>
  <w:style w:type="character" w:customStyle="1" w:styleId="prondelim">
    <w:name w:val="prondelim"/>
    <w:basedOn w:val="DefaultParagraphFont"/>
    <w:rsid w:val="00CC01A5"/>
  </w:style>
  <w:style w:type="character" w:customStyle="1" w:styleId="pron">
    <w:name w:val="pron"/>
    <w:basedOn w:val="DefaultParagraphFont"/>
    <w:rsid w:val="00CC01A5"/>
  </w:style>
  <w:style w:type="character" w:customStyle="1" w:styleId="prontoggle">
    <w:name w:val="pron_toggle"/>
    <w:basedOn w:val="DefaultParagraphFont"/>
    <w:rsid w:val="00CC01A5"/>
  </w:style>
  <w:style w:type="character" w:customStyle="1" w:styleId="showspellpr">
    <w:name w:val="show_spellpr"/>
    <w:basedOn w:val="DefaultParagraphFont"/>
    <w:rsid w:val="00CC01A5"/>
  </w:style>
  <w:style w:type="character" w:customStyle="1" w:styleId="boldface">
    <w:name w:val="boldface"/>
    <w:basedOn w:val="DefaultParagraphFont"/>
    <w:rsid w:val="00CC01A5"/>
  </w:style>
  <w:style w:type="character" w:customStyle="1" w:styleId="pg">
    <w:name w:val="pg"/>
    <w:basedOn w:val="DefaultParagraphFont"/>
    <w:rsid w:val="00CC01A5"/>
  </w:style>
  <w:style w:type="character" w:customStyle="1" w:styleId="secondary-bf">
    <w:name w:val="secondary-bf"/>
    <w:basedOn w:val="DefaultParagraphFont"/>
    <w:rsid w:val="00CC01A5"/>
  </w:style>
  <w:style w:type="character" w:customStyle="1" w:styleId="dnindex">
    <w:name w:val="dnindex"/>
    <w:basedOn w:val="DefaultParagraphFont"/>
    <w:rsid w:val="00CC01A5"/>
  </w:style>
  <w:style w:type="character" w:customStyle="1" w:styleId="ital-inline">
    <w:name w:val="ital-inline"/>
    <w:basedOn w:val="DefaultParagraphFont"/>
    <w:rsid w:val="00CC01A5"/>
  </w:style>
  <w:style w:type="character" w:customStyle="1" w:styleId="Styleterm111ptUnderline">
    <w:name w:val="Style term1 + 11 pt Underline"/>
    <w:basedOn w:val="term1"/>
    <w:rsid w:val="00CC01A5"/>
    <w:rPr>
      <w:b/>
      <w:bCs/>
      <w:sz w:val="20"/>
      <w:u w:val="single"/>
    </w:rPr>
  </w:style>
  <w:style w:type="character" w:customStyle="1" w:styleId="ct-with-fmlt">
    <w:name w:val="ct-with-fmlt"/>
    <w:basedOn w:val="DefaultParagraphFont"/>
    <w:rsid w:val="00CC01A5"/>
  </w:style>
  <w:style w:type="character" w:customStyle="1" w:styleId="althead">
    <w:name w:val="althead"/>
    <w:basedOn w:val="DefaultParagraphFont"/>
    <w:rsid w:val="00CC01A5"/>
  </w:style>
  <w:style w:type="character" w:customStyle="1" w:styleId="arbd1">
    <w:name w:val="arbd1"/>
    <w:basedOn w:val="DefaultParagraphFont"/>
    <w:rsid w:val="00CC01A5"/>
  </w:style>
  <w:style w:type="character" w:customStyle="1" w:styleId="unx">
    <w:name w:val="unx"/>
    <w:basedOn w:val="DefaultParagraphFont"/>
    <w:rsid w:val="00CC01A5"/>
  </w:style>
  <w:style w:type="character" w:customStyle="1" w:styleId="lrdctph">
    <w:name w:val="lr_dct_ph"/>
    <w:basedOn w:val="DefaultParagraphFont"/>
    <w:rsid w:val="00CC01A5"/>
  </w:style>
  <w:style w:type="character" w:customStyle="1" w:styleId="tagciteChar4">
    <w:name w:val="tag/cite Char"/>
    <w:basedOn w:val="DefaultParagraphFont"/>
    <w:rsid w:val="00CC01A5"/>
    <w:rPr>
      <w:b/>
      <w:bCs w:val="0"/>
      <w:sz w:val="24"/>
      <w:lang w:val="en-US" w:eastAsia="en-US" w:bidi="ar-SA"/>
    </w:rPr>
  </w:style>
  <w:style w:type="character" w:customStyle="1" w:styleId="style3Char0">
    <w:name w:val="style 3 Char"/>
    <w:rsid w:val="00CC01A5"/>
    <w:rPr>
      <w:sz w:val="18"/>
      <w:szCs w:val="24"/>
      <w:lang w:val="en-US" w:eastAsia="en-US" w:bidi="ar-SA"/>
    </w:rPr>
  </w:style>
  <w:style w:type="character" w:customStyle="1" w:styleId="StyleBold1">
    <w:name w:val="Style Bold1"/>
    <w:rsid w:val="00CC01A5"/>
    <w:rPr>
      <w:rFonts w:ascii="Georgia" w:hAnsi="Georgia" w:hint="default"/>
      <w:b/>
      <w:bCs/>
      <w:sz w:val="22"/>
    </w:rPr>
  </w:style>
  <w:style w:type="character" w:customStyle="1" w:styleId="BlockHeadingsChar1">
    <w:name w:val="Block Headings Char1"/>
    <w:rsid w:val="00CC01A5"/>
    <w:rPr>
      <w:b/>
      <w:bCs w:val="0"/>
      <w:caps/>
    </w:rPr>
  </w:style>
  <w:style w:type="character" w:customStyle="1" w:styleId="FontStyle170">
    <w:name w:val="Font Style170"/>
    <w:uiPriority w:val="99"/>
    <w:rsid w:val="00CC01A5"/>
    <w:rPr>
      <w:rFonts w:ascii="Bookman Old Style" w:hAnsi="Bookman Old Style" w:cs="Bookman Old Style" w:hint="default"/>
      <w:sz w:val="16"/>
      <w:szCs w:val="16"/>
    </w:rPr>
  </w:style>
  <w:style w:type="character" w:customStyle="1" w:styleId="label">
    <w:name w:val="label"/>
    <w:rsid w:val="00CC01A5"/>
  </w:style>
  <w:style w:type="character" w:customStyle="1" w:styleId="Styleunderline12pt">
    <w:name w:val="Style underline + 12 pt"/>
    <w:rsid w:val="00CC01A5"/>
    <w:rPr>
      <w:rFonts w:ascii="Times New Roman" w:hAnsi="Times New Roman" w:cs="Times New Roman" w:hint="default"/>
      <w:bCs/>
      <w:sz w:val="20"/>
      <w:u w:val="single"/>
    </w:rPr>
  </w:style>
  <w:style w:type="character" w:customStyle="1" w:styleId="StyleUnderlineChar19pt">
    <w:name w:val="Style Underline Char1 + 9 pt"/>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CC01A5"/>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CC01A5"/>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CC01A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CC01A5"/>
    <w:rPr>
      <w:rFonts w:ascii="Times New Roman" w:hAnsi="Times New Roman" w:cs="Times New Roman" w:hint="default"/>
      <w:sz w:val="20"/>
      <w:u w:val="single"/>
      <w:lang w:val="en-US" w:eastAsia="en-US" w:bidi="ar-SA"/>
    </w:rPr>
  </w:style>
  <w:style w:type="character" w:customStyle="1" w:styleId="Style9ptUnderline1">
    <w:name w:val="Style 9 pt Underline1"/>
    <w:rsid w:val="00CC01A5"/>
    <w:rPr>
      <w:sz w:val="20"/>
      <w:u w:val="single"/>
    </w:rPr>
  </w:style>
  <w:style w:type="character" w:customStyle="1" w:styleId="StyleUnderlineChar19pt2">
    <w:name w:val="Style Underline Char1 + 9 pt2"/>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CC01A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CC01A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CC01A5"/>
  </w:style>
  <w:style w:type="character" w:customStyle="1" w:styleId="Style9ptBoldUnderline1">
    <w:name w:val="Style 9 pt Bold Underline1"/>
    <w:rsid w:val="00CC01A5"/>
    <w:rPr>
      <w:b/>
      <w:bCs/>
      <w:sz w:val="20"/>
      <w:u w:val="single"/>
    </w:rPr>
  </w:style>
  <w:style w:type="character" w:customStyle="1" w:styleId="tagCharCharCharChar">
    <w:name w:val="tag Char Char Char Char"/>
    <w:rsid w:val="00CC01A5"/>
    <w:rPr>
      <w:rFonts w:ascii="Georgia" w:eastAsia="Calibri" w:hAnsi="Georgia" w:cs="Calibri" w:hint="default"/>
      <w:b/>
      <w:bCs w:val="0"/>
      <w:sz w:val="24"/>
    </w:rPr>
  </w:style>
  <w:style w:type="character" w:customStyle="1" w:styleId="3">
    <w:name w:val="3"/>
    <w:rsid w:val="00CC01A5"/>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CC01A5"/>
    <w:rPr>
      <w:rFonts w:ascii="Arial" w:hAnsi="Arial" w:cs="Arial" w:hint="default"/>
      <w:b/>
      <w:bCs/>
      <w:iCs/>
      <w:szCs w:val="28"/>
      <w:lang w:val="en-US" w:eastAsia="en-US" w:bidi="ar-SA"/>
    </w:rPr>
  </w:style>
  <w:style w:type="character" w:customStyle="1" w:styleId="featuretitle">
    <w:name w:val="feature_title"/>
    <w:basedOn w:val="DefaultParagraphFont"/>
    <w:rsid w:val="00CC01A5"/>
  </w:style>
  <w:style w:type="character" w:customStyle="1" w:styleId="6">
    <w:name w:val="6"/>
    <w:rsid w:val="00CC01A5"/>
    <w:rPr>
      <w:rFonts w:ascii="Arial" w:hAnsi="Arial" w:cs="Arial" w:hint="default"/>
      <w:bCs/>
      <w:sz w:val="20"/>
      <w:u w:val="single"/>
      <w:lang w:val="en-US" w:eastAsia="en-US" w:bidi="ar-SA"/>
    </w:rPr>
  </w:style>
  <w:style w:type="character" w:customStyle="1" w:styleId="7">
    <w:name w:val="7"/>
    <w:rsid w:val="00CC01A5"/>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CC01A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CC01A5"/>
    <w:rPr>
      <w:sz w:val="20"/>
      <w:u w:val="single"/>
    </w:rPr>
  </w:style>
  <w:style w:type="character" w:customStyle="1" w:styleId="Styleunderline9pt0">
    <w:name w:val="Style underline + 9 pt"/>
    <w:basedOn w:val="underline"/>
    <w:rsid w:val="00CC01A5"/>
    <w:rPr>
      <w:u w:val="single"/>
      <w:lang w:val="en-US" w:eastAsia="en-US" w:bidi="ar-SA"/>
    </w:rPr>
  </w:style>
  <w:style w:type="character" w:customStyle="1" w:styleId="Style9ptUnderline4">
    <w:name w:val="Style 9 pt Underline4"/>
    <w:rsid w:val="00CC01A5"/>
    <w:rPr>
      <w:sz w:val="20"/>
      <w:u w:val="single"/>
    </w:rPr>
  </w:style>
  <w:style w:type="character" w:customStyle="1" w:styleId="55">
    <w:name w:val="55"/>
    <w:rsid w:val="00CC01A5"/>
    <w:rPr>
      <w:rFonts w:ascii="Arial" w:hAnsi="Arial" w:cs="Arial" w:hint="default"/>
      <w:bCs/>
      <w:sz w:val="20"/>
      <w:u w:val="single"/>
      <w:lang w:val="en-US" w:eastAsia="en-US" w:bidi="ar-SA"/>
    </w:rPr>
  </w:style>
  <w:style w:type="character" w:customStyle="1" w:styleId="Styleunderline9pt10">
    <w:name w:val="Style underline + 9 pt1"/>
    <w:basedOn w:val="underline"/>
    <w:rsid w:val="00CC01A5"/>
    <w:rPr>
      <w:u w:val="single"/>
      <w:lang w:val="en-US" w:eastAsia="en-US" w:bidi="ar-SA"/>
    </w:rPr>
  </w:style>
  <w:style w:type="character" w:customStyle="1" w:styleId="Styleunderline9ptBold">
    <w:name w:val="Style underline + 9 pt Bold"/>
    <w:rsid w:val="00CC01A5"/>
    <w:rPr>
      <w:b/>
      <w:bCs/>
      <w:sz w:val="20"/>
      <w:u w:val="single"/>
    </w:rPr>
  </w:style>
  <w:style w:type="character" w:customStyle="1" w:styleId="StyleUnderliningChar9ptBold">
    <w:name w:val="Style Underlining Char + 9 pt Bold"/>
    <w:rsid w:val="00CC01A5"/>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CC01A5"/>
    <w:rPr>
      <w:rFonts w:ascii="Times New Roman" w:hAnsi="Times New Roman" w:cs="Times New Roman" w:hint="default"/>
      <w:sz w:val="20"/>
      <w:szCs w:val="24"/>
      <w:u w:val="single"/>
      <w:lang w:val="en-US" w:eastAsia="en-US" w:bidi="ar-SA"/>
    </w:rPr>
  </w:style>
  <w:style w:type="character" w:customStyle="1" w:styleId="34">
    <w:name w:val="34"/>
    <w:rsid w:val="00CC01A5"/>
    <w:rPr>
      <w:rFonts w:ascii="Times New Roman" w:hAnsi="Times New Roman" w:cs="Arial" w:hint="default"/>
      <w:bCs/>
      <w:sz w:val="20"/>
      <w:u w:val="single"/>
      <w:lang w:val="en-US" w:eastAsia="en-US" w:bidi="ar-SA"/>
    </w:rPr>
  </w:style>
  <w:style w:type="character" w:customStyle="1" w:styleId="45">
    <w:name w:val="45"/>
    <w:rsid w:val="00CC01A5"/>
    <w:rPr>
      <w:rFonts w:ascii="Times New Roman" w:hAnsi="Times New Roman" w:cs="Arial" w:hint="default"/>
      <w:b/>
      <w:bCs/>
      <w:sz w:val="20"/>
      <w:u w:val="single"/>
      <w:lang w:val="en-US" w:eastAsia="en-US" w:bidi="ar-SA"/>
    </w:rPr>
  </w:style>
  <w:style w:type="character" w:customStyle="1" w:styleId="Style9ptUnderline5">
    <w:name w:val="Style 9 pt Underline5"/>
    <w:rsid w:val="00CC01A5"/>
    <w:rPr>
      <w:rFonts w:ascii="Times New Roman" w:hAnsi="Times New Roman" w:cs="Times New Roman" w:hint="default"/>
      <w:sz w:val="20"/>
      <w:u w:val="single"/>
    </w:rPr>
  </w:style>
  <w:style w:type="character" w:customStyle="1" w:styleId="Style9ptBoldUnderline2">
    <w:name w:val="Style 9 pt Bold Underline2"/>
    <w:rsid w:val="00CC01A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CC01A5"/>
    <w:rPr>
      <w:rFonts w:ascii="Times New Roman" w:hAnsi="Times New Roman" w:cs="Times New Roman" w:hint="default"/>
      <w:b/>
      <w:bCs/>
      <w:i/>
      <w:iCs/>
      <w:sz w:val="20"/>
      <w:u w:val="single"/>
      <w:bdr w:val="single" w:sz="4" w:space="0" w:color="auto" w:frame="1"/>
    </w:rPr>
  </w:style>
  <w:style w:type="character" w:customStyle="1" w:styleId="23">
    <w:name w:val="23"/>
    <w:rsid w:val="00CC01A5"/>
    <w:rPr>
      <w:rFonts w:ascii="Times New Roman" w:hAnsi="Times New Roman" w:cs="Arial" w:hint="default"/>
      <w:bCs/>
      <w:sz w:val="20"/>
      <w:u w:val="single"/>
      <w:lang w:val="en-US" w:eastAsia="en-US" w:bidi="ar-SA"/>
    </w:rPr>
  </w:style>
  <w:style w:type="character" w:customStyle="1" w:styleId="33">
    <w:name w:val="33"/>
    <w:rsid w:val="00CC01A5"/>
    <w:rPr>
      <w:rFonts w:ascii="Times New Roman" w:hAnsi="Times New Roman" w:cs="Arial" w:hint="default"/>
      <w:b/>
      <w:bCs/>
      <w:sz w:val="20"/>
      <w:u w:val="single"/>
      <w:lang w:val="en-US" w:eastAsia="en-US" w:bidi="ar-SA"/>
    </w:rPr>
  </w:style>
  <w:style w:type="character" w:customStyle="1" w:styleId="27">
    <w:name w:val="27"/>
    <w:rsid w:val="00CC01A5"/>
    <w:rPr>
      <w:rFonts w:ascii="Arial" w:hAnsi="Arial" w:cs="Arial" w:hint="default"/>
      <w:bCs/>
      <w:sz w:val="20"/>
      <w:u w:val="single"/>
      <w:lang w:val="en-US" w:eastAsia="en-US" w:bidi="ar-SA"/>
    </w:rPr>
  </w:style>
  <w:style w:type="character" w:customStyle="1" w:styleId="StyleArialNarrow9pt">
    <w:name w:val="Style Arial Narrow 9 pt"/>
    <w:rsid w:val="00CC01A5"/>
    <w:rPr>
      <w:rFonts w:ascii="Times New Roman" w:hAnsi="Times New Roman" w:cs="Times New Roman" w:hint="default"/>
      <w:sz w:val="20"/>
    </w:rPr>
  </w:style>
  <w:style w:type="character" w:customStyle="1" w:styleId="StyleUnderlineCharChar9pt2">
    <w:name w:val="Style Underline Char Char + 9 pt2"/>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CC01A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CC01A5"/>
    <w:rPr>
      <w:b/>
      <w:bCs/>
      <w:sz w:val="20"/>
      <w:u w:val="single"/>
      <w:bdr w:val="single" w:sz="4" w:space="0" w:color="auto" w:frame="1"/>
    </w:rPr>
  </w:style>
  <w:style w:type="character" w:customStyle="1" w:styleId="Style9ptUnderline7">
    <w:name w:val="Style 9 pt Underline7"/>
    <w:rsid w:val="00CC01A5"/>
    <w:rPr>
      <w:sz w:val="20"/>
      <w:u w:val="single"/>
    </w:rPr>
  </w:style>
  <w:style w:type="character" w:customStyle="1" w:styleId="Style9ptBoldUnderline3">
    <w:name w:val="Style 9 pt Bold Underline3"/>
    <w:rsid w:val="00CC01A5"/>
    <w:rPr>
      <w:b/>
      <w:bCs/>
      <w:sz w:val="20"/>
      <w:u w:val="single"/>
    </w:rPr>
  </w:style>
  <w:style w:type="character" w:customStyle="1" w:styleId="Style9ptUnderline8">
    <w:name w:val="Style 9 pt Underline8"/>
    <w:rsid w:val="00CC01A5"/>
    <w:rPr>
      <w:sz w:val="20"/>
      <w:u w:val="single"/>
    </w:rPr>
  </w:style>
  <w:style w:type="character" w:customStyle="1" w:styleId="66">
    <w:name w:val="66"/>
    <w:rsid w:val="00CC01A5"/>
    <w:rPr>
      <w:rFonts w:ascii="Arial" w:hAnsi="Arial" w:cs="Arial" w:hint="default"/>
      <w:bCs/>
      <w:sz w:val="20"/>
      <w:u w:val="single"/>
      <w:lang w:val="en-US" w:eastAsia="en-US" w:bidi="ar-SA"/>
    </w:rPr>
  </w:style>
  <w:style w:type="character" w:customStyle="1" w:styleId="Style9ptUnderline9">
    <w:name w:val="Style 9 pt Underline9"/>
    <w:rsid w:val="00CC01A5"/>
    <w:rPr>
      <w:sz w:val="20"/>
      <w:u w:val="single"/>
    </w:rPr>
  </w:style>
  <w:style w:type="character" w:customStyle="1" w:styleId="Style9ptBoldUnderline4">
    <w:name w:val="Style 9 pt Bold Underline4"/>
    <w:rsid w:val="00CC01A5"/>
    <w:rPr>
      <w:b/>
      <w:bCs/>
      <w:sz w:val="20"/>
      <w:u w:val="single"/>
    </w:rPr>
  </w:style>
  <w:style w:type="character" w:customStyle="1" w:styleId="titleblue14">
    <w:name w:val="titleblue14"/>
    <w:basedOn w:val="DefaultParagraphFont"/>
    <w:rsid w:val="00CC01A5"/>
  </w:style>
  <w:style w:type="character" w:customStyle="1" w:styleId="Style11ptUnderline3">
    <w:name w:val="Style 11 pt Underline3"/>
    <w:rsid w:val="00CC01A5"/>
    <w:rPr>
      <w:sz w:val="20"/>
      <w:u w:val="single"/>
    </w:rPr>
  </w:style>
  <w:style w:type="character" w:customStyle="1" w:styleId="StyleUnderlineCharChar9pt3">
    <w:name w:val="Style Underline Char Char + 9 pt3"/>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CC01A5"/>
    <w:rPr>
      <w:sz w:val="20"/>
      <w:u w:val="single"/>
    </w:rPr>
  </w:style>
  <w:style w:type="character" w:customStyle="1" w:styleId="Style9ptUnderline11">
    <w:name w:val="Style 9 pt Underline11"/>
    <w:rsid w:val="00CC01A5"/>
    <w:rPr>
      <w:sz w:val="20"/>
      <w:u w:val="single"/>
    </w:rPr>
  </w:style>
  <w:style w:type="character" w:customStyle="1" w:styleId="Style9ptBoldUnderline5">
    <w:name w:val="Style 9 pt Bold Underline5"/>
    <w:rsid w:val="00CC01A5"/>
    <w:rPr>
      <w:b/>
      <w:bCs/>
      <w:sz w:val="20"/>
      <w:u w:val="single"/>
    </w:rPr>
  </w:style>
  <w:style w:type="character" w:customStyle="1" w:styleId="UnderlineChar2CharChar">
    <w:name w:val="Underline Char2 Char Char"/>
    <w:rsid w:val="00CC01A5"/>
    <w:rPr>
      <w:szCs w:val="24"/>
      <w:u w:val="single"/>
      <w:lang w:val="en-US" w:eastAsia="en-US" w:bidi="ar-SA"/>
    </w:rPr>
  </w:style>
  <w:style w:type="character" w:customStyle="1" w:styleId="snapnoshots">
    <w:name w:val="snap_noshots"/>
    <w:basedOn w:val="DefaultParagraphFont"/>
    <w:rsid w:val="00CC01A5"/>
  </w:style>
  <w:style w:type="character" w:customStyle="1" w:styleId="cnbcsbhdcomp">
    <w:name w:val="cnbc_sbhd_comp"/>
    <w:rsid w:val="00CC01A5"/>
  </w:style>
  <w:style w:type="character" w:customStyle="1" w:styleId="blox-headline">
    <w:name w:val="blox-headline"/>
    <w:rsid w:val="00CC01A5"/>
  </w:style>
  <w:style w:type="character" w:customStyle="1" w:styleId="Heading2CharCharCharCharCharChar1CharChar">
    <w:name w:val="Heading 2 Char Char Char Char Char Char1 Char Char"/>
    <w:basedOn w:val="DefaultParagraphFont"/>
    <w:uiPriority w:val="99"/>
    <w:rsid w:val="00CC01A5"/>
    <w:rPr>
      <w:rFonts w:ascii="Arial" w:hAnsi="Arial" w:cs="Arial" w:hint="default"/>
      <w:b/>
      <w:bCs/>
      <w:iCs/>
      <w:sz w:val="28"/>
      <w:lang w:val="en-US" w:eastAsia="en-US"/>
    </w:rPr>
  </w:style>
  <w:style w:type="character" w:customStyle="1" w:styleId="postsubtitle">
    <w:name w:val="post_subtitle"/>
    <w:basedOn w:val="DefaultParagraphFont"/>
    <w:rsid w:val="00CC01A5"/>
  </w:style>
  <w:style w:type="character" w:customStyle="1" w:styleId="NoterefInText">
    <w:name w:val="_NoterefInText"/>
    <w:uiPriority w:val="99"/>
    <w:rsid w:val="00CC01A5"/>
    <w:rPr>
      <w:rFonts w:ascii="New Baskerville" w:hAnsi="New Baskerville" w:cs="New Baskerville" w:hint="default"/>
      <w:color w:val="000000"/>
    </w:rPr>
  </w:style>
  <w:style w:type="character" w:customStyle="1" w:styleId="postauthor">
    <w:name w:val="postauthor"/>
    <w:basedOn w:val="DefaultParagraphFont"/>
    <w:rsid w:val="00CC01A5"/>
  </w:style>
  <w:style w:type="character" w:customStyle="1" w:styleId="span">
    <w:name w:val="span"/>
    <w:basedOn w:val="DefaultParagraphFont"/>
    <w:rsid w:val="00CC01A5"/>
  </w:style>
  <w:style w:type="character" w:customStyle="1" w:styleId="thirdparty-logo">
    <w:name w:val="thirdparty-logo"/>
    <w:basedOn w:val="DefaultParagraphFont"/>
    <w:rsid w:val="00CC01A5"/>
  </w:style>
  <w:style w:type="character" w:customStyle="1" w:styleId="vcard">
    <w:name w:val="vcard"/>
    <w:basedOn w:val="DefaultParagraphFont"/>
    <w:rsid w:val="00CC01A5"/>
  </w:style>
  <w:style w:type="character" w:customStyle="1" w:styleId="print-footnote">
    <w:name w:val="print-footnote"/>
    <w:basedOn w:val="DefaultParagraphFont"/>
    <w:rsid w:val="00CC01A5"/>
  </w:style>
  <w:style w:type="character" w:customStyle="1" w:styleId="datestring">
    <w:name w:val="datestring"/>
    <w:basedOn w:val="DefaultParagraphFont"/>
    <w:rsid w:val="00CC01A5"/>
  </w:style>
  <w:style w:type="character" w:customStyle="1" w:styleId="gptad">
    <w:name w:val="gptad"/>
    <w:basedOn w:val="DefaultParagraphFont"/>
    <w:rsid w:val="00CC01A5"/>
  </w:style>
  <w:style w:type="character" w:customStyle="1" w:styleId="creditline">
    <w:name w:val="creditline"/>
    <w:basedOn w:val="DefaultParagraphFont"/>
    <w:rsid w:val="00CC01A5"/>
  </w:style>
  <w:style w:type="character" w:customStyle="1" w:styleId="grd">
    <w:name w:val="grd"/>
    <w:basedOn w:val="DefaultParagraphFont"/>
    <w:rsid w:val="00CC01A5"/>
  </w:style>
  <w:style w:type="character" w:customStyle="1" w:styleId="changed">
    <w:name w:val="changed"/>
    <w:basedOn w:val="DefaultParagraphFont"/>
    <w:rsid w:val="00CC01A5"/>
  </w:style>
  <w:style w:type="character" w:customStyle="1" w:styleId="article-author-name">
    <w:name w:val="article-author-name"/>
    <w:basedOn w:val="DefaultParagraphFont"/>
    <w:rsid w:val="00CC01A5"/>
  </w:style>
  <w:style w:type="character" w:customStyle="1" w:styleId="bioexcerpt">
    <w:name w:val="bio_excerpt"/>
    <w:basedOn w:val="DefaultParagraphFont"/>
    <w:rsid w:val="00CC01A5"/>
  </w:style>
  <w:style w:type="character" w:customStyle="1" w:styleId="commentcount">
    <w:name w:val="comment_count"/>
    <w:basedOn w:val="DefaultParagraphFont"/>
    <w:rsid w:val="00CC01A5"/>
  </w:style>
  <w:style w:type="character" w:customStyle="1" w:styleId="searchtermshighlighted">
    <w:name w:val="searchtermshighlighted"/>
    <w:basedOn w:val="DefaultParagraphFont"/>
    <w:rsid w:val="00CC01A5"/>
  </w:style>
  <w:style w:type="character" w:customStyle="1" w:styleId="contributornametrigger">
    <w:name w:val="contributornametrigger"/>
    <w:basedOn w:val="DefaultParagraphFont"/>
    <w:rsid w:val="00CC01A5"/>
  </w:style>
  <w:style w:type="character" w:customStyle="1" w:styleId="bylinepipe">
    <w:name w:val="bylinepipe"/>
    <w:basedOn w:val="DefaultParagraphFont"/>
    <w:rsid w:val="00CC01A5"/>
  </w:style>
  <w:style w:type="character" w:customStyle="1" w:styleId="lucenesearchresulturlb">
    <w:name w:val="lucene_search_result_url_b"/>
    <w:basedOn w:val="DefaultParagraphFont"/>
    <w:rsid w:val="00CC01A5"/>
  </w:style>
  <w:style w:type="character" w:customStyle="1" w:styleId="faculty-title">
    <w:name w:val="faculty-title"/>
    <w:basedOn w:val="DefaultParagraphFont"/>
    <w:rsid w:val="00CC01A5"/>
  </w:style>
  <w:style w:type="character" w:customStyle="1" w:styleId="issue">
    <w:name w:val="issue"/>
    <w:basedOn w:val="DefaultParagraphFont"/>
    <w:rsid w:val="00CC01A5"/>
  </w:style>
  <w:style w:type="character" w:customStyle="1" w:styleId="pages">
    <w:name w:val="pages"/>
    <w:basedOn w:val="DefaultParagraphFont"/>
    <w:rsid w:val="00CC01A5"/>
  </w:style>
  <w:style w:type="character" w:customStyle="1" w:styleId="person">
    <w:name w:val="person"/>
    <w:basedOn w:val="DefaultParagraphFont"/>
    <w:rsid w:val="00CC01A5"/>
  </w:style>
  <w:style w:type="character" w:customStyle="1" w:styleId="corresponding">
    <w:name w:val="corresponding"/>
    <w:basedOn w:val="DefaultParagraphFont"/>
    <w:rsid w:val="00CC01A5"/>
  </w:style>
  <w:style w:type="character" w:customStyle="1" w:styleId="post-time">
    <w:name w:val="post-time"/>
    <w:basedOn w:val="DefaultParagraphFont"/>
    <w:rsid w:val="00CC01A5"/>
  </w:style>
  <w:style w:type="character" w:customStyle="1" w:styleId="post-category">
    <w:name w:val="post-category"/>
    <w:basedOn w:val="DefaultParagraphFont"/>
    <w:rsid w:val="00CC01A5"/>
  </w:style>
  <w:style w:type="character" w:customStyle="1" w:styleId="posted-and-updated">
    <w:name w:val="posted-and-updated"/>
    <w:basedOn w:val="DefaultParagraphFont"/>
    <w:rsid w:val="00CC01A5"/>
  </w:style>
  <w:style w:type="character" w:customStyle="1" w:styleId="entry-author">
    <w:name w:val="entry-author"/>
    <w:basedOn w:val="DefaultParagraphFont"/>
    <w:rsid w:val="00CC01A5"/>
  </w:style>
  <w:style w:type="character" w:customStyle="1" w:styleId="entry-author-name">
    <w:name w:val="entry-author-name"/>
    <w:basedOn w:val="DefaultParagraphFont"/>
    <w:rsid w:val="00CC01A5"/>
  </w:style>
  <w:style w:type="character" w:customStyle="1" w:styleId="contrib-degrees">
    <w:name w:val="contrib-degrees"/>
    <w:basedOn w:val="DefaultParagraphFont"/>
    <w:rsid w:val="00CC01A5"/>
  </w:style>
  <w:style w:type="character" w:customStyle="1" w:styleId="contrib-on-behalf-of">
    <w:name w:val="contrib-on-behalf-of"/>
    <w:basedOn w:val="DefaultParagraphFont"/>
    <w:rsid w:val="00CC01A5"/>
  </w:style>
  <w:style w:type="character" w:customStyle="1" w:styleId="pubtime">
    <w:name w:val="pubtime"/>
    <w:basedOn w:val="DefaultParagraphFont"/>
    <w:rsid w:val="00CC01A5"/>
  </w:style>
  <w:style w:type="character" w:customStyle="1" w:styleId="fbcommentscount">
    <w:name w:val="fb_comments_count"/>
    <w:basedOn w:val="DefaultParagraphFont"/>
    <w:rsid w:val="00CC01A5"/>
  </w:style>
  <w:style w:type="character" w:customStyle="1" w:styleId="stsharethiscustom">
    <w:name w:val="st_sharethis_custom"/>
    <w:basedOn w:val="DefaultParagraphFont"/>
    <w:rsid w:val="00CC01A5"/>
  </w:style>
  <w:style w:type="character" w:customStyle="1" w:styleId="post-date">
    <w:name w:val="post-date"/>
    <w:basedOn w:val="DefaultParagraphFont"/>
    <w:rsid w:val="00CC01A5"/>
  </w:style>
  <w:style w:type="character" w:customStyle="1" w:styleId="articleauthor0">
    <w:name w:val="article_author"/>
    <w:basedOn w:val="DefaultParagraphFont"/>
    <w:rsid w:val="00CC01A5"/>
  </w:style>
  <w:style w:type="character" w:customStyle="1" w:styleId="articleissue">
    <w:name w:val="article_issue"/>
    <w:basedOn w:val="DefaultParagraphFont"/>
    <w:rsid w:val="00CC01A5"/>
  </w:style>
  <w:style w:type="character" w:customStyle="1" w:styleId="a-size-large">
    <w:name w:val="a-size-large"/>
    <w:basedOn w:val="DefaultParagraphFont"/>
    <w:rsid w:val="00CC01A5"/>
  </w:style>
  <w:style w:type="character" w:customStyle="1" w:styleId="a-size-medium">
    <w:name w:val="a-size-medium"/>
    <w:basedOn w:val="DefaultParagraphFont"/>
    <w:rsid w:val="00CC01A5"/>
  </w:style>
  <w:style w:type="character" w:customStyle="1" w:styleId="contribution">
    <w:name w:val="contribution"/>
    <w:basedOn w:val="DefaultParagraphFont"/>
    <w:rsid w:val="00CC01A5"/>
  </w:style>
  <w:style w:type="character" w:customStyle="1" w:styleId="a-color-secondary">
    <w:name w:val="a-color-secondary"/>
    <w:basedOn w:val="DefaultParagraphFont"/>
    <w:rsid w:val="00CC01A5"/>
  </w:style>
  <w:style w:type="character" w:customStyle="1" w:styleId="ui-author">
    <w:name w:val="ui-author"/>
    <w:basedOn w:val="DefaultParagraphFont"/>
    <w:rsid w:val="00CC01A5"/>
  </w:style>
  <w:style w:type="character" w:customStyle="1" w:styleId="ui-staffline">
    <w:name w:val="ui-staffline"/>
    <w:basedOn w:val="DefaultParagraphFont"/>
    <w:rsid w:val="00CC01A5"/>
  </w:style>
  <w:style w:type="character" w:customStyle="1" w:styleId="value">
    <w:name w:val="value"/>
    <w:basedOn w:val="DefaultParagraphFont"/>
    <w:rsid w:val="00CC01A5"/>
  </w:style>
  <w:style w:type="character" w:customStyle="1" w:styleId="specialissuelabel">
    <w:name w:val="specialissuelabel"/>
    <w:basedOn w:val="DefaultParagraphFont"/>
    <w:rsid w:val="00CC01A5"/>
  </w:style>
  <w:style w:type="character" w:customStyle="1" w:styleId="wp-smiley">
    <w:name w:val="wp-smiley"/>
    <w:basedOn w:val="DefaultParagraphFont"/>
    <w:rsid w:val="00CC01A5"/>
  </w:style>
  <w:style w:type="character" w:customStyle="1" w:styleId="artjournal">
    <w:name w:val="art_journal"/>
    <w:basedOn w:val="DefaultParagraphFont"/>
    <w:rsid w:val="00CC01A5"/>
  </w:style>
  <w:style w:type="character" w:customStyle="1" w:styleId="artdatevolumeissuepart">
    <w:name w:val="art_datevolumeissuepart"/>
    <w:basedOn w:val="DefaultParagraphFont"/>
    <w:rsid w:val="00CC01A5"/>
  </w:style>
  <w:style w:type="character" w:customStyle="1" w:styleId="artpages">
    <w:name w:val="art_pages"/>
    <w:basedOn w:val="DefaultParagraphFont"/>
    <w:rsid w:val="00CC01A5"/>
  </w:style>
  <w:style w:type="character" w:customStyle="1" w:styleId="singlehighlightclass">
    <w:name w:val="single_highlight_class"/>
    <w:basedOn w:val="DefaultParagraphFont"/>
    <w:rsid w:val="00CC01A5"/>
  </w:style>
  <w:style w:type="character" w:customStyle="1" w:styleId="degree">
    <w:name w:val="degree"/>
    <w:basedOn w:val="DefaultParagraphFont"/>
    <w:rsid w:val="00CC01A5"/>
  </w:style>
  <w:style w:type="character" w:customStyle="1" w:styleId="major">
    <w:name w:val="major"/>
    <w:basedOn w:val="DefaultParagraphFont"/>
    <w:rsid w:val="00CC01A5"/>
  </w:style>
  <w:style w:type="character" w:customStyle="1" w:styleId="views">
    <w:name w:val="views"/>
    <w:basedOn w:val="DefaultParagraphFont"/>
    <w:rsid w:val="00CC01A5"/>
  </w:style>
  <w:style w:type="character" w:customStyle="1" w:styleId="stmainservices">
    <w:name w:val="stmainservices"/>
    <w:basedOn w:val="DefaultParagraphFont"/>
    <w:rsid w:val="00CC01A5"/>
  </w:style>
  <w:style w:type="character" w:customStyle="1" w:styleId="stbubblehcount">
    <w:name w:val="stbubble_hcount"/>
    <w:basedOn w:val="DefaultParagraphFont"/>
    <w:rsid w:val="00CC01A5"/>
  </w:style>
  <w:style w:type="character" w:customStyle="1" w:styleId="article-author">
    <w:name w:val="article-author"/>
    <w:basedOn w:val="DefaultParagraphFont"/>
    <w:rsid w:val="00CC01A5"/>
  </w:style>
  <w:style w:type="character" w:customStyle="1" w:styleId="tolocaltime">
    <w:name w:val="tolocaltime"/>
    <w:basedOn w:val="DefaultParagraphFont"/>
    <w:rsid w:val="00CC01A5"/>
  </w:style>
  <w:style w:type="character" w:customStyle="1" w:styleId="pb-byline">
    <w:name w:val="pb-byline"/>
    <w:basedOn w:val="DefaultParagraphFont"/>
    <w:rsid w:val="00CC01A5"/>
  </w:style>
  <w:style w:type="character" w:customStyle="1" w:styleId="pb-timestamp">
    <w:name w:val="pb-timestamp"/>
    <w:basedOn w:val="DefaultParagraphFont"/>
    <w:rsid w:val="00CC01A5"/>
  </w:style>
  <w:style w:type="character" w:customStyle="1" w:styleId="posted-on">
    <w:name w:val="posted-on"/>
    <w:basedOn w:val="DefaultParagraphFont"/>
    <w:rsid w:val="00CC01A5"/>
  </w:style>
  <w:style w:type="character" w:customStyle="1" w:styleId="even">
    <w:name w:val="even"/>
    <w:basedOn w:val="DefaultParagraphFont"/>
    <w:rsid w:val="00CC01A5"/>
  </w:style>
  <w:style w:type="character" w:customStyle="1" w:styleId="foreground">
    <w:name w:val="foreground"/>
    <w:basedOn w:val="DefaultParagraphFont"/>
    <w:rsid w:val="00CC01A5"/>
  </w:style>
  <w:style w:type="character" w:customStyle="1" w:styleId="cat-date-line4">
    <w:name w:val="cat-date-line4"/>
    <w:basedOn w:val="DefaultParagraphFont"/>
    <w:rsid w:val="00CC01A5"/>
  </w:style>
  <w:style w:type="character" w:customStyle="1" w:styleId="articledate">
    <w:name w:val="articledate"/>
    <w:basedOn w:val="DefaultParagraphFont"/>
    <w:rsid w:val="00CC01A5"/>
  </w:style>
  <w:style w:type="character" w:customStyle="1" w:styleId="post-byline">
    <w:name w:val="post-byline"/>
    <w:basedOn w:val="DefaultParagraphFont"/>
    <w:rsid w:val="00CC01A5"/>
  </w:style>
  <w:style w:type="character" w:customStyle="1" w:styleId="upper">
    <w:name w:val="upper"/>
    <w:basedOn w:val="DefaultParagraphFont"/>
    <w:rsid w:val="00CC01A5"/>
  </w:style>
  <w:style w:type="character" w:customStyle="1" w:styleId="metadate">
    <w:name w:val="meta_date"/>
    <w:basedOn w:val="DefaultParagraphFont"/>
    <w:rsid w:val="00CC01A5"/>
  </w:style>
  <w:style w:type="character" w:customStyle="1" w:styleId="fa">
    <w:name w:val="fa"/>
    <w:basedOn w:val="DefaultParagraphFont"/>
    <w:rsid w:val="00CC01A5"/>
  </w:style>
  <w:style w:type="character" w:customStyle="1" w:styleId="longname">
    <w:name w:val="longname"/>
    <w:basedOn w:val="DefaultParagraphFont"/>
    <w:rsid w:val="00CC01A5"/>
  </w:style>
  <w:style w:type="character" w:customStyle="1" w:styleId="echocontainer">
    <w:name w:val="echo_container"/>
    <w:basedOn w:val="DefaultParagraphFont"/>
    <w:rsid w:val="00CC01A5"/>
  </w:style>
  <w:style w:type="character" w:customStyle="1" w:styleId="comment-display">
    <w:name w:val="comment-display"/>
    <w:basedOn w:val="DefaultParagraphFont"/>
    <w:rsid w:val="00CC01A5"/>
  </w:style>
  <w:style w:type="character" w:customStyle="1" w:styleId="echo-counter">
    <w:name w:val="echo-counter"/>
    <w:basedOn w:val="DefaultParagraphFont"/>
    <w:rsid w:val="00CC01A5"/>
  </w:style>
  <w:style w:type="character" w:customStyle="1" w:styleId="discussion-policy">
    <w:name w:val="discussion-policy"/>
    <w:basedOn w:val="DefaultParagraphFont"/>
    <w:rsid w:val="00CC01A5"/>
  </w:style>
  <w:style w:type="character" w:customStyle="1" w:styleId="echo-apps-conversations-streamcaption">
    <w:name w:val="echo-apps-conversations-streamcaption"/>
    <w:basedOn w:val="DefaultParagraphFont"/>
    <w:rsid w:val="00CC01A5"/>
  </w:style>
  <w:style w:type="character" w:customStyle="1" w:styleId="echo-streamserver-controls-stream-item-text">
    <w:name w:val="echo-streamserver-controls-stream-item-text"/>
    <w:basedOn w:val="DefaultParagraphFont"/>
    <w:rsid w:val="00CC01A5"/>
  </w:style>
  <w:style w:type="character" w:customStyle="1" w:styleId="echo-streamserver-controls-facepile-more">
    <w:name w:val="echo-streamserver-controls-facepile-more"/>
    <w:basedOn w:val="DefaultParagraphFont"/>
    <w:rsid w:val="00CC01A5"/>
  </w:style>
  <w:style w:type="character" w:customStyle="1" w:styleId="echo-primaryfont">
    <w:name w:val="echo-primaryfont"/>
    <w:basedOn w:val="DefaultParagraphFont"/>
    <w:rsid w:val="00CC01A5"/>
  </w:style>
  <w:style w:type="character" w:customStyle="1" w:styleId="section">
    <w:name w:val="section"/>
    <w:basedOn w:val="DefaultParagraphFont"/>
    <w:rsid w:val="00CC01A5"/>
  </w:style>
  <w:style w:type="character" w:customStyle="1" w:styleId="wpsr-txt-headline">
    <w:name w:val="wpsr-txt-headline"/>
    <w:basedOn w:val="DefaultParagraphFont"/>
    <w:rsid w:val="00CC01A5"/>
  </w:style>
  <w:style w:type="character" w:customStyle="1" w:styleId="asset-metabar-author">
    <w:name w:val="asset-metabar-author"/>
    <w:basedOn w:val="DefaultParagraphFont"/>
    <w:rsid w:val="00CC01A5"/>
  </w:style>
  <w:style w:type="character" w:customStyle="1" w:styleId="asset-metabar-time">
    <w:name w:val="asset-metabar-time"/>
    <w:basedOn w:val="DefaultParagraphFont"/>
    <w:rsid w:val="00CC01A5"/>
  </w:style>
  <w:style w:type="character" w:customStyle="1" w:styleId="eza-dateline">
    <w:name w:val="eza-dateline"/>
    <w:basedOn w:val="DefaultParagraphFont"/>
    <w:rsid w:val="00CC01A5"/>
  </w:style>
  <w:style w:type="character" w:customStyle="1" w:styleId="eza-authors">
    <w:name w:val="eza-authors"/>
    <w:basedOn w:val="DefaultParagraphFont"/>
    <w:rsid w:val="00CC01A5"/>
  </w:style>
  <w:style w:type="character" w:customStyle="1" w:styleId="csmstaff">
    <w:name w:val="csm_staff"/>
    <w:basedOn w:val="DefaultParagraphFont"/>
    <w:rsid w:val="00CC01A5"/>
  </w:style>
  <w:style w:type="character" w:customStyle="1" w:styleId="article-timestamp">
    <w:name w:val="article-timestamp"/>
    <w:basedOn w:val="DefaultParagraphFont"/>
    <w:rsid w:val="00CC01A5"/>
  </w:style>
  <w:style w:type="character" w:customStyle="1" w:styleId="byline-text">
    <w:name w:val="byline-text"/>
    <w:basedOn w:val="DefaultParagraphFont"/>
    <w:rsid w:val="00CC01A5"/>
  </w:style>
  <w:style w:type="character" w:customStyle="1" w:styleId="itemauthor">
    <w:name w:val="itemauthor"/>
    <w:basedOn w:val="DefaultParagraphFont"/>
    <w:rsid w:val="00CC01A5"/>
  </w:style>
  <w:style w:type="character" w:customStyle="1" w:styleId="itemdatecreated">
    <w:name w:val="itemdatecreated"/>
    <w:basedOn w:val="DefaultParagraphFont"/>
    <w:rsid w:val="00CC01A5"/>
  </w:style>
  <w:style w:type="character" w:customStyle="1" w:styleId="slug-metadata-note">
    <w:name w:val="slug-metadata-note"/>
    <w:basedOn w:val="DefaultParagraphFont"/>
    <w:rsid w:val="00CC01A5"/>
  </w:style>
  <w:style w:type="character" w:customStyle="1" w:styleId="drop-capped">
    <w:name w:val="drop-capped"/>
    <w:basedOn w:val="DefaultParagraphFont"/>
    <w:rsid w:val="00CC01A5"/>
  </w:style>
  <w:style w:type="character" w:customStyle="1" w:styleId="thetitle">
    <w:name w:val="the_title"/>
    <w:basedOn w:val="DefaultParagraphFont"/>
    <w:rsid w:val="00CC01A5"/>
  </w:style>
  <w:style w:type="character" w:customStyle="1" w:styleId="view-count">
    <w:name w:val="view-count"/>
    <w:basedOn w:val="DefaultParagraphFont"/>
    <w:rsid w:val="00CC01A5"/>
  </w:style>
  <w:style w:type="character" w:customStyle="1" w:styleId="rupee">
    <w:name w:val="rupee"/>
    <w:basedOn w:val="DefaultParagraphFont"/>
    <w:rsid w:val="00CC01A5"/>
  </w:style>
  <w:style w:type="character" w:customStyle="1" w:styleId="grey1">
    <w:name w:val="grey1"/>
    <w:basedOn w:val="DefaultParagraphFont"/>
    <w:rsid w:val="00CC01A5"/>
  </w:style>
  <w:style w:type="character" w:customStyle="1" w:styleId="bureau">
    <w:name w:val="bureau"/>
    <w:basedOn w:val="DefaultParagraphFont"/>
    <w:rsid w:val="00CC01A5"/>
  </w:style>
  <w:style w:type="character" w:customStyle="1" w:styleId="reporttitle">
    <w:name w:val="report_title"/>
    <w:basedOn w:val="DefaultParagraphFont"/>
    <w:rsid w:val="00CC01A5"/>
  </w:style>
  <w:style w:type="character" w:customStyle="1" w:styleId="documenttype-longreleases">
    <w:name w:val="document_type_-_long_releases"/>
    <w:basedOn w:val="DefaultParagraphFont"/>
    <w:rsid w:val="00CC01A5"/>
  </w:style>
  <w:style w:type="character" w:customStyle="1" w:styleId="alt-date">
    <w:name w:val="alt-date"/>
    <w:basedOn w:val="DefaultParagraphFont"/>
    <w:rsid w:val="00CC01A5"/>
  </w:style>
  <w:style w:type="character" w:customStyle="1" w:styleId="entry-byline">
    <w:name w:val="entry-byline"/>
    <w:basedOn w:val="DefaultParagraphFont"/>
    <w:rsid w:val="00CC01A5"/>
  </w:style>
  <w:style w:type="character" w:customStyle="1" w:styleId="taglinecontrib">
    <w:name w:val="tagline_contrib"/>
    <w:basedOn w:val="DefaultParagraphFont"/>
    <w:rsid w:val="00CC01A5"/>
  </w:style>
  <w:style w:type="character" w:customStyle="1" w:styleId="articledate0">
    <w:name w:val="article_date"/>
    <w:basedOn w:val="DefaultParagraphFont"/>
    <w:rsid w:val="00CC01A5"/>
  </w:style>
  <w:style w:type="character" w:customStyle="1" w:styleId="createdate">
    <w:name w:val="createdate"/>
    <w:basedOn w:val="DefaultParagraphFont"/>
    <w:rsid w:val="00CC01A5"/>
  </w:style>
  <w:style w:type="character" w:customStyle="1" w:styleId="text-label">
    <w:name w:val="text-label"/>
    <w:basedOn w:val="DefaultParagraphFont"/>
    <w:rsid w:val="00CC01A5"/>
  </w:style>
  <w:style w:type="character" w:customStyle="1" w:styleId="metad">
    <w:name w:val="metad"/>
    <w:rsid w:val="00CC01A5"/>
  </w:style>
  <w:style w:type="character" w:customStyle="1" w:styleId="justify1">
    <w:name w:val="justify1"/>
    <w:rsid w:val="00CC01A5"/>
  </w:style>
  <w:style w:type="character" w:customStyle="1" w:styleId="MediumGrid11">
    <w:name w:val="Medium Grid 11"/>
    <w:uiPriority w:val="99"/>
    <w:rsid w:val="00CC01A5"/>
    <w:rPr>
      <w:color w:val="808080"/>
    </w:rPr>
  </w:style>
  <w:style w:type="character" w:customStyle="1" w:styleId="apple-tab-span">
    <w:name w:val="apple-tab-span"/>
    <w:basedOn w:val="DefaultParagraphFont"/>
    <w:rsid w:val="00CC01A5"/>
  </w:style>
  <w:style w:type="character" w:customStyle="1" w:styleId="s2">
    <w:name w:val="s2"/>
    <w:basedOn w:val="DefaultParagraphFont"/>
    <w:rsid w:val="00CC01A5"/>
  </w:style>
  <w:style w:type="character" w:customStyle="1" w:styleId="s1">
    <w:name w:val="s1"/>
    <w:basedOn w:val="DefaultParagraphFont"/>
    <w:rsid w:val="00CC01A5"/>
  </w:style>
  <w:style w:type="character" w:customStyle="1" w:styleId="action-menu-toggled-item">
    <w:name w:val="action-menu-toggled-item"/>
    <w:basedOn w:val="DefaultParagraphFont"/>
    <w:rsid w:val="00CC01A5"/>
    <w:rPr>
      <w:rFonts w:ascii="Times New Roman" w:hAnsi="Times New Roman" w:cs="Times New Roman" w:hint="default"/>
    </w:rPr>
  </w:style>
  <w:style w:type="character" w:customStyle="1" w:styleId="1Tag">
    <w:name w:val="1) Tag"/>
    <w:rsid w:val="00CC01A5"/>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CC01A5"/>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CC01A5"/>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CC01A5"/>
    <w:rPr>
      <w:b/>
      <w:bCs/>
      <w:sz w:val="20"/>
      <w:u w:val="single"/>
      <w:bdr w:val="single" w:sz="4" w:space="0" w:color="auto" w:frame="1"/>
    </w:rPr>
  </w:style>
  <w:style w:type="character" w:customStyle="1" w:styleId="postby">
    <w:name w:val="post_by"/>
    <w:rsid w:val="00CC01A5"/>
  </w:style>
  <w:style w:type="character" w:customStyle="1" w:styleId="postdate">
    <w:name w:val="post_date"/>
    <w:rsid w:val="00CC01A5"/>
  </w:style>
  <w:style w:type="character" w:customStyle="1" w:styleId="moretop">
    <w:name w:val="more_top"/>
    <w:rsid w:val="00CC01A5"/>
  </w:style>
  <w:style w:type="character" w:customStyle="1" w:styleId="Boxing-New">
    <w:name w:val="Boxing - New"/>
    <w:basedOn w:val="DefaultParagraphFont"/>
    <w:rsid w:val="00CC01A5"/>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CC01A5"/>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CC01A5"/>
  </w:style>
  <w:style w:type="character" w:customStyle="1" w:styleId="Style12ptBoldUnderline1">
    <w:name w:val="Style 12 pt Bold Underline1"/>
    <w:rsid w:val="00CC01A5"/>
    <w:rPr>
      <w:b/>
      <w:bCs/>
      <w:sz w:val="24"/>
      <w:u w:val="single"/>
    </w:rPr>
  </w:style>
  <w:style w:type="character" w:customStyle="1" w:styleId="aunderline1">
    <w:name w:val="aunderline"/>
    <w:qFormat/>
    <w:rsid w:val="00CC01A5"/>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CC01A5"/>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CC01A5"/>
  </w:style>
  <w:style w:type="character" w:customStyle="1" w:styleId="sensecontent">
    <w:name w:val="sense_content"/>
    <w:basedOn w:val="DefaultParagraphFont"/>
    <w:rsid w:val="00CC01A5"/>
  </w:style>
  <w:style w:type="character" w:customStyle="1" w:styleId="vi">
    <w:name w:val="vi"/>
    <w:basedOn w:val="DefaultParagraphFont"/>
    <w:rsid w:val="00CC01A5"/>
  </w:style>
  <w:style w:type="character" w:customStyle="1" w:styleId="pagetitle0">
    <w:name w:val="pagetitle"/>
    <w:basedOn w:val="DefaultParagraphFont"/>
    <w:rsid w:val="00CC01A5"/>
  </w:style>
  <w:style w:type="character" w:customStyle="1" w:styleId="Heading2Char1CharCharCharCharCharC">
    <w:name w:val="Heading 2 Char1 Char Char Char Char Char C"/>
    <w:rsid w:val="00CC01A5"/>
    <w:rPr>
      <w:rFonts w:ascii="Arial" w:hAnsi="Arial" w:cs="Arial" w:hint="default"/>
      <w:b/>
      <w:bCs/>
      <w:iCs/>
      <w:sz w:val="24"/>
      <w:szCs w:val="28"/>
      <w:lang w:val="en-US" w:eastAsia="en-US" w:bidi="ar-SA"/>
    </w:rPr>
  </w:style>
  <w:style w:type="character" w:customStyle="1" w:styleId="StyleUnderlineCharTimesBold">
    <w:name w:val="Style Underline Char + Times Bold"/>
    <w:rsid w:val="00CC01A5"/>
    <w:rPr>
      <w:rFonts w:ascii="Times" w:hAnsi="Times" w:hint="default"/>
      <w:b w:val="0"/>
      <w:bCs/>
      <w:sz w:val="20"/>
      <w:u w:val="single"/>
    </w:rPr>
  </w:style>
  <w:style w:type="character" w:customStyle="1" w:styleId="blubigktbiz">
    <w:name w:val="blubigktbiz"/>
    <w:rsid w:val="00CC01A5"/>
  </w:style>
  <w:style w:type="character" w:customStyle="1" w:styleId="Style4CharChar">
    <w:name w:val="Style4 Char Char"/>
    <w:rsid w:val="00CC01A5"/>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CC01A5"/>
    <w:rPr>
      <w:rFonts w:ascii="Arial" w:hAnsi="Arial" w:cs="Arial" w:hint="default"/>
      <w:b/>
      <w:bCs/>
      <w:i/>
      <w:iCs/>
      <w:sz w:val="24"/>
    </w:rPr>
  </w:style>
  <w:style w:type="character" w:customStyle="1" w:styleId="super">
    <w:name w:val="super"/>
    <w:rsid w:val="00CC01A5"/>
  </w:style>
  <w:style w:type="character" w:customStyle="1" w:styleId="text30">
    <w:name w:val="text30"/>
    <w:rsid w:val="00CC01A5"/>
  </w:style>
  <w:style w:type="character" w:customStyle="1" w:styleId="uppercase">
    <w:name w:val="uppercase"/>
    <w:rsid w:val="00CC01A5"/>
  </w:style>
  <w:style w:type="character" w:customStyle="1" w:styleId="mainbody1">
    <w:name w:val="mainbody1"/>
    <w:rsid w:val="00CC01A5"/>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CC01A5"/>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CC01A5"/>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CC01A5"/>
    <w:rPr>
      <w:u w:val="single"/>
      <w:shd w:val="clear" w:color="auto" w:fill="00FF00"/>
    </w:rPr>
  </w:style>
  <w:style w:type="character" w:customStyle="1" w:styleId="StyleBoldUnderline1">
    <w:name w:val="Style Bold Underline1"/>
    <w:basedOn w:val="DefaultParagraphFont"/>
    <w:rsid w:val="00CC01A5"/>
    <w:rPr>
      <w:b w:val="0"/>
      <w:bCs/>
      <w:u w:val="single"/>
    </w:rPr>
  </w:style>
  <w:style w:type="character" w:customStyle="1" w:styleId="formatp">
    <w:name w:val="formatp"/>
    <w:rsid w:val="00CC01A5"/>
  </w:style>
  <w:style w:type="character" w:customStyle="1" w:styleId="yshortcutscs4-ndcor">
    <w:name w:val="yshortcuts cs4-ndcor"/>
    <w:rsid w:val="00CC01A5"/>
  </w:style>
  <w:style w:type="character" w:customStyle="1" w:styleId="price">
    <w:name w:val="price"/>
    <w:rsid w:val="00CC01A5"/>
  </w:style>
  <w:style w:type="character" w:customStyle="1" w:styleId="price-change">
    <w:name w:val="price-change"/>
    <w:rsid w:val="00CC01A5"/>
  </w:style>
  <w:style w:type="character" w:customStyle="1" w:styleId="percent-change">
    <w:name w:val="percent-change"/>
    <w:rsid w:val="00CC01A5"/>
  </w:style>
  <w:style w:type="character" w:customStyle="1" w:styleId="bibfont">
    <w:name w:val="bibfont"/>
    <w:rsid w:val="00CC01A5"/>
    <w:rPr>
      <w:rFonts w:ascii="Times New Roman" w:hAnsi="Times New Roman" w:cs="Times New Roman" w:hint="default"/>
    </w:rPr>
  </w:style>
  <w:style w:type="character" w:customStyle="1" w:styleId="boldciteChar1">
    <w:name w:val="bold cite Char1"/>
    <w:rsid w:val="00CC01A5"/>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CC01A5"/>
  </w:style>
  <w:style w:type="character" w:customStyle="1" w:styleId="leveluptitle">
    <w:name w:val="leveluptitle"/>
    <w:basedOn w:val="DefaultParagraphFont"/>
    <w:rsid w:val="00CC01A5"/>
  </w:style>
  <w:style w:type="character" w:customStyle="1" w:styleId="Hyperlink3">
    <w:name w:val="Hyperlink.3"/>
    <w:basedOn w:val="DefaultParagraphFont"/>
    <w:rsid w:val="00CC01A5"/>
    <w:rPr>
      <w:sz w:val="18"/>
      <w:szCs w:val="18"/>
    </w:rPr>
  </w:style>
  <w:style w:type="character" w:customStyle="1" w:styleId="Hyperlink40">
    <w:name w:val="Hyperlink.4"/>
    <w:basedOn w:val="DefaultParagraphFont"/>
    <w:rsid w:val="00CC01A5"/>
    <w:rPr>
      <w:sz w:val="18"/>
      <w:szCs w:val="18"/>
    </w:rPr>
  </w:style>
  <w:style w:type="character" w:customStyle="1" w:styleId="SmallCharChar">
    <w:name w:val="Small Char Char"/>
    <w:basedOn w:val="DefaultParagraphFont"/>
    <w:rsid w:val="00CC01A5"/>
    <w:rPr>
      <w:sz w:val="17"/>
      <w:szCs w:val="24"/>
      <w:lang w:val="en-US" w:eastAsia="en-US" w:bidi="ar-SA"/>
    </w:rPr>
  </w:style>
  <w:style w:type="character" w:customStyle="1" w:styleId="Intemphasis">
    <w:name w:val="Intemphasis"/>
    <w:uiPriority w:val="1"/>
    <w:qFormat/>
    <w:rsid w:val="00CC01A5"/>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CC01A5"/>
    <w:rPr>
      <w:rFonts w:ascii="Times New Roman" w:hAnsi="Times New Roman" w:cs="Times New Roman" w:hint="default"/>
      <w:sz w:val="20"/>
    </w:rPr>
  </w:style>
  <w:style w:type="character" w:customStyle="1" w:styleId="StyleunderlineArialNarrow9ptBold">
    <w:name w:val="Style underline + Arial Narrow 9 pt Bold"/>
    <w:basedOn w:val="underline"/>
    <w:rsid w:val="00CC01A5"/>
    <w:rPr>
      <w:u w:val="single"/>
      <w:lang w:val="en-US" w:eastAsia="en-US" w:bidi="ar-SA"/>
    </w:rPr>
  </w:style>
  <w:style w:type="character" w:customStyle="1" w:styleId="StyleBoldandUnderlineCharCharCharChar9pt">
    <w:name w:val="Style Bold and Underline Char Char Char Char + 9 pt"/>
    <w:basedOn w:val="DefaultParagraphFont"/>
    <w:rsid w:val="00CC01A5"/>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CC01A5"/>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CC01A5"/>
    <w:rPr>
      <w:rFonts w:ascii="Arial" w:hAnsi="Arial" w:cs="Arial" w:hint="default"/>
      <w:bCs/>
      <w:szCs w:val="26"/>
      <w:u w:val="single"/>
      <w:lang w:val="en-US" w:eastAsia="en-US" w:bidi="ar-SA"/>
    </w:rPr>
  </w:style>
  <w:style w:type="character" w:customStyle="1" w:styleId="AUnterdline">
    <w:name w:val="AUnterdline"/>
    <w:qFormat/>
    <w:rsid w:val="00CC01A5"/>
    <w:rPr>
      <w:rFonts w:ascii="Times New Roman" w:hAnsi="Times New Roman" w:cs="Times New Roman" w:hint="default"/>
      <w:sz w:val="20"/>
      <w:u w:val="single"/>
    </w:rPr>
  </w:style>
  <w:style w:type="character" w:customStyle="1" w:styleId="DontRead">
    <w:name w:val="Don't Read"/>
    <w:qFormat/>
    <w:rsid w:val="00CC01A5"/>
    <w:rPr>
      <w:rFonts w:ascii="Times New Roman" w:hAnsi="Times New Roman" w:cs="Times New Roman" w:hint="default"/>
      <w:sz w:val="16"/>
    </w:rPr>
  </w:style>
  <w:style w:type="character" w:customStyle="1" w:styleId="CharChar113">
    <w:name w:val="Char Char113"/>
    <w:basedOn w:val="DefaultParagraphFont"/>
    <w:rsid w:val="00CC01A5"/>
    <w:rPr>
      <w:rFonts w:ascii="Arial" w:hAnsi="Arial" w:cs="Arial" w:hint="default"/>
      <w:bCs/>
      <w:szCs w:val="26"/>
      <w:u w:val="single"/>
      <w:lang w:val="en-US" w:eastAsia="en-US" w:bidi="ar-SA"/>
    </w:rPr>
  </w:style>
  <w:style w:type="character" w:customStyle="1" w:styleId="StyleunderlineBold0">
    <w:name w:val="Style underline + Bold"/>
    <w:basedOn w:val="underline"/>
    <w:rsid w:val="00CC01A5"/>
    <w:rPr>
      <w:u w:val="single"/>
      <w:lang w:val="en-US" w:eastAsia="en-US" w:bidi="ar-SA"/>
    </w:rPr>
  </w:style>
  <w:style w:type="character" w:customStyle="1" w:styleId="StyleunderlineCharNotBold">
    <w:name w:val="Style underline Char + Not Bold"/>
    <w:basedOn w:val="underlineChar0"/>
    <w:rsid w:val="00CC01A5"/>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CC01A5"/>
    <w:rPr>
      <w:szCs w:val="24"/>
      <w:u w:val="single"/>
      <w:lang w:val="en-US" w:eastAsia="en-US" w:bidi="ar-SA"/>
    </w:rPr>
  </w:style>
  <w:style w:type="character" w:customStyle="1" w:styleId="base">
    <w:name w:val="base"/>
    <w:basedOn w:val="DefaultParagraphFont"/>
    <w:rsid w:val="00CC01A5"/>
  </w:style>
  <w:style w:type="character" w:customStyle="1" w:styleId="part-of-speech">
    <w:name w:val="part-of-speech"/>
    <w:basedOn w:val="DefaultParagraphFont"/>
    <w:rsid w:val="00CC01A5"/>
  </w:style>
  <w:style w:type="character" w:customStyle="1" w:styleId="FontStyle177">
    <w:name w:val="Font Style177"/>
    <w:basedOn w:val="DefaultParagraphFont"/>
    <w:uiPriority w:val="99"/>
    <w:rsid w:val="00CC01A5"/>
    <w:rPr>
      <w:rFonts w:ascii="Times New Roman" w:hAnsi="Times New Roman" w:cs="Times New Roman" w:hint="default"/>
      <w:sz w:val="20"/>
      <w:szCs w:val="20"/>
    </w:rPr>
  </w:style>
  <w:style w:type="character" w:customStyle="1" w:styleId="FontStyle173">
    <w:name w:val="Font Style173"/>
    <w:basedOn w:val="DefaultParagraphFont"/>
    <w:uiPriority w:val="99"/>
    <w:rsid w:val="00CC01A5"/>
    <w:rPr>
      <w:rFonts w:ascii="Times New Roman" w:hAnsi="Times New Roman" w:cs="Times New Roman" w:hint="default"/>
      <w:sz w:val="14"/>
      <w:szCs w:val="14"/>
    </w:rPr>
  </w:style>
  <w:style w:type="character" w:customStyle="1" w:styleId="FontStyle151">
    <w:name w:val="Font Style151"/>
    <w:basedOn w:val="DefaultParagraphFont"/>
    <w:uiPriority w:val="99"/>
    <w:rsid w:val="00CC01A5"/>
    <w:rPr>
      <w:rFonts w:ascii="Arial Narrow" w:hAnsi="Arial Narrow" w:cs="Arial Narrow" w:hint="default"/>
      <w:b/>
      <w:bCs/>
      <w:sz w:val="12"/>
      <w:szCs w:val="12"/>
    </w:rPr>
  </w:style>
  <w:style w:type="character" w:customStyle="1" w:styleId="FontStyle156">
    <w:name w:val="Font Style156"/>
    <w:basedOn w:val="DefaultParagraphFont"/>
    <w:uiPriority w:val="99"/>
    <w:rsid w:val="00CC01A5"/>
    <w:rPr>
      <w:rFonts w:ascii="Arial Narrow" w:hAnsi="Arial Narrow" w:cs="Arial Narrow" w:hint="default"/>
      <w:sz w:val="8"/>
      <w:szCs w:val="8"/>
    </w:rPr>
  </w:style>
  <w:style w:type="character" w:customStyle="1" w:styleId="FontStyle160">
    <w:name w:val="Font Style160"/>
    <w:basedOn w:val="DefaultParagraphFont"/>
    <w:uiPriority w:val="99"/>
    <w:rsid w:val="00CC01A5"/>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CC01A5"/>
    <w:rPr>
      <w:rFonts w:ascii="Times New Roman" w:hAnsi="Times New Roman" w:cs="Times New Roman" w:hint="default"/>
      <w:sz w:val="18"/>
      <w:szCs w:val="18"/>
    </w:rPr>
  </w:style>
  <w:style w:type="character" w:customStyle="1" w:styleId="FontStyle168">
    <w:name w:val="Font Style168"/>
    <w:basedOn w:val="DefaultParagraphFont"/>
    <w:uiPriority w:val="99"/>
    <w:rsid w:val="00CC01A5"/>
    <w:rPr>
      <w:rFonts w:ascii="Times New Roman" w:hAnsi="Times New Roman" w:cs="Times New Roman" w:hint="default"/>
      <w:sz w:val="12"/>
      <w:szCs w:val="12"/>
    </w:rPr>
  </w:style>
  <w:style w:type="character" w:customStyle="1" w:styleId="FontStyle176">
    <w:name w:val="Font Style176"/>
    <w:basedOn w:val="DefaultParagraphFont"/>
    <w:uiPriority w:val="99"/>
    <w:rsid w:val="00CC01A5"/>
    <w:rPr>
      <w:rFonts w:ascii="Times New Roman" w:hAnsi="Times New Roman" w:cs="Times New Roman" w:hint="default"/>
      <w:sz w:val="16"/>
      <w:szCs w:val="16"/>
    </w:rPr>
  </w:style>
  <w:style w:type="character" w:customStyle="1" w:styleId="globalcontentbody">
    <w:name w:val="globalcontentbody"/>
    <w:basedOn w:val="DefaultParagraphFont"/>
    <w:rsid w:val="00CC01A5"/>
  </w:style>
  <w:style w:type="character" w:customStyle="1" w:styleId="authorbio">
    <w:name w:val="authorbio"/>
    <w:basedOn w:val="DefaultParagraphFont"/>
    <w:rsid w:val="00CC01A5"/>
  </w:style>
  <w:style w:type="character" w:customStyle="1" w:styleId="StyleBoldandUnderlineCharChar11pt">
    <w:name w:val="Style Bold and Underline Char Char + 11 pt"/>
    <w:basedOn w:val="DefaultParagraphFont"/>
    <w:rsid w:val="00CC01A5"/>
    <w:rPr>
      <w:b/>
      <w:bCs/>
      <w:noProof w:val="0"/>
      <w:sz w:val="20"/>
      <w:u w:val="single"/>
      <w:lang w:val="en-US" w:eastAsia="en-US" w:bidi="ar-SA"/>
    </w:rPr>
  </w:style>
  <w:style w:type="character" w:customStyle="1" w:styleId="Hyperlink23">
    <w:name w:val="Hyperlink23"/>
    <w:basedOn w:val="DefaultParagraphFont"/>
    <w:rsid w:val="00CC01A5"/>
    <w:rPr>
      <w:color w:val="3300CC"/>
      <w:u w:val="single"/>
    </w:rPr>
  </w:style>
  <w:style w:type="character" w:customStyle="1" w:styleId="CharChar114">
    <w:name w:val="Char Char114"/>
    <w:basedOn w:val="DefaultParagraphFont"/>
    <w:rsid w:val="00CC01A5"/>
    <w:rPr>
      <w:rFonts w:ascii="Arial" w:hAnsi="Arial" w:cs="Arial" w:hint="default"/>
      <w:bCs/>
      <w:szCs w:val="26"/>
      <w:u w:val="single"/>
      <w:lang w:val="en-US" w:eastAsia="en-US" w:bidi="ar-SA"/>
    </w:rPr>
  </w:style>
  <w:style w:type="character" w:customStyle="1" w:styleId="CharChar112">
    <w:name w:val="Char Char112"/>
    <w:basedOn w:val="DefaultParagraphFont"/>
    <w:rsid w:val="00CC01A5"/>
    <w:rPr>
      <w:rFonts w:ascii="Arial" w:hAnsi="Arial" w:cs="Arial" w:hint="default"/>
      <w:bCs/>
      <w:szCs w:val="26"/>
      <w:u w:val="single"/>
      <w:lang w:val="en-US" w:eastAsia="en-US" w:bidi="ar-SA"/>
    </w:rPr>
  </w:style>
  <w:style w:type="character" w:customStyle="1" w:styleId="zoomme">
    <w:name w:val="zoomme"/>
    <w:basedOn w:val="DefaultParagraphFont"/>
    <w:rsid w:val="00CC01A5"/>
  </w:style>
  <w:style w:type="character" w:customStyle="1" w:styleId="classauthor">
    <w:name w:val="class=&quot;author&quot;"/>
    <w:basedOn w:val="DefaultParagraphFont"/>
    <w:rsid w:val="00CC01A5"/>
  </w:style>
  <w:style w:type="character" w:customStyle="1" w:styleId="officialstitle-">
    <w:name w:val="official_s_title-"/>
    <w:basedOn w:val="DefaultParagraphFont"/>
    <w:rsid w:val="00CC01A5"/>
  </w:style>
  <w:style w:type="character" w:customStyle="1" w:styleId="officialsbureau">
    <w:name w:val="official_s_bureau"/>
    <w:basedOn w:val="DefaultParagraphFont"/>
    <w:rsid w:val="00CC01A5"/>
  </w:style>
  <w:style w:type="character" w:customStyle="1" w:styleId="gray">
    <w:name w:val="gray"/>
    <w:basedOn w:val="DefaultParagraphFont"/>
    <w:rsid w:val="00CC01A5"/>
  </w:style>
  <w:style w:type="character" w:customStyle="1" w:styleId="Styleunderline11ptBorderSinglesolidlineAuto05p">
    <w:name w:val="Style underline + 11 pt Border: : (Single solid line Auto  0.5 p..."/>
    <w:rsid w:val="00CC01A5"/>
    <w:rPr>
      <w:sz w:val="20"/>
      <w:u w:val="single"/>
      <w:bdr w:val="single" w:sz="4" w:space="0" w:color="auto" w:frame="1"/>
    </w:rPr>
  </w:style>
  <w:style w:type="character" w:customStyle="1" w:styleId="newscontent">
    <w:name w:val="newscontent"/>
    <w:rsid w:val="00CC01A5"/>
  </w:style>
  <w:style w:type="character" w:customStyle="1" w:styleId="FontStyle172">
    <w:name w:val="Font Style172"/>
    <w:basedOn w:val="DefaultParagraphFont"/>
    <w:uiPriority w:val="99"/>
    <w:rsid w:val="00CC01A5"/>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CC01A5"/>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CC01A5"/>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CC01A5"/>
    <w:rPr>
      <w:rFonts w:ascii="Times New Roman" w:hAnsi="Times New Roman" w:cs="Times New Roman" w:hint="default"/>
      <w:sz w:val="10"/>
      <w:szCs w:val="10"/>
    </w:rPr>
  </w:style>
  <w:style w:type="character" w:customStyle="1" w:styleId="FontStyle174">
    <w:name w:val="Font Style174"/>
    <w:basedOn w:val="DefaultParagraphFont"/>
    <w:uiPriority w:val="99"/>
    <w:rsid w:val="00CC01A5"/>
    <w:rPr>
      <w:rFonts w:ascii="Arial Narrow" w:hAnsi="Arial Narrow" w:cs="Arial Narrow" w:hint="default"/>
      <w:b/>
      <w:bCs/>
      <w:sz w:val="18"/>
      <w:szCs w:val="18"/>
    </w:rPr>
  </w:style>
  <w:style w:type="character" w:customStyle="1" w:styleId="FontStyle169">
    <w:name w:val="Font Style169"/>
    <w:basedOn w:val="DefaultParagraphFont"/>
    <w:uiPriority w:val="99"/>
    <w:rsid w:val="00CC01A5"/>
    <w:rPr>
      <w:rFonts w:ascii="Times New Roman" w:hAnsi="Times New Roman" w:cs="Times New Roman" w:hint="default"/>
      <w:sz w:val="12"/>
      <w:szCs w:val="12"/>
    </w:rPr>
  </w:style>
  <w:style w:type="character" w:customStyle="1" w:styleId="FontStyle139">
    <w:name w:val="Font Style139"/>
    <w:basedOn w:val="DefaultParagraphFont"/>
    <w:uiPriority w:val="99"/>
    <w:rsid w:val="00CC01A5"/>
    <w:rPr>
      <w:rFonts w:ascii="Times New Roman" w:hAnsi="Times New Roman" w:cs="Times New Roman" w:hint="default"/>
      <w:b/>
      <w:bCs/>
      <w:sz w:val="18"/>
      <w:szCs w:val="18"/>
    </w:rPr>
  </w:style>
  <w:style w:type="character" w:customStyle="1" w:styleId="aa">
    <w:name w:val="••••"/>
    <w:rsid w:val="00CC01A5"/>
    <w:rPr>
      <w:color w:val="000000"/>
    </w:rPr>
  </w:style>
  <w:style w:type="character" w:customStyle="1" w:styleId="UL-Bold">
    <w:name w:val="UL-Bold"/>
    <w:basedOn w:val="DefaultParagraphFont"/>
    <w:rsid w:val="00CC01A5"/>
    <w:rPr>
      <w:u w:val="thick"/>
    </w:rPr>
  </w:style>
  <w:style w:type="character" w:customStyle="1" w:styleId="UL-None">
    <w:name w:val="UL-None"/>
    <w:basedOn w:val="DefaultParagraphFont"/>
    <w:rsid w:val="00CC01A5"/>
    <w:rPr>
      <w:strike w:val="0"/>
      <w:dstrike w:val="0"/>
      <w:u w:val="none"/>
      <w:effect w:val="none"/>
    </w:rPr>
  </w:style>
  <w:style w:type="character" w:customStyle="1" w:styleId="styletimesnewroman12ptbold0">
    <w:name w:val="styletimesnewroman12ptbold"/>
    <w:basedOn w:val="DefaultParagraphFont"/>
    <w:rsid w:val="00CC01A5"/>
  </w:style>
  <w:style w:type="character" w:customStyle="1" w:styleId="FontStyle19">
    <w:name w:val="Font Style19"/>
    <w:basedOn w:val="DefaultParagraphFont"/>
    <w:uiPriority w:val="99"/>
    <w:rsid w:val="00CC01A5"/>
    <w:rPr>
      <w:rFonts w:ascii="Times New Roman" w:hAnsi="Times New Roman" w:cs="Times New Roman" w:hint="default"/>
      <w:sz w:val="18"/>
      <w:szCs w:val="18"/>
    </w:rPr>
  </w:style>
  <w:style w:type="character" w:customStyle="1" w:styleId="UnderlineBox">
    <w:name w:val="Underline + Box"/>
    <w:uiPriority w:val="1"/>
    <w:qFormat/>
    <w:rsid w:val="00CC01A5"/>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CC01A5"/>
    <w:rPr>
      <w:sz w:val="20"/>
    </w:rPr>
  </w:style>
  <w:style w:type="character" w:customStyle="1" w:styleId="kn">
    <w:name w:val="kn"/>
    <w:basedOn w:val="DefaultParagraphFont"/>
    <w:rsid w:val="00CC01A5"/>
  </w:style>
  <w:style w:type="character" w:customStyle="1" w:styleId="twelptblackblack1">
    <w:name w:val="twelptblackblack1"/>
    <w:basedOn w:val="DefaultParagraphFont"/>
    <w:rsid w:val="00CC01A5"/>
    <w:rPr>
      <w:rFonts w:ascii="Verdana" w:hAnsi="Verdana" w:hint="default"/>
      <w:color w:val="000000"/>
      <w:sz w:val="16"/>
      <w:szCs w:val="16"/>
    </w:rPr>
  </w:style>
  <w:style w:type="character" w:customStyle="1" w:styleId="TagCharCharCharChar0">
    <w:name w:val="Tag Char Char Char Char"/>
    <w:basedOn w:val="DefaultParagraphFont"/>
    <w:rsid w:val="00CC01A5"/>
    <w:rPr>
      <w:rFonts w:ascii="Times New Roman" w:eastAsia="Times New Roman" w:hAnsi="Times New Roman" w:cs="Times New Roman" w:hint="default"/>
      <w:b/>
      <w:bCs w:val="0"/>
      <w:sz w:val="24"/>
      <w:szCs w:val="20"/>
    </w:rPr>
  </w:style>
  <w:style w:type="character" w:customStyle="1" w:styleId="CharacterStyle14">
    <w:name w:val="Character Style 14"/>
    <w:rsid w:val="00CC01A5"/>
    <w:rPr>
      <w:sz w:val="30"/>
      <w:szCs w:val="30"/>
    </w:rPr>
  </w:style>
  <w:style w:type="character" w:customStyle="1" w:styleId="CharacterStyle13">
    <w:name w:val="Character Style 13"/>
    <w:rsid w:val="00CC01A5"/>
    <w:rPr>
      <w:i/>
      <w:iCs/>
      <w:sz w:val="17"/>
      <w:szCs w:val="17"/>
    </w:rPr>
  </w:style>
  <w:style w:type="character" w:customStyle="1" w:styleId="CardsNotUnderlined">
    <w:name w:val="Cards Not Underlined"/>
    <w:rsid w:val="00CC01A5"/>
    <w:rPr>
      <w:rFonts w:ascii="Times New Roman" w:hAnsi="Times New Roman" w:cs="Times New Roman" w:hint="default"/>
      <w:sz w:val="16"/>
    </w:rPr>
  </w:style>
  <w:style w:type="character" w:customStyle="1" w:styleId="a13">
    <w:name w:val="a1"/>
    <w:rsid w:val="00CC01A5"/>
    <w:rPr>
      <w:color w:val="008000"/>
    </w:rPr>
  </w:style>
  <w:style w:type="character" w:customStyle="1" w:styleId="mandelbrotrefrag">
    <w:name w:val="mandelbrot_refrag"/>
    <w:rsid w:val="00CC01A5"/>
  </w:style>
  <w:style w:type="character" w:customStyle="1" w:styleId="imgcreditcaption">
    <w:name w:val="imgcreditcaption"/>
    <w:rsid w:val="00CC01A5"/>
  </w:style>
  <w:style w:type="character" w:customStyle="1" w:styleId="current-article">
    <w:name w:val="current-article"/>
    <w:rsid w:val="00CC01A5"/>
  </w:style>
  <w:style w:type="character" w:customStyle="1" w:styleId="hps">
    <w:name w:val="hps"/>
    <w:rsid w:val="00CC01A5"/>
  </w:style>
  <w:style w:type="character" w:customStyle="1" w:styleId="source-org">
    <w:name w:val="source-org"/>
    <w:rsid w:val="00CC01A5"/>
  </w:style>
  <w:style w:type="character" w:customStyle="1" w:styleId="Caption11">
    <w:name w:val="Caption11"/>
    <w:rsid w:val="00CC01A5"/>
  </w:style>
  <w:style w:type="character" w:customStyle="1" w:styleId="mainheading">
    <w:name w:val="mainheading"/>
    <w:rsid w:val="00CC01A5"/>
  </w:style>
  <w:style w:type="character" w:customStyle="1" w:styleId="StyleStyleunderlineBold11pt">
    <w:name w:val="Style Style underline + Bold + 11 pt"/>
    <w:rsid w:val="00CC01A5"/>
    <w:rPr>
      <w:bCs/>
      <w:sz w:val="20"/>
      <w:u w:val="single"/>
    </w:rPr>
  </w:style>
  <w:style w:type="character" w:customStyle="1" w:styleId="StyleunderlineAsianTimesNewRomanBold">
    <w:name w:val="Style underline + (Asian) Times New Roman Bold"/>
    <w:rsid w:val="00CC01A5"/>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CC01A5"/>
    <w:rPr>
      <w:b/>
      <w:bCs/>
      <w:sz w:val="20"/>
      <w:u w:val="single"/>
      <w:bdr w:val="single" w:sz="4" w:space="0" w:color="auto" w:frame="1"/>
    </w:rPr>
  </w:style>
  <w:style w:type="character" w:customStyle="1" w:styleId="Style11ptBoldUnderlineBorderSinglesolidlineAuto1">
    <w:name w:val="Style 11 pt Bold Underline Border: : (Single solid line Auto  ...1"/>
    <w:rsid w:val="00CC01A5"/>
    <w:rPr>
      <w:b/>
      <w:bCs/>
      <w:sz w:val="20"/>
      <w:u w:val="single"/>
      <w:bdr w:val="single" w:sz="4" w:space="0" w:color="auto" w:frame="1"/>
    </w:rPr>
  </w:style>
  <w:style w:type="character" w:customStyle="1" w:styleId="metaorigin">
    <w:name w:val="meta_origin"/>
    <w:rsid w:val="00CC01A5"/>
  </w:style>
  <w:style w:type="character" w:customStyle="1" w:styleId="eminfo">
    <w:name w:val="eminfo"/>
    <w:rsid w:val="00CC01A5"/>
  </w:style>
  <w:style w:type="character" w:customStyle="1" w:styleId="emhighlight">
    <w:name w:val="emhighlight"/>
    <w:rsid w:val="00CC01A5"/>
  </w:style>
  <w:style w:type="character" w:customStyle="1" w:styleId="last">
    <w:name w:val="last"/>
    <w:rsid w:val="00CC01A5"/>
  </w:style>
  <w:style w:type="character" w:customStyle="1" w:styleId="institution">
    <w:name w:val="institution"/>
    <w:rsid w:val="00CC01A5"/>
  </w:style>
  <w:style w:type="character" w:customStyle="1" w:styleId="NormalCard">
    <w:name w:val="Normal Card"/>
    <w:uiPriority w:val="1"/>
    <w:qFormat/>
    <w:rsid w:val="00CC01A5"/>
    <w:rPr>
      <w:rFonts w:ascii="Times New Roman" w:hAnsi="Times New Roman" w:cs="Times New Roman" w:hint="default"/>
      <w:sz w:val="24"/>
    </w:rPr>
  </w:style>
  <w:style w:type="character" w:customStyle="1" w:styleId="timebox">
    <w:name w:val="timebox"/>
    <w:rsid w:val="00CC01A5"/>
  </w:style>
  <w:style w:type="character" w:customStyle="1" w:styleId="Heading2Subtext">
    <w:name w:val="Heading 2 Subtext"/>
    <w:rsid w:val="00CC01A5"/>
    <w:rPr>
      <w:rFonts w:ascii="Times New Roman" w:hAnsi="Times New Roman" w:cs="Times New Roman" w:hint="default"/>
      <w:sz w:val="16"/>
    </w:rPr>
  </w:style>
  <w:style w:type="character" w:customStyle="1" w:styleId="caps-label">
    <w:name w:val="caps-label"/>
    <w:rsid w:val="00CC01A5"/>
  </w:style>
  <w:style w:type="character" w:customStyle="1" w:styleId="cardshighlight0">
    <w:name w:val="cardshighlight"/>
    <w:rsid w:val="00CC01A5"/>
  </w:style>
  <w:style w:type="character" w:customStyle="1" w:styleId="cardsfont12pt1">
    <w:name w:val="cardsfont12pt"/>
    <w:rsid w:val="00CC01A5"/>
  </w:style>
  <w:style w:type="character" w:customStyle="1" w:styleId="kicker">
    <w:name w:val="kicker"/>
    <w:rsid w:val="00CC01A5"/>
  </w:style>
  <w:style w:type="character" w:customStyle="1" w:styleId="backcontent">
    <w:name w:val="backcontent"/>
    <w:rsid w:val="00CC01A5"/>
  </w:style>
  <w:style w:type="character" w:customStyle="1" w:styleId="daystmp">
    <w:name w:val="daystmp"/>
    <w:rsid w:val="00CC01A5"/>
  </w:style>
  <w:style w:type="character" w:customStyle="1" w:styleId="cardsfont12ptchar">
    <w:name w:val="cardsfont12ptchar"/>
    <w:rsid w:val="00CC01A5"/>
  </w:style>
  <w:style w:type="character" w:customStyle="1" w:styleId="gal">
    <w:name w:val="gal"/>
    <w:rsid w:val="00CC01A5"/>
  </w:style>
  <w:style w:type="character" w:customStyle="1" w:styleId="imagedateline">
    <w:name w:val="image_dateline"/>
    <w:rsid w:val="00CC01A5"/>
  </w:style>
  <w:style w:type="character" w:customStyle="1" w:styleId="authordatecharchar">
    <w:name w:val="authordatecharchar"/>
    <w:rsid w:val="00CC01A5"/>
  </w:style>
  <w:style w:type="character" w:customStyle="1" w:styleId="style1char0">
    <w:name w:val="style1char"/>
    <w:rsid w:val="00CC01A5"/>
  </w:style>
  <w:style w:type="character" w:customStyle="1" w:styleId="tagcharchar0">
    <w:name w:val="tagcharchar"/>
    <w:rsid w:val="00CC01A5"/>
  </w:style>
  <w:style w:type="character" w:customStyle="1" w:styleId="underlinedcharchar2">
    <w:name w:val="underlinedcharchar"/>
    <w:rsid w:val="00CC01A5"/>
  </w:style>
  <w:style w:type="character" w:customStyle="1" w:styleId="BoxedChar">
    <w:name w:val="Boxed Char"/>
    <w:rsid w:val="00CC01A5"/>
    <w:rPr>
      <w:rFonts w:ascii="Arial Narrow" w:hAnsi="Arial Narrow" w:hint="default"/>
      <w:b/>
      <w:bCs w:val="0"/>
      <w:sz w:val="18"/>
      <w:bdr w:val="single" w:sz="6" w:space="0" w:color="auto" w:frame="1"/>
    </w:rPr>
  </w:style>
  <w:style w:type="character" w:customStyle="1" w:styleId="cardCharCharChar1">
    <w:name w:val="card Char Char Char1"/>
    <w:rsid w:val="00CC01A5"/>
    <w:rPr>
      <w:lang w:val="en-US" w:eastAsia="en-US" w:bidi="ar-SA"/>
    </w:rPr>
  </w:style>
  <w:style w:type="character" w:customStyle="1" w:styleId="Style11ptThickunderline">
    <w:name w:val="Style 11 pt Thick underline"/>
    <w:rsid w:val="00CC01A5"/>
    <w:rPr>
      <w:sz w:val="20"/>
      <w:u w:val="thick"/>
    </w:rPr>
  </w:style>
  <w:style w:type="character" w:customStyle="1" w:styleId="Style11ptBoldThickunderline">
    <w:name w:val="Style 11 pt Bold Thick underline"/>
    <w:rsid w:val="00CC01A5"/>
    <w:rPr>
      <w:b/>
      <w:bCs/>
      <w:sz w:val="20"/>
      <w:u w:val="thick"/>
    </w:rPr>
  </w:style>
  <w:style w:type="character" w:customStyle="1" w:styleId="authors1">
    <w:name w:val="authors1"/>
    <w:rsid w:val="00CC01A5"/>
    <w:rPr>
      <w:rFonts w:ascii="Verdana" w:hAnsi="Verdana" w:hint="default"/>
      <w:b/>
      <w:bCs/>
      <w:color w:val="006699"/>
      <w:sz w:val="20"/>
      <w:szCs w:val="20"/>
    </w:rPr>
  </w:style>
  <w:style w:type="character" w:customStyle="1" w:styleId="headlinesectionlarge">
    <w:name w:val="headline_section_large"/>
    <w:rsid w:val="00CC01A5"/>
  </w:style>
  <w:style w:type="character" w:customStyle="1" w:styleId="Styleunderline11ptBlack">
    <w:name w:val="Style underline + 11 pt Black"/>
    <w:rsid w:val="00CC01A5"/>
    <w:rPr>
      <w:color w:val="000000"/>
      <w:sz w:val="20"/>
      <w:u w:val="single"/>
    </w:rPr>
  </w:style>
  <w:style w:type="character" w:customStyle="1" w:styleId="Styleunderline11ptBoldBlack">
    <w:name w:val="Style underline + 11 pt Bold Black"/>
    <w:rsid w:val="00CC01A5"/>
    <w:rPr>
      <w:b/>
      <w:bCs/>
      <w:color w:val="000000"/>
      <w:sz w:val="20"/>
      <w:u w:val="single"/>
    </w:rPr>
  </w:style>
  <w:style w:type="character" w:customStyle="1" w:styleId="Style11ptBoldBlackUnderline">
    <w:name w:val="Style 11 pt Bold Black Underline"/>
    <w:rsid w:val="00CC01A5"/>
    <w:rPr>
      <w:b/>
      <w:bCs/>
      <w:color w:val="000000"/>
      <w:sz w:val="20"/>
      <w:u w:val="single"/>
    </w:rPr>
  </w:style>
  <w:style w:type="character" w:customStyle="1" w:styleId="Style11ptBoldBlackUnderlineBorderSinglesolidline">
    <w:name w:val="Style 11 pt Bold Black Underline Border: : (Single solid line ..."/>
    <w:rsid w:val="00CC01A5"/>
    <w:rPr>
      <w:b/>
      <w:bCs/>
      <w:color w:val="000000"/>
      <w:sz w:val="20"/>
      <w:u w:val="single"/>
      <w:bdr w:val="single" w:sz="4" w:space="0" w:color="auto" w:frame="1"/>
    </w:rPr>
  </w:style>
  <w:style w:type="character" w:customStyle="1" w:styleId="StyleLatinMeridien-Italic11ptItalicUnderline">
    <w:name w:val="Style (Latin) Meridien-Italic 11 pt Italic Underline"/>
    <w:rsid w:val="00CC01A5"/>
    <w:rPr>
      <w:rFonts w:ascii="Meridien-Italic" w:hAnsi="Meridien-Italic" w:hint="default"/>
      <w:i/>
      <w:iCs/>
      <w:sz w:val="20"/>
      <w:u w:val="single"/>
    </w:rPr>
  </w:style>
  <w:style w:type="character" w:customStyle="1" w:styleId="underlinestylechar0">
    <w:name w:val="underlinestylechar"/>
    <w:rsid w:val="00CC01A5"/>
  </w:style>
  <w:style w:type="character" w:customStyle="1" w:styleId="StyleCards12ptThickunderlineChar1">
    <w:name w:val="Style Cards + 12 pt Thick underline Char1"/>
    <w:rsid w:val="00CC01A5"/>
    <w:rPr>
      <w:sz w:val="24"/>
      <w:szCs w:val="24"/>
      <w:u w:val="thick"/>
    </w:rPr>
  </w:style>
  <w:style w:type="character" w:customStyle="1" w:styleId="BodyTextIndentChar2">
    <w:name w:val="Body Text Indent Char2"/>
    <w:basedOn w:val="DefaultParagraphFont"/>
    <w:uiPriority w:val="99"/>
    <w:semiHidden/>
    <w:rsid w:val="00CC01A5"/>
    <w:rPr>
      <w:rFonts w:ascii="Georgia" w:hAnsi="Georgia" w:hint="default"/>
      <w:sz w:val="22"/>
      <w:szCs w:val="22"/>
    </w:rPr>
  </w:style>
  <w:style w:type="character" w:customStyle="1" w:styleId="BodyText2Char2">
    <w:name w:val="Body Text 2 Char2"/>
    <w:basedOn w:val="DefaultParagraphFont"/>
    <w:uiPriority w:val="99"/>
    <w:semiHidden/>
    <w:rsid w:val="00CC01A5"/>
    <w:rPr>
      <w:rFonts w:ascii="Georgia" w:hAnsi="Georgia" w:hint="default"/>
      <w:sz w:val="22"/>
      <w:szCs w:val="22"/>
    </w:rPr>
  </w:style>
  <w:style w:type="character" w:customStyle="1" w:styleId="BodyText3Char2">
    <w:name w:val="Body Text 3 Char2"/>
    <w:basedOn w:val="DefaultParagraphFont"/>
    <w:uiPriority w:val="99"/>
    <w:semiHidden/>
    <w:rsid w:val="00CC01A5"/>
    <w:rPr>
      <w:rFonts w:ascii="Georgia" w:hAnsi="Georgia" w:hint="default"/>
      <w:sz w:val="16"/>
      <w:szCs w:val="16"/>
    </w:rPr>
  </w:style>
  <w:style w:type="character" w:customStyle="1" w:styleId="BodyTextIndent2Char2">
    <w:name w:val="Body Text Indent 2 Char2"/>
    <w:basedOn w:val="DefaultParagraphFont"/>
    <w:uiPriority w:val="99"/>
    <w:semiHidden/>
    <w:rsid w:val="00CC01A5"/>
    <w:rPr>
      <w:rFonts w:ascii="Georgia" w:hAnsi="Georgia" w:hint="default"/>
      <w:sz w:val="22"/>
      <w:szCs w:val="22"/>
    </w:rPr>
  </w:style>
  <w:style w:type="character" w:customStyle="1" w:styleId="BodyTextIndent3Char2">
    <w:name w:val="Body Text Indent 3 Char2"/>
    <w:basedOn w:val="DefaultParagraphFont"/>
    <w:uiPriority w:val="99"/>
    <w:semiHidden/>
    <w:rsid w:val="00CC01A5"/>
    <w:rPr>
      <w:rFonts w:ascii="Georgia" w:hAnsi="Georgia" w:hint="default"/>
      <w:sz w:val="16"/>
      <w:szCs w:val="16"/>
    </w:rPr>
  </w:style>
  <w:style w:type="character" w:customStyle="1" w:styleId="z-BottomofFormChar2">
    <w:name w:val="z-Bottom of Form Char2"/>
    <w:basedOn w:val="DefaultParagraphFont"/>
    <w:uiPriority w:val="99"/>
    <w:semiHidden/>
    <w:rsid w:val="00CC01A5"/>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CC01A5"/>
  </w:style>
  <w:style w:type="character" w:customStyle="1" w:styleId="m5686307894942199640gmail-styleunderline">
    <w:name w:val="m_5686307894942199640gmail-styleunderline"/>
    <w:basedOn w:val="DefaultParagraphFont"/>
    <w:rsid w:val="00CC01A5"/>
  </w:style>
  <w:style w:type="character" w:customStyle="1" w:styleId="UnderlineCharCharChar">
    <w:name w:val="Underline Char Char Char"/>
    <w:rsid w:val="00CC01A5"/>
    <w:rPr>
      <w:noProof w:val="0"/>
      <w:u w:val="single"/>
      <w:lang w:val="en-US" w:eastAsia="en-US" w:bidi="ar-SA"/>
    </w:rPr>
  </w:style>
  <w:style w:type="character" w:customStyle="1" w:styleId="messagecontent">
    <w:name w:val="message_content"/>
    <w:rsid w:val="00CC01A5"/>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CC01A5"/>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CC01A5"/>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CC01A5"/>
  </w:style>
  <w:style w:type="character" w:customStyle="1" w:styleId="CitationChar">
    <w:name w:val="Citation Char"/>
    <w:rsid w:val="00CC01A5"/>
    <w:rPr>
      <w:bCs/>
      <w:u w:val="single"/>
    </w:rPr>
  </w:style>
  <w:style w:type="character" w:customStyle="1" w:styleId="FontStyle72">
    <w:name w:val="Font Style72"/>
    <w:rsid w:val="00CC01A5"/>
    <w:rPr>
      <w:rFonts w:ascii="Times New Roman" w:hAnsi="Times New Roman" w:cs="Times New Roman" w:hint="default"/>
      <w:sz w:val="16"/>
      <w:szCs w:val="16"/>
    </w:rPr>
  </w:style>
  <w:style w:type="character" w:customStyle="1" w:styleId="FontStyle73">
    <w:name w:val="Font Style73"/>
    <w:uiPriority w:val="99"/>
    <w:rsid w:val="00CC01A5"/>
    <w:rPr>
      <w:rFonts w:ascii="Times New Roman" w:hAnsi="Times New Roman" w:cs="Times New Roman" w:hint="default"/>
      <w:i/>
      <w:iCs/>
      <w:sz w:val="16"/>
      <w:szCs w:val="16"/>
    </w:rPr>
  </w:style>
  <w:style w:type="character" w:customStyle="1" w:styleId="UnderlinestyleChar20">
    <w:name w:val="Underline style Char2"/>
    <w:rsid w:val="00CC01A5"/>
    <w:rPr>
      <w:sz w:val="22"/>
      <w:szCs w:val="24"/>
      <w:u w:val="single"/>
      <w:lang w:val="en-US" w:eastAsia="en-US" w:bidi="ar-SA"/>
    </w:rPr>
  </w:style>
  <w:style w:type="character" w:customStyle="1" w:styleId="FontStyle49">
    <w:name w:val="Font Style49"/>
    <w:uiPriority w:val="99"/>
    <w:rsid w:val="00CC01A5"/>
    <w:rPr>
      <w:rFonts w:ascii="Times New Roman" w:hAnsi="Times New Roman" w:cs="Times New Roman" w:hint="default"/>
      <w:sz w:val="20"/>
      <w:szCs w:val="20"/>
    </w:rPr>
  </w:style>
  <w:style w:type="character" w:customStyle="1" w:styleId="FontStyle50">
    <w:name w:val="Font Style50"/>
    <w:uiPriority w:val="99"/>
    <w:rsid w:val="00CC01A5"/>
    <w:rPr>
      <w:rFonts w:ascii="Times New Roman" w:hAnsi="Times New Roman" w:cs="Times New Roman" w:hint="default"/>
      <w:b/>
      <w:bCs/>
      <w:sz w:val="20"/>
      <w:szCs w:val="20"/>
    </w:rPr>
  </w:style>
  <w:style w:type="paragraph" w:styleId="ListBullet">
    <w:name w:val="List Bullet"/>
    <w:basedOn w:val="Normal"/>
    <w:link w:val="ListBulletChar"/>
    <w:unhideWhenUsed/>
    <w:rsid w:val="00CC01A5"/>
    <w:pPr>
      <w:tabs>
        <w:tab w:val="num" w:pos="360"/>
      </w:tabs>
      <w:spacing w:after="0" w:line="240" w:lineRule="auto"/>
      <w:ind w:left="360" w:hanging="360"/>
      <w:contextualSpacing/>
    </w:pPr>
    <w:rPr>
      <w:rFonts w:eastAsiaTheme="minorHAnsi"/>
      <w:sz w:val="16"/>
      <w:szCs w:val="22"/>
    </w:rPr>
  </w:style>
  <w:style w:type="character" w:customStyle="1" w:styleId="UnderlineChar2CharCharChar">
    <w:name w:val="Underline Char2 Char Char Char"/>
    <w:locked/>
    <w:rsid w:val="00CC01A5"/>
    <w:rPr>
      <w:rFonts w:ascii="MS Mincho" w:eastAsia="MS Mincho" w:hAnsi="MS Mincho" w:hint="eastAsia"/>
      <w:szCs w:val="20"/>
      <w:u w:val="single"/>
    </w:rPr>
  </w:style>
  <w:style w:type="character" w:customStyle="1" w:styleId="Citation-AuthorDateChar">
    <w:name w:val="Citation - Author/Date Char"/>
    <w:locked/>
    <w:rsid w:val="00CC01A5"/>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CC01A5"/>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CC01A5"/>
    <w:rPr>
      <w:rFonts w:ascii="Times New Roman" w:eastAsia="Times New Roman" w:hAnsi="Times New Roman" w:cs="Times New Roman" w:hint="default"/>
      <w:b/>
      <w:bCs w:val="0"/>
      <w:sz w:val="24"/>
      <w:szCs w:val="24"/>
    </w:rPr>
  </w:style>
  <w:style w:type="character" w:customStyle="1" w:styleId="UnderlineCharChar4">
    <w:name w:val="Underline Char Char4"/>
    <w:rsid w:val="00CC01A5"/>
    <w:rPr>
      <w:szCs w:val="24"/>
      <w:u w:val="single"/>
      <w:lang w:val="en-US" w:eastAsia="en-US" w:bidi="ar-SA"/>
    </w:rPr>
  </w:style>
  <w:style w:type="character" w:customStyle="1" w:styleId="BoldUnderlineCharChar3">
    <w:name w:val="BoldUnderline Char Char3"/>
    <w:rsid w:val="00CC01A5"/>
    <w:rPr>
      <w:b/>
      <w:bCs w:val="0"/>
      <w:szCs w:val="24"/>
      <w:u w:val="single"/>
      <w:lang w:val="en-US" w:eastAsia="en-US" w:bidi="ar-SA"/>
    </w:rPr>
  </w:style>
  <w:style w:type="character" w:customStyle="1" w:styleId="UnderlineCharChar3">
    <w:name w:val="Underline Char Char3"/>
    <w:rsid w:val="00CC01A5"/>
    <w:rPr>
      <w:szCs w:val="24"/>
      <w:u w:val="single"/>
      <w:lang w:val="en-US" w:eastAsia="en-US" w:bidi="ar-SA"/>
    </w:rPr>
  </w:style>
  <w:style w:type="character" w:customStyle="1" w:styleId="BoldUnderlineCharChar2">
    <w:name w:val="BoldUnderline Char Char2"/>
    <w:rsid w:val="00CC01A5"/>
    <w:rPr>
      <w:b/>
      <w:bCs w:val="0"/>
      <w:szCs w:val="24"/>
      <w:u w:val="single"/>
      <w:lang w:val="en-US" w:eastAsia="en-US" w:bidi="ar-SA"/>
    </w:rPr>
  </w:style>
  <w:style w:type="character" w:customStyle="1" w:styleId="volume-issue">
    <w:name w:val="volume-issue"/>
    <w:rsid w:val="00CC01A5"/>
    <w:rPr>
      <w:rFonts w:ascii="Times New Roman" w:hAnsi="Times New Roman" w:cs="Times New Roman" w:hint="default"/>
    </w:rPr>
  </w:style>
  <w:style w:type="character" w:customStyle="1" w:styleId="boldness1">
    <w:name w:val="boldness1"/>
    <w:rsid w:val="00CC01A5"/>
  </w:style>
  <w:style w:type="character" w:customStyle="1" w:styleId="story-author">
    <w:name w:val="story-author"/>
    <w:basedOn w:val="DefaultParagraphFont"/>
    <w:rsid w:val="00CC01A5"/>
  </w:style>
  <w:style w:type="character" w:customStyle="1" w:styleId="Heading3CharCharCharChar">
    <w:name w:val="Heading 3 Char Char Char Char"/>
    <w:basedOn w:val="DefaultParagraphFont"/>
    <w:rsid w:val="00CC01A5"/>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CC01A5"/>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CC01A5"/>
  </w:style>
  <w:style w:type="character" w:customStyle="1" w:styleId="StyleStyle4CharTimesNewRoman11ptItalic">
    <w:name w:val="Style Style4 Char + Times New Roman 11 pt Italic"/>
    <w:basedOn w:val="DefaultParagraphFont"/>
    <w:rsid w:val="00CC01A5"/>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CC01A5"/>
  </w:style>
  <w:style w:type="character" w:customStyle="1" w:styleId="ac">
    <w:name w:val="_"/>
    <w:basedOn w:val="DefaultParagraphFont"/>
    <w:rsid w:val="00CC01A5"/>
  </w:style>
  <w:style w:type="character" w:customStyle="1" w:styleId="Heading3CharCharCharChar1">
    <w:name w:val="Heading 3 Char Char Char Char1"/>
    <w:rsid w:val="00CC01A5"/>
    <w:rPr>
      <w:rFonts w:ascii="Arial" w:hAnsi="Arial" w:cs="Arial" w:hint="default"/>
      <w:bCs/>
      <w:szCs w:val="26"/>
      <w:u w:val="single"/>
      <w:lang w:val="en-US" w:eastAsia="en-US" w:bidi="ar-SA"/>
    </w:rPr>
  </w:style>
  <w:style w:type="character" w:customStyle="1" w:styleId="comment-body">
    <w:name w:val="comment-body"/>
    <w:rsid w:val="00CC01A5"/>
  </w:style>
  <w:style w:type="character" w:customStyle="1" w:styleId="UnderlineCharCharChar1">
    <w:name w:val="Underline Char Char Char1"/>
    <w:rsid w:val="00CC01A5"/>
    <w:rPr>
      <w:u w:val="single"/>
      <w:lang w:val="en-US" w:eastAsia="en-US" w:bidi="ar-SA"/>
    </w:rPr>
  </w:style>
  <w:style w:type="character" w:customStyle="1" w:styleId="reality">
    <w:name w:val="reality"/>
    <w:rsid w:val="00CC01A5"/>
  </w:style>
  <w:style w:type="character" w:customStyle="1" w:styleId="UnderlineChar1Char">
    <w:name w:val="Underline Char1 Char"/>
    <w:rsid w:val="00CC01A5"/>
    <w:rPr>
      <w:rFonts w:ascii="Calibri" w:eastAsia="MS Mincho" w:hAnsi="Calibri" w:cs="Calibri" w:hint="default"/>
      <w:szCs w:val="20"/>
      <w:u w:val="single"/>
    </w:rPr>
  </w:style>
  <w:style w:type="character" w:customStyle="1" w:styleId="StyleBoldandUnderlineCharChar29pt">
    <w:name w:val="Style Bold and Underline Char Char2 + 9 pt"/>
    <w:rsid w:val="00CC01A5"/>
    <w:rPr>
      <w:rFonts w:ascii="Times New Roman" w:hAnsi="Times New Roman" w:cs="Times New Roman" w:hint="default"/>
      <w:b/>
      <w:bCs/>
      <w:noProof w:val="0"/>
      <w:sz w:val="20"/>
      <w:u w:val="single"/>
    </w:rPr>
  </w:style>
  <w:style w:type="character" w:customStyle="1" w:styleId="StyleUnderlineCharChar19pt">
    <w:name w:val="Style Underline Char Char1 + 9 pt"/>
    <w:rsid w:val="00CC01A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CC01A5"/>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CC01A5"/>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CC01A5"/>
    <w:rPr>
      <w:rFonts w:ascii="Times New Roman" w:hAnsi="Times New Roman" w:cs="Times New Roman" w:hint="default"/>
      <w:sz w:val="20"/>
      <w:u w:val="dottedHeavy"/>
    </w:rPr>
  </w:style>
  <w:style w:type="character" w:customStyle="1" w:styleId="article-record-publication-volume-issue">
    <w:name w:val="article-record-publication-volume-issue"/>
    <w:rsid w:val="00CC01A5"/>
  </w:style>
  <w:style w:type="character" w:customStyle="1" w:styleId="resultbodyblack">
    <w:name w:val="resultbodyblack"/>
    <w:rsid w:val="00CC01A5"/>
    <w:rPr>
      <w:rFonts w:ascii="Times New Roman" w:hAnsi="Times New Roman" w:cs="Times New Roman" w:hint="default"/>
    </w:rPr>
  </w:style>
  <w:style w:type="character" w:customStyle="1" w:styleId="quotechar0">
    <w:name w:val="quotechar"/>
    <w:rsid w:val="00CC01A5"/>
  </w:style>
  <w:style w:type="character" w:customStyle="1" w:styleId="3TagCite">
    <w:name w:val="3 Tag/Cite"/>
    <w:rsid w:val="00CC01A5"/>
    <w:rPr>
      <w:rFonts w:ascii="Times New Roman" w:hAnsi="Times New Roman" w:cs="Times New Roman" w:hint="default"/>
      <w:b/>
      <w:bCs w:val="0"/>
    </w:rPr>
  </w:style>
  <w:style w:type="character" w:customStyle="1" w:styleId="4Qualifications">
    <w:name w:val="4 Qualifications"/>
    <w:rsid w:val="00CC01A5"/>
    <w:rPr>
      <w:rFonts w:ascii="Times New Roman" w:hAnsi="Times New Roman" w:cs="Times New Roman" w:hint="default"/>
      <w:sz w:val="19"/>
    </w:rPr>
  </w:style>
  <w:style w:type="character" w:customStyle="1" w:styleId="6Underlined">
    <w:name w:val="6 Underlined"/>
    <w:rsid w:val="00CC01A5"/>
    <w:rPr>
      <w:rFonts w:ascii="Times New Roman" w:hAnsi="Times New Roman" w:cs="Times New Roman" w:hint="default"/>
      <w:b/>
      <w:bCs w:val="0"/>
      <w:sz w:val="21"/>
      <w:u w:val="single"/>
    </w:rPr>
  </w:style>
  <w:style w:type="character" w:customStyle="1" w:styleId="nohighlighting">
    <w:name w:val="no highlighting"/>
    <w:rsid w:val="00CC01A5"/>
    <w:rPr>
      <w:rFonts w:ascii="Times New Roman" w:hAnsi="Times New Roman" w:cs="Times New Roman" w:hint="default"/>
      <w:color w:val="auto"/>
      <w:sz w:val="20"/>
      <w:u w:val="thick"/>
      <w:bdr w:val="none" w:sz="0" w:space="0" w:color="auto" w:frame="1"/>
    </w:rPr>
  </w:style>
  <w:style w:type="character" w:customStyle="1" w:styleId="CharChar61">
    <w:name w:val="Char Char61"/>
    <w:rsid w:val="00CC01A5"/>
    <w:rPr>
      <w:rFonts w:ascii="Arial" w:hAnsi="Arial" w:cs="Arial" w:hint="default"/>
      <w:bCs/>
      <w:sz w:val="16"/>
      <w:szCs w:val="26"/>
      <w:lang w:val="en-US" w:eastAsia="en-US" w:bidi="ar-SA"/>
    </w:rPr>
  </w:style>
  <w:style w:type="character" w:customStyle="1" w:styleId="styledate">
    <w:name w:val="styledate"/>
    <w:rsid w:val="00CC01A5"/>
  </w:style>
  <w:style w:type="character" w:customStyle="1" w:styleId="StyleUnderlineChar9ptChar">
    <w:name w:val="Style Underline Char + 9 pt Char"/>
    <w:rsid w:val="00CC01A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CC01A5"/>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CC01A5"/>
    <w:rPr>
      <w:b/>
      <w:bCs w:val="0"/>
      <w:szCs w:val="24"/>
      <w:u w:val="single"/>
      <w:lang w:val="en-US" w:eastAsia="en-US" w:bidi="ar-SA"/>
    </w:rPr>
  </w:style>
  <w:style w:type="character" w:customStyle="1" w:styleId="BoldandUnderlineChar1Char2">
    <w:name w:val="Bold and Underline Char1 Char2"/>
    <w:rsid w:val="00CC01A5"/>
    <w:rPr>
      <w:b/>
      <w:bCs w:val="0"/>
      <w:szCs w:val="24"/>
      <w:u w:val="single"/>
      <w:lang w:val="en-US" w:eastAsia="en-US" w:bidi="ar-SA"/>
    </w:rPr>
  </w:style>
  <w:style w:type="character" w:customStyle="1" w:styleId="BoldandUnderlineCharChar1">
    <w:name w:val="Bold and Underline Char Char1"/>
    <w:rsid w:val="00CC01A5"/>
    <w:rPr>
      <w:b/>
      <w:bCs w:val="0"/>
      <w:szCs w:val="24"/>
      <w:u w:val="single"/>
      <w:lang w:val="en-US" w:eastAsia="en-US" w:bidi="ar-SA"/>
    </w:rPr>
  </w:style>
  <w:style w:type="character" w:customStyle="1" w:styleId="authoraffil">
    <w:name w:val="authoraffil"/>
    <w:rsid w:val="00CC01A5"/>
  </w:style>
  <w:style w:type="character" w:customStyle="1" w:styleId="CharChar8">
    <w:name w:val="Char Char8"/>
    <w:rsid w:val="00CC01A5"/>
    <w:rPr>
      <w:rFonts w:ascii="Georgia" w:eastAsia="Times New Roman" w:hAnsi="Georgia" w:hint="default"/>
      <w:b/>
      <w:bCs/>
      <w:sz w:val="30"/>
      <w:szCs w:val="28"/>
      <w:u w:val="single"/>
    </w:rPr>
  </w:style>
  <w:style w:type="character" w:customStyle="1" w:styleId="StyleArial6ptBold">
    <w:name w:val="Style Arial 6 pt Bold"/>
    <w:rsid w:val="00CC01A5"/>
    <w:rPr>
      <w:rFonts w:ascii="Arial" w:hAnsi="Arial" w:cs="Arial" w:hint="default"/>
      <w:bCs/>
      <w:sz w:val="12"/>
    </w:rPr>
  </w:style>
  <w:style w:type="character" w:customStyle="1" w:styleId="Heading2Char5">
    <w:name w:val="Heading 2 Char5"/>
    <w:rsid w:val="00CC01A5"/>
    <w:rPr>
      <w:rFonts w:ascii="Garamond" w:hAnsi="Garamond" w:cs="Arial" w:hint="default"/>
      <w:b/>
      <w:bCs/>
      <w:iCs/>
      <w:sz w:val="24"/>
      <w:szCs w:val="28"/>
      <w:lang w:val="en-US" w:eastAsia="en-US" w:bidi="ar-SA"/>
    </w:rPr>
  </w:style>
  <w:style w:type="character" w:customStyle="1" w:styleId="boldcitationChar">
    <w:name w:val="bold citation Char"/>
    <w:rsid w:val="00CC01A5"/>
    <w:rPr>
      <w:rFonts w:ascii="Arial" w:hAnsi="Arial" w:cs="Arial" w:hint="default"/>
      <w:b/>
      <w:bCs w:val="0"/>
      <w:sz w:val="28"/>
      <w:szCs w:val="24"/>
      <w:u w:val="thick"/>
      <w:lang w:val="en-US" w:eastAsia="en-US" w:bidi="ar-SA"/>
    </w:rPr>
  </w:style>
  <w:style w:type="character" w:customStyle="1" w:styleId="BoldunderlineChar5">
    <w:name w:val="Bold/underline Char"/>
    <w:rsid w:val="00CC01A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CC01A5"/>
  </w:style>
  <w:style w:type="character" w:customStyle="1" w:styleId="tagCharCharChar1">
    <w:name w:val="tag Char Char Char1"/>
    <w:rsid w:val="00CC01A5"/>
    <w:rPr>
      <w:b/>
      <w:bCs w:val="0"/>
      <w:sz w:val="24"/>
      <w:lang w:val="en-US" w:eastAsia="en-US" w:bidi="ar-SA"/>
    </w:rPr>
  </w:style>
  <w:style w:type="character" w:customStyle="1" w:styleId="bylines">
    <w:name w:val="bylines"/>
    <w:basedOn w:val="DefaultParagraphFont"/>
    <w:rsid w:val="00CC01A5"/>
  </w:style>
  <w:style w:type="character" w:customStyle="1" w:styleId="StyleStyleBoldUnderlineUnderlineIntenseEmphasis1apple-style-2">
    <w:name w:val="Style Style Bold UnderlineUnderlineIntense Emphasis1apple-style-...2"/>
    <w:basedOn w:val="DefaultParagraphFont"/>
    <w:rsid w:val="00CC01A5"/>
    <w:rPr>
      <w:b w:val="0"/>
      <w:bCs/>
      <w:sz w:val="22"/>
      <w:u w:val="single"/>
    </w:rPr>
  </w:style>
  <w:style w:type="character" w:customStyle="1" w:styleId="FontStyle57">
    <w:name w:val="Font Style57"/>
    <w:rsid w:val="00CC01A5"/>
    <w:rPr>
      <w:rFonts w:ascii="Georgia" w:hAnsi="Georgia" w:cs="Georgia" w:hint="default"/>
      <w:b/>
      <w:bCs/>
      <w:sz w:val="14"/>
      <w:szCs w:val="14"/>
    </w:rPr>
  </w:style>
  <w:style w:type="character" w:customStyle="1" w:styleId="FontStyle89">
    <w:name w:val="Font Style89"/>
    <w:rsid w:val="00CC01A5"/>
    <w:rPr>
      <w:rFonts w:ascii="Times New Roman" w:hAnsi="Times New Roman" w:cs="Times New Roman" w:hint="default"/>
      <w:b/>
      <w:bCs/>
      <w:smallCaps/>
      <w:spacing w:val="40"/>
      <w:sz w:val="16"/>
      <w:szCs w:val="16"/>
    </w:rPr>
  </w:style>
  <w:style w:type="character" w:customStyle="1" w:styleId="hvr">
    <w:name w:val="hvr"/>
    <w:basedOn w:val="DefaultParagraphFont"/>
    <w:rsid w:val="00CC01A5"/>
  </w:style>
  <w:style w:type="character" w:customStyle="1" w:styleId="cardChar20">
    <w:name w:val="card Char2"/>
    <w:basedOn w:val="DefaultParagraphFont"/>
    <w:uiPriority w:val="6"/>
    <w:rsid w:val="00CC01A5"/>
    <w:rPr>
      <w:rFonts w:ascii="Times New Roman" w:hAnsi="Times New Roman" w:cs="Calibri" w:hint="default"/>
      <w:szCs w:val="20"/>
    </w:rPr>
  </w:style>
  <w:style w:type="character" w:customStyle="1" w:styleId="red">
    <w:name w:val="red"/>
    <w:basedOn w:val="DefaultParagraphFont"/>
    <w:rsid w:val="00CC01A5"/>
  </w:style>
  <w:style w:type="character" w:customStyle="1" w:styleId="viewstorydateline">
    <w:name w:val="viewstorydateline"/>
    <w:basedOn w:val="DefaultParagraphFont"/>
    <w:rsid w:val="00CC01A5"/>
  </w:style>
  <w:style w:type="character" w:customStyle="1" w:styleId="meta-sep">
    <w:name w:val="meta-sep"/>
    <w:basedOn w:val="DefaultParagraphFont"/>
    <w:rsid w:val="00CC01A5"/>
  </w:style>
  <w:style w:type="character" w:customStyle="1" w:styleId="A19">
    <w:name w:val="A19"/>
    <w:uiPriority w:val="99"/>
    <w:rsid w:val="00CC01A5"/>
    <w:rPr>
      <w:rFonts w:ascii="Georgia" w:hAnsi="Georgia" w:cs="Georgia" w:hint="default"/>
      <w:color w:val="000000"/>
      <w:sz w:val="20"/>
      <w:szCs w:val="20"/>
      <w:u w:val="single"/>
    </w:rPr>
  </w:style>
  <w:style w:type="character" w:customStyle="1" w:styleId="A130">
    <w:name w:val="A13"/>
    <w:rsid w:val="00CC01A5"/>
    <w:rPr>
      <w:rFonts w:ascii="Georgia" w:hAnsi="Georgia" w:cs="Georgia" w:hint="default"/>
      <w:color w:val="000000"/>
      <w:sz w:val="11"/>
      <w:szCs w:val="11"/>
    </w:rPr>
  </w:style>
  <w:style w:type="character" w:customStyle="1" w:styleId="ontext">
    <w:name w:val="ontext"/>
    <w:basedOn w:val="DefaultParagraphFont"/>
    <w:rsid w:val="00CC01A5"/>
  </w:style>
  <w:style w:type="character" w:customStyle="1" w:styleId="archive-title">
    <w:name w:val="archive-title"/>
    <w:basedOn w:val="DefaultParagraphFont"/>
    <w:rsid w:val="00CC01A5"/>
  </w:style>
  <w:style w:type="character" w:customStyle="1" w:styleId="imgleft">
    <w:name w:val="imgleft"/>
    <w:basedOn w:val="DefaultParagraphFont"/>
    <w:rsid w:val="00CC01A5"/>
  </w:style>
  <w:style w:type="character" w:customStyle="1" w:styleId="imgcenter">
    <w:name w:val="imgcenter"/>
    <w:basedOn w:val="DefaultParagraphFont"/>
    <w:rsid w:val="00CC01A5"/>
  </w:style>
  <w:style w:type="character" w:customStyle="1" w:styleId="A42">
    <w:name w:val="A4+2"/>
    <w:uiPriority w:val="99"/>
    <w:rsid w:val="00CC01A5"/>
    <w:rPr>
      <w:rFonts w:ascii="Helvetica LT Std" w:hAnsi="Helvetica LT Std" w:cs="Helvetica LT Std" w:hint="default"/>
      <w:color w:val="000000"/>
      <w:sz w:val="11"/>
      <w:szCs w:val="11"/>
    </w:rPr>
  </w:style>
  <w:style w:type="character" w:customStyle="1" w:styleId="fstitle">
    <w:name w:val="fs_title"/>
    <w:basedOn w:val="DefaultParagraphFont"/>
    <w:rsid w:val="00CC01A5"/>
  </w:style>
  <w:style w:type="character" w:customStyle="1" w:styleId="reportbody1">
    <w:name w:val="reportbody1"/>
    <w:basedOn w:val="DefaultParagraphFont"/>
    <w:rsid w:val="00CC01A5"/>
    <w:rPr>
      <w:rFonts w:ascii="Tahoma" w:hAnsi="Tahoma" w:cs="Tahoma" w:hint="default"/>
      <w:color w:val="000000"/>
      <w:sz w:val="14"/>
      <w:szCs w:val="14"/>
    </w:rPr>
  </w:style>
  <w:style w:type="character" w:customStyle="1" w:styleId="dateday">
    <w:name w:val="date_day"/>
    <w:basedOn w:val="DefaultParagraphFont"/>
    <w:rsid w:val="00CC01A5"/>
  </w:style>
  <w:style w:type="character" w:customStyle="1" w:styleId="datemonth">
    <w:name w:val="date_month"/>
    <w:basedOn w:val="DefaultParagraphFont"/>
    <w:rsid w:val="00CC01A5"/>
  </w:style>
  <w:style w:type="character" w:customStyle="1" w:styleId="dateyear">
    <w:name w:val="date_year"/>
    <w:basedOn w:val="DefaultParagraphFont"/>
    <w:rsid w:val="00CC01A5"/>
  </w:style>
  <w:style w:type="character" w:customStyle="1" w:styleId="Heading3CharCharCharCharCharChar">
    <w:name w:val="Heading 3 Char Char Char Char Char Char"/>
    <w:basedOn w:val="DefaultParagraphFont"/>
    <w:rsid w:val="00CC01A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CC01A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CC01A5"/>
    <w:rPr>
      <w:sz w:val="24"/>
      <w:szCs w:val="24"/>
      <w:lang w:val="en-US" w:eastAsia="en-US" w:bidi="ar-SA"/>
    </w:rPr>
  </w:style>
  <w:style w:type="character" w:customStyle="1" w:styleId="insideitro">
    <w:name w:val="insideitro"/>
    <w:basedOn w:val="DefaultParagraphFont"/>
    <w:rsid w:val="00CC01A5"/>
  </w:style>
  <w:style w:type="character" w:customStyle="1" w:styleId="wcfont">
    <w:name w:val="wcfont"/>
    <w:basedOn w:val="DefaultParagraphFont"/>
    <w:rsid w:val="00CC01A5"/>
  </w:style>
  <w:style w:type="character" w:customStyle="1" w:styleId="qftext">
    <w:name w:val="qftext"/>
    <w:basedOn w:val="DefaultParagraphFont"/>
    <w:rsid w:val="00CC01A5"/>
  </w:style>
  <w:style w:type="character" w:customStyle="1" w:styleId="leftidx">
    <w:name w:val="leftidx"/>
    <w:basedOn w:val="DefaultParagraphFont"/>
    <w:rsid w:val="00CC01A5"/>
  </w:style>
  <w:style w:type="character" w:customStyle="1" w:styleId="eventtitle">
    <w:name w:val="eventtitle"/>
    <w:basedOn w:val="DefaultParagraphFont"/>
    <w:rsid w:val="00CC01A5"/>
  </w:style>
  <w:style w:type="character" w:customStyle="1" w:styleId="eventsubtitle">
    <w:name w:val="eventsubtitle"/>
    <w:basedOn w:val="DefaultParagraphFont"/>
    <w:rsid w:val="00CC01A5"/>
  </w:style>
  <w:style w:type="character" w:customStyle="1" w:styleId="eventdate">
    <w:name w:val="eventdate"/>
    <w:basedOn w:val="DefaultParagraphFont"/>
    <w:rsid w:val="00CC01A5"/>
  </w:style>
  <w:style w:type="character" w:customStyle="1" w:styleId="legend">
    <w:name w:val="legend"/>
    <w:basedOn w:val="DefaultParagraphFont"/>
    <w:rsid w:val="00CC01A5"/>
  </w:style>
  <w:style w:type="character" w:customStyle="1" w:styleId="slug-elocation">
    <w:name w:val="slug-elocation"/>
    <w:basedOn w:val="DefaultParagraphFont"/>
    <w:rsid w:val="00CC01A5"/>
  </w:style>
  <w:style w:type="character" w:customStyle="1" w:styleId="fu-autorenangabe-fu-beschreibung">
    <w:name w:val="fu-autorenangabe-fu-beschreibung"/>
    <w:rsid w:val="00CC01A5"/>
  </w:style>
  <w:style w:type="character" w:customStyle="1" w:styleId="commentscontainer">
    <w:name w:val="comments_container"/>
    <w:basedOn w:val="DefaultParagraphFont"/>
    <w:rsid w:val="00CC01A5"/>
  </w:style>
  <w:style w:type="character" w:customStyle="1" w:styleId="hparticlefooter">
    <w:name w:val="hparticlefooter"/>
    <w:basedOn w:val="DefaultParagraphFont"/>
    <w:rsid w:val="00CC01A5"/>
  </w:style>
  <w:style w:type="character" w:customStyle="1" w:styleId="profile-data">
    <w:name w:val="profile-data"/>
    <w:basedOn w:val="DefaultParagraphFont"/>
    <w:rsid w:val="00CC01A5"/>
  </w:style>
  <w:style w:type="character" w:customStyle="1" w:styleId="BlockCharCharCharCharChar">
    <w:name w:val="Block Char Char Char Char Char"/>
    <w:aliases w:val="Block Char Char Char Char Char Char Char Char,Block Char Char Char Char Char Char Char1"/>
    <w:basedOn w:val="DefaultParagraphFont"/>
    <w:rsid w:val="00CC01A5"/>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CC01A5"/>
    <w:rPr>
      <w:rFonts w:ascii="Times New Roman" w:hAnsi="Times New Roman" w:cs="Times New Roman" w:hint="default"/>
      <w:b/>
      <w:bCs/>
      <w:sz w:val="24"/>
      <w:u w:val="single"/>
    </w:rPr>
  </w:style>
  <w:style w:type="character" w:customStyle="1" w:styleId="main">
    <w:name w:val="main"/>
    <w:basedOn w:val="DefaultParagraphFont"/>
    <w:rsid w:val="00CC01A5"/>
  </w:style>
  <w:style w:type="character" w:customStyle="1" w:styleId="textunderlineCharChar">
    <w:name w:val="text underline Char Char"/>
    <w:basedOn w:val="DefaultParagraphFont"/>
    <w:rsid w:val="00CC01A5"/>
    <w:rPr>
      <w:rFonts w:ascii="Garamond" w:hAnsi="Garamond" w:hint="default"/>
      <w:color w:val="000000"/>
      <w:u w:val="single"/>
    </w:rPr>
  </w:style>
  <w:style w:type="character" w:customStyle="1" w:styleId="FullCiteCharChar">
    <w:name w:val="Full Cite Char Char"/>
    <w:basedOn w:val="DefaultParagraphFont"/>
    <w:rsid w:val="00CC01A5"/>
    <w:rPr>
      <w:rFonts w:ascii="Georgia" w:hAnsi="Georgia" w:cs="Calibri" w:hint="default"/>
      <w:color w:val="000000"/>
      <w:sz w:val="20"/>
      <w:szCs w:val="24"/>
    </w:rPr>
  </w:style>
  <w:style w:type="character" w:customStyle="1" w:styleId="submitted-wrapper">
    <w:name w:val="submitted-wrapper"/>
    <w:basedOn w:val="DefaultParagraphFont"/>
    <w:rsid w:val="00CC01A5"/>
  </w:style>
  <w:style w:type="character" w:customStyle="1" w:styleId="the-author">
    <w:name w:val="the-author"/>
    <w:basedOn w:val="DefaultParagraphFont"/>
    <w:rsid w:val="00CC01A5"/>
  </w:style>
  <w:style w:type="character" w:customStyle="1" w:styleId="top-publish">
    <w:name w:val="top-publish"/>
    <w:basedOn w:val="DefaultParagraphFont"/>
    <w:rsid w:val="00CC01A5"/>
  </w:style>
  <w:style w:type="character" w:customStyle="1" w:styleId="byline-italic">
    <w:name w:val="byline-italic"/>
    <w:basedOn w:val="DefaultParagraphFont"/>
    <w:rsid w:val="00CC01A5"/>
  </w:style>
  <w:style w:type="character" w:customStyle="1" w:styleId="CardUnderlinedCharChar0">
    <w:name w:val="Card Underlined Char Char"/>
    <w:rsid w:val="00CC01A5"/>
    <w:rPr>
      <w:rFonts w:ascii="Arial Narrow" w:hAnsi="Arial Narrow" w:hint="default"/>
      <w:sz w:val="22"/>
      <w:szCs w:val="24"/>
      <w:u w:val="single"/>
      <w:lang w:val="en-US" w:eastAsia="en-US" w:bidi="ar-SA"/>
    </w:rPr>
  </w:style>
  <w:style w:type="character" w:customStyle="1" w:styleId="gd">
    <w:name w:val="gd"/>
    <w:basedOn w:val="DefaultParagraphFont"/>
    <w:rsid w:val="00CC01A5"/>
  </w:style>
  <w:style w:type="character" w:customStyle="1" w:styleId="g3">
    <w:name w:val="g3"/>
    <w:basedOn w:val="DefaultParagraphFont"/>
    <w:rsid w:val="00CC01A5"/>
  </w:style>
  <w:style w:type="character" w:customStyle="1" w:styleId="hb">
    <w:name w:val="hb"/>
    <w:basedOn w:val="DefaultParagraphFont"/>
    <w:rsid w:val="00CC01A5"/>
  </w:style>
  <w:style w:type="character" w:customStyle="1" w:styleId="g2">
    <w:name w:val="g2"/>
    <w:basedOn w:val="DefaultParagraphFont"/>
    <w:rsid w:val="00CC01A5"/>
  </w:style>
  <w:style w:type="character" w:customStyle="1" w:styleId="nameplatehead">
    <w:name w:val="nameplatehead"/>
    <w:basedOn w:val="DefaultParagraphFont"/>
    <w:rsid w:val="00CC01A5"/>
  </w:style>
  <w:style w:type="character" w:customStyle="1" w:styleId="nameplatelink">
    <w:name w:val="nameplatelink"/>
    <w:basedOn w:val="DefaultParagraphFont"/>
    <w:rsid w:val="00CC01A5"/>
  </w:style>
  <w:style w:type="character" w:customStyle="1" w:styleId="m340327140930436083gmail-styleunderline">
    <w:name w:val="m_340327140930436083gmail-styleunderline"/>
    <w:basedOn w:val="DefaultParagraphFont"/>
    <w:rsid w:val="00CC01A5"/>
  </w:style>
  <w:style w:type="character" w:customStyle="1" w:styleId="djhat-arrow">
    <w:name w:val="djhat-arrow"/>
    <w:basedOn w:val="DefaultParagraphFont"/>
    <w:rsid w:val="00CC01A5"/>
  </w:style>
  <w:style w:type="character" w:customStyle="1" w:styleId="mname">
    <w:name w:val="mname"/>
    <w:basedOn w:val="DefaultParagraphFont"/>
    <w:rsid w:val="00CC01A5"/>
  </w:style>
  <w:style w:type="character" w:customStyle="1" w:styleId="mvalue">
    <w:name w:val="mvalue"/>
    <w:basedOn w:val="DefaultParagraphFont"/>
    <w:rsid w:val="00CC01A5"/>
  </w:style>
  <w:style w:type="character" w:customStyle="1" w:styleId="mchange">
    <w:name w:val="mchange"/>
    <w:basedOn w:val="DefaultParagraphFont"/>
    <w:rsid w:val="00CC01A5"/>
  </w:style>
  <w:style w:type="character" w:customStyle="1" w:styleId="categoryaside">
    <w:name w:val="category__aside"/>
    <w:basedOn w:val="DefaultParagraphFont"/>
    <w:rsid w:val="00CC01A5"/>
  </w:style>
  <w:style w:type="character" w:customStyle="1" w:styleId="article-breadcrumb-wrapper">
    <w:name w:val="article-breadcrumb-wrapper"/>
    <w:basedOn w:val="DefaultParagraphFont"/>
    <w:rsid w:val="00CC01A5"/>
  </w:style>
  <w:style w:type="character" w:customStyle="1" w:styleId="wsj-article-caption-content">
    <w:name w:val="wsj-article-caption-content"/>
    <w:basedOn w:val="DefaultParagraphFont"/>
    <w:rsid w:val="00CC01A5"/>
  </w:style>
  <w:style w:type="character" w:customStyle="1" w:styleId="wsj-article-credit">
    <w:name w:val="wsj-article-credit"/>
    <w:basedOn w:val="DefaultParagraphFont"/>
    <w:rsid w:val="00CC01A5"/>
  </w:style>
  <w:style w:type="character" w:customStyle="1" w:styleId="wsj-article-credit-tag">
    <w:name w:val="wsj-article-credit-tag"/>
    <w:basedOn w:val="DefaultParagraphFont"/>
    <w:rsid w:val="00CC01A5"/>
  </w:style>
  <w:style w:type="character" w:customStyle="1" w:styleId="commentscounticon">
    <w:name w:val="comments_count_icon"/>
    <w:basedOn w:val="DefaultParagraphFont"/>
    <w:rsid w:val="00CC01A5"/>
  </w:style>
  <w:style w:type="character" w:customStyle="1" w:styleId="comments-count-word">
    <w:name w:val="comments-count-word"/>
    <w:basedOn w:val="DefaultParagraphFont"/>
    <w:rsid w:val="00CC01A5"/>
  </w:style>
  <w:style w:type="character" w:customStyle="1" w:styleId="company-name-type">
    <w:name w:val="company-name-type"/>
    <w:basedOn w:val="DefaultParagraphFont"/>
    <w:rsid w:val="00CC01A5"/>
  </w:style>
  <w:style w:type="character" w:customStyle="1" w:styleId="nav-prevnext-lbl">
    <w:name w:val="nav-prevnext-lbl"/>
    <w:basedOn w:val="DefaultParagraphFont"/>
    <w:rsid w:val="00CC01A5"/>
  </w:style>
  <w:style w:type="character" w:customStyle="1" w:styleId="nav-prevnext-hed">
    <w:name w:val="nav-prevnext-hed"/>
    <w:basedOn w:val="DefaultParagraphFont"/>
    <w:rsid w:val="00CC01A5"/>
  </w:style>
  <w:style w:type="character" w:customStyle="1" w:styleId="readcomments">
    <w:name w:val="readcomments"/>
    <w:basedOn w:val="DefaultParagraphFont"/>
    <w:rsid w:val="00CC01A5"/>
  </w:style>
  <w:style w:type="character" w:customStyle="1" w:styleId="selected-edition">
    <w:name w:val="selected-edition"/>
    <w:basedOn w:val="DefaultParagraphFont"/>
    <w:rsid w:val="00CC01A5"/>
  </w:style>
  <w:style w:type="character" w:customStyle="1" w:styleId="rotate">
    <w:name w:val="rotate"/>
    <w:basedOn w:val="DefaultParagraphFont"/>
    <w:rsid w:val="00CC01A5"/>
  </w:style>
  <w:style w:type="character" w:customStyle="1" w:styleId="m-8082899869479211226gmail-styleunderline">
    <w:name w:val="m_-8082899869479211226gmail-styleunderline"/>
    <w:basedOn w:val="DefaultParagraphFont"/>
    <w:rsid w:val="00CC01A5"/>
  </w:style>
  <w:style w:type="character" w:customStyle="1" w:styleId="tl8wme">
    <w:name w:val="tl8wme"/>
    <w:basedOn w:val="DefaultParagraphFont"/>
    <w:rsid w:val="00CC01A5"/>
  </w:style>
  <w:style w:type="character" w:customStyle="1" w:styleId="BriefTitleChar">
    <w:name w:val="Brief Title Char"/>
    <w:basedOn w:val="DefaultParagraphFont"/>
    <w:rsid w:val="00CC01A5"/>
    <w:rPr>
      <w:b/>
      <w:bCs w:val="0"/>
      <w:sz w:val="24"/>
      <w:szCs w:val="24"/>
      <w:u w:val="single"/>
      <w:lang w:val="en-US" w:eastAsia="en-US" w:bidi="ar-SA"/>
    </w:rPr>
  </w:style>
  <w:style w:type="character" w:customStyle="1" w:styleId="BriefTitle2Char">
    <w:name w:val="Brief Title 2 Char"/>
    <w:basedOn w:val="BriefTitleChar"/>
    <w:rsid w:val="00CC01A5"/>
    <w:rPr>
      <w:b/>
      <w:bCs w:val="0"/>
      <w:sz w:val="24"/>
      <w:szCs w:val="24"/>
      <w:u w:val="single"/>
      <w:lang w:val="en-US" w:eastAsia="en-US" w:bidi="ar-SA"/>
    </w:rPr>
  </w:style>
  <w:style w:type="character" w:customStyle="1" w:styleId="FontStyle477">
    <w:name w:val="Font Style477"/>
    <w:basedOn w:val="DefaultParagraphFont"/>
    <w:uiPriority w:val="99"/>
    <w:rsid w:val="00CC01A5"/>
    <w:rPr>
      <w:rFonts w:ascii="Times New Roman" w:hAnsi="Times New Roman" w:cs="Times New Roman" w:hint="default"/>
      <w:sz w:val="18"/>
      <w:szCs w:val="18"/>
    </w:rPr>
  </w:style>
  <w:style w:type="character" w:customStyle="1" w:styleId="FontStyle514">
    <w:name w:val="Font Style514"/>
    <w:basedOn w:val="DefaultParagraphFont"/>
    <w:uiPriority w:val="99"/>
    <w:rsid w:val="00CC01A5"/>
    <w:rPr>
      <w:rFonts w:ascii="Times New Roman" w:hAnsi="Times New Roman" w:cs="Times New Roman" w:hint="default"/>
      <w:sz w:val="14"/>
      <w:szCs w:val="14"/>
    </w:rPr>
  </w:style>
  <w:style w:type="character" w:customStyle="1" w:styleId="FontStyle500">
    <w:name w:val="Font Style500"/>
    <w:basedOn w:val="DefaultParagraphFont"/>
    <w:uiPriority w:val="99"/>
    <w:rsid w:val="00CC01A5"/>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CC01A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C01A5"/>
    <w:rPr>
      <w:rFonts w:ascii="Times New Roman" w:hAnsi="Times New Roman" w:cs="Times New Roman" w:hint="default"/>
      <w:b/>
      <w:bCs/>
      <w:sz w:val="22"/>
      <w:szCs w:val="22"/>
    </w:rPr>
  </w:style>
  <w:style w:type="character" w:customStyle="1" w:styleId="UnderlineStyleChar7">
    <w:name w:val="Underline Style Char7"/>
    <w:rsid w:val="00CC01A5"/>
    <w:rPr>
      <w:rFonts w:ascii="Garamond" w:hAnsi="Garamond" w:hint="default"/>
      <w:sz w:val="22"/>
      <w:szCs w:val="24"/>
      <w:u w:val="single"/>
      <w:lang w:val="en-US" w:eastAsia="en-US" w:bidi="ar-SA"/>
    </w:rPr>
  </w:style>
  <w:style w:type="character" w:customStyle="1" w:styleId="s4">
    <w:name w:val="s4"/>
    <w:rsid w:val="00CC01A5"/>
  </w:style>
  <w:style w:type="character" w:customStyle="1" w:styleId="s5">
    <w:name w:val="s5"/>
    <w:rsid w:val="00CC01A5"/>
  </w:style>
  <w:style w:type="character" w:customStyle="1" w:styleId="rightsnotice">
    <w:name w:val="rightsnotice"/>
    <w:rsid w:val="00CC01A5"/>
  </w:style>
  <w:style w:type="character" w:customStyle="1" w:styleId="related-current-indicator">
    <w:name w:val="related-current-indicator"/>
    <w:rsid w:val="00CC01A5"/>
  </w:style>
  <w:style w:type="character" w:customStyle="1" w:styleId="bylclear">
    <w:name w:val="bylclear"/>
    <w:rsid w:val="00CC01A5"/>
  </w:style>
  <w:style w:type="character" w:customStyle="1" w:styleId="essaytext">
    <w:name w:val="essaytext"/>
    <w:rsid w:val="00CC01A5"/>
  </w:style>
  <w:style w:type="character" w:customStyle="1" w:styleId="username">
    <w:name w:val="username"/>
    <w:rsid w:val="00CC01A5"/>
  </w:style>
  <w:style w:type="character" w:customStyle="1" w:styleId="toplinks">
    <w:name w:val="toplinks"/>
    <w:rsid w:val="00CC01A5"/>
  </w:style>
  <w:style w:type="character" w:customStyle="1" w:styleId="titles">
    <w:name w:val="titles"/>
    <w:rsid w:val="00CC01A5"/>
  </w:style>
  <w:style w:type="character" w:customStyle="1" w:styleId="contentauthor">
    <w:name w:val="contentauthor"/>
    <w:rsid w:val="00CC01A5"/>
  </w:style>
  <w:style w:type="character" w:customStyle="1" w:styleId="subarticleheader">
    <w:name w:val="subarticleheader"/>
    <w:rsid w:val="00CC01A5"/>
  </w:style>
  <w:style w:type="character" w:customStyle="1" w:styleId="copy">
    <w:name w:val="copy"/>
    <w:rsid w:val="00CC01A5"/>
  </w:style>
  <w:style w:type="character" w:customStyle="1" w:styleId="topheadline">
    <w:name w:val="topheadline"/>
    <w:rsid w:val="00CC01A5"/>
  </w:style>
  <w:style w:type="character" w:customStyle="1" w:styleId="Stylereduce27pt">
    <w:name w:val="Style reduce2 + 7 pt"/>
    <w:rsid w:val="00CC01A5"/>
    <w:rPr>
      <w:rFonts w:ascii="Times New Roman" w:hAnsi="Times New Roman" w:cs="Arial" w:hint="default"/>
      <w:color w:val="000000"/>
      <w:sz w:val="14"/>
      <w:szCs w:val="22"/>
    </w:rPr>
  </w:style>
  <w:style w:type="character" w:customStyle="1" w:styleId="srtitle">
    <w:name w:val="srtitle"/>
    <w:rsid w:val="00CC01A5"/>
  </w:style>
  <w:style w:type="character" w:customStyle="1" w:styleId="st1">
    <w:name w:val="st1"/>
    <w:rsid w:val="00CC01A5"/>
  </w:style>
  <w:style w:type="character" w:customStyle="1" w:styleId="StyleStyleGaramond">
    <w:name w:val="Style Style Garamond +"/>
    <w:rsid w:val="00CC01A5"/>
    <w:rPr>
      <w:rFonts w:ascii="Garamond" w:hAnsi="Garamond" w:cs="Times New Roman" w:hint="default"/>
      <w:sz w:val="20"/>
    </w:rPr>
  </w:style>
  <w:style w:type="character" w:customStyle="1" w:styleId="boldunderline3">
    <w:name w:val="boldunderline"/>
    <w:rsid w:val="00CC01A5"/>
  </w:style>
  <w:style w:type="character" w:customStyle="1" w:styleId="Date11">
    <w:name w:val="Date11"/>
    <w:rsid w:val="00CC01A5"/>
  </w:style>
  <w:style w:type="character" w:customStyle="1" w:styleId="artbody1">
    <w:name w:val="art_body1"/>
    <w:rsid w:val="00CC01A5"/>
    <w:rPr>
      <w:rFonts w:ascii="Arial" w:hAnsi="Arial" w:cs="Arial" w:hint="default"/>
    </w:rPr>
  </w:style>
  <w:style w:type="character" w:customStyle="1" w:styleId="Boxout0">
    <w:name w:val="Boxout"/>
    <w:uiPriority w:val="1"/>
    <w:qFormat/>
    <w:rsid w:val="00CC01A5"/>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CC01A5"/>
  </w:style>
  <w:style w:type="character" w:customStyle="1" w:styleId="preloadwrap">
    <w:name w:val="preloadwrap"/>
    <w:rsid w:val="00CC01A5"/>
  </w:style>
  <w:style w:type="character" w:customStyle="1" w:styleId="creditwrap">
    <w:name w:val="creditwrap"/>
    <w:rsid w:val="00CC01A5"/>
  </w:style>
  <w:style w:type="character" w:customStyle="1" w:styleId="DefaultChar1">
    <w:name w:val="Default Char1"/>
    <w:rsid w:val="00CC01A5"/>
    <w:rPr>
      <w:noProof w:val="0"/>
      <w:color w:val="000000"/>
      <w:lang w:val="en-US" w:eastAsia="en-US" w:bidi="ar-SA"/>
    </w:rPr>
  </w:style>
  <w:style w:type="character" w:customStyle="1" w:styleId="pmterms31">
    <w:name w:val="pmterms31"/>
    <w:rsid w:val="00CC01A5"/>
    <w:rPr>
      <w:b/>
      <w:bCs/>
      <w:i w:val="0"/>
      <w:iCs w:val="0"/>
      <w:color w:val="000000"/>
    </w:rPr>
  </w:style>
  <w:style w:type="character" w:customStyle="1" w:styleId="copyrightdescription">
    <w:name w:val="copyrightdescription"/>
    <w:rsid w:val="00CC01A5"/>
  </w:style>
  <w:style w:type="character" w:customStyle="1" w:styleId="ft01">
    <w:name w:val="ft01"/>
    <w:rsid w:val="00CC01A5"/>
    <w:rPr>
      <w:rFonts w:ascii="Times" w:hAnsi="Times" w:cs="Times" w:hint="default"/>
      <w:color w:val="000000"/>
      <w:sz w:val="14"/>
      <w:szCs w:val="14"/>
    </w:rPr>
  </w:style>
  <w:style w:type="character" w:customStyle="1" w:styleId="ft11">
    <w:name w:val="ft11"/>
    <w:rsid w:val="00CC01A5"/>
    <w:rPr>
      <w:rFonts w:ascii="Times" w:hAnsi="Times" w:cs="Times" w:hint="default"/>
      <w:color w:val="000000"/>
      <w:sz w:val="17"/>
      <w:szCs w:val="17"/>
    </w:rPr>
  </w:style>
  <w:style w:type="character" w:customStyle="1" w:styleId="ft21">
    <w:name w:val="ft21"/>
    <w:rsid w:val="00CC01A5"/>
    <w:rPr>
      <w:rFonts w:ascii="Times" w:hAnsi="Times" w:cs="Times" w:hint="default"/>
      <w:color w:val="000000"/>
      <w:sz w:val="15"/>
      <w:szCs w:val="15"/>
    </w:rPr>
  </w:style>
  <w:style w:type="character" w:customStyle="1" w:styleId="ft31">
    <w:name w:val="ft31"/>
    <w:rsid w:val="00CC01A5"/>
    <w:rPr>
      <w:rFonts w:ascii="Times" w:hAnsi="Times" w:cs="Times" w:hint="default"/>
      <w:color w:val="000000"/>
      <w:sz w:val="15"/>
      <w:szCs w:val="15"/>
    </w:rPr>
  </w:style>
  <w:style w:type="character" w:customStyle="1" w:styleId="dquo">
    <w:name w:val="dquo"/>
    <w:rsid w:val="00CC01A5"/>
  </w:style>
  <w:style w:type="character" w:customStyle="1" w:styleId="caps2">
    <w:name w:val="caps2"/>
    <w:rsid w:val="00CC01A5"/>
  </w:style>
  <w:style w:type="character" w:customStyle="1" w:styleId="ccs">
    <w:name w:val="c cs"/>
    <w:rsid w:val="00CC01A5"/>
  </w:style>
  <w:style w:type="character" w:customStyle="1" w:styleId="dropshadow">
    <w:name w:val="dropshadow"/>
    <w:rsid w:val="00CC01A5"/>
  </w:style>
  <w:style w:type="character" w:customStyle="1" w:styleId="d05ws">
    <w:name w:val="d05ws"/>
    <w:rsid w:val="00CC01A5"/>
  </w:style>
  <w:style w:type="character" w:customStyle="1" w:styleId="rzibod">
    <w:name w:val="rzibod"/>
    <w:rsid w:val="00CC01A5"/>
  </w:style>
  <w:style w:type="character" w:customStyle="1" w:styleId="headertext">
    <w:name w:val="headertext"/>
    <w:rsid w:val="00CC01A5"/>
  </w:style>
  <w:style w:type="character" w:customStyle="1" w:styleId="endnote-reference">
    <w:name w:val="endnote-reference"/>
    <w:rsid w:val="00CC01A5"/>
  </w:style>
  <w:style w:type="character" w:customStyle="1" w:styleId="officialsname">
    <w:name w:val="official_s_name"/>
    <w:rsid w:val="00CC01A5"/>
  </w:style>
  <w:style w:type="character" w:customStyle="1" w:styleId="audience">
    <w:name w:val="audience"/>
    <w:rsid w:val="00CC01A5"/>
  </w:style>
  <w:style w:type="character" w:customStyle="1" w:styleId="normalchar1">
    <w:name w:val="normal__char"/>
    <w:rsid w:val="00CC01A5"/>
  </w:style>
  <w:style w:type="character" w:customStyle="1" w:styleId="hyperlink002cheading0020100200028block0020title0029char">
    <w:name w:val="hyperlink_002cheading_00201_0020_0028block_0020title_0029__char"/>
    <w:rsid w:val="00CC01A5"/>
  </w:style>
  <w:style w:type="character" w:customStyle="1" w:styleId="underline002cstyle0020bold0020underlinechar">
    <w:name w:val="underline_002cstyle_0020bold_0020underline__char"/>
    <w:rsid w:val="00CC01A5"/>
  </w:style>
  <w:style w:type="character" w:customStyle="1" w:styleId="copyboldblack">
    <w:name w:val="copyboldblack"/>
    <w:rsid w:val="00CC01A5"/>
  </w:style>
  <w:style w:type="character" w:customStyle="1" w:styleId="copybold">
    <w:name w:val="copybold"/>
    <w:rsid w:val="00CC01A5"/>
  </w:style>
  <w:style w:type="character" w:customStyle="1" w:styleId="author-date0">
    <w:name w:val="author-date"/>
    <w:rsid w:val="00CC01A5"/>
  </w:style>
  <w:style w:type="character" w:customStyle="1" w:styleId="articlebegin">
    <w:name w:val="articlebegin"/>
    <w:rsid w:val="00CC01A5"/>
  </w:style>
  <w:style w:type="character" w:customStyle="1" w:styleId="mediaoverlay">
    <w:name w:val="mediaoverlay"/>
    <w:rsid w:val="00CC01A5"/>
  </w:style>
  <w:style w:type="character" w:customStyle="1" w:styleId="blogcaption">
    <w:name w:val="blog_caption"/>
    <w:rsid w:val="00CC01A5"/>
  </w:style>
  <w:style w:type="character" w:customStyle="1" w:styleId="commnet-abuzz">
    <w:name w:val="commnet-abuzz"/>
    <w:rsid w:val="00CC01A5"/>
  </w:style>
  <w:style w:type="character" w:customStyle="1" w:styleId="stbuttontext">
    <w:name w:val="stbuttontext"/>
    <w:rsid w:val="00CC01A5"/>
  </w:style>
  <w:style w:type="character" w:customStyle="1" w:styleId="grey">
    <w:name w:val="grey"/>
    <w:rsid w:val="00CC01A5"/>
  </w:style>
  <w:style w:type="character" w:customStyle="1" w:styleId="bdx">
    <w:name w:val="bdx"/>
    <w:rsid w:val="00CC01A5"/>
  </w:style>
  <w:style w:type="character" w:customStyle="1" w:styleId="bdl">
    <w:name w:val="bdl"/>
    <w:rsid w:val="00CC01A5"/>
  </w:style>
  <w:style w:type="character" w:customStyle="1" w:styleId="breadcrumbitemcurrent">
    <w:name w:val="breadcrumbitemcurrent"/>
    <w:rsid w:val="00CC01A5"/>
  </w:style>
  <w:style w:type="character" w:customStyle="1" w:styleId="bbl">
    <w:name w:val="bbl"/>
    <w:rsid w:val="00CC01A5"/>
  </w:style>
  <w:style w:type="character" w:customStyle="1" w:styleId="itxtnewhookspan">
    <w:name w:val="itxtnewhookspan"/>
    <w:rsid w:val="00CC01A5"/>
  </w:style>
  <w:style w:type="character" w:customStyle="1" w:styleId="gstxthlt">
    <w:name w:val="gstxt_hlt"/>
    <w:rsid w:val="00CC01A5"/>
  </w:style>
  <w:style w:type="character" w:customStyle="1" w:styleId="StyleBoldRed">
    <w:name w:val="Style Bold Red"/>
    <w:rsid w:val="00CC01A5"/>
    <w:rPr>
      <w:b/>
      <w:bCs/>
      <w:color w:val="auto"/>
    </w:rPr>
  </w:style>
  <w:style w:type="character" w:customStyle="1" w:styleId="StyleTimesNewRoman8pt">
    <w:name w:val="Style Times New Roman 8 pt"/>
    <w:rsid w:val="00CC01A5"/>
    <w:rPr>
      <w:rFonts w:ascii="Georgia" w:hAnsi="Georgia" w:hint="default"/>
      <w:sz w:val="16"/>
    </w:rPr>
  </w:style>
  <w:style w:type="character" w:customStyle="1" w:styleId="goldbldtext">
    <w:name w:val="goldbldtext"/>
    <w:rsid w:val="00CC01A5"/>
  </w:style>
  <w:style w:type="character" w:customStyle="1" w:styleId="labeltext">
    <w:name w:val="labeltext"/>
    <w:rsid w:val="00CC01A5"/>
  </w:style>
  <w:style w:type="character" w:customStyle="1" w:styleId="viewlink">
    <w:name w:val="viewlink"/>
    <w:rsid w:val="00CC01A5"/>
  </w:style>
  <w:style w:type="character" w:customStyle="1" w:styleId="inlinkchart">
    <w:name w:val="inlink_chart"/>
    <w:rsid w:val="00CC01A5"/>
  </w:style>
  <w:style w:type="character" w:customStyle="1" w:styleId="fbsharecountwrapper">
    <w:name w:val="fb_share_count_wrapper"/>
    <w:rsid w:val="00CC01A5"/>
  </w:style>
  <w:style w:type="character" w:customStyle="1" w:styleId="hw">
    <w:name w:val="hw"/>
    <w:rsid w:val="00CC01A5"/>
  </w:style>
  <w:style w:type="character" w:customStyle="1" w:styleId="linktotop">
    <w:name w:val="linktotop"/>
    <w:rsid w:val="00CC01A5"/>
  </w:style>
  <w:style w:type="character" w:customStyle="1" w:styleId="descriptionstyle1block">
    <w:name w:val="description style1 block"/>
    <w:rsid w:val="00CC01A5"/>
  </w:style>
  <w:style w:type="character" w:customStyle="1" w:styleId="gutter-right-1">
    <w:name w:val="gutter-right-1"/>
    <w:basedOn w:val="DefaultParagraphFont"/>
    <w:rsid w:val="00CC01A5"/>
  </w:style>
  <w:style w:type="character" w:customStyle="1" w:styleId="Header11">
    <w:name w:val="Header11"/>
    <w:rsid w:val="00CC01A5"/>
  </w:style>
  <w:style w:type="character" w:customStyle="1" w:styleId="posa">
    <w:name w:val="pos(a)"/>
    <w:basedOn w:val="DefaultParagraphFont"/>
    <w:rsid w:val="00CC01A5"/>
  </w:style>
  <w:style w:type="character" w:customStyle="1" w:styleId="u-hiddeninnarrowenv">
    <w:name w:val="u-hiddeninnarrowenv"/>
    <w:basedOn w:val="DefaultParagraphFont"/>
    <w:rsid w:val="00CC01A5"/>
  </w:style>
  <w:style w:type="character" w:customStyle="1" w:styleId="followbutton-bird">
    <w:name w:val="followbutton-bird"/>
    <w:basedOn w:val="DefaultParagraphFont"/>
    <w:rsid w:val="00CC01A5"/>
  </w:style>
  <w:style w:type="character" w:customStyle="1" w:styleId="tweetauthor-name">
    <w:name w:val="tweetauthor-name"/>
    <w:basedOn w:val="DefaultParagraphFont"/>
    <w:rsid w:val="00CC01A5"/>
  </w:style>
  <w:style w:type="character" w:customStyle="1" w:styleId="tweetauthor-verifiedbadge">
    <w:name w:val="tweetauthor-verifiedbadge"/>
    <w:basedOn w:val="DefaultParagraphFont"/>
    <w:rsid w:val="00CC01A5"/>
  </w:style>
  <w:style w:type="character" w:customStyle="1" w:styleId="tweetauthor-screenname">
    <w:name w:val="tweetauthor-screenname"/>
    <w:basedOn w:val="DefaultParagraphFont"/>
    <w:rsid w:val="00CC01A5"/>
  </w:style>
  <w:style w:type="character" w:customStyle="1" w:styleId="u-hiddenvisually">
    <w:name w:val="u-hiddenvisually"/>
    <w:basedOn w:val="DefaultParagraphFont"/>
    <w:rsid w:val="00CC01A5"/>
  </w:style>
  <w:style w:type="character" w:customStyle="1" w:styleId="tweetaction-stat">
    <w:name w:val="tweetaction-stat"/>
    <w:basedOn w:val="DefaultParagraphFont"/>
    <w:rsid w:val="00CC01A5"/>
  </w:style>
  <w:style w:type="character" w:customStyle="1" w:styleId="related">
    <w:name w:val="related"/>
    <w:basedOn w:val="DefaultParagraphFont"/>
    <w:rsid w:val="00CC01A5"/>
  </w:style>
  <w:style w:type="character" w:customStyle="1" w:styleId="related-content">
    <w:name w:val="related-content"/>
    <w:basedOn w:val="DefaultParagraphFont"/>
    <w:rsid w:val="00CC01A5"/>
  </w:style>
  <w:style w:type="character" w:customStyle="1" w:styleId="name-of-author">
    <w:name w:val="name-of-author"/>
    <w:basedOn w:val="DefaultParagraphFont"/>
    <w:rsid w:val="00CC01A5"/>
  </w:style>
  <w:style w:type="character" w:customStyle="1" w:styleId="first-name">
    <w:name w:val="first-name"/>
    <w:basedOn w:val="DefaultParagraphFont"/>
    <w:rsid w:val="00CC01A5"/>
  </w:style>
  <w:style w:type="character" w:customStyle="1" w:styleId="last-name">
    <w:name w:val="last-name"/>
    <w:basedOn w:val="DefaultParagraphFont"/>
    <w:rsid w:val="00CC01A5"/>
  </w:style>
  <w:style w:type="character" w:customStyle="1" w:styleId="recirc-text">
    <w:name w:val="&quot;recirc-text”"/>
    <w:basedOn w:val="DefaultParagraphFont"/>
    <w:rsid w:val="00CC01A5"/>
  </w:style>
  <w:style w:type="character" w:customStyle="1" w:styleId="video-icon">
    <w:name w:val="video-icon"/>
    <w:basedOn w:val="DefaultParagraphFont"/>
    <w:rsid w:val="00CC01A5"/>
  </w:style>
  <w:style w:type="character" w:customStyle="1" w:styleId="powa-shot-play-btn-text">
    <w:name w:val="powa-shot-play-btn-text"/>
    <w:basedOn w:val="DefaultParagraphFont"/>
    <w:rsid w:val="00CC01A5"/>
  </w:style>
  <w:style w:type="character" w:customStyle="1" w:styleId="powa-shot-click">
    <w:name w:val="powa-shot-click"/>
    <w:basedOn w:val="DefaultParagraphFont"/>
    <w:rsid w:val="00CC01A5"/>
  </w:style>
  <w:style w:type="character" w:customStyle="1" w:styleId="wpv-blurb">
    <w:name w:val="wpv-blurb"/>
    <w:basedOn w:val="DefaultParagraphFont"/>
    <w:rsid w:val="00CC01A5"/>
  </w:style>
  <w:style w:type="character" w:customStyle="1" w:styleId="pb-caption">
    <w:name w:val="pb-caption"/>
    <w:basedOn w:val="DefaultParagraphFont"/>
    <w:rsid w:val="00CC01A5"/>
  </w:style>
  <w:style w:type="character" w:customStyle="1" w:styleId="m-2745674872889869693gmail-style13ptbold">
    <w:name w:val="m_-2745674872889869693gmail-style13ptbold"/>
    <w:basedOn w:val="DefaultParagraphFont"/>
    <w:rsid w:val="00CC01A5"/>
  </w:style>
  <w:style w:type="character" w:customStyle="1" w:styleId="m-2745674872889869693gmail-styleunderline">
    <w:name w:val="m_-2745674872889869693gmail-styleunderline"/>
    <w:basedOn w:val="DefaultParagraphFont"/>
    <w:rsid w:val="00CC01A5"/>
  </w:style>
  <w:style w:type="character" w:customStyle="1" w:styleId="HeaderChar3">
    <w:name w:val="Header Char3"/>
    <w:basedOn w:val="DefaultParagraphFont"/>
    <w:uiPriority w:val="99"/>
    <w:semiHidden/>
    <w:rsid w:val="00CC01A5"/>
    <w:rPr>
      <w:rFonts w:ascii="Georgia" w:hAnsi="Georgia" w:hint="default"/>
    </w:rPr>
  </w:style>
  <w:style w:type="character" w:customStyle="1" w:styleId="m-8174075135221778500gmail-styleunderline">
    <w:name w:val="m_-8174075135221778500gmail-styleunderline"/>
    <w:basedOn w:val="DefaultParagraphFont"/>
    <w:rsid w:val="00CC01A5"/>
  </w:style>
  <w:style w:type="character" w:customStyle="1" w:styleId="UnresolvedMention31">
    <w:name w:val="Unresolved Mention31"/>
    <w:basedOn w:val="DefaultParagraphFont"/>
    <w:uiPriority w:val="99"/>
    <w:semiHidden/>
    <w:rsid w:val="00CC01A5"/>
    <w:rPr>
      <w:color w:val="808080"/>
      <w:shd w:val="clear" w:color="auto" w:fill="E6E6E6"/>
    </w:rPr>
  </w:style>
  <w:style w:type="character" w:customStyle="1" w:styleId="publication-date">
    <w:name w:val="publication-date"/>
    <w:basedOn w:val="DefaultParagraphFont"/>
    <w:rsid w:val="00CC01A5"/>
  </w:style>
  <w:style w:type="character" w:customStyle="1" w:styleId="m4481627234786388783gmail-style13ptbold">
    <w:name w:val="m_4481627234786388783gmail-style13ptbold"/>
    <w:basedOn w:val="DefaultParagraphFont"/>
    <w:rsid w:val="00CC01A5"/>
  </w:style>
  <w:style w:type="character" w:customStyle="1" w:styleId="m4481627234786388783gmail-styleunderline">
    <w:name w:val="m_4481627234786388783gmail-styleunderline"/>
    <w:basedOn w:val="DefaultParagraphFont"/>
    <w:rsid w:val="00CC01A5"/>
  </w:style>
  <w:style w:type="character" w:customStyle="1" w:styleId="m4481627234786388783gmail-apple-converted-space">
    <w:name w:val="m_4481627234786388783gmail-apple-converted-space"/>
    <w:basedOn w:val="DefaultParagraphFont"/>
    <w:rsid w:val="00CC01A5"/>
  </w:style>
  <w:style w:type="character" w:customStyle="1" w:styleId="m4481627234786388783gmail-grame">
    <w:name w:val="m_4481627234786388783gmail-grame"/>
    <w:basedOn w:val="DefaultParagraphFont"/>
    <w:rsid w:val="00CC01A5"/>
  </w:style>
  <w:style w:type="character" w:customStyle="1" w:styleId="m4481627234786388783gmail-underline">
    <w:name w:val="m_4481627234786388783gmail-underline"/>
    <w:basedOn w:val="DefaultParagraphFont"/>
    <w:rsid w:val="00CC01A5"/>
  </w:style>
  <w:style w:type="character" w:customStyle="1" w:styleId="m-2671184907397832551gmail-s1">
    <w:name w:val="m_-2671184907397832551gmail-s1"/>
    <w:basedOn w:val="DefaultParagraphFont"/>
    <w:rsid w:val="00CC01A5"/>
  </w:style>
  <w:style w:type="character" w:customStyle="1" w:styleId="m535442411518568617gmail-styleunderline">
    <w:name w:val="m_535442411518568617gmail-styleunderline"/>
    <w:basedOn w:val="DefaultParagraphFont"/>
    <w:rsid w:val="00CC01A5"/>
  </w:style>
  <w:style w:type="character" w:customStyle="1" w:styleId="m-4364835325198423527gmail-m-487226309709519571m8778339509743264076gmail-style13ptbold">
    <w:name w:val="m_-4364835325198423527gmail-m_-487226309709519571m_8778339509743264076gmail-style13ptbold"/>
    <w:basedOn w:val="DefaultParagraphFont"/>
    <w:rsid w:val="00CC01A5"/>
  </w:style>
  <w:style w:type="character" w:customStyle="1" w:styleId="m-4364835325198423527gmail-m-487226309709519571m8778339509743264076gmail-styleunderline">
    <w:name w:val="m_-4364835325198423527gmail-m_-487226309709519571m_8778339509743264076gmail-styleunderline"/>
    <w:basedOn w:val="DefaultParagraphFont"/>
    <w:rsid w:val="00CC01A5"/>
  </w:style>
  <w:style w:type="character" w:customStyle="1" w:styleId="m-4886631745483256254gmail-style13ptbold">
    <w:name w:val="m_-4886631745483256254gmail-style13ptbold"/>
    <w:basedOn w:val="DefaultParagraphFont"/>
    <w:rsid w:val="00CC01A5"/>
  </w:style>
  <w:style w:type="character" w:customStyle="1" w:styleId="m8525170829296705783gmail-style13ptbold">
    <w:name w:val="m_8525170829296705783gmail-style13ptbold"/>
    <w:basedOn w:val="DefaultParagraphFont"/>
    <w:rsid w:val="00CC01A5"/>
  </w:style>
  <w:style w:type="character" w:customStyle="1" w:styleId="m8525170829296705783gmail-styleunderline">
    <w:name w:val="m_8525170829296705783gmail-styleunderline"/>
    <w:basedOn w:val="DefaultParagraphFont"/>
    <w:rsid w:val="00CC01A5"/>
  </w:style>
  <w:style w:type="character" w:customStyle="1" w:styleId="m113202149284569794gmail-style13ptbold">
    <w:name w:val="m_113202149284569794gmail-style13ptbold"/>
    <w:basedOn w:val="DefaultParagraphFont"/>
    <w:rsid w:val="00CC01A5"/>
  </w:style>
  <w:style w:type="character" w:customStyle="1" w:styleId="m113202149284569794gmail-styleunderline">
    <w:name w:val="m_113202149284569794gmail-styleunderline"/>
    <w:basedOn w:val="DefaultParagraphFont"/>
    <w:rsid w:val="00CC01A5"/>
  </w:style>
  <w:style w:type="character" w:customStyle="1" w:styleId="m-5741597242490756161gmail-field-content">
    <w:name w:val="m_-5741597242490756161gmail-field-content"/>
    <w:basedOn w:val="DefaultParagraphFont"/>
    <w:rsid w:val="00CC01A5"/>
  </w:style>
  <w:style w:type="character" w:customStyle="1" w:styleId="UnderlineCharChar2">
    <w:name w:val="Underline Char Char"/>
    <w:basedOn w:val="DefaultParagraphFont"/>
    <w:locked/>
    <w:rsid w:val="00CC01A5"/>
    <w:rPr>
      <w:rFonts w:ascii="Arial Narrow" w:hAnsi="Arial Narrow" w:hint="default"/>
      <w:szCs w:val="24"/>
      <w:u w:val="single"/>
    </w:rPr>
  </w:style>
  <w:style w:type="character" w:customStyle="1" w:styleId="hyperlink60">
    <w:name w:val="hyperlink6"/>
    <w:basedOn w:val="DefaultParagraphFont"/>
    <w:rsid w:val="00CC01A5"/>
  </w:style>
  <w:style w:type="character" w:customStyle="1" w:styleId="heading2char2charchar">
    <w:name w:val="heading2char2charchar"/>
    <w:basedOn w:val="DefaultParagraphFont"/>
    <w:rsid w:val="00CC01A5"/>
  </w:style>
  <w:style w:type="character" w:customStyle="1" w:styleId="heading2char10">
    <w:name w:val="heading2char1"/>
    <w:basedOn w:val="DefaultParagraphFont"/>
    <w:rsid w:val="00CC01A5"/>
  </w:style>
  <w:style w:type="character" w:customStyle="1" w:styleId="CiteChar2">
    <w:name w:val="Cite Char"/>
    <w:basedOn w:val="DefaultParagraphFont"/>
    <w:rsid w:val="00CC01A5"/>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CC01A5"/>
    <w:rPr>
      <w:rFonts w:ascii="Garamond" w:hAnsi="Garamond" w:hint="default"/>
      <w:b/>
      <w:bCs/>
      <w:color w:val="000000"/>
      <w:sz w:val="22"/>
      <w:szCs w:val="22"/>
    </w:rPr>
  </w:style>
  <w:style w:type="character" w:customStyle="1" w:styleId="bnp-articles-title1">
    <w:name w:val="bnp-articles-title1"/>
    <w:basedOn w:val="DefaultParagraphFont"/>
    <w:rsid w:val="00CC01A5"/>
    <w:rPr>
      <w:rFonts w:ascii="Verdana" w:hAnsi="Verdana" w:hint="default"/>
      <w:b/>
      <w:bCs/>
      <w:color w:val="545454"/>
      <w:sz w:val="12"/>
      <w:szCs w:val="12"/>
    </w:rPr>
  </w:style>
  <w:style w:type="character" w:customStyle="1" w:styleId="featuretext">
    <w:name w:val="featuretext"/>
    <w:basedOn w:val="DefaultParagraphFont"/>
    <w:rsid w:val="00CC01A5"/>
  </w:style>
  <w:style w:type="character" w:customStyle="1" w:styleId="relatedtext">
    <w:name w:val="related_text"/>
    <w:basedOn w:val="DefaultParagraphFont"/>
    <w:rsid w:val="00CC01A5"/>
  </w:style>
  <w:style w:type="character" w:customStyle="1" w:styleId="fullpost">
    <w:name w:val="fullpost"/>
    <w:basedOn w:val="DefaultParagraphFont"/>
    <w:rsid w:val="00CC01A5"/>
  </w:style>
  <w:style w:type="character" w:customStyle="1" w:styleId="bcktital">
    <w:name w:val="bcktital"/>
    <w:basedOn w:val="DefaultParagraphFont"/>
    <w:rsid w:val="00CC01A5"/>
  </w:style>
  <w:style w:type="character" w:customStyle="1" w:styleId="bcktital0">
    <w:name w:val="bckt_ital"/>
    <w:basedOn w:val="DefaultParagraphFont"/>
    <w:rsid w:val="00CC01A5"/>
  </w:style>
  <w:style w:type="character" w:customStyle="1" w:styleId="fwanimclass">
    <w:name w:val="fwanim_class"/>
    <w:basedOn w:val="DefaultParagraphFont"/>
    <w:rsid w:val="00CC01A5"/>
  </w:style>
  <w:style w:type="character" w:customStyle="1" w:styleId="DebateUnderlineChar">
    <w:name w:val="DebateUnderline Char"/>
    <w:basedOn w:val="DebateNormalChar"/>
    <w:rsid w:val="00CC01A5"/>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CC01A5"/>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CC01A5"/>
    <w:rPr>
      <w:b/>
      <w:bCs/>
      <w:sz w:val="36"/>
      <w:szCs w:val="36"/>
      <w:u w:val="single"/>
      <w:lang w:val="en-US" w:eastAsia="en-US" w:bidi="ar-SA"/>
    </w:rPr>
  </w:style>
  <w:style w:type="character" w:customStyle="1" w:styleId="FooterChar2">
    <w:name w:val="Footer Char2"/>
    <w:basedOn w:val="DefaultParagraphFont"/>
    <w:rsid w:val="00CC01A5"/>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CC01A5"/>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CC01A5"/>
    <w:rPr>
      <w:rFonts w:ascii="Cambria" w:hAnsi="Cambria" w:hint="default"/>
      <w:sz w:val="24"/>
      <w:lang w:val="en-US" w:eastAsia="en-US" w:bidi="ar-SA"/>
    </w:rPr>
  </w:style>
  <w:style w:type="character" w:customStyle="1" w:styleId="NormalspacingChar">
    <w:name w:val="Normal + spacing Char"/>
    <w:basedOn w:val="StyleLinespacingDoubleChar"/>
    <w:rsid w:val="00CC01A5"/>
    <w:rPr>
      <w:rFonts w:ascii="Cambria" w:hAnsi="Cambria" w:hint="default"/>
      <w:sz w:val="24"/>
      <w:lang w:val="en-US" w:eastAsia="en-US" w:bidi="ar-SA"/>
    </w:rPr>
  </w:style>
  <w:style w:type="character" w:customStyle="1" w:styleId="textbold0">
    <w:name w:val="textbold"/>
    <w:basedOn w:val="DefaultParagraphFont"/>
    <w:rsid w:val="00CC01A5"/>
  </w:style>
  <w:style w:type="character" w:customStyle="1" w:styleId="textitalics">
    <w:name w:val="textitalics"/>
    <w:basedOn w:val="DefaultParagraphFont"/>
    <w:rsid w:val="00CC01A5"/>
  </w:style>
  <w:style w:type="character" w:customStyle="1" w:styleId="CharacterStyle8">
    <w:name w:val="Character Style 8"/>
    <w:rsid w:val="00CC01A5"/>
    <w:rPr>
      <w:sz w:val="22"/>
      <w:szCs w:val="22"/>
    </w:rPr>
  </w:style>
  <w:style w:type="character" w:customStyle="1" w:styleId="CardText1CharChar">
    <w:name w:val="Card Text 1 Char Char"/>
    <w:basedOn w:val="DefaultParagraphFont"/>
    <w:rsid w:val="00CC01A5"/>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CC01A5"/>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CC01A5"/>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CC01A5"/>
    <w:rPr>
      <w:sz w:val="18"/>
      <w:szCs w:val="24"/>
      <w:lang w:val="en-US" w:eastAsia="en-US" w:bidi="ar-SA"/>
    </w:rPr>
  </w:style>
  <w:style w:type="character" w:customStyle="1" w:styleId="text1CharChar">
    <w:name w:val="text1 Char Char"/>
    <w:basedOn w:val="DefaultParagraphFont"/>
    <w:rsid w:val="00CC01A5"/>
    <w:rPr>
      <w:lang w:val="en-US" w:eastAsia="en-US" w:bidi="ar-SA"/>
    </w:rPr>
  </w:style>
  <w:style w:type="character" w:customStyle="1" w:styleId="textCharChar">
    <w:name w:val="text Char Char"/>
    <w:basedOn w:val="DefaultParagraphFont"/>
    <w:rsid w:val="00CC01A5"/>
    <w:rPr>
      <w:sz w:val="18"/>
      <w:szCs w:val="24"/>
      <w:lang w:val="en-US" w:eastAsia="en-US" w:bidi="ar-SA"/>
    </w:rPr>
  </w:style>
  <w:style w:type="character" w:customStyle="1" w:styleId="normalloose1">
    <w:name w:val="normalloose1"/>
    <w:basedOn w:val="DefaultParagraphFont"/>
    <w:rsid w:val="00CC01A5"/>
    <w:rPr>
      <w:sz w:val="20"/>
      <w:szCs w:val="20"/>
    </w:rPr>
  </w:style>
  <w:style w:type="character" w:customStyle="1" w:styleId="sponsoredadtext">
    <w:name w:val="sponsoredadtext"/>
    <w:basedOn w:val="DefaultParagraphFont"/>
    <w:rsid w:val="00CC01A5"/>
  </w:style>
  <w:style w:type="character" w:customStyle="1" w:styleId="georgia">
    <w:name w:val="georgia"/>
    <w:basedOn w:val="DefaultParagraphFont"/>
    <w:rsid w:val="00CC01A5"/>
  </w:style>
  <w:style w:type="character" w:customStyle="1" w:styleId="isdefault">
    <w:name w:val="isdefault"/>
    <w:basedOn w:val="DefaultParagraphFont"/>
    <w:rsid w:val="00CC01A5"/>
  </w:style>
  <w:style w:type="character" w:customStyle="1" w:styleId="arial">
    <w:name w:val="arial"/>
    <w:basedOn w:val="DefaultParagraphFont"/>
    <w:rsid w:val="00CC01A5"/>
  </w:style>
  <w:style w:type="character" w:customStyle="1" w:styleId="pipe">
    <w:name w:val="pipe"/>
    <w:basedOn w:val="DefaultParagraphFont"/>
    <w:rsid w:val="00CC01A5"/>
  </w:style>
  <w:style w:type="character" w:customStyle="1" w:styleId="writername">
    <w:name w:val="writername"/>
    <w:basedOn w:val="DefaultParagraphFont"/>
    <w:rsid w:val="00CC01A5"/>
  </w:style>
  <w:style w:type="character" w:customStyle="1" w:styleId="CharChar18">
    <w:name w:val="Char Char18"/>
    <w:basedOn w:val="DefaultParagraphFont"/>
    <w:rsid w:val="00CC01A5"/>
    <w:rPr>
      <w:sz w:val="16"/>
      <w:szCs w:val="24"/>
      <w:lang w:val="en-US" w:eastAsia="en-US" w:bidi="ar-SA"/>
    </w:rPr>
  </w:style>
  <w:style w:type="character" w:customStyle="1" w:styleId="CharChar24">
    <w:name w:val="Char Char24"/>
    <w:basedOn w:val="DefaultParagraphFont"/>
    <w:rsid w:val="00CC01A5"/>
    <w:rPr>
      <w:b/>
      <w:bCs/>
      <w:sz w:val="28"/>
      <w:szCs w:val="28"/>
      <w:lang w:val="en-US" w:eastAsia="en-US" w:bidi="ar-SA"/>
    </w:rPr>
  </w:style>
  <w:style w:type="character" w:customStyle="1" w:styleId="ln2">
    <w:name w:val="ln2"/>
    <w:basedOn w:val="DefaultParagraphFont"/>
    <w:rsid w:val="00CC01A5"/>
  </w:style>
  <w:style w:type="character" w:customStyle="1" w:styleId="StyleStyle1Char">
    <w:name w:val="Style Style1 + Char"/>
    <w:basedOn w:val="Style1Char"/>
    <w:rsid w:val="00CC01A5"/>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CC01A5"/>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CC01A5"/>
  </w:style>
  <w:style w:type="character" w:customStyle="1" w:styleId="CharChar16">
    <w:name w:val="Char Char16"/>
    <w:basedOn w:val="DefaultParagraphFont"/>
    <w:rsid w:val="00CC01A5"/>
    <w:rPr>
      <w:rFonts w:ascii="Cambria" w:hAnsi="Cambria" w:hint="default"/>
      <w:lang w:val="en-US" w:eastAsia="en-US" w:bidi="ar-SA"/>
    </w:rPr>
  </w:style>
  <w:style w:type="character" w:customStyle="1" w:styleId="CharChar15">
    <w:name w:val="Char Char15"/>
    <w:basedOn w:val="CharChar16"/>
    <w:rsid w:val="00CC01A5"/>
    <w:rPr>
      <w:rFonts w:ascii="Cambria" w:hAnsi="Cambria" w:hint="default"/>
      <w:b/>
      <w:bCs/>
      <w:lang w:val="en-US" w:eastAsia="en-US" w:bidi="ar-SA"/>
    </w:rPr>
  </w:style>
  <w:style w:type="character" w:customStyle="1" w:styleId="CharChar14">
    <w:name w:val="Char Char14"/>
    <w:basedOn w:val="DefaultParagraphFont"/>
    <w:rsid w:val="00CC01A5"/>
    <w:rPr>
      <w:rFonts w:ascii="Tahoma" w:hAnsi="Tahoma" w:cs="Tahoma" w:hint="default"/>
      <w:sz w:val="16"/>
      <w:szCs w:val="16"/>
      <w:lang w:val="en-US" w:eastAsia="en-US" w:bidi="ar-SA"/>
    </w:rPr>
  </w:style>
  <w:style w:type="character" w:customStyle="1" w:styleId="CharChar13">
    <w:name w:val="Char Char13"/>
    <w:basedOn w:val="DefaultParagraphFont"/>
    <w:rsid w:val="00CC01A5"/>
    <w:rPr>
      <w:rFonts w:ascii="Cambria" w:hAnsi="Cambria" w:hint="default"/>
      <w:lang w:val="en-US" w:eastAsia="en-US" w:bidi="ar-SA"/>
    </w:rPr>
  </w:style>
  <w:style w:type="character" w:customStyle="1" w:styleId="cardtextsmallCharChar">
    <w:name w:val="card text small Char Char"/>
    <w:basedOn w:val="DefaultParagraphFont"/>
    <w:rsid w:val="00CC01A5"/>
    <w:rPr>
      <w:rFonts w:ascii="Arial Narrow" w:hAnsi="Arial Narrow" w:cs="Times New Roman" w:hint="default"/>
      <w:sz w:val="16"/>
    </w:rPr>
  </w:style>
  <w:style w:type="character" w:customStyle="1" w:styleId="TagChar4">
    <w:name w:val="Tag Char4"/>
    <w:basedOn w:val="DefaultParagraphFont"/>
    <w:rsid w:val="00CC01A5"/>
    <w:rPr>
      <w:b/>
      <w:bCs w:val="0"/>
      <w:sz w:val="26"/>
      <w:szCs w:val="24"/>
      <w:lang w:val="en-US" w:eastAsia="en-US" w:bidi="ar-SA"/>
    </w:rPr>
  </w:style>
  <w:style w:type="character" w:customStyle="1" w:styleId="TaglinesChar">
    <w:name w:val="Taglines Char"/>
    <w:basedOn w:val="DefaultParagraphFont"/>
    <w:rsid w:val="00CC01A5"/>
    <w:rPr>
      <w:rFonts w:ascii="Arial" w:hAnsi="Arial" w:cs="Arial" w:hint="default"/>
      <w:bCs/>
      <w:iCs/>
      <w:szCs w:val="22"/>
      <w:lang w:val="en-US" w:eastAsia="en-US" w:bidi="ar-SA"/>
    </w:rPr>
  </w:style>
  <w:style w:type="character" w:customStyle="1" w:styleId="WW8Num2z0">
    <w:name w:val="WW8Num2z0"/>
    <w:rsid w:val="00CC01A5"/>
    <w:rPr>
      <w:rFonts w:ascii="Garamond" w:hAnsi="Garamond" w:hint="default"/>
    </w:rPr>
  </w:style>
  <w:style w:type="character" w:customStyle="1" w:styleId="WW8Num3z0">
    <w:name w:val="WW8Num3z0"/>
    <w:rsid w:val="00CC01A5"/>
    <w:rPr>
      <w:rFonts w:ascii="Garamond" w:hAnsi="Garamond" w:hint="default"/>
    </w:rPr>
  </w:style>
  <w:style w:type="character" w:customStyle="1" w:styleId="WW8Num4z1">
    <w:name w:val="WW8Num4z1"/>
    <w:rsid w:val="00CC01A5"/>
    <w:rPr>
      <w:rFonts w:ascii="Garamond" w:hAnsi="Garamond" w:hint="default"/>
    </w:rPr>
  </w:style>
  <w:style w:type="character" w:customStyle="1" w:styleId="WW8Num5z0">
    <w:name w:val="WW8Num5z0"/>
    <w:rsid w:val="00CC01A5"/>
    <w:rPr>
      <w:rFonts w:ascii="Garamond" w:hAnsi="Garamond" w:hint="default"/>
    </w:rPr>
  </w:style>
  <w:style w:type="character" w:customStyle="1" w:styleId="WW8Num6z0">
    <w:name w:val="WW8Num6z0"/>
    <w:rsid w:val="00CC01A5"/>
    <w:rPr>
      <w:rFonts w:ascii="Symbol" w:hAnsi="Symbol" w:hint="default"/>
    </w:rPr>
  </w:style>
  <w:style w:type="character" w:customStyle="1" w:styleId="WW8Num7z0">
    <w:name w:val="WW8Num7z0"/>
    <w:rsid w:val="00CC01A5"/>
    <w:rPr>
      <w:rFonts w:ascii="Symbol" w:hAnsi="Symbol" w:hint="default"/>
    </w:rPr>
  </w:style>
  <w:style w:type="character" w:customStyle="1" w:styleId="WW8Num8z0">
    <w:name w:val="WW8Num8z0"/>
    <w:rsid w:val="00CC01A5"/>
    <w:rPr>
      <w:rFonts w:ascii="Symbol" w:hAnsi="Symbol" w:hint="default"/>
    </w:rPr>
  </w:style>
  <w:style w:type="character" w:customStyle="1" w:styleId="WW8Num9z0">
    <w:name w:val="WW8Num9z0"/>
    <w:rsid w:val="00CC01A5"/>
    <w:rPr>
      <w:rFonts w:ascii="Symbol" w:hAnsi="Symbol" w:hint="default"/>
    </w:rPr>
  </w:style>
  <w:style w:type="character" w:customStyle="1" w:styleId="WW8Num10z0">
    <w:name w:val="WW8Num10z0"/>
    <w:rsid w:val="00CC01A5"/>
    <w:rPr>
      <w:rFonts w:ascii="Garamond" w:hAnsi="Garamond" w:hint="default"/>
    </w:rPr>
  </w:style>
  <w:style w:type="character" w:customStyle="1" w:styleId="WW8Num11z1">
    <w:name w:val="WW8Num11z1"/>
    <w:rsid w:val="00CC01A5"/>
    <w:rPr>
      <w:rFonts w:ascii="Garamond" w:hAnsi="Garamond" w:hint="default"/>
    </w:rPr>
  </w:style>
  <w:style w:type="character" w:customStyle="1" w:styleId="Absatz-Standardschriftart">
    <w:name w:val="Absatz-Standardschriftart"/>
    <w:rsid w:val="00CC01A5"/>
  </w:style>
  <w:style w:type="character" w:customStyle="1" w:styleId="WW-Absatz-Standardschriftart">
    <w:name w:val="WW-Absatz-Standardschriftart"/>
    <w:rsid w:val="00CC01A5"/>
  </w:style>
  <w:style w:type="character" w:customStyle="1" w:styleId="WW-Absatz-Standardschriftart1">
    <w:name w:val="WW-Absatz-Standardschriftart1"/>
    <w:rsid w:val="00CC01A5"/>
  </w:style>
  <w:style w:type="character" w:customStyle="1" w:styleId="EndnoteCharacters">
    <w:name w:val="Endnote Characters"/>
    <w:basedOn w:val="DefaultParagraphFont"/>
    <w:rsid w:val="00CC01A5"/>
    <w:rPr>
      <w:position w:val="0"/>
      <w:sz w:val="24"/>
      <w:vertAlign w:val="baseline"/>
    </w:rPr>
  </w:style>
  <w:style w:type="character" w:customStyle="1" w:styleId="WW8Num1z0">
    <w:name w:val="WW8Num1z0"/>
    <w:rsid w:val="00CC01A5"/>
    <w:rPr>
      <w:rFonts w:ascii="Symbol" w:hAnsi="Symbol" w:hint="default"/>
    </w:rPr>
  </w:style>
  <w:style w:type="character" w:customStyle="1" w:styleId="WW8Num1z2">
    <w:name w:val="WW8Num1z2"/>
    <w:rsid w:val="00CC01A5"/>
    <w:rPr>
      <w:rFonts w:ascii="Courier New" w:hAnsi="Courier New" w:cs="Courier New" w:hint="default"/>
    </w:rPr>
  </w:style>
  <w:style w:type="character" w:customStyle="1" w:styleId="WW8Num1z3">
    <w:name w:val="WW8Num1z3"/>
    <w:rsid w:val="00CC01A5"/>
    <w:rPr>
      <w:rFonts w:ascii="Wingdings" w:hAnsi="Wingdings" w:hint="default"/>
    </w:rPr>
  </w:style>
  <w:style w:type="character" w:customStyle="1" w:styleId="WW8Num11z0">
    <w:name w:val="WW8Num11z0"/>
    <w:rsid w:val="00CC01A5"/>
    <w:rPr>
      <w:rFonts w:ascii="Symbol" w:hAnsi="Symbol" w:hint="default"/>
    </w:rPr>
  </w:style>
  <w:style w:type="character" w:customStyle="1" w:styleId="WW8Num83z0">
    <w:name w:val="WW8Num83z0"/>
    <w:rsid w:val="00CC01A5"/>
    <w:rPr>
      <w:rFonts w:ascii="Symbol" w:hAnsi="Symbol" w:hint="default"/>
    </w:rPr>
  </w:style>
  <w:style w:type="character" w:customStyle="1" w:styleId="WW8Num83z1">
    <w:name w:val="WW8Num83z1"/>
    <w:rsid w:val="00CC01A5"/>
    <w:rPr>
      <w:rFonts w:ascii="Courier New" w:hAnsi="Courier New" w:cs="Courier New" w:hint="default"/>
    </w:rPr>
  </w:style>
  <w:style w:type="character" w:customStyle="1" w:styleId="WW8Num83z2">
    <w:name w:val="WW8Num83z2"/>
    <w:rsid w:val="00CC01A5"/>
    <w:rPr>
      <w:rFonts w:ascii="Wingdings" w:hAnsi="Wingdings" w:hint="default"/>
    </w:rPr>
  </w:style>
  <w:style w:type="character" w:customStyle="1" w:styleId="WW8Num89z0">
    <w:name w:val="WW8Num89z0"/>
    <w:rsid w:val="00CC01A5"/>
    <w:rPr>
      <w:rFonts w:ascii="Symbol" w:hAnsi="Symbol" w:hint="default"/>
      <w:sz w:val="20"/>
    </w:rPr>
  </w:style>
  <w:style w:type="character" w:customStyle="1" w:styleId="WW8Num90z0">
    <w:name w:val="WW8Num90z0"/>
    <w:rsid w:val="00CC01A5"/>
    <w:rPr>
      <w:rFonts w:ascii="Times New Roman" w:eastAsia="Times New Roman" w:hAnsi="Times New Roman" w:cs="Times New Roman" w:hint="default"/>
    </w:rPr>
  </w:style>
  <w:style w:type="character" w:customStyle="1" w:styleId="WW8Num92z0">
    <w:name w:val="WW8Num92z0"/>
    <w:rsid w:val="00CC01A5"/>
    <w:rPr>
      <w:rFonts w:ascii="Symbol" w:eastAsia="Times New Roman" w:hAnsi="Symbol" w:hint="default"/>
    </w:rPr>
  </w:style>
  <w:style w:type="character" w:customStyle="1" w:styleId="WW8Num92z1">
    <w:name w:val="WW8Num92z1"/>
    <w:rsid w:val="00CC01A5"/>
    <w:rPr>
      <w:rFonts w:ascii="Courier New" w:hAnsi="Courier New" w:cs="Courier New" w:hint="default"/>
    </w:rPr>
  </w:style>
  <w:style w:type="character" w:customStyle="1" w:styleId="WW8Num92z2">
    <w:name w:val="WW8Num92z2"/>
    <w:rsid w:val="00CC01A5"/>
    <w:rPr>
      <w:rFonts w:ascii="Wingdings" w:hAnsi="Wingdings" w:hint="default"/>
    </w:rPr>
  </w:style>
  <w:style w:type="character" w:customStyle="1" w:styleId="WW8Num92z3">
    <w:name w:val="WW8Num92z3"/>
    <w:rsid w:val="00CC01A5"/>
    <w:rPr>
      <w:rFonts w:ascii="Symbol" w:hAnsi="Symbol" w:hint="default"/>
    </w:rPr>
  </w:style>
  <w:style w:type="character" w:customStyle="1" w:styleId="WW8Num96z0">
    <w:name w:val="WW8Num96z0"/>
    <w:rsid w:val="00CC01A5"/>
    <w:rPr>
      <w:rFonts w:ascii="Symbol" w:hAnsi="Symbol" w:hint="default"/>
      <w:sz w:val="20"/>
    </w:rPr>
  </w:style>
  <w:style w:type="character" w:customStyle="1" w:styleId="WW8Num96z1">
    <w:name w:val="WW8Num96z1"/>
    <w:rsid w:val="00CC01A5"/>
    <w:rPr>
      <w:rFonts w:ascii="Courier New" w:hAnsi="Courier New" w:cs="Courier New" w:hint="default"/>
      <w:sz w:val="20"/>
    </w:rPr>
  </w:style>
  <w:style w:type="character" w:customStyle="1" w:styleId="WW8Num96z2">
    <w:name w:val="WW8Num96z2"/>
    <w:rsid w:val="00CC01A5"/>
    <w:rPr>
      <w:rFonts w:ascii="Wingdings" w:hAnsi="Wingdings" w:hint="default"/>
      <w:sz w:val="20"/>
    </w:rPr>
  </w:style>
  <w:style w:type="character" w:customStyle="1" w:styleId="WW8Num103z0">
    <w:name w:val="WW8Num103z0"/>
    <w:rsid w:val="00CC01A5"/>
    <w:rPr>
      <w:rFonts w:ascii="Symbol" w:hAnsi="Symbol" w:hint="default"/>
      <w:sz w:val="20"/>
    </w:rPr>
  </w:style>
  <w:style w:type="character" w:customStyle="1" w:styleId="WW8Num103z1">
    <w:name w:val="WW8Num103z1"/>
    <w:rsid w:val="00CC01A5"/>
    <w:rPr>
      <w:rFonts w:ascii="Courier New" w:hAnsi="Courier New" w:cs="Courier New" w:hint="default"/>
      <w:sz w:val="20"/>
    </w:rPr>
  </w:style>
  <w:style w:type="character" w:customStyle="1" w:styleId="WW8Num103z2">
    <w:name w:val="WW8Num103z2"/>
    <w:rsid w:val="00CC01A5"/>
    <w:rPr>
      <w:rFonts w:ascii="Wingdings" w:hAnsi="Wingdings" w:hint="default"/>
      <w:sz w:val="20"/>
    </w:rPr>
  </w:style>
  <w:style w:type="character" w:customStyle="1" w:styleId="WW8Num108z0">
    <w:name w:val="WW8Num108z0"/>
    <w:rsid w:val="00CC01A5"/>
    <w:rPr>
      <w:rFonts w:ascii="Symbol" w:hAnsi="Symbol" w:hint="default"/>
      <w:sz w:val="20"/>
    </w:rPr>
  </w:style>
  <w:style w:type="character" w:customStyle="1" w:styleId="WW8Num108z1">
    <w:name w:val="WW8Num108z1"/>
    <w:rsid w:val="00CC01A5"/>
    <w:rPr>
      <w:rFonts w:ascii="Courier New" w:hAnsi="Courier New" w:cs="Courier New" w:hint="default"/>
      <w:sz w:val="20"/>
    </w:rPr>
  </w:style>
  <w:style w:type="character" w:customStyle="1" w:styleId="WW8Num108z2">
    <w:name w:val="WW8Num108z2"/>
    <w:rsid w:val="00CC01A5"/>
    <w:rPr>
      <w:rFonts w:ascii="Wingdings" w:hAnsi="Wingdings" w:hint="default"/>
      <w:sz w:val="20"/>
    </w:rPr>
  </w:style>
  <w:style w:type="character" w:customStyle="1" w:styleId="WW8Num109z0">
    <w:name w:val="WW8Num109z0"/>
    <w:rsid w:val="00CC01A5"/>
    <w:rPr>
      <w:rFonts w:ascii="Symbol" w:eastAsia="Times New Roman" w:hAnsi="Symbol" w:hint="default"/>
    </w:rPr>
  </w:style>
  <w:style w:type="character" w:customStyle="1" w:styleId="WW8Num109z1">
    <w:name w:val="WW8Num109z1"/>
    <w:rsid w:val="00CC01A5"/>
    <w:rPr>
      <w:rFonts w:ascii="Courier New" w:hAnsi="Courier New" w:cs="Courier New" w:hint="default"/>
    </w:rPr>
  </w:style>
  <w:style w:type="character" w:customStyle="1" w:styleId="WW8Num109z2">
    <w:name w:val="WW8Num109z2"/>
    <w:rsid w:val="00CC01A5"/>
    <w:rPr>
      <w:rFonts w:ascii="Wingdings" w:hAnsi="Wingdings" w:hint="default"/>
    </w:rPr>
  </w:style>
  <w:style w:type="character" w:customStyle="1" w:styleId="WW8Num109z3">
    <w:name w:val="WW8Num109z3"/>
    <w:rsid w:val="00CC01A5"/>
    <w:rPr>
      <w:rFonts w:ascii="Symbol" w:hAnsi="Symbol" w:hint="default"/>
    </w:rPr>
  </w:style>
  <w:style w:type="character" w:customStyle="1" w:styleId="WW8Num111z0">
    <w:name w:val="WW8Num111z0"/>
    <w:rsid w:val="00CC01A5"/>
    <w:rPr>
      <w:rFonts w:ascii="Symbol" w:hAnsi="Symbol" w:hint="default"/>
      <w:sz w:val="20"/>
    </w:rPr>
  </w:style>
  <w:style w:type="character" w:customStyle="1" w:styleId="WW8Num111z1">
    <w:name w:val="WW8Num111z1"/>
    <w:rsid w:val="00CC01A5"/>
    <w:rPr>
      <w:rFonts w:ascii="Courier New" w:hAnsi="Courier New" w:cs="Courier New" w:hint="default"/>
      <w:sz w:val="20"/>
    </w:rPr>
  </w:style>
  <w:style w:type="character" w:customStyle="1" w:styleId="WW8Num111z2">
    <w:name w:val="WW8Num111z2"/>
    <w:rsid w:val="00CC01A5"/>
    <w:rPr>
      <w:rFonts w:ascii="Wingdings" w:hAnsi="Wingdings" w:hint="default"/>
      <w:sz w:val="20"/>
    </w:rPr>
  </w:style>
  <w:style w:type="character" w:customStyle="1" w:styleId="WW8Num117z0">
    <w:name w:val="WW8Num117z0"/>
    <w:rsid w:val="00CC01A5"/>
    <w:rPr>
      <w:rFonts w:ascii="Symbol" w:eastAsia="Times New Roman" w:hAnsi="Symbol" w:hint="default"/>
    </w:rPr>
  </w:style>
  <w:style w:type="character" w:customStyle="1" w:styleId="WW8Num117z1">
    <w:name w:val="WW8Num117z1"/>
    <w:rsid w:val="00CC01A5"/>
    <w:rPr>
      <w:rFonts w:ascii="Courier New" w:hAnsi="Courier New" w:cs="Courier New" w:hint="default"/>
    </w:rPr>
  </w:style>
  <w:style w:type="character" w:customStyle="1" w:styleId="WW8Num117z2">
    <w:name w:val="WW8Num117z2"/>
    <w:rsid w:val="00CC01A5"/>
    <w:rPr>
      <w:rFonts w:ascii="Wingdings" w:hAnsi="Wingdings" w:hint="default"/>
    </w:rPr>
  </w:style>
  <w:style w:type="character" w:customStyle="1" w:styleId="WW8Num117z3">
    <w:name w:val="WW8Num117z3"/>
    <w:rsid w:val="00CC01A5"/>
    <w:rPr>
      <w:rFonts w:ascii="Symbol" w:hAnsi="Symbol" w:hint="default"/>
    </w:rPr>
  </w:style>
  <w:style w:type="character" w:customStyle="1" w:styleId="WW8Num126z0">
    <w:name w:val="WW8Num126z0"/>
    <w:rsid w:val="00CC01A5"/>
    <w:rPr>
      <w:rFonts w:ascii="Symbol" w:eastAsia="SimSun" w:hAnsi="Symbol" w:hint="default"/>
    </w:rPr>
  </w:style>
  <w:style w:type="character" w:customStyle="1" w:styleId="WW8Num126z1">
    <w:name w:val="WW8Num126z1"/>
    <w:rsid w:val="00CC01A5"/>
    <w:rPr>
      <w:rFonts w:ascii="Courier New" w:hAnsi="Courier New" w:cs="Courier New" w:hint="default"/>
    </w:rPr>
  </w:style>
  <w:style w:type="character" w:customStyle="1" w:styleId="WW8Num126z2">
    <w:name w:val="WW8Num126z2"/>
    <w:rsid w:val="00CC01A5"/>
    <w:rPr>
      <w:rFonts w:ascii="Wingdings" w:hAnsi="Wingdings" w:hint="default"/>
    </w:rPr>
  </w:style>
  <w:style w:type="character" w:customStyle="1" w:styleId="WW8Num126z3">
    <w:name w:val="WW8Num126z3"/>
    <w:rsid w:val="00CC01A5"/>
    <w:rPr>
      <w:rFonts w:ascii="Symbol" w:hAnsi="Symbol" w:hint="default"/>
    </w:rPr>
  </w:style>
  <w:style w:type="character" w:customStyle="1" w:styleId="WW8Num128z0">
    <w:name w:val="WW8Num128z0"/>
    <w:rsid w:val="00CC01A5"/>
    <w:rPr>
      <w:rFonts w:ascii="Symbol" w:eastAsia="Times New Roman" w:hAnsi="Symbol" w:hint="default"/>
    </w:rPr>
  </w:style>
  <w:style w:type="character" w:customStyle="1" w:styleId="WW8Num128z1">
    <w:name w:val="WW8Num128z1"/>
    <w:rsid w:val="00CC01A5"/>
    <w:rPr>
      <w:rFonts w:ascii="Courier New" w:hAnsi="Courier New" w:cs="Courier New" w:hint="default"/>
    </w:rPr>
  </w:style>
  <w:style w:type="character" w:customStyle="1" w:styleId="WW8Num128z2">
    <w:name w:val="WW8Num128z2"/>
    <w:rsid w:val="00CC01A5"/>
    <w:rPr>
      <w:rFonts w:ascii="Wingdings" w:hAnsi="Wingdings" w:hint="default"/>
    </w:rPr>
  </w:style>
  <w:style w:type="character" w:customStyle="1" w:styleId="WW8Num128z3">
    <w:name w:val="WW8Num128z3"/>
    <w:rsid w:val="00CC01A5"/>
    <w:rPr>
      <w:rFonts w:ascii="Symbol" w:hAnsi="Symbol" w:hint="default"/>
    </w:rPr>
  </w:style>
  <w:style w:type="character" w:customStyle="1" w:styleId="WW8Num138z0">
    <w:name w:val="WW8Num138z0"/>
    <w:rsid w:val="00CC01A5"/>
    <w:rPr>
      <w:rFonts w:ascii="Times-Italic" w:eastAsia="Times New Roman" w:hAnsi="Times-Italic" w:hint="default"/>
    </w:rPr>
  </w:style>
  <w:style w:type="character" w:customStyle="1" w:styleId="WW8Num138z1">
    <w:name w:val="WW8Num138z1"/>
    <w:rsid w:val="00CC01A5"/>
    <w:rPr>
      <w:rFonts w:ascii="Courier New" w:hAnsi="Courier New" w:cs="Courier New" w:hint="default"/>
    </w:rPr>
  </w:style>
  <w:style w:type="character" w:customStyle="1" w:styleId="WW8Num138z2">
    <w:name w:val="WW8Num138z2"/>
    <w:rsid w:val="00CC01A5"/>
    <w:rPr>
      <w:rFonts w:ascii="Wingdings" w:hAnsi="Wingdings" w:hint="default"/>
    </w:rPr>
  </w:style>
  <w:style w:type="character" w:customStyle="1" w:styleId="WW8Num138z3">
    <w:name w:val="WW8Num138z3"/>
    <w:rsid w:val="00CC01A5"/>
    <w:rPr>
      <w:rFonts w:ascii="Symbol" w:hAnsi="Symbol" w:hint="default"/>
    </w:rPr>
  </w:style>
  <w:style w:type="character" w:customStyle="1" w:styleId="WW8Num143z0">
    <w:name w:val="WW8Num143z0"/>
    <w:rsid w:val="00CC01A5"/>
    <w:rPr>
      <w:rFonts w:ascii="Times New Roman" w:eastAsia="Times New Roman" w:hAnsi="Times New Roman" w:cs="Times New Roman" w:hint="default"/>
    </w:rPr>
  </w:style>
  <w:style w:type="character" w:customStyle="1" w:styleId="WW8Num148z0">
    <w:name w:val="WW8Num148z0"/>
    <w:rsid w:val="00CC01A5"/>
    <w:rPr>
      <w:rFonts w:ascii="Symbol" w:hAnsi="Symbol" w:hint="default"/>
      <w:sz w:val="20"/>
    </w:rPr>
  </w:style>
  <w:style w:type="character" w:customStyle="1" w:styleId="WW8Num148z1">
    <w:name w:val="WW8Num148z1"/>
    <w:rsid w:val="00CC01A5"/>
    <w:rPr>
      <w:rFonts w:ascii="Courier New" w:hAnsi="Courier New" w:cs="Courier New" w:hint="default"/>
      <w:sz w:val="20"/>
    </w:rPr>
  </w:style>
  <w:style w:type="character" w:customStyle="1" w:styleId="WW8Num148z2">
    <w:name w:val="WW8Num148z2"/>
    <w:rsid w:val="00CC01A5"/>
    <w:rPr>
      <w:rFonts w:ascii="Wingdings" w:hAnsi="Wingdings" w:hint="default"/>
      <w:sz w:val="20"/>
    </w:rPr>
  </w:style>
  <w:style w:type="character" w:customStyle="1" w:styleId="WW8Num151z0">
    <w:name w:val="WW8Num151z0"/>
    <w:rsid w:val="00CC01A5"/>
    <w:rPr>
      <w:rFonts w:ascii="Times New Roman" w:eastAsia="Times New Roman" w:hAnsi="Times New Roman" w:cs="Times New Roman" w:hint="default"/>
    </w:rPr>
  </w:style>
  <w:style w:type="character" w:customStyle="1" w:styleId="WW8Num152z0">
    <w:name w:val="WW8Num152z0"/>
    <w:rsid w:val="00CC01A5"/>
    <w:rPr>
      <w:rFonts w:ascii="Symbol" w:hAnsi="Symbol" w:hint="default"/>
      <w:sz w:val="20"/>
    </w:rPr>
  </w:style>
  <w:style w:type="character" w:customStyle="1" w:styleId="WW8Num152z1">
    <w:name w:val="WW8Num152z1"/>
    <w:rsid w:val="00CC01A5"/>
    <w:rPr>
      <w:rFonts w:ascii="Courier New" w:hAnsi="Courier New" w:cs="Courier New" w:hint="default"/>
      <w:sz w:val="20"/>
    </w:rPr>
  </w:style>
  <w:style w:type="character" w:customStyle="1" w:styleId="WW8Num152z2">
    <w:name w:val="WW8Num152z2"/>
    <w:rsid w:val="00CC01A5"/>
    <w:rPr>
      <w:rFonts w:ascii="Wingdings" w:hAnsi="Wingdings" w:hint="default"/>
      <w:sz w:val="20"/>
    </w:rPr>
  </w:style>
  <w:style w:type="character" w:customStyle="1" w:styleId="WW8Num153z0">
    <w:name w:val="WW8Num153z0"/>
    <w:rsid w:val="00CC01A5"/>
    <w:rPr>
      <w:sz w:val="24"/>
    </w:rPr>
  </w:style>
  <w:style w:type="character" w:customStyle="1" w:styleId="WW8Num155z0">
    <w:name w:val="WW8Num155z0"/>
    <w:rsid w:val="00CC01A5"/>
    <w:rPr>
      <w:rFonts w:ascii="Times New Roman" w:eastAsia="Times New Roman" w:hAnsi="Times New Roman" w:cs="Times New Roman" w:hint="default"/>
    </w:rPr>
  </w:style>
  <w:style w:type="character" w:customStyle="1" w:styleId="WW8Num157z0">
    <w:name w:val="WW8Num157z0"/>
    <w:rsid w:val="00CC01A5"/>
    <w:rPr>
      <w:rFonts w:ascii="Symbol" w:hAnsi="Symbol" w:hint="default"/>
      <w:sz w:val="20"/>
    </w:rPr>
  </w:style>
  <w:style w:type="character" w:customStyle="1" w:styleId="WW8Num157z1">
    <w:name w:val="WW8Num157z1"/>
    <w:rsid w:val="00CC01A5"/>
    <w:rPr>
      <w:rFonts w:ascii="Courier New" w:hAnsi="Courier New" w:cs="Courier New" w:hint="default"/>
      <w:sz w:val="20"/>
    </w:rPr>
  </w:style>
  <w:style w:type="character" w:customStyle="1" w:styleId="WW8Num157z2">
    <w:name w:val="WW8Num157z2"/>
    <w:rsid w:val="00CC01A5"/>
    <w:rPr>
      <w:rFonts w:ascii="Wingdings" w:hAnsi="Wingdings" w:hint="default"/>
      <w:sz w:val="20"/>
    </w:rPr>
  </w:style>
  <w:style w:type="character" w:customStyle="1" w:styleId="WW8Num163z0">
    <w:name w:val="WW8Num163z0"/>
    <w:rsid w:val="00CC01A5"/>
    <w:rPr>
      <w:rFonts w:ascii="Symbol" w:hAnsi="Symbol" w:hint="default"/>
      <w:sz w:val="20"/>
    </w:rPr>
  </w:style>
  <w:style w:type="character" w:customStyle="1" w:styleId="WW8Num163z1">
    <w:name w:val="WW8Num163z1"/>
    <w:rsid w:val="00CC01A5"/>
    <w:rPr>
      <w:rFonts w:ascii="Courier New" w:hAnsi="Courier New" w:cs="Courier New" w:hint="default"/>
      <w:sz w:val="20"/>
    </w:rPr>
  </w:style>
  <w:style w:type="character" w:customStyle="1" w:styleId="WW8Num163z2">
    <w:name w:val="WW8Num163z2"/>
    <w:rsid w:val="00CC01A5"/>
    <w:rPr>
      <w:rFonts w:ascii="Wingdings" w:hAnsi="Wingdings" w:hint="default"/>
      <w:sz w:val="20"/>
    </w:rPr>
  </w:style>
  <w:style w:type="character" w:customStyle="1" w:styleId="WW8Num170z0">
    <w:name w:val="WW8Num170z0"/>
    <w:rsid w:val="00CC01A5"/>
    <w:rPr>
      <w:rFonts w:ascii="Symbol" w:eastAsia="Times New Roman" w:hAnsi="Symbol" w:hint="default"/>
    </w:rPr>
  </w:style>
  <w:style w:type="character" w:customStyle="1" w:styleId="WW8Num170z1">
    <w:name w:val="WW8Num170z1"/>
    <w:rsid w:val="00CC01A5"/>
    <w:rPr>
      <w:rFonts w:ascii="Courier New" w:hAnsi="Courier New" w:cs="Courier New" w:hint="default"/>
    </w:rPr>
  </w:style>
  <w:style w:type="character" w:customStyle="1" w:styleId="WW8Num170z2">
    <w:name w:val="WW8Num170z2"/>
    <w:rsid w:val="00CC01A5"/>
    <w:rPr>
      <w:rFonts w:ascii="Wingdings" w:hAnsi="Wingdings" w:hint="default"/>
    </w:rPr>
  </w:style>
  <w:style w:type="character" w:customStyle="1" w:styleId="WW8Num170z3">
    <w:name w:val="WW8Num170z3"/>
    <w:rsid w:val="00CC01A5"/>
    <w:rPr>
      <w:rFonts w:ascii="Symbol" w:hAnsi="Symbol" w:hint="default"/>
    </w:rPr>
  </w:style>
  <w:style w:type="character" w:customStyle="1" w:styleId="WW8Num177z0">
    <w:name w:val="WW8Num177z0"/>
    <w:rsid w:val="00CC01A5"/>
    <w:rPr>
      <w:rFonts w:ascii="Symbol" w:hAnsi="Symbol" w:hint="default"/>
      <w:sz w:val="20"/>
    </w:rPr>
  </w:style>
  <w:style w:type="character" w:customStyle="1" w:styleId="WW8Num177z1">
    <w:name w:val="WW8Num177z1"/>
    <w:rsid w:val="00CC01A5"/>
    <w:rPr>
      <w:rFonts w:ascii="Courier New" w:hAnsi="Courier New" w:cs="Courier New" w:hint="default"/>
      <w:sz w:val="20"/>
    </w:rPr>
  </w:style>
  <w:style w:type="character" w:customStyle="1" w:styleId="WW8Num177z2">
    <w:name w:val="WW8Num177z2"/>
    <w:rsid w:val="00CC01A5"/>
    <w:rPr>
      <w:rFonts w:ascii="Wingdings" w:hAnsi="Wingdings" w:hint="default"/>
      <w:sz w:val="20"/>
    </w:rPr>
  </w:style>
  <w:style w:type="character" w:customStyle="1" w:styleId="WW8Num181z0">
    <w:name w:val="WW8Num181z0"/>
    <w:rsid w:val="00CC01A5"/>
    <w:rPr>
      <w:rFonts w:ascii="Symbol" w:eastAsia="Times New Roman" w:hAnsi="Symbol" w:hint="default"/>
    </w:rPr>
  </w:style>
  <w:style w:type="character" w:customStyle="1" w:styleId="WW8Num181z1">
    <w:name w:val="WW8Num181z1"/>
    <w:rsid w:val="00CC01A5"/>
    <w:rPr>
      <w:rFonts w:ascii="Courier New" w:hAnsi="Courier New" w:cs="Courier New" w:hint="default"/>
    </w:rPr>
  </w:style>
  <w:style w:type="character" w:customStyle="1" w:styleId="WW8Num181z2">
    <w:name w:val="WW8Num181z2"/>
    <w:rsid w:val="00CC01A5"/>
    <w:rPr>
      <w:rFonts w:ascii="Wingdings" w:hAnsi="Wingdings" w:hint="default"/>
    </w:rPr>
  </w:style>
  <w:style w:type="character" w:customStyle="1" w:styleId="WW8Num181z3">
    <w:name w:val="WW8Num181z3"/>
    <w:rsid w:val="00CC01A5"/>
    <w:rPr>
      <w:rFonts w:ascii="Symbol" w:hAnsi="Symbol" w:hint="default"/>
    </w:rPr>
  </w:style>
  <w:style w:type="character" w:customStyle="1" w:styleId="WW8Num185z0">
    <w:name w:val="WW8Num185z0"/>
    <w:rsid w:val="00CC01A5"/>
    <w:rPr>
      <w:rFonts w:ascii="Symbol" w:eastAsia="Times New Roman" w:hAnsi="Symbol" w:hint="default"/>
    </w:rPr>
  </w:style>
  <w:style w:type="character" w:customStyle="1" w:styleId="WW8Num185z1">
    <w:name w:val="WW8Num185z1"/>
    <w:rsid w:val="00CC01A5"/>
    <w:rPr>
      <w:rFonts w:ascii="Courier New" w:hAnsi="Courier New" w:cs="Courier New" w:hint="default"/>
    </w:rPr>
  </w:style>
  <w:style w:type="character" w:customStyle="1" w:styleId="WW8Num185z2">
    <w:name w:val="WW8Num185z2"/>
    <w:rsid w:val="00CC01A5"/>
    <w:rPr>
      <w:rFonts w:ascii="Wingdings" w:hAnsi="Wingdings" w:hint="default"/>
    </w:rPr>
  </w:style>
  <w:style w:type="character" w:customStyle="1" w:styleId="WW8Num185z3">
    <w:name w:val="WW8Num185z3"/>
    <w:rsid w:val="00CC01A5"/>
    <w:rPr>
      <w:rFonts w:ascii="Symbol" w:hAnsi="Symbol" w:hint="default"/>
    </w:rPr>
  </w:style>
  <w:style w:type="character" w:customStyle="1" w:styleId="WW8Num186z0">
    <w:name w:val="WW8Num186z0"/>
    <w:rsid w:val="00CC01A5"/>
    <w:rPr>
      <w:rFonts w:ascii="Symbol" w:hAnsi="Symbol" w:hint="default"/>
      <w:sz w:val="20"/>
    </w:rPr>
  </w:style>
  <w:style w:type="character" w:customStyle="1" w:styleId="WW8Num186z1">
    <w:name w:val="WW8Num186z1"/>
    <w:rsid w:val="00CC01A5"/>
    <w:rPr>
      <w:rFonts w:ascii="Courier New" w:hAnsi="Courier New" w:cs="Courier New" w:hint="default"/>
      <w:sz w:val="20"/>
    </w:rPr>
  </w:style>
  <w:style w:type="character" w:customStyle="1" w:styleId="WW8Num186z2">
    <w:name w:val="WW8Num186z2"/>
    <w:rsid w:val="00CC01A5"/>
    <w:rPr>
      <w:rFonts w:ascii="Wingdings" w:hAnsi="Wingdings" w:hint="default"/>
      <w:sz w:val="20"/>
    </w:rPr>
  </w:style>
  <w:style w:type="character" w:customStyle="1" w:styleId="WW8Num192z0">
    <w:name w:val="WW8Num192z0"/>
    <w:rsid w:val="00CC01A5"/>
    <w:rPr>
      <w:rFonts w:ascii="Symbol" w:hAnsi="Symbol" w:hint="default"/>
    </w:rPr>
  </w:style>
  <w:style w:type="character" w:customStyle="1" w:styleId="WW8Num192z1">
    <w:name w:val="WW8Num192z1"/>
    <w:rsid w:val="00CC01A5"/>
    <w:rPr>
      <w:rFonts w:ascii="Courier New" w:hAnsi="Courier New" w:cs="Courier New" w:hint="default"/>
    </w:rPr>
  </w:style>
  <w:style w:type="character" w:customStyle="1" w:styleId="WW8Num192z2">
    <w:name w:val="WW8Num192z2"/>
    <w:rsid w:val="00CC01A5"/>
    <w:rPr>
      <w:rFonts w:ascii="Wingdings" w:hAnsi="Wingdings" w:hint="default"/>
    </w:rPr>
  </w:style>
  <w:style w:type="character" w:customStyle="1" w:styleId="WW8Num194z0">
    <w:name w:val="WW8Num194z0"/>
    <w:rsid w:val="00CC01A5"/>
    <w:rPr>
      <w:rFonts w:ascii="Times-Roman" w:eastAsia="Times New Roman" w:hAnsi="Times-Roman" w:cs="Times-Roman" w:hint="cs"/>
      <w:i w:val="0"/>
      <w:iCs w:val="0"/>
    </w:rPr>
  </w:style>
  <w:style w:type="character" w:customStyle="1" w:styleId="WW8Num194z1">
    <w:name w:val="WW8Num194z1"/>
    <w:rsid w:val="00CC01A5"/>
    <w:rPr>
      <w:rFonts w:ascii="Courier New" w:hAnsi="Courier New" w:cs="Courier New" w:hint="default"/>
    </w:rPr>
  </w:style>
  <w:style w:type="character" w:customStyle="1" w:styleId="WW8Num194z2">
    <w:name w:val="WW8Num194z2"/>
    <w:rsid w:val="00CC01A5"/>
    <w:rPr>
      <w:rFonts w:ascii="Wingdings" w:hAnsi="Wingdings" w:hint="default"/>
    </w:rPr>
  </w:style>
  <w:style w:type="character" w:customStyle="1" w:styleId="WW8Num194z3">
    <w:name w:val="WW8Num194z3"/>
    <w:rsid w:val="00CC01A5"/>
    <w:rPr>
      <w:rFonts w:ascii="Symbol" w:hAnsi="Symbol" w:hint="default"/>
    </w:rPr>
  </w:style>
  <w:style w:type="character" w:customStyle="1" w:styleId="WW8Num203z0">
    <w:name w:val="WW8Num203z0"/>
    <w:rsid w:val="00CC01A5"/>
    <w:rPr>
      <w:rFonts w:ascii="Wingdings" w:eastAsia="Times New Roman" w:hAnsi="Wingdings" w:hint="default"/>
    </w:rPr>
  </w:style>
  <w:style w:type="character" w:customStyle="1" w:styleId="WW8Num203z1">
    <w:name w:val="WW8Num203z1"/>
    <w:rsid w:val="00CC01A5"/>
    <w:rPr>
      <w:rFonts w:ascii="Courier New" w:hAnsi="Courier New" w:cs="Courier New" w:hint="default"/>
    </w:rPr>
  </w:style>
  <w:style w:type="character" w:customStyle="1" w:styleId="WW8Num203z2">
    <w:name w:val="WW8Num203z2"/>
    <w:rsid w:val="00CC01A5"/>
    <w:rPr>
      <w:rFonts w:ascii="Wingdings" w:hAnsi="Wingdings" w:hint="default"/>
    </w:rPr>
  </w:style>
  <w:style w:type="character" w:customStyle="1" w:styleId="WW8Num203z3">
    <w:name w:val="WW8Num203z3"/>
    <w:rsid w:val="00CC01A5"/>
    <w:rPr>
      <w:rFonts w:ascii="Symbol" w:hAnsi="Symbol" w:hint="default"/>
    </w:rPr>
  </w:style>
  <w:style w:type="character" w:customStyle="1" w:styleId="WW8Num204z1">
    <w:name w:val="WW8Num204z1"/>
    <w:rsid w:val="00CC01A5"/>
    <w:rPr>
      <w:b/>
      <w:bCs w:val="0"/>
    </w:rPr>
  </w:style>
  <w:style w:type="character" w:customStyle="1" w:styleId="WW8Num206z0">
    <w:name w:val="WW8Num206z0"/>
    <w:rsid w:val="00CC01A5"/>
    <w:rPr>
      <w:rFonts w:ascii="Symbol" w:eastAsia="Times New Roman" w:hAnsi="Symbol" w:hint="default"/>
    </w:rPr>
  </w:style>
  <w:style w:type="character" w:customStyle="1" w:styleId="WW8Num206z1">
    <w:name w:val="WW8Num206z1"/>
    <w:rsid w:val="00CC01A5"/>
    <w:rPr>
      <w:rFonts w:ascii="Courier New" w:hAnsi="Courier New" w:cs="Courier New" w:hint="default"/>
    </w:rPr>
  </w:style>
  <w:style w:type="character" w:customStyle="1" w:styleId="WW8Num206z2">
    <w:name w:val="WW8Num206z2"/>
    <w:rsid w:val="00CC01A5"/>
    <w:rPr>
      <w:rFonts w:ascii="Wingdings" w:hAnsi="Wingdings" w:hint="default"/>
    </w:rPr>
  </w:style>
  <w:style w:type="character" w:customStyle="1" w:styleId="WW8Num206z3">
    <w:name w:val="WW8Num206z3"/>
    <w:rsid w:val="00CC01A5"/>
    <w:rPr>
      <w:rFonts w:ascii="Symbol" w:hAnsi="Symbol" w:hint="default"/>
    </w:rPr>
  </w:style>
  <w:style w:type="character" w:customStyle="1" w:styleId="WW8Num207z0">
    <w:name w:val="WW8Num207z0"/>
    <w:rsid w:val="00CC01A5"/>
    <w:rPr>
      <w:rFonts w:ascii="Symbol" w:hAnsi="Symbol" w:hint="default"/>
      <w:sz w:val="20"/>
    </w:rPr>
  </w:style>
  <w:style w:type="character" w:customStyle="1" w:styleId="WW8Num213z0">
    <w:name w:val="WW8Num213z0"/>
    <w:rsid w:val="00CC01A5"/>
    <w:rPr>
      <w:rFonts w:ascii="Symbol" w:hAnsi="Symbol" w:hint="default"/>
      <w:sz w:val="20"/>
    </w:rPr>
  </w:style>
  <w:style w:type="character" w:customStyle="1" w:styleId="WW8Num214z0">
    <w:name w:val="WW8Num214z0"/>
    <w:rsid w:val="00CC01A5"/>
    <w:rPr>
      <w:rFonts w:ascii="Symbol" w:hAnsi="Symbol" w:hint="default"/>
    </w:rPr>
  </w:style>
  <w:style w:type="character" w:customStyle="1" w:styleId="WW8Num214z1">
    <w:name w:val="WW8Num214z1"/>
    <w:rsid w:val="00CC01A5"/>
    <w:rPr>
      <w:rFonts w:ascii="Courier New" w:hAnsi="Courier New" w:cs="Courier New" w:hint="default"/>
    </w:rPr>
  </w:style>
  <w:style w:type="character" w:customStyle="1" w:styleId="WW8Num220z0">
    <w:name w:val="WW8Num220z0"/>
    <w:rsid w:val="00CC01A5"/>
    <w:rPr>
      <w:u w:val="single"/>
    </w:rPr>
  </w:style>
  <w:style w:type="character" w:customStyle="1" w:styleId="WW8Num228z0">
    <w:name w:val="WW8Num228z0"/>
    <w:rsid w:val="00CC01A5"/>
    <w:rPr>
      <w:rFonts w:ascii="Symbol" w:hAnsi="Symbol" w:hint="default"/>
      <w:sz w:val="20"/>
    </w:rPr>
  </w:style>
  <w:style w:type="character" w:customStyle="1" w:styleId="WW8Num228z1">
    <w:name w:val="WW8Num228z1"/>
    <w:rsid w:val="00CC01A5"/>
    <w:rPr>
      <w:rFonts w:ascii="Courier New" w:hAnsi="Courier New" w:cs="Courier New" w:hint="default"/>
      <w:sz w:val="20"/>
    </w:rPr>
  </w:style>
  <w:style w:type="character" w:customStyle="1" w:styleId="WW8Num228z2">
    <w:name w:val="WW8Num228z2"/>
    <w:rsid w:val="00CC01A5"/>
    <w:rPr>
      <w:rFonts w:ascii="Wingdings" w:hAnsi="Wingdings" w:hint="default"/>
      <w:sz w:val="20"/>
    </w:rPr>
  </w:style>
  <w:style w:type="character" w:customStyle="1" w:styleId="WW8Num236z0">
    <w:name w:val="WW8Num236z0"/>
    <w:rsid w:val="00CC01A5"/>
    <w:rPr>
      <w:rFonts w:ascii="Symbol" w:eastAsia="Times New Roman" w:hAnsi="Symbol" w:hint="default"/>
    </w:rPr>
  </w:style>
  <w:style w:type="character" w:customStyle="1" w:styleId="WW8Num236z1">
    <w:name w:val="WW8Num236z1"/>
    <w:rsid w:val="00CC01A5"/>
    <w:rPr>
      <w:rFonts w:ascii="Courier New" w:hAnsi="Courier New" w:cs="Courier New" w:hint="default"/>
    </w:rPr>
  </w:style>
  <w:style w:type="character" w:customStyle="1" w:styleId="WW8Num236z2">
    <w:name w:val="WW8Num236z2"/>
    <w:rsid w:val="00CC01A5"/>
    <w:rPr>
      <w:rFonts w:ascii="Wingdings" w:hAnsi="Wingdings" w:hint="default"/>
    </w:rPr>
  </w:style>
  <w:style w:type="character" w:customStyle="1" w:styleId="WW8Num236z3">
    <w:name w:val="WW8Num236z3"/>
    <w:rsid w:val="00CC01A5"/>
    <w:rPr>
      <w:rFonts w:ascii="Symbol" w:hAnsi="Symbol" w:hint="default"/>
    </w:rPr>
  </w:style>
  <w:style w:type="character" w:customStyle="1" w:styleId="WW8Num239z0">
    <w:name w:val="WW8Num239z0"/>
    <w:rsid w:val="00CC01A5"/>
    <w:rPr>
      <w:rFonts w:ascii="Times New Roman" w:eastAsia="Times New Roman" w:hAnsi="Times New Roman" w:cs="Times New Roman" w:hint="default"/>
    </w:rPr>
  </w:style>
  <w:style w:type="character" w:customStyle="1" w:styleId="WW8Num239z1">
    <w:name w:val="WW8Num239z1"/>
    <w:rsid w:val="00CC01A5"/>
    <w:rPr>
      <w:rFonts w:ascii="Courier New" w:hAnsi="Courier New" w:cs="Courier New" w:hint="default"/>
    </w:rPr>
  </w:style>
  <w:style w:type="character" w:customStyle="1" w:styleId="WW8Num239z2">
    <w:name w:val="WW8Num239z2"/>
    <w:rsid w:val="00CC01A5"/>
    <w:rPr>
      <w:rFonts w:ascii="Wingdings" w:hAnsi="Wingdings" w:hint="default"/>
    </w:rPr>
  </w:style>
  <w:style w:type="character" w:customStyle="1" w:styleId="WW8Num239z3">
    <w:name w:val="WW8Num239z3"/>
    <w:rsid w:val="00CC01A5"/>
    <w:rPr>
      <w:rFonts w:ascii="Symbol" w:hAnsi="Symbol" w:hint="default"/>
    </w:rPr>
  </w:style>
  <w:style w:type="character" w:customStyle="1" w:styleId="NumberingSymbols">
    <w:name w:val="Numbering Symbols"/>
    <w:rsid w:val="00CC01A5"/>
    <w:rPr>
      <w:rFonts w:ascii="Garamond" w:hAnsi="Garamond" w:hint="default"/>
    </w:rPr>
  </w:style>
  <w:style w:type="character" w:customStyle="1" w:styleId="Bullets">
    <w:name w:val="Bullets"/>
    <w:rsid w:val="00CC01A5"/>
    <w:rPr>
      <w:rFonts w:ascii="StarSymbol" w:eastAsia="StarSymbol" w:hAnsi="StarSymbol" w:cs="StarSymbol" w:hint="default"/>
      <w:sz w:val="18"/>
      <w:szCs w:val="18"/>
    </w:rPr>
  </w:style>
  <w:style w:type="character" w:customStyle="1" w:styleId="lqqtgroup">
    <w:name w:val="lqqtgroup"/>
    <w:basedOn w:val="DefaultParagraphFont"/>
    <w:rsid w:val="00CC01A5"/>
  </w:style>
  <w:style w:type="character" w:customStyle="1" w:styleId="quotedtooltip">
    <w:name w:val="quotedtooltip"/>
    <w:basedOn w:val="DefaultParagraphFont"/>
    <w:rsid w:val="00CC01A5"/>
  </w:style>
  <w:style w:type="character" w:customStyle="1" w:styleId="quotedtooltipbox">
    <w:name w:val="quotedtooltipbox"/>
    <w:basedOn w:val="DefaultParagraphFont"/>
    <w:rsid w:val="00CC01A5"/>
  </w:style>
  <w:style w:type="character" w:customStyle="1" w:styleId="mwlivequotes">
    <w:name w:val="mwlivequotes"/>
    <w:basedOn w:val="DefaultParagraphFont"/>
    <w:rsid w:val="00CC01A5"/>
  </w:style>
  <w:style w:type="character" w:customStyle="1" w:styleId="lastlabel">
    <w:name w:val="lastlabel"/>
    <w:basedOn w:val="DefaultParagraphFont"/>
    <w:rsid w:val="00CC01A5"/>
  </w:style>
  <w:style w:type="character" w:customStyle="1" w:styleId="lb07">
    <w:name w:val="lb07"/>
    <w:basedOn w:val="DefaultParagraphFont"/>
    <w:rsid w:val="00CC01A5"/>
  </w:style>
  <w:style w:type="character" w:customStyle="1" w:styleId="qted">
    <w:name w:val="qted"/>
    <w:basedOn w:val="DefaultParagraphFont"/>
    <w:rsid w:val="00CC01A5"/>
  </w:style>
  <w:style w:type="character" w:customStyle="1" w:styleId="t14">
    <w:name w:val="t14"/>
    <w:basedOn w:val="DefaultParagraphFont"/>
    <w:rsid w:val="00CC01A5"/>
  </w:style>
  <w:style w:type="character" w:customStyle="1" w:styleId="nfakpe">
    <w:name w:val="nfakpe"/>
    <w:basedOn w:val="DefaultParagraphFont"/>
    <w:rsid w:val="00CC01A5"/>
  </w:style>
  <w:style w:type="character" w:customStyle="1" w:styleId="DebateBlockCharChar">
    <w:name w:val="Debate Block Char Char"/>
    <w:basedOn w:val="DefaultParagraphFont"/>
    <w:rsid w:val="00CC01A5"/>
    <w:rPr>
      <w:rFonts w:ascii="Arial" w:hAnsi="Arial" w:cs="Arial" w:hint="default"/>
      <w:b/>
      <w:bCs/>
      <w:kern w:val="32"/>
      <w:sz w:val="36"/>
      <w:szCs w:val="32"/>
      <w:u w:val="single"/>
    </w:rPr>
  </w:style>
  <w:style w:type="character" w:customStyle="1" w:styleId="citsource">
    <w:name w:val="citsource"/>
    <w:basedOn w:val="DefaultParagraphFont"/>
    <w:rsid w:val="00CC01A5"/>
  </w:style>
  <w:style w:type="character" w:customStyle="1" w:styleId="sc">
    <w:name w:val="sc"/>
    <w:basedOn w:val="DefaultParagraphFont"/>
    <w:rsid w:val="00CC01A5"/>
  </w:style>
  <w:style w:type="character" w:customStyle="1" w:styleId="atime">
    <w:name w:val="atime"/>
    <w:basedOn w:val="DefaultParagraphFont"/>
    <w:rsid w:val="00CC01A5"/>
  </w:style>
  <w:style w:type="character" w:customStyle="1" w:styleId="unreadChar">
    <w:name w:val="unread Char"/>
    <w:basedOn w:val="DefaultParagraphFont"/>
    <w:rsid w:val="00CC01A5"/>
    <w:rPr>
      <w:szCs w:val="24"/>
      <w:lang w:val="en-US" w:eastAsia="en-US" w:bidi="ar-SA"/>
    </w:rPr>
  </w:style>
  <w:style w:type="character" w:customStyle="1" w:styleId="Internetlink1">
    <w:name w:val="Internet link1"/>
    <w:rsid w:val="00CC01A5"/>
    <w:rPr>
      <w:color w:val="000080"/>
      <w:u w:val="single"/>
    </w:rPr>
  </w:style>
  <w:style w:type="character" w:customStyle="1" w:styleId="underliningChar3">
    <w:name w:val="underlining Char"/>
    <w:basedOn w:val="DefaultParagraphFont"/>
    <w:rsid w:val="00CC01A5"/>
    <w:rPr>
      <w:b/>
      <w:bCs w:val="0"/>
      <w:szCs w:val="24"/>
      <w:u w:val="single"/>
      <w:lang w:val="en-US" w:eastAsia="en-US" w:bidi="ar-SA"/>
    </w:rPr>
  </w:style>
  <w:style w:type="character" w:customStyle="1" w:styleId="notreadChar">
    <w:name w:val="not read Char"/>
    <w:basedOn w:val="DefaultParagraphFont"/>
    <w:rsid w:val="00CC01A5"/>
    <w:rPr>
      <w:sz w:val="18"/>
      <w:szCs w:val="24"/>
      <w:lang w:val="en-US" w:eastAsia="en-US" w:bidi="ar-SA"/>
    </w:rPr>
  </w:style>
  <w:style w:type="character" w:customStyle="1" w:styleId="journalname">
    <w:name w:val="journalname"/>
    <w:basedOn w:val="DefaultParagraphFont"/>
    <w:rsid w:val="00CC01A5"/>
  </w:style>
  <w:style w:type="character" w:customStyle="1" w:styleId="insideheadline">
    <w:name w:val="insideheadline"/>
    <w:basedOn w:val="DefaultParagraphFont"/>
    <w:rsid w:val="00CC01A5"/>
  </w:style>
  <w:style w:type="character" w:customStyle="1" w:styleId="mwlivequotesupdelayed">
    <w:name w:val="mwlivequotes up delayed"/>
    <w:basedOn w:val="DefaultParagraphFont"/>
    <w:rsid w:val="00CC01A5"/>
  </w:style>
  <w:style w:type="character" w:customStyle="1" w:styleId="mwlivequotesdowndelayed">
    <w:name w:val="mwlivequotes down delayed"/>
    <w:basedOn w:val="DefaultParagraphFont"/>
    <w:rsid w:val="00CC01A5"/>
  </w:style>
  <w:style w:type="character" w:customStyle="1" w:styleId="shirttail">
    <w:name w:val="shirttail"/>
    <w:basedOn w:val="DefaultParagraphFont"/>
    <w:rsid w:val="00CC01A5"/>
  </w:style>
  <w:style w:type="character" w:customStyle="1" w:styleId="definition">
    <w:name w:val="definition"/>
    <w:basedOn w:val="DefaultParagraphFont"/>
    <w:rsid w:val="00CC01A5"/>
  </w:style>
  <w:style w:type="character" w:customStyle="1" w:styleId="CardTextCharCharChar">
    <w:name w:val="Card Text Char Char Char"/>
    <w:basedOn w:val="DefaultParagraphFont"/>
    <w:rsid w:val="00CC01A5"/>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CC01A5"/>
    <w:rPr>
      <w:rFonts w:ascii="Arial Narrow" w:hAnsi="Arial Narrow" w:hint="default"/>
      <w:sz w:val="18"/>
      <w:u w:val="single"/>
    </w:rPr>
  </w:style>
  <w:style w:type="character" w:customStyle="1" w:styleId="UnderlineStyleCharCharChar">
    <w:name w:val="Underline Style Char Char Char"/>
    <w:basedOn w:val="DefaultParagraphFont"/>
    <w:rsid w:val="00CC01A5"/>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CC01A5"/>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CC01A5"/>
    <w:rPr>
      <w:rFonts w:ascii="Arial" w:hAnsi="Arial" w:cs="Arial" w:hint="default"/>
      <w:b/>
      <w:bCs/>
      <w:color w:val="990000"/>
      <w:sz w:val="26"/>
      <w:szCs w:val="26"/>
    </w:rPr>
  </w:style>
  <w:style w:type="character" w:customStyle="1" w:styleId="bodytitle1">
    <w:name w:val="bodytitle1"/>
    <w:basedOn w:val="DefaultParagraphFont"/>
    <w:rsid w:val="00CC01A5"/>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CC01A5"/>
  </w:style>
  <w:style w:type="character" w:customStyle="1" w:styleId="style114style118">
    <w:name w:val="style114 style118"/>
    <w:basedOn w:val="DefaultParagraphFont"/>
    <w:rsid w:val="00CC01A5"/>
  </w:style>
  <w:style w:type="character" w:customStyle="1" w:styleId="hint">
    <w:name w:val="hint"/>
    <w:basedOn w:val="DefaultParagraphFont"/>
    <w:rsid w:val="00CC01A5"/>
  </w:style>
  <w:style w:type="character" w:customStyle="1" w:styleId="flw">
    <w:name w:val="flw"/>
    <w:basedOn w:val="DefaultParagraphFont"/>
    <w:rsid w:val="00CC01A5"/>
  </w:style>
  <w:style w:type="character" w:customStyle="1" w:styleId="illustration">
    <w:name w:val="illustration"/>
    <w:basedOn w:val="DefaultParagraphFont"/>
    <w:rsid w:val="00CC01A5"/>
  </w:style>
  <w:style w:type="character" w:customStyle="1" w:styleId="StyleArialNarrowBoldThickunderline">
    <w:name w:val="Style Arial Narrow Bold Thick underline"/>
    <w:basedOn w:val="DefaultParagraphFont"/>
    <w:rsid w:val="00CC01A5"/>
    <w:rPr>
      <w:rFonts w:ascii="Arial Narrow" w:hAnsi="Arial Narrow" w:hint="default"/>
      <w:b/>
      <w:bCs/>
      <w:u w:val="thick"/>
    </w:rPr>
  </w:style>
  <w:style w:type="character" w:customStyle="1" w:styleId="subtitlesarticles1">
    <w:name w:val="subtitles_articles1"/>
    <w:basedOn w:val="DefaultParagraphFont"/>
    <w:rsid w:val="00CC01A5"/>
    <w:rPr>
      <w:rFonts w:ascii="Verdana" w:hAnsi="Verdana" w:cs="Times New Roman" w:hint="default"/>
      <w:b/>
      <w:bCs/>
      <w:color w:val="000000"/>
      <w:sz w:val="20"/>
      <w:szCs w:val="20"/>
    </w:rPr>
  </w:style>
  <w:style w:type="character" w:customStyle="1" w:styleId="fulstoryreporter">
    <w:name w:val="ful_storyreporter"/>
    <w:basedOn w:val="DefaultParagraphFont"/>
    <w:rsid w:val="00CC01A5"/>
  </w:style>
  <w:style w:type="character" w:customStyle="1" w:styleId="editsection">
    <w:name w:val="editsection"/>
    <w:basedOn w:val="DefaultParagraphFont"/>
    <w:rsid w:val="00CC01A5"/>
  </w:style>
  <w:style w:type="character" w:customStyle="1" w:styleId="StyleArial12ptBlack">
    <w:name w:val="Style Arial 12 pt Black"/>
    <w:basedOn w:val="DefaultParagraphFont"/>
    <w:rsid w:val="00CC01A5"/>
    <w:rPr>
      <w:rFonts w:ascii="Garamond" w:hAnsi="Garamond" w:hint="default"/>
      <w:color w:val="000000"/>
      <w:sz w:val="20"/>
      <w:u w:val="single"/>
    </w:rPr>
  </w:style>
  <w:style w:type="character" w:customStyle="1" w:styleId="StyleArialBlack">
    <w:name w:val="Style Arial Black"/>
    <w:basedOn w:val="DefaultParagraphFont"/>
    <w:rsid w:val="00CC01A5"/>
    <w:rPr>
      <w:rFonts w:ascii="Garamond" w:hAnsi="Garamond" w:hint="default"/>
      <w:color w:val="000000"/>
      <w:sz w:val="14"/>
    </w:rPr>
  </w:style>
  <w:style w:type="character" w:customStyle="1" w:styleId="Style11ptBorderSinglesolidlineAuto05ptLinewidth">
    <w:name w:val="Style 11 pt Border: : (Single solid line Auto  0.5 pt Line width)"/>
    <w:rsid w:val="00CC01A5"/>
    <w:rPr>
      <w:sz w:val="20"/>
      <w:bdr w:val="single" w:sz="4" w:space="0" w:color="auto" w:frame="1"/>
    </w:rPr>
  </w:style>
  <w:style w:type="character" w:customStyle="1" w:styleId="StyleUnderlineChar6CharCharCharCharCharCharCharChar11">
    <w:name w:val="Style Underline Char6 Char Char Char Char Char Char Char Char + 11 ..."/>
    <w:rsid w:val="00CC01A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C01A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C01A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C01A5"/>
    <w:rPr>
      <w:sz w:val="20"/>
      <w:szCs w:val="24"/>
      <w:u w:val="single"/>
      <w:bdr w:val="single" w:sz="4" w:space="0" w:color="auto" w:frame="1"/>
      <w:lang w:val="en-US" w:eastAsia="en-US" w:bidi="ar-SA"/>
    </w:rPr>
  </w:style>
  <w:style w:type="character" w:customStyle="1" w:styleId="StyleLatinGaramondUnderline">
    <w:name w:val="Style (Latin) Garamond Underline"/>
    <w:rsid w:val="00CC01A5"/>
    <w:rPr>
      <w:rFonts w:ascii="Times New Roman" w:hAnsi="Times New Roman" w:cs="Times New Roman" w:hint="default"/>
      <w:sz w:val="20"/>
      <w:u w:val="single"/>
    </w:rPr>
  </w:style>
  <w:style w:type="character" w:customStyle="1" w:styleId="StyleLatinGaramond">
    <w:name w:val="Style (Latin) Garamond"/>
    <w:rsid w:val="00CC01A5"/>
    <w:rPr>
      <w:rFonts w:ascii="Times New Roman" w:hAnsi="Times New Roman" w:cs="Times New Roman" w:hint="default"/>
      <w:sz w:val="20"/>
    </w:rPr>
  </w:style>
  <w:style w:type="character" w:customStyle="1" w:styleId="CardChar21">
    <w:name w:val="Card Char2"/>
    <w:basedOn w:val="DefaultParagraphFont"/>
    <w:rsid w:val="00CC01A5"/>
    <w:rPr>
      <w:rFonts w:ascii="Times New Roman" w:eastAsia="Times New Roman" w:hAnsi="Times New Roman" w:cs="Times New Roman" w:hint="default"/>
      <w:bCs/>
      <w:color w:val="000000"/>
      <w:sz w:val="20"/>
      <w:szCs w:val="20"/>
    </w:rPr>
  </w:style>
  <w:style w:type="character" w:customStyle="1" w:styleId="A17">
    <w:name w:val="A17"/>
    <w:rsid w:val="00CC01A5"/>
    <w:rPr>
      <w:rFonts w:ascii="Baskerville" w:hAnsi="Baskerville" w:cs="Baskerville" w:hint="default"/>
      <w:color w:val="000000"/>
      <w:sz w:val="12"/>
      <w:szCs w:val="12"/>
    </w:rPr>
  </w:style>
  <w:style w:type="character" w:customStyle="1" w:styleId="A14">
    <w:name w:val="A14"/>
    <w:rsid w:val="00CC01A5"/>
    <w:rPr>
      <w:rFonts w:ascii="Frutiger 45 Light" w:hAnsi="Frutiger 45 Light" w:cs="Frutiger 45 Light" w:hint="default"/>
      <w:b/>
      <w:bCs/>
      <w:i/>
      <w:iCs/>
      <w:color w:val="000000"/>
      <w:sz w:val="36"/>
      <w:szCs w:val="36"/>
    </w:rPr>
  </w:style>
  <w:style w:type="character" w:customStyle="1" w:styleId="A20">
    <w:name w:val="A20"/>
    <w:rsid w:val="00CC01A5"/>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CC01A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CC01A5"/>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CC01A5"/>
    <w:rPr>
      <w:rFonts w:ascii="Arial" w:hAnsi="Arial" w:cs="Arial" w:hint="default"/>
      <w:b/>
      <w:bCs/>
      <w:sz w:val="24"/>
      <w:szCs w:val="26"/>
      <w:lang w:val="en-US" w:eastAsia="en-US" w:bidi="ar-SA"/>
    </w:rPr>
  </w:style>
  <w:style w:type="character" w:customStyle="1" w:styleId="brief-smalltext0">
    <w:name w:val="brief-smalltext"/>
    <w:basedOn w:val="DefaultParagraphFont"/>
    <w:rsid w:val="00CC01A5"/>
  </w:style>
  <w:style w:type="character" w:customStyle="1" w:styleId="style53">
    <w:name w:val="style5"/>
    <w:basedOn w:val="DefaultParagraphFont"/>
    <w:rsid w:val="00CC01A5"/>
  </w:style>
  <w:style w:type="character" w:customStyle="1" w:styleId="TagCharCharCharCharCharChar">
    <w:name w:val="Tag Char Char Char Char Char Char"/>
    <w:rsid w:val="00CC01A5"/>
    <w:rPr>
      <w:rFonts w:ascii="Arial" w:hAnsi="Arial" w:cs="Arial" w:hint="default"/>
      <w:b/>
      <w:bCs/>
      <w:sz w:val="24"/>
      <w:szCs w:val="26"/>
      <w:lang w:val="en-US" w:eastAsia="en-US" w:bidi="ar-SA"/>
    </w:rPr>
  </w:style>
  <w:style w:type="character" w:customStyle="1" w:styleId="pmterms3">
    <w:name w:val="pmterms3"/>
    <w:basedOn w:val="DefaultParagraphFont"/>
    <w:rsid w:val="00CC01A5"/>
  </w:style>
  <w:style w:type="character" w:customStyle="1" w:styleId="interiorheadline">
    <w:name w:val="interiorheadline"/>
    <w:basedOn w:val="DefaultParagraphFont"/>
    <w:rsid w:val="00CC01A5"/>
  </w:style>
  <w:style w:type="character" w:customStyle="1" w:styleId="Heading31CharCharCharChar1">
    <w:name w:val="Heading 31 Char Char Char Char1"/>
    <w:rsid w:val="00CC01A5"/>
    <w:rPr>
      <w:rFonts w:ascii="Arial" w:hAnsi="Arial" w:cs="Arial" w:hint="default"/>
      <w:b/>
      <w:bCs/>
      <w:sz w:val="24"/>
      <w:szCs w:val="26"/>
      <w:lang w:val="en-US" w:eastAsia="en-US" w:bidi="ar-SA"/>
    </w:rPr>
  </w:style>
  <w:style w:type="character" w:customStyle="1" w:styleId="Heading31CharCharChar">
    <w:name w:val="Heading 31 Char Char Char"/>
    <w:rsid w:val="00CC01A5"/>
    <w:rPr>
      <w:rFonts w:ascii="Arial" w:hAnsi="Arial" w:cs="Arial" w:hint="default"/>
      <w:b/>
      <w:bCs/>
      <w:sz w:val="24"/>
      <w:szCs w:val="26"/>
      <w:lang w:val="en-US" w:eastAsia="en-US" w:bidi="ar-SA"/>
    </w:rPr>
  </w:style>
  <w:style w:type="character" w:customStyle="1" w:styleId="author-bio-box">
    <w:name w:val="author-bio-box"/>
    <w:basedOn w:val="DefaultParagraphFont"/>
    <w:rsid w:val="00CC01A5"/>
  </w:style>
  <w:style w:type="character" w:customStyle="1" w:styleId="SubtitleChar2">
    <w:name w:val="Subtitle Char2"/>
    <w:basedOn w:val="DefaultParagraphFont"/>
    <w:uiPriority w:val="11"/>
    <w:rsid w:val="00CC01A5"/>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CC01A5"/>
  </w:style>
  <w:style w:type="character" w:customStyle="1" w:styleId="cit-first-element">
    <w:name w:val="cit-first-element"/>
    <w:basedOn w:val="DefaultParagraphFont"/>
    <w:rsid w:val="00CC01A5"/>
  </w:style>
  <w:style w:type="character" w:customStyle="1" w:styleId="StyleThickunderline1">
    <w:name w:val="Style Thick underline1"/>
    <w:basedOn w:val="DefaultParagraphFont"/>
    <w:rsid w:val="00CC01A5"/>
    <w:rPr>
      <w:u w:val="single"/>
    </w:rPr>
  </w:style>
  <w:style w:type="character" w:customStyle="1" w:styleId="UnderlineChar6">
    <w:name w:val="UnderlineChar"/>
    <w:rsid w:val="00CC01A5"/>
    <w:rPr>
      <w:sz w:val="24"/>
      <w:u w:val="single"/>
    </w:rPr>
  </w:style>
  <w:style w:type="character" w:customStyle="1" w:styleId="Bodytext10NotItalic">
    <w:name w:val="Body text (10) + Not Italic"/>
    <w:basedOn w:val="Bodytext10"/>
    <w:uiPriority w:val="99"/>
    <w:rsid w:val="00CC01A5"/>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CC01A5"/>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CC01A5"/>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CC01A5"/>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CC01A5"/>
    <w:rPr>
      <w:rFonts w:ascii="Times New Roman" w:hAnsi="Times New Roman" w:cs="Times New Roman"/>
      <w:b/>
      <w:bCs/>
      <w:sz w:val="20"/>
      <w:szCs w:val="20"/>
      <w:shd w:val="clear" w:color="auto" w:fill="FFFFFF"/>
    </w:rPr>
  </w:style>
  <w:style w:type="character" w:customStyle="1" w:styleId="debatenormal0">
    <w:name w:val="debatenormal"/>
    <w:rsid w:val="00CC01A5"/>
  </w:style>
  <w:style w:type="character" w:customStyle="1" w:styleId="m-3509721146805615350gmail-styleunderline">
    <w:name w:val="m_-3509721146805615350gmail-styleunderline"/>
    <w:basedOn w:val="DefaultParagraphFont"/>
    <w:rsid w:val="00CC01A5"/>
  </w:style>
  <w:style w:type="character" w:customStyle="1" w:styleId="m5776082503052064917gmail-style13ptbold">
    <w:name w:val="m_5776082503052064917gmail-style13ptbold"/>
    <w:basedOn w:val="DefaultParagraphFont"/>
    <w:rsid w:val="00CC01A5"/>
  </w:style>
  <w:style w:type="character" w:customStyle="1" w:styleId="m5776082503052064917gmail-styleunderline">
    <w:name w:val="m_5776082503052064917gmail-styleunderline"/>
    <w:basedOn w:val="DefaultParagraphFont"/>
    <w:rsid w:val="00CC01A5"/>
  </w:style>
  <w:style w:type="character" w:customStyle="1" w:styleId="TagsChar1">
    <w:name w:val="Tags Char1"/>
    <w:aliases w:val="Super Script Char1,TagStyle Char1"/>
    <w:basedOn w:val="DefaultParagraphFont"/>
    <w:rsid w:val="00CC01A5"/>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CC01A5"/>
    <w:rPr>
      <w:color w:val="2B579A"/>
      <w:shd w:val="clear" w:color="auto" w:fill="E6E6E6"/>
    </w:rPr>
  </w:style>
  <w:style w:type="character" w:customStyle="1" w:styleId="m6370699461968006786gmail-styleunderline">
    <w:name w:val="m_6370699461968006786gmail-styleunderline"/>
    <w:basedOn w:val="DefaultParagraphFont"/>
    <w:rsid w:val="00CC01A5"/>
  </w:style>
  <w:style w:type="character" w:customStyle="1" w:styleId="Mention2">
    <w:name w:val="Mention2"/>
    <w:basedOn w:val="DefaultParagraphFont"/>
    <w:uiPriority w:val="99"/>
    <w:semiHidden/>
    <w:rsid w:val="00CC01A5"/>
    <w:rPr>
      <w:color w:val="2B579A"/>
      <w:shd w:val="clear" w:color="auto" w:fill="E6E6E6"/>
    </w:rPr>
  </w:style>
  <w:style w:type="character" w:customStyle="1" w:styleId="m-8793234324905335251gmail-style13ptbold">
    <w:name w:val="m_-8793234324905335251gmail-style13ptbold"/>
    <w:basedOn w:val="DefaultParagraphFont"/>
    <w:rsid w:val="00CC01A5"/>
  </w:style>
  <w:style w:type="character" w:customStyle="1" w:styleId="m3965771245576658108gmail-styleunderline">
    <w:name w:val="m_3965771245576658108gmail-styleunderline"/>
    <w:basedOn w:val="DefaultParagraphFont"/>
    <w:rsid w:val="00CC01A5"/>
  </w:style>
  <w:style w:type="character" w:customStyle="1" w:styleId="BodytextItalic">
    <w:name w:val="Body text + Italic"/>
    <w:aliases w:val="Body text + CordiaUPC,12 pt,Body text + 9 pt"/>
    <w:uiPriority w:val="99"/>
    <w:rsid w:val="00CC01A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CC01A5"/>
    <w:rPr>
      <w:rFonts w:ascii="Candara" w:hAnsi="Candara" w:cs="Candara" w:hint="default"/>
      <w:i/>
      <w:iCs/>
      <w:sz w:val="18"/>
      <w:szCs w:val="18"/>
    </w:rPr>
  </w:style>
  <w:style w:type="character" w:customStyle="1" w:styleId="FontStyle290">
    <w:name w:val="Font Style290"/>
    <w:basedOn w:val="DefaultParagraphFont"/>
    <w:uiPriority w:val="99"/>
    <w:rsid w:val="00CC01A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C01A5"/>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CC01A5"/>
  </w:style>
  <w:style w:type="character" w:customStyle="1" w:styleId="overlay">
    <w:name w:val="overlay"/>
    <w:basedOn w:val="DefaultParagraphFont"/>
    <w:rsid w:val="00CC01A5"/>
  </w:style>
  <w:style w:type="character" w:customStyle="1" w:styleId="adtext0">
    <w:name w:val="adtext"/>
    <w:basedOn w:val="DefaultParagraphFont"/>
    <w:rsid w:val="00CC01A5"/>
  </w:style>
  <w:style w:type="character" w:customStyle="1" w:styleId="qu730rj69h">
    <w:name w:val="qu730rj69h"/>
    <w:basedOn w:val="DefaultParagraphFont"/>
    <w:rsid w:val="00CC01A5"/>
  </w:style>
  <w:style w:type="character" w:customStyle="1" w:styleId="lmy74qr12z">
    <w:name w:val="lmy74qr12z"/>
    <w:basedOn w:val="DefaultParagraphFont"/>
    <w:rsid w:val="00CC01A5"/>
  </w:style>
  <w:style w:type="character" w:customStyle="1" w:styleId="icr880">
    <w:name w:val="icr880"/>
    <w:basedOn w:val="DefaultParagraphFont"/>
    <w:rsid w:val="00CC01A5"/>
  </w:style>
  <w:style w:type="character" w:customStyle="1" w:styleId="hx23q54">
    <w:name w:val="hx23q54"/>
    <w:basedOn w:val="DefaultParagraphFont"/>
    <w:rsid w:val="00CC01A5"/>
  </w:style>
  <w:style w:type="character" w:customStyle="1" w:styleId="m-5348258726587825636gmail-style13ptbold">
    <w:name w:val="m_-5348258726587825636gmail-style13ptbold"/>
    <w:basedOn w:val="DefaultParagraphFont"/>
    <w:rsid w:val="00CC01A5"/>
  </w:style>
  <w:style w:type="character" w:customStyle="1" w:styleId="m-5348258726587825636gmail-styleunderline">
    <w:name w:val="m_-5348258726587825636gmail-styleunderline"/>
    <w:basedOn w:val="DefaultParagraphFont"/>
    <w:rsid w:val="00CC01A5"/>
  </w:style>
  <w:style w:type="character" w:customStyle="1" w:styleId="Char1">
    <w:name w:val="Char1"/>
    <w:basedOn w:val="DefaultParagraphFont"/>
    <w:rsid w:val="00CC01A5"/>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CC01A5"/>
  </w:style>
  <w:style w:type="character" w:customStyle="1" w:styleId="m489902567989944824gmail-styleunderline">
    <w:name w:val="m_489902567989944824gmail-styleunderline"/>
    <w:basedOn w:val="DefaultParagraphFont"/>
    <w:rsid w:val="00CC01A5"/>
  </w:style>
  <w:style w:type="character" w:customStyle="1" w:styleId="Mention3">
    <w:name w:val="Mention3"/>
    <w:basedOn w:val="DefaultParagraphFont"/>
    <w:uiPriority w:val="99"/>
    <w:semiHidden/>
    <w:rsid w:val="00CC01A5"/>
    <w:rPr>
      <w:color w:val="2B579A"/>
      <w:shd w:val="clear" w:color="auto" w:fill="E6E6E6"/>
    </w:rPr>
  </w:style>
  <w:style w:type="character" w:customStyle="1" w:styleId="m-5251091010484660064gmail-style13ptbold">
    <w:name w:val="m_-5251091010484660064gmail-style13ptbold"/>
    <w:basedOn w:val="DefaultParagraphFont"/>
    <w:rsid w:val="00CC01A5"/>
  </w:style>
  <w:style w:type="character" w:customStyle="1" w:styleId="m-5251091010484660064gmail-styleunderline">
    <w:name w:val="m_-5251091010484660064gmail-styleunderline"/>
    <w:basedOn w:val="DefaultParagraphFont"/>
    <w:rsid w:val="00CC01A5"/>
  </w:style>
  <w:style w:type="character" w:customStyle="1" w:styleId="tablecaption1">
    <w:name w:val="tablecaption"/>
    <w:basedOn w:val="DefaultParagraphFont"/>
    <w:rsid w:val="00CC01A5"/>
  </w:style>
  <w:style w:type="character" w:customStyle="1" w:styleId="StyleLatinHelvetica105ptBlack">
    <w:name w:val="Style (Latin) Helvetica 10.5 pt Black"/>
    <w:basedOn w:val="DefaultParagraphFont"/>
    <w:rsid w:val="00CC01A5"/>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CC01A5"/>
  </w:style>
  <w:style w:type="character" w:customStyle="1" w:styleId="m-413333960618644972gmail-styleunderline">
    <w:name w:val="m_-413333960618644972gmail-styleunderline"/>
    <w:basedOn w:val="DefaultParagraphFont"/>
    <w:rsid w:val="00CC01A5"/>
  </w:style>
  <w:style w:type="character" w:customStyle="1" w:styleId="m8314098763611656848gmail-stylestylebold12pt">
    <w:name w:val="m_8314098763611656848gmail-stylestylebold12pt"/>
    <w:basedOn w:val="DefaultParagraphFont"/>
    <w:rsid w:val="00CC01A5"/>
  </w:style>
  <w:style w:type="character" w:customStyle="1" w:styleId="m8314098763611656848gmail-styleboldunderline">
    <w:name w:val="m_8314098763611656848gmail-styleboldunderline"/>
    <w:basedOn w:val="DefaultParagraphFont"/>
    <w:rsid w:val="00CC01A5"/>
  </w:style>
  <w:style w:type="character" w:customStyle="1" w:styleId="tChar">
    <w:name w:val="t Char"/>
    <w:rsid w:val="00CC01A5"/>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CC01A5"/>
    <w:rPr>
      <w:color w:val="2B579A"/>
      <w:shd w:val="clear" w:color="auto" w:fill="E6E6E6"/>
    </w:rPr>
  </w:style>
  <w:style w:type="character" w:customStyle="1" w:styleId="m-895152127622952443gmail-style13ptbold">
    <w:name w:val="m_-895152127622952443gmail-style13ptbold"/>
    <w:basedOn w:val="DefaultParagraphFont"/>
    <w:rsid w:val="00CC01A5"/>
  </w:style>
  <w:style w:type="character" w:customStyle="1" w:styleId="m4133802843404377303gmail-style13ptbold">
    <w:name w:val="m_4133802843404377303gmail-style13ptbold"/>
    <w:basedOn w:val="DefaultParagraphFont"/>
    <w:rsid w:val="00CC01A5"/>
  </w:style>
  <w:style w:type="character" w:customStyle="1" w:styleId="m4133802843404377303gmail-styleunderline">
    <w:name w:val="m_4133802843404377303gmail-styleunderline"/>
    <w:basedOn w:val="DefaultParagraphFont"/>
    <w:rsid w:val="00CC01A5"/>
  </w:style>
  <w:style w:type="character" w:customStyle="1" w:styleId="m1864609289044096952gmail-style13ptbold">
    <w:name w:val="m_1864609289044096952gmail-style13ptbold"/>
    <w:basedOn w:val="DefaultParagraphFont"/>
    <w:rsid w:val="00CC01A5"/>
  </w:style>
  <w:style w:type="character" w:customStyle="1" w:styleId="m-2434640214339110092gmail-style13ptbold">
    <w:name w:val="m_-2434640214339110092gmail-style13ptbold"/>
    <w:basedOn w:val="DefaultParagraphFont"/>
    <w:rsid w:val="00CC01A5"/>
  </w:style>
  <w:style w:type="character" w:customStyle="1" w:styleId="m-2434640214339110092gmail-styleunderline">
    <w:name w:val="m_-2434640214339110092gmail-styleunderline"/>
    <w:basedOn w:val="DefaultParagraphFont"/>
    <w:rsid w:val="00CC01A5"/>
  </w:style>
  <w:style w:type="character" w:customStyle="1" w:styleId="m-3350902899047358468gmail-styleunderline">
    <w:name w:val="m_-3350902899047358468gmail-styleunderline"/>
    <w:basedOn w:val="DefaultParagraphFont"/>
    <w:rsid w:val="00CC01A5"/>
  </w:style>
  <w:style w:type="character" w:customStyle="1" w:styleId="m462447500549623171gmail-style13ptbold">
    <w:name w:val="m_462447500549623171gmail-style13ptbold"/>
    <w:basedOn w:val="DefaultParagraphFont"/>
    <w:rsid w:val="00CC01A5"/>
  </w:style>
  <w:style w:type="character" w:customStyle="1" w:styleId="m462447500549623171gmail-styleunderline">
    <w:name w:val="m_462447500549623171gmail-styleunderline"/>
    <w:basedOn w:val="DefaultParagraphFont"/>
    <w:rsid w:val="00CC01A5"/>
  </w:style>
  <w:style w:type="character" w:customStyle="1" w:styleId="arttitle">
    <w:name w:val="art_title"/>
    <w:basedOn w:val="DefaultParagraphFont"/>
    <w:rsid w:val="00CC01A5"/>
  </w:style>
  <w:style w:type="character" w:customStyle="1" w:styleId="serialtitle">
    <w:name w:val="serial_title"/>
    <w:basedOn w:val="DefaultParagraphFont"/>
    <w:rsid w:val="00CC01A5"/>
  </w:style>
  <w:style w:type="character" w:customStyle="1" w:styleId="volumeissue">
    <w:name w:val="volume_issue"/>
    <w:basedOn w:val="DefaultParagraphFont"/>
    <w:rsid w:val="00CC01A5"/>
  </w:style>
  <w:style w:type="character" w:customStyle="1" w:styleId="pagerange">
    <w:name w:val="page_range"/>
    <w:basedOn w:val="DefaultParagraphFont"/>
    <w:rsid w:val="00CC01A5"/>
  </w:style>
  <w:style w:type="character" w:customStyle="1" w:styleId="doilink">
    <w:name w:val="doi_link"/>
    <w:basedOn w:val="DefaultParagraphFont"/>
    <w:rsid w:val="00CC01A5"/>
  </w:style>
  <w:style w:type="character" w:customStyle="1" w:styleId="headingnumber">
    <w:name w:val="headingnumber"/>
    <w:basedOn w:val="DefaultParagraphFont"/>
    <w:rsid w:val="00CC01A5"/>
  </w:style>
  <w:style w:type="character" w:customStyle="1" w:styleId="internalref">
    <w:name w:val="internalref"/>
    <w:basedOn w:val="DefaultParagraphFont"/>
    <w:rsid w:val="00CC01A5"/>
  </w:style>
  <w:style w:type="character" w:customStyle="1" w:styleId="articlepage-articlebody-firstletter">
    <w:name w:val="articlepage-articlebody-firstletter"/>
    <w:basedOn w:val="DefaultParagraphFont"/>
    <w:rsid w:val="00CC01A5"/>
  </w:style>
  <w:style w:type="character" w:customStyle="1" w:styleId="hubidentifier">
    <w:name w:val="hub_identifier"/>
    <w:basedOn w:val="DefaultParagraphFont"/>
    <w:rsid w:val="00CC01A5"/>
  </w:style>
  <w:style w:type="character" w:customStyle="1" w:styleId="auszeichnungkursiv">
    <w:name w:val="auszeichnungkursiv"/>
    <w:basedOn w:val="DefaultParagraphFont"/>
    <w:rsid w:val="00CC01A5"/>
  </w:style>
  <w:style w:type="character" w:customStyle="1" w:styleId="tabgrafikformalbezeichnungnr">
    <w:name w:val="tabgrafikformalbezeichnungnr"/>
    <w:basedOn w:val="DefaultParagraphFont"/>
    <w:rsid w:val="00CC01A5"/>
  </w:style>
  <w:style w:type="character" w:customStyle="1" w:styleId="m-268162420547309261gmail-stylestylebold12pt">
    <w:name w:val="m_-268162420547309261gmail-stylestylebold12pt"/>
    <w:basedOn w:val="DefaultParagraphFont"/>
    <w:rsid w:val="00CC01A5"/>
  </w:style>
  <w:style w:type="character" w:customStyle="1" w:styleId="m-268162420547309261gmail-styleboldunderline">
    <w:name w:val="m_-268162420547309261gmail-styleboldunderline"/>
    <w:basedOn w:val="DefaultParagraphFont"/>
    <w:rsid w:val="00CC01A5"/>
  </w:style>
  <w:style w:type="character" w:customStyle="1" w:styleId="m-5621139387307470627gmail-style13ptbold">
    <w:name w:val="m_-5621139387307470627gmail-style13ptbold"/>
    <w:basedOn w:val="DefaultParagraphFont"/>
    <w:rsid w:val="00CC01A5"/>
  </w:style>
  <w:style w:type="character" w:customStyle="1" w:styleId="m-5621139387307470627gmail-styleunderline">
    <w:name w:val="m_-5621139387307470627gmail-styleunderline"/>
    <w:basedOn w:val="DefaultParagraphFont"/>
    <w:rsid w:val="00CC01A5"/>
  </w:style>
  <w:style w:type="character" w:customStyle="1" w:styleId="m-4930835733434609408gmail-style13ptbold">
    <w:name w:val="m_-4930835733434609408gmail-style13ptbold"/>
    <w:basedOn w:val="DefaultParagraphFont"/>
    <w:rsid w:val="00CC01A5"/>
  </w:style>
  <w:style w:type="character" w:customStyle="1" w:styleId="m-4930835733434609408gmail-styleunderline">
    <w:name w:val="m_-4930835733434609408gmail-styleunderline"/>
    <w:basedOn w:val="DefaultParagraphFont"/>
    <w:rsid w:val="00CC01A5"/>
  </w:style>
  <w:style w:type="character" w:customStyle="1" w:styleId="m-2456650549122369157gmail-style13ptbold">
    <w:name w:val="m_-2456650549122369157gmail-style13ptbold"/>
    <w:basedOn w:val="DefaultParagraphFont"/>
    <w:rsid w:val="00CC01A5"/>
  </w:style>
  <w:style w:type="character" w:customStyle="1" w:styleId="m-2456650549122369157gmail-styleunderline">
    <w:name w:val="m_-2456650549122369157gmail-styleunderline"/>
    <w:basedOn w:val="DefaultParagraphFont"/>
    <w:rsid w:val="00CC01A5"/>
  </w:style>
  <w:style w:type="character" w:customStyle="1" w:styleId="mdash">
    <w:name w:val="mdash"/>
    <w:basedOn w:val="DefaultParagraphFont"/>
    <w:rsid w:val="00CC01A5"/>
  </w:style>
  <w:style w:type="character" w:customStyle="1" w:styleId="untext">
    <w:name w:val="untext"/>
    <w:basedOn w:val="DefaultParagraphFont"/>
    <w:rsid w:val="00CC01A5"/>
  </w:style>
  <w:style w:type="character" w:customStyle="1" w:styleId="css-1ly73wi">
    <w:name w:val="css-1ly73wi"/>
    <w:basedOn w:val="DefaultParagraphFont"/>
    <w:rsid w:val="00CC01A5"/>
  </w:style>
  <w:style w:type="character" w:customStyle="1" w:styleId="e-navigation-primary-itemlink-text">
    <w:name w:val="e-navigation-primary-item__link-text"/>
    <w:basedOn w:val="DefaultParagraphFont"/>
    <w:rsid w:val="00CC01A5"/>
  </w:style>
  <w:style w:type="character" w:customStyle="1" w:styleId="e-site-header-buttonlink-text">
    <w:name w:val="e-site-header-button__link-text"/>
    <w:basedOn w:val="DefaultParagraphFont"/>
    <w:rsid w:val="00CC01A5"/>
  </w:style>
  <w:style w:type="character" w:customStyle="1" w:styleId="bylineauthor-name">
    <w:name w:val="byline__author-name"/>
    <w:basedOn w:val="DefaultParagraphFont"/>
    <w:rsid w:val="00CC01A5"/>
  </w:style>
  <w:style w:type="character" w:customStyle="1" w:styleId="component-content">
    <w:name w:val="component-content"/>
    <w:basedOn w:val="DefaultParagraphFont"/>
    <w:rsid w:val="00CC01A5"/>
  </w:style>
  <w:style w:type="character" w:customStyle="1" w:styleId="comment-countnumber">
    <w:name w:val="comment-count__number"/>
    <w:basedOn w:val="DefaultParagraphFont"/>
    <w:rsid w:val="00CC01A5"/>
  </w:style>
  <w:style w:type="character" w:customStyle="1" w:styleId="lead-asset-caption">
    <w:name w:val="lead-asset-caption"/>
    <w:basedOn w:val="DefaultParagraphFont"/>
    <w:rsid w:val="00CC01A5"/>
  </w:style>
  <w:style w:type="character" w:customStyle="1" w:styleId="lead-asset-copyright">
    <w:name w:val="lead-asset-copyright"/>
    <w:basedOn w:val="DefaultParagraphFont"/>
    <w:rsid w:val="00CC01A5"/>
  </w:style>
  <w:style w:type="character" w:customStyle="1" w:styleId="lead-asset-copyright-label">
    <w:name w:val="lead-asset-copyright-label"/>
    <w:basedOn w:val="DefaultParagraphFont"/>
    <w:rsid w:val="00CC01A5"/>
  </w:style>
  <w:style w:type="character" w:customStyle="1" w:styleId="mfirst-letter">
    <w:name w:val="m_first-letter"/>
    <w:basedOn w:val="DefaultParagraphFont"/>
    <w:rsid w:val="00CC01A5"/>
  </w:style>
  <w:style w:type="character" w:customStyle="1" w:styleId="block-headinglabel">
    <w:name w:val="block-heading__label"/>
    <w:basedOn w:val="DefaultParagraphFont"/>
    <w:rsid w:val="00CC01A5"/>
  </w:style>
  <w:style w:type="character" w:customStyle="1" w:styleId="social-followlabel">
    <w:name w:val="social-follow__label"/>
    <w:basedOn w:val="DefaultParagraphFont"/>
    <w:rsid w:val="00CC01A5"/>
  </w:style>
  <w:style w:type="character" w:customStyle="1" w:styleId="mmeta-property">
    <w:name w:val="m_meta-property"/>
    <w:basedOn w:val="DefaultParagraphFont"/>
    <w:rsid w:val="00CC01A5"/>
  </w:style>
  <w:style w:type="character" w:customStyle="1" w:styleId="mmeta-propertydate-date">
    <w:name w:val="m_meta-property__date-date"/>
    <w:basedOn w:val="DefaultParagraphFont"/>
    <w:rsid w:val="00CC01A5"/>
  </w:style>
  <w:style w:type="character" w:customStyle="1" w:styleId="mmeta-propertydate-separator">
    <w:name w:val="m_meta-property__date-separator"/>
    <w:basedOn w:val="DefaultParagraphFont"/>
    <w:rsid w:val="00CC01A5"/>
  </w:style>
  <w:style w:type="character" w:customStyle="1" w:styleId="mmeta-propertydate-time">
    <w:name w:val="m_meta-property__date-time"/>
    <w:basedOn w:val="DefaultParagraphFont"/>
    <w:rsid w:val="00CC01A5"/>
  </w:style>
  <w:style w:type="character" w:customStyle="1" w:styleId="live-indicatortext">
    <w:name w:val="live-indicator__text"/>
    <w:basedOn w:val="DefaultParagraphFont"/>
    <w:rsid w:val="00CC01A5"/>
  </w:style>
  <w:style w:type="character" w:customStyle="1" w:styleId="sr-only">
    <w:name w:val="sr-only"/>
    <w:basedOn w:val="DefaultParagraphFont"/>
    <w:rsid w:val="00CC01A5"/>
  </w:style>
  <w:style w:type="character" w:customStyle="1" w:styleId="site-footerback-to-top-text">
    <w:name w:val="site-footer__back-to-top-text"/>
    <w:basedOn w:val="DefaultParagraphFont"/>
    <w:rsid w:val="00CC01A5"/>
  </w:style>
  <w:style w:type="character" w:customStyle="1" w:styleId="site-footersocial-description">
    <w:name w:val="site-footer__social-description"/>
    <w:basedOn w:val="DefaultParagraphFont"/>
    <w:rsid w:val="00CC01A5"/>
  </w:style>
  <w:style w:type="character" w:customStyle="1" w:styleId="hgkelc">
    <w:name w:val="hgkelc"/>
    <w:basedOn w:val="DefaultParagraphFont"/>
    <w:rsid w:val="00CC01A5"/>
  </w:style>
  <w:style w:type="character" w:customStyle="1" w:styleId="hi">
    <w:name w:val="hi"/>
    <w:basedOn w:val="DefaultParagraphFont"/>
    <w:rsid w:val="00CC01A5"/>
  </w:style>
  <w:style w:type="character" w:customStyle="1" w:styleId="Heading3Char10">
    <w:name w:val="Heading 3 Char1"/>
    <w:aliases w:val="Block Char2"/>
    <w:basedOn w:val="DefaultParagraphFont"/>
    <w:uiPriority w:val="2"/>
    <w:semiHidden/>
    <w:rsid w:val="00CC01A5"/>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CC01A5"/>
  </w:style>
  <w:style w:type="character" w:customStyle="1" w:styleId="username-1a8oiy">
    <w:name w:val="username-1a8oiy"/>
    <w:basedOn w:val="DefaultParagraphFont"/>
    <w:rsid w:val="00CC01A5"/>
  </w:style>
  <w:style w:type="character" w:customStyle="1" w:styleId="timestamp-3zcmnb">
    <w:name w:val="timestamp-3zcmnb"/>
    <w:basedOn w:val="DefaultParagraphFont"/>
    <w:rsid w:val="00CC01A5"/>
  </w:style>
  <w:style w:type="character" w:customStyle="1" w:styleId="position-relative">
    <w:name w:val="position-relative"/>
    <w:basedOn w:val="DefaultParagraphFont"/>
    <w:rsid w:val="00CC01A5"/>
  </w:style>
  <w:style w:type="character" w:customStyle="1" w:styleId="uabb-heading-text">
    <w:name w:val="uabb-heading-text"/>
    <w:basedOn w:val="DefaultParagraphFont"/>
    <w:rsid w:val="00CC01A5"/>
  </w:style>
  <w:style w:type="character" w:customStyle="1" w:styleId="css-4w91ra">
    <w:name w:val="css-4w91ra"/>
    <w:basedOn w:val="DefaultParagraphFont"/>
    <w:rsid w:val="00CC01A5"/>
  </w:style>
  <w:style w:type="character" w:customStyle="1" w:styleId="css-0">
    <w:name w:val="css-0"/>
    <w:basedOn w:val="DefaultParagraphFont"/>
    <w:rsid w:val="00CC01A5"/>
  </w:style>
  <w:style w:type="character" w:customStyle="1" w:styleId="css-19ln2d8">
    <w:name w:val="css-19ln2d8"/>
    <w:basedOn w:val="DefaultParagraphFont"/>
    <w:rsid w:val="00CC01A5"/>
  </w:style>
  <w:style w:type="character" w:customStyle="1" w:styleId="dk-covertitle">
    <w:name w:val="dk-cover__title"/>
    <w:basedOn w:val="DefaultParagraphFont"/>
    <w:rsid w:val="00CC01A5"/>
  </w:style>
  <w:style w:type="character" w:customStyle="1" w:styleId="dpvwyc">
    <w:name w:val="dpvwyc"/>
    <w:basedOn w:val="DefaultParagraphFont"/>
    <w:rsid w:val="00CC01A5"/>
  </w:style>
  <w:style w:type="character" w:customStyle="1" w:styleId="edited-3sfazf">
    <w:name w:val="edited-3sfazf"/>
    <w:basedOn w:val="DefaultParagraphFont"/>
    <w:rsid w:val="00CC01A5"/>
  </w:style>
  <w:style w:type="table" w:styleId="TableClassic1">
    <w:name w:val="Table Classic 1"/>
    <w:basedOn w:val="TableNormal"/>
    <w:unhideWhenUsed/>
    <w:rsid w:val="00CC01A5"/>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CC01A5"/>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CC01A5"/>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CC01A5"/>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CC01A5"/>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CC01A5"/>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CC01A5"/>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CC01A5"/>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CC01A5"/>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CC01A5"/>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CC01A5"/>
    <w:pPr>
      <w:spacing w:after="200" w:line="276" w:lineRule="auto"/>
      <w:ind w:left="400" w:hanging="200"/>
    </w:pPr>
    <w:rPr>
      <w:bCs/>
    </w:rPr>
  </w:style>
  <w:style w:type="paragraph" w:styleId="Index3">
    <w:name w:val="index 3"/>
    <w:basedOn w:val="Normal"/>
    <w:next w:val="Normal"/>
    <w:autoRedefine/>
    <w:unhideWhenUsed/>
    <w:rsid w:val="00CC01A5"/>
    <w:pPr>
      <w:spacing w:after="200" w:line="276" w:lineRule="auto"/>
      <w:ind w:left="600" w:hanging="200"/>
    </w:pPr>
    <w:rPr>
      <w:bCs/>
    </w:rPr>
  </w:style>
  <w:style w:type="paragraph" w:styleId="Index4">
    <w:name w:val="index 4"/>
    <w:basedOn w:val="Normal"/>
    <w:next w:val="Normal"/>
    <w:autoRedefine/>
    <w:unhideWhenUsed/>
    <w:rsid w:val="00CC01A5"/>
    <w:pPr>
      <w:spacing w:after="200" w:line="276" w:lineRule="auto"/>
      <w:ind w:left="800" w:hanging="200"/>
    </w:pPr>
    <w:rPr>
      <w:bCs/>
    </w:rPr>
  </w:style>
  <w:style w:type="paragraph" w:styleId="Index5">
    <w:name w:val="index 5"/>
    <w:basedOn w:val="Normal"/>
    <w:next w:val="Normal"/>
    <w:autoRedefine/>
    <w:unhideWhenUsed/>
    <w:rsid w:val="00CC01A5"/>
    <w:pPr>
      <w:spacing w:after="200" w:line="276" w:lineRule="auto"/>
      <w:ind w:left="1000" w:hanging="200"/>
    </w:pPr>
    <w:rPr>
      <w:bCs/>
    </w:rPr>
  </w:style>
  <w:style w:type="paragraph" w:styleId="Index6">
    <w:name w:val="index 6"/>
    <w:basedOn w:val="Normal"/>
    <w:next w:val="Normal"/>
    <w:autoRedefine/>
    <w:unhideWhenUsed/>
    <w:rsid w:val="00CC01A5"/>
    <w:pPr>
      <w:spacing w:after="200" w:line="276" w:lineRule="auto"/>
      <w:ind w:left="1200" w:hanging="200"/>
    </w:pPr>
    <w:rPr>
      <w:bCs/>
    </w:rPr>
  </w:style>
  <w:style w:type="paragraph" w:styleId="Index7">
    <w:name w:val="index 7"/>
    <w:basedOn w:val="Normal"/>
    <w:next w:val="Normal"/>
    <w:autoRedefine/>
    <w:unhideWhenUsed/>
    <w:rsid w:val="00CC01A5"/>
    <w:pPr>
      <w:spacing w:after="200" w:line="276" w:lineRule="auto"/>
      <w:ind w:left="1400" w:hanging="200"/>
    </w:pPr>
    <w:rPr>
      <w:bCs/>
    </w:rPr>
  </w:style>
  <w:style w:type="paragraph" w:styleId="Index8">
    <w:name w:val="index 8"/>
    <w:basedOn w:val="Normal"/>
    <w:next w:val="Normal"/>
    <w:autoRedefine/>
    <w:unhideWhenUsed/>
    <w:rsid w:val="00CC01A5"/>
    <w:pPr>
      <w:spacing w:after="200" w:line="276" w:lineRule="auto"/>
      <w:ind w:left="1600" w:hanging="200"/>
    </w:pPr>
    <w:rPr>
      <w:bCs/>
    </w:rPr>
  </w:style>
  <w:style w:type="paragraph" w:styleId="Index9">
    <w:name w:val="index 9"/>
    <w:basedOn w:val="Normal"/>
    <w:next w:val="Normal"/>
    <w:autoRedefine/>
    <w:unhideWhenUsed/>
    <w:rsid w:val="00CC01A5"/>
    <w:pPr>
      <w:spacing w:after="200" w:line="276" w:lineRule="auto"/>
      <w:ind w:left="1800" w:hanging="200"/>
    </w:pPr>
    <w:rPr>
      <w:bCs/>
    </w:rPr>
  </w:style>
  <w:style w:type="paragraph" w:styleId="TOC2">
    <w:name w:val="toc 2"/>
    <w:basedOn w:val="Normal"/>
    <w:next w:val="Normal"/>
    <w:autoRedefine/>
    <w:unhideWhenUsed/>
    <w:rsid w:val="00CC01A5"/>
    <w:pPr>
      <w:spacing w:after="0" w:line="240" w:lineRule="auto"/>
      <w:ind w:left="200"/>
    </w:pPr>
    <w:rPr>
      <w:rFonts w:eastAsia="Calibri"/>
      <w:color w:val="000000"/>
    </w:rPr>
  </w:style>
  <w:style w:type="paragraph" w:styleId="TOC3">
    <w:name w:val="toc 3"/>
    <w:basedOn w:val="Normal"/>
    <w:next w:val="Normal"/>
    <w:autoRedefine/>
    <w:unhideWhenUsed/>
    <w:rsid w:val="00CC01A5"/>
    <w:pPr>
      <w:spacing w:after="0" w:line="240" w:lineRule="auto"/>
      <w:ind w:left="400"/>
    </w:pPr>
    <w:rPr>
      <w:rFonts w:eastAsia="Calibri"/>
      <w:color w:val="000000"/>
    </w:rPr>
  </w:style>
  <w:style w:type="paragraph" w:styleId="TOC4">
    <w:name w:val="toc 4"/>
    <w:basedOn w:val="Normal"/>
    <w:next w:val="Normal"/>
    <w:autoRedefine/>
    <w:unhideWhenUsed/>
    <w:rsid w:val="00CC01A5"/>
    <w:pPr>
      <w:spacing w:before="240" w:after="0" w:line="240" w:lineRule="auto"/>
    </w:pPr>
    <w:rPr>
      <w:b/>
      <w:u w:val="single"/>
    </w:rPr>
  </w:style>
  <w:style w:type="paragraph" w:styleId="TOC5">
    <w:name w:val="toc 5"/>
    <w:basedOn w:val="Normal"/>
    <w:next w:val="Normal"/>
    <w:autoRedefine/>
    <w:unhideWhenUsed/>
    <w:rsid w:val="00CC01A5"/>
    <w:pPr>
      <w:spacing w:after="0" w:line="240" w:lineRule="auto"/>
      <w:ind w:left="800"/>
    </w:pPr>
    <w:rPr>
      <w:rFonts w:eastAsia="Calibri"/>
      <w:color w:val="000000"/>
    </w:rPr>
  </w:style>
  <w:style w:type="paragraph" w:styleId="TOC6">
    <w:name w:val="toc 6"/>
    <w:basedOn w:val="Normal"/>
    <w:next w:val="Normal"/>
    <w:autoRedefine/>
    <w:unhideWhenUsed/>
    <w:rsid w:val="00CC01A5"/>
    <w:pPr>
      <w:spacing w:after="0" w:line="240" w:lineRule="auto"/>
      <w:ind w:left="1000"/>
    </w:pPr>
    <w:rPr>
      <w:rFonts w:eastAsia="Calibri"/>
      <w:color w:val="000000"/>
    </w:rPr>
  </w:style>
  <w:style w:type="paragraph" w:styleId="TOC7">
    <w:name w:val="toc 7"/>
    <w:basedOn w:val="Normal"/>
    <w:next w:val="Normal"/>
    <w:autoRedefine/>
    <w:unhideWhenUsed/>
    <w:rsid w:val="00CC01A5"/>
    <w:pPr>
      <w:spacing w:after="0" w:line="240" w:lineRule="auto"/>
      <w:ind w:left="1200"/>
    </w:pPr>
    <w:rPr>
      <w:rFonts w:eastAsia="Calibri"/>
      <w:color w:val="000000"/>
    </w:rPr>
  </w:style>
  <w:style w:type="paragraph" w:styleId="TOC8">
    <w:name w:val="toc 8"/>
    <w:basedOn w:val="Normal"/>
    <w:next w:val="Normal"/>
    <w:autoRedefine/>
    <w:unhideWhenUsed/>
    <w:rsid w:val="00CC01A5"/>
    <w:pPr>
      <w:spacing w:after="0" w:line="240" w:lineRule="auto"/>
      <w:ind w:left="1400"/>
    </w:pPr>
    <w:rPr>
      <w:rFonts w:eastAsia="Calibri"/>
      <w:color w:val="000000"/>
    </w:rPr>
  </w:style>
  <w:style w:type="paragraph" w:styleId="TOC9">
    <w:name w:val="toc 9"/>
    <w:basedOn w:val="Normal"/>
    <w:next w:val="Normal"/>
    <w:autoRedefine/>
    <w:unhideWhenUsed/>
    <w:rsid w:val="00CC01A5"/>
    <w:pPr>
      <w:spacing w:after="0" w:line="240" w:lineRule="auto"/>
      <w:ind w:left="1600"/>
    </w:pPr>
    <w:rPr>
      <w:rFonts w:eastAsia="Calibri"/>
      <w:color w:val="000000"/>
    </w:rPr>
  </w:style>
  <w:style w:type="paragraph" w:styleId="NormalIndent">
    <w:name w:val="Normal Indent"/>
    <w:basedOn w:val="Normal"/>
    <w:unhideWhenUsed/>
    <w:rsid w:val="00CC01A5"/>
    <w:pPr>
      <w:spacing w:after="0" w:line="240" w:lineRule="auto"/>
      <w:ind w:left="720"/>
    </w:pPr>
  </w:style>
  <w:style w:type="paragraph" w:styleId="IndexHeading">
    <w:name w:val="index heading"/>
    <w:basedOn w:val="Normal"/>
    <w:next w:val="Index1"/>
    <w:unhideWhenUsed/>
    <w:rsid w:val="00CC01A5"/>
    <w:pPr>
      <w:spacing w:after="200" w:line="276" w:lineRule="auto"/>
    </w:pPr>
    <w:rPr>
      <w:bCs/>
    </w:rPr>
  </w:style>
  <w:style w:type="paragraph" w:styleId="EnvelopeAddress">
    <w:name w:val="envelope address"/>
    <w:basedOn w:val="Normal"/>
    <w:unhideWhenUsed/>
    <w:rsid w:val="00CC01A5"/>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CC01A5"/>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CC01A5"/>
    <w:pPr>
      <w:spacing w:before="120" w:line="256" w:lineRule="auto"/>
    </w:pPr>
    <w:rPr>
      <w:rFonts w:ascii="Times New Roman" w:eastAsia="Calibri" w:hAnsi="Times New Roman" w:cs="Times New Roman"/>
    </w:rPr>
  </w:style>
  <w:style w:type="paragraph" w:styleId="List">
    <w:name w:val="List"/>
    <w:basedOn w:val="BodyText"/>
    <w:uiPriority w:val="99"/>
    <w:unhideWhenUsed/>
    <w:rsid w:val="00CC01A5"/>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CC01A5"/>
    <w:rPr>
      <w:rFonts w:eastAsia="Times New Roman"/>
      <w:color w:val="auto"/>
    </w:rPr>
  </w:style>
  <w:style w:type="paragraph" w:styleId="ListBullet2">
    <w:name w:val="List Bullet 2"/>
    <w:basedOn w:val="Normal"/>
    <w:unhideWhenUsed/>
    <w:rsid w:val="00CC01A5"/>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CC01A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CC01A5"/>
    <w:rPr>
      <w:rFonts w:ascii="Calibri" w:hAnsi="Calibri" w:cs="Arial"/>
      <w:sz w:val="22"/>
    </w:rPr>
  </w:style>
  <w:style w:type="paragraph" w:styleId="TOCHeading">
    <w:name w:val="TOC Heading"/>
    <w:basedOn w:val="Heading1"/>
    <w:next w:val="Normal"/>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CC01A5"/>
  </w:style>
  <w:style w:type="paragraph" w:customStyle="1" w:styleId="norma">
    <w:name w:val="norma"/>
    <w:basedOn w:val="Normal"/>
    <w:uiPriority w:val="99"/>
    <w:qFormat/>
    <w:rsid w:val="00CC01A5"/>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CC01A5"/>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CC01A5"/>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CC01A5"/>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CC01A5"/>
  </w:style>
  <w:style w:type="character" w:customStyle="1" w:styleId="Bodytext2NotBold">
    <w:name w:val="Body text (2) + Not Bold"/>
    <w:basedOn w:val="Bodytext33"/>
    <w:rsid w:val="00CC01A5"/>
  </w:style>
  <w:style w:type="character" w:customStyle="1" w:styleId="Bodytext23">
    <w:name w:val="Body text (2)"/>
    <w:basedOn w:val="Bodytext33"/>
    <w:rsid w:val="00CC01A5"/>
  </w:style>
  <w:style w:type="character" w:customStyle="1" w:styleId="Bodytext301">
    <w:name w:val="Body text (30)"/>
    <w:basedOn w:val="Bodytext3TimesNewRoman"/>
    <w:rsid w:val="00CC01A5"/>
  </w:style>
  <w:style w:type="character" w:customStyle="1" w:styleId="Tableofcontents150">
    <w:name w:val="Table of contents (15)"/>
    <w:basedOn w:val="StyleBox12pt"/>
    <w:rsid w:val="00CC01A5"/>
  </w:style>
  <w:style w:type="character" w:customStyle="1" w:styleId="Bodytext1150">
    <w:name w:val="Body text (115)"/>
    <w:basedOn w:val="Picturecaption2Spacing0ptExact"/>
    <w:rsid w:val="00CC01A5"/>
  </w:style>
  <w:style w:type="character" w:customStyle="1" w:styleId="Bodytext680">
    <w:name w:val="Body text (68)"/>
    <w:basedOn w:val="Heading162SmallCaps"/>
    <w:rsid w:val="00CC01A5"/>
  </w:style>
  <w:style w:type="character" w:customStyle="1" w:styleId="Picturecaption190">
    <w:name w:val="Picture caption (19)"/>
    <w:basedOn w:val="Picturecaption27Spacing0pt"/>
    <w:rsid w:val="00CC01A5"/>
  </w:style>
  <w:style w:type="character" w:customStyle="1" w:styleId="Bodytext350">
    <w:name w:val="Body text (35)"/>
    <w:basedOn w:val="Picturecaption190"/>
    <w:rsid w:val="00CC01A5"/>
  </w:style>
  <w:style w:type="character" w:customStyle="1" w:styleId="Bodytext1570">
    <w:name w:val="Body text (157)"/>
    <w:basedOn w:val="Bodytext39"/>
    <w:rsid w:val="00CC01A5"/>
  </w:style>
  <w:style w:type="character" w:customStyle="1" w:styleId="Bodytext157Spacing0pt">
    <w:name w:val="Body text (157) + Spacing 0 pt"/>
    <w:basedOn w:val="Bodytext39"/>
    <w:rsid w:val="00CC01A5"/>
  </w:style>
  <w:style w:type="paragraph" w:customStyle="1" w:styleId="StyleHeading4TagNotBold">
    <w:name w:val="Style Heading 4Tag + Not Bold"/>
    <w:basedOn w:val="Normal"/>
    <w:rsid w:val="00CC01A5"/>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CC01A5"/>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CC01A5"/>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CC01A5"/>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CC01A5"/>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CC01A5"/>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CC01A5"/>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CC01A5"/>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CC01A5"/>
  </w:style>
  <w:style w:type="numbering" w:customStyle="1" w:styleId="1ai1">
    <w:name w:val="1 / a / i1"/>
    <w:rsid w:val="00CC01A5"/>
    <w:pPr>
      <w:numPr>
        <w:numId w:val="16"/>
      </w:numPr>
    </w:pPr>
  </w:style>
  <w:style w:type="numbering" w:styleId="1ai">
    <w:name w:val="Outline List 1"/>
    <w:basedOn w:val="NoList"/>
    <w:unhideWhenUsed/>
    <w:rsid w:val="00CC01A5"/>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CC01A5"/>
    <w:rPr>
      <w:b/>
      <w:bCs/>
    </w:rPr>
  </w:style>
  <w:style w:type="character" w:styleId="FootnoteReference">
    <w:name w:val="footnote reference"/>
    <w:aliases w:val="FN Ref,footnote reference,fr,o,FR,(NECG) Footnote Reference"/>
    <w:basedOn w:val="DefaultParagraphFont"/>
    <w:uiPriority w:val="99"/>
    <w:unhideWhenUsed/>
    <w:qFormat/>
    <w:rsid w:val="00CC01A5"/>
  </w:style>
  <w:style w:type="character" w:styleId="PageNumber">
    <w:name w:val="page number"/>
    <w:aliases w:val="card ununderlined"/>
    <w:basedOn w:val="DefaultParagraphFont"/>
    <w:uiPriority w:val="99"/>
    <w:unhideWhenUsed/>
    <w:rsid w:val="00CC01A5"/>
  </w:style>
  <w:style w:type="character" w:styleId="HTMLCite">
    <w:name w:val="HTML Cite"/>
    <w:basedOn w:val="DefaultParagraphFont"/>
    <w:unhideWhenUsed/>
    <w:rsid w:val="00CC01A5"/>
    <w:rPr>
      <w:i/>
      <w:iCs/>
    </w:rPr>
  </w:style>
  <w:style w:type="numbering" w:customStyle="1" w:styleId="NoList1">
    <w:name w:val="No List1"/>
    <w:next w:val="NoList"/>
    <w:uiPriority w:val="99"/>
    <w:semiHidden/>
    <w:unhideWhenUsed/>
    <w:rsid w:val="00CC01A5"/>
  </w:style>
  <w:style w:type="numbering" w:customStyle="1" w:styleId="NoList2">
    <w:name w:val="No List2"/>
    <w:next w:val="NoList"/>
    <w:uiPriority w:val="99"/>
    <w:semiHidden/>
    <w:unhideWhenUsed/>
    <w:rsid w:val="00CC01A5"/>
  </w:style>
  <w:style w:type="numbering" w:customStyle="1" w:styleId="NoList11">
    <w:name w:val="No List11"/>
    <w:next w:val="NoList"/>
    <w:uiPriority w:val="99"/>
    <w:semiHidden/>
    <w:unhideWhenUsed/>
    <w:rsid w:val="00CC01A5"/>
  </w:style>
  <w:style w:type="numbering" w:customStyle="1" w:styleId="NoList3">
    <w:name w:val="No List3"/>
    <w:next w:val="NoList"/>
    <w:semiHidden/>
    <w:unhideWhenUsed/>
    <w:rsid w:val="00CC01A5"/>
  </w:style>
  <w:style w:type="numbering" w:customStyle="1" w:styleId="NoList12">
    <w:name w:val="No List12"/>
    <w:next w:val="NoList"/>
    <w:semiHidden/>
    <w:unhideWhenUsed/>
    <w:rsid w:val="00CC01A5"/>
  </w:style>
  <w:style w:type="numbering" w:customStyle="1" w:styleId="NoList21">
    <w:name w:val="No List21"/>
    <w:next w:val="NoList"/>
    <w:semiHidden/>
    <w:unhideWhenUsed/>
    <w:rsid w:val="00CC01A5"/>
  </w:style>
  <w:style w:type="numbering" w:customStyle="1" w:styleId="NoList111">
    <w:name w:val="No List111"/>
    <w:next w:val="NoList"/>
    <w:uiPriority w:val="99"/>
    <w:semiHidden/>
    <w:unhideWhenUsed/>
    <w:rsid w:val="00CC01A5"/>
  </w:style>
  <w:style w:type="numbering" w:customStyle="1" w:styleId="NoList211">
    <w:name w:val="No List211"/>
    <w:next w:val="NoList"/>
    <w:uiPriority w:val="99"/>
    <w:semiHidden/>
    <w:unhideWhenUsed/>
    <w:rsid w:val="00CC01A5"/>
  </w:style>
  <w:style w:type="numbering" w:customStyle="1" w:styleId="NoList1111">
    <w:name w:val="No List1111"/>
    <w:next w:val="NoList"/>
    <w:uiPriority w:val="99"/>
    <w:semiHidden/>
    <w:unhideWhenUsed/>
    <w:rsid w:val="00CC01A5"/>
  </w:style>
  <w:style w:type="numbering" w:customStyle="1" w:styleId="NoList4">
    <w:name w:val="No List4"/>
    <w:next w:val="NoList"/>
    <w:semiHidden/>
    <w:unhideWhenUsed/>
    <w:rsid w:val="00CC01A5"/>
  </w:style>
  <w:style w:type="numbering" w:customStyle="1" w:styleId="NoList5">
    <w:name w:val="No List5"/>
    <w:next w:val="NoList"/>
    <w:semiHidden/>
    <w:unhideWhenUsed/>
    <w:rsid w:val="00CC01A5"/>
  </w:style>
  <w:style w:type="character" w:customStyle="1" w:styleId="Tableofcontents110">
    <w:name w:val="Table of contents (11)"/>
    <w:basedOn w:val="article-quote-right"/>
    <w:rsid w:val="00CC01A5"/>
  </w:style>
  <w:style w:type="character" w:styleId="HTMLAcronym">
    <w:name w:val="HTML Acronym"/>
    <w:basedOn w:val="DefaultParagraphFont"/>
    <w:unhideWhenUsed/>
    <w:rsid w:val="00CC01A5"/>
  </w:style>
  <w:style w:type="numbering" w:customStyle="1" w:styleId="NoList6">
    <w:name w:val="No List6"/>
    <w:next w:val="NoList"/>
    <w:uiPriority w:val="99"/>
    <w:semiHidden/>
    <w:unhideWhenUsed/>
    <w:rsid w:val="00CC01A5"/>
  </w:style>
  <w:style w:type="numbering" w:customStyle="1" w:styleId="NoList7">
    <w:name w:val="No List7"/>
    <w:next w:val="NoList"/>
    <w:semiHidden/>
    <w:unhideWhenUsed/>
    <w:rsid w:val="00CC01A5"/>
  </w:style>
  <w:style w:type="numbering" w:customStyle="1" w:styleId="NoList8">
    <w:name w:val="No List8"/>
    <w:next w:val="NoList"/>
    <w:semiHidden/>
    <w:unhideWhenUsed/>
    <w:rsid w:val="00CC01A5"/>
  </w:style>
  <w:style w:type="numbering" w:customStyle="1" w:styleId="NoList9">
    <w:name w:val="No List9"/>
    <w:next w:val="NoList"/>
    <w:semiHidden/>
    <w:unhideWhenUsed/>
    <w:rsid w:val="00CC01A5"/>
  </w:style>
  <w:style w:type="numbering" w:customStyle="1" w:styleId="NoList10">
    <w:name w:val="No List10"/>
    <w:next w:val="NoList"/>
    <w:semiHidden/>
    <w:unhideWhenUsed/>
    <w:rsid w:val="00CC01A5"/>
  </w:style>
  <w:style w:type="numbering" w:customStyle="1" w:styleId="NoList13">
    <w:name w:val="No List13"/>
    <w:next w:val="NoList"/>
    <w:semiHidden/>
    <w:unhideWhenUsed/>
    <w:rsid w:val="00CC01A5"/>
  </w:style>
  <w:style w:type="numbering" w:customStyle="1" w:styleId="NoList14">
    <w:name w:val="No List14"/>
    <w:next w:val="NoList"/>
    <w:semiHidden/>
    <w:unhideWhenUsed/>
    <w:rsid w:val="00CC01A5"/>
  </w:style>
  <w:style w:type="numbering" w:customStyle="1" w:styleId="NoList15">
    <w:name w:val="No List15"/>
    <w:next w:val="NoList"/>
    <w:uiPriority w:val="99"/>
    <w:semiHidden/>
    <w:unhideWhenUsed/>
    <w:rsid w:val="00CC01A5"/>
  </w:style>
  <w:style w:type="numbering" w:customStyle="1" w:styleId="NoList16">
    <w:name w:val="No List16"/>
    <w:next w:val="NoList"/>
    <w:uiPriority w:val="99"/>
    <w:semiHidden/>
    <w:unhideWhenUsed/>
    <w:rsid w:val="00CC01A5"/>
  </w:style>
  <w:style w:type="numbering" w:customStyle="1" w:styleId="NoList17">
    <w:name w:val="No List17"/>
    <w:next w:val="NoList"/>
    <w:semiHidden/>
    <w:unhideWhenUsed/>
    <w:rsid w:val="00CC01A5"/>
  </w:style>
  <w:style w:type="numbering" w:customStyle="1" w:styleId="NoList18">
    <w:name w:val="No List18"/>
    <w:next w:val="NoList"/>
    <w:uiPriority w:val="99"/>
    <w:semiHidden/>
    <w:unhideWhenUsed/>
    <w:rsid w:val="00CC01A5"/>
  </w:style>
  <w:style w:type="numbering" w:customStyle="1" w:styleId="NoList19">
    <w:name w:val="No List19"/>
    <w:next w:val="NoList"/>
    <w:uiPriority w:val="99"/>
    <w:semiHidden/>
    <w:unhideWhenUsed/>
    <w:rsid w:val="00CC01A5"/>
  </w:style>
  <w:style w:type="numbering" w:customStyle="1" w:styleId="NoList20">
    <w:name w:val="No List20"/>
    <w:next w:val="NoList"/>
    <w:semiHidden/>
    <w:unhideWhenUsed/>
    <w:rsid w:val="00CC01A5"/>
  </w:style>
  <w:style w:type="numbering" w:customStyle="1" w:styleId="NoList31">
    <w:name w:val="No List31"/>
    <w:next w:val="NoList"/>
    <w:semiHidden/>
    <w:unhideWhenUsed/>
    <w:rsid w:val="00CC01A5"/>
  </w:style>
  <w:style w:type="numbering" w:customStyle="1" w:styleId="NoList41">
    <w:name w:val="No List41"/>
    <w:next w:val="NoList"/>
    <w:semiHidden/>
    <w:unhideWhenUsed/>
    <w:rsid w:val="00CC01A5"/>
  </w:style>
  <w:style w:type="numbering" w:customStyle="1" w:styleId="NoList51">
    <w:name w:val="No List51"/>
    <w:next w:val="NoList"/>
    <w:semiHidden/>
    <w:unhideWhenUsed/>
    <w:rsid w:val="00CC01A5"/>
  </w:style>
  <w:style w:type="numbering" w:customStyle="1" w:styleId="NoList61">
    <w:name w:val="No List61"/>
    <w:next w:val="NoList"/>
    <w:semiHidden/>
    <w:unhideWhenUsed/>
    <w:rsid w:val="00CC01A5"/>
  </w:style>
  <w:style w:type="numbering" w:customStyle="1" w:styleId="NoList71">
    <w:name w:val="No List71"/>
    <w:next w:val="NoList"/>
    <w:semiHidden/>
    <w:unhideWhenUsed/>
    <w:rsid w:val="00CC01A5"/>
  </w:style>
  <w:style w:type="numbering" w:customStyle="1" w:styleId="NoList81">
    <w:name w:val="No List81"/>
    <w:next w:val="NoList"/>
    <w:semiHidden/>
    <w:unhideWhenUsed/>
    <w:rsid w:val="00CC01A5"/>
  </w:style>
  <w:style w:type="numbering" w:customStyle="1" w:styleId="NoList91">
    <w:name w:val="No List91"/>
    <w:next w:val="NoList"/>
    <w:semiHidden/>
    <w:unhideWhenUsed/>
    <w:rsid w:val="00CC01A5"/>
  </w:style>
  <w:style w:type="numbering" w:customStyle="1" w:styleId="NoList101">
    <w:name w:val="No List101"/>
    <w:next w:val="NoList"/>
    <w:uiPriority w:val="99"/>
    <w:semiHidden/>
    <w:unhideWhenUsed/>
    <w:rsid w:val="00CC01A5"/>
  </w:style>
  <w:style w:type="numbering" w:customStyle="1" w:styleId="NoList121">
    <w:name w:val="No List121"/>
    <w:next w:val="NoList"/>
    <w:semiHidden/>
    <w:unhideWhenUsed/>
    <w:rsid w:val="00CC01A5"/>
  </w:style>
  <w:style w:type="numbering" w:customStyle="1" w:styleId="NoList131">
    <w:name w:val="No List131"/>
    <w:next w:val="NoList"/>
    <w:semiHidden/>
    <w:unhideWhenUsed/>
    <w:rsid w:val="00CC01A5"/>
  </w:style>
  <w:style w:type="numbering" w:customStyle="1" w:styleId="NoList141">
    <w:name w:val="No List141"/>
    <w:next w:val="NoList"/>
    <w:semiHidden/>
    <w:unhideWhenUsed/>
    <w:rsid w:val="00CC01A5"/>
  </w:style>
  <w:style w:type="numbering" w:customStyle="1" w:styleId="NoList22">
    <w:name w:val="No List22"/>
    <w:next w:val="NoList"/>
    <w:semiHidden/>
    <w:unhideWhenUsed/>
    <w:rsid w:val="00CC01A5"/>
  </w:style>
  <w:style w:type="numbering" w:customStyle="1" w:styleId="NoList23">
    <w:name w:val="No List23"/>
    <w:next w:val="NoList"/>
    <w:semiHidden/>
    <w:unhideWhenUsed/>
    <w:rsid w:val="00CC01A5"/>
  </w:style>
  <w:style w:type="numbering" w:customStyle="1" w:styleId="NoList24">
    <w:name w:val="No List24"/>
    <w:next w:val="NoList"/>
    <w:semiHidden/>
    <w:unhideWhenUsed/>
    <w:rsid w:val="00CC01A5"/>
  </w:style>
  <w:style w:type="numbering" w:customStyle="1" w:styleId="NoList25">
    <w:name w:val="No List25"/>
    <w:next w:val="NoList"/>
    <w:semiHidden/>
    <w:unhideWhenUsed/>
    <w:rsid w:val="00CC01A5"/>
  </w:style>
  <w:style w:type="numbering" w:customStyle="1" w:styleId="NoList11111">
    <w:name w:val="No List11111"/>
    <w:next w:val="NoList"/>
    <w:uiPriority w:val="99"/>
    <w:semiHidden/>
    <w:unhideWhenUsed/>
    <w:rsid w:val="00CC01A5"/>
  </w:style>
  <w:style w:type="numbering" w:customStyle="1" w:styleId="NoList111111">
    <w:name w:val="No List111111"/>
    <w:next w:val="NoList"/>
    <w:uiPriority w:val="99"/>
    <w:semiHidden/>
    <w:unhideWhenUsed/>
    <w:rsid w:val="00CC01A5"/>
  </w:style>
  <w:style w:type="numbering" w:customStyle="1" w:styleId="NoList1111111">
    <w:name w:val="No List1111111"/>
    <w:next w:val="NoList"/>
    <w:uiPriority w:val="99"/>
    <w:semiHidden/>
    <w:unhideWhenUsed/>
    <w:rsid w:val="00CC01A5"/>
  </w:style>
  <w:style w:type="numbering" w:customStyle="1" w:styleId="NoList11111111">
    <w:name w:val="No List11111111"/>
    <w:next w:val="NoList"/>
    <w:uiPriority w:val="99"/>
    <w:semiHidden/>
    <w:unhideWhenUsed/>
    <w:rsid w:val="00CC01A5"/>
  </w:style>
  <w:style w:type="numbering" w:customStyle="1" w:styleId="NoList111111111">
    <w:name w:val="No List111111111"/>
    <w:next w:val="NoList"/>
    <w:uiPriority w:val="99"/>
    <w:semiHidden/>
    <w:unhideWhenUsed/>
    <w:rsid w:val="00CC01A5"/>
  </w:style>
  <w:style w:type="numbering" w:customStyle="1" w:styleId="NoList1111111111">
    <w:name w:val="No List1111111111"/>
    <w:next w:val="NoList"/>
    <w:uiPriority w:val="99"/>
    <w:semiHidden/>
    <w:unhideWhenUsed/>
    <w:rsid w:val="00CC01A5"/>
  </w:style>
  <w:style w:type="numbering" w:customStyle="1" w:styleId="NoList11111111111">
    <w:name w:val="No List11111111111"/>
    <w:next w:val="NoList"/>
    <w:uiPriority w:val="99"/>
    <w:semiHidden/>
    <w:unhideWhenUsed/>
    <w:rsid w:val="00CC01A5"/>
  </w:style>
  <w:style w:type="numbering" w:customStyle="1" w:styleId="NoList111111111111">
    <w:name w:val="No List111111111111"/>
    <w:next w:val="NoList"/>
    <w:uiPriority w:val="99"/>
    <w:semiHidden/>
    <w:unhideWhenUsed/>
    <w:rsid w:val="00CC01A5"/>
  </w:style>
  <w:style w:type="numbering" w:customStyle="1" w:styleId="NoList1111111111111">
    <w:name w:val="No List1111111111111"/>
    <w:next w:val="NoList"/>
    <w:uiPriority w:val="99"/>
    <w:semiHidden/>
    <w:unhideWhenUsed/>
    <w:rsid w:val="00CC01A5"/>
  </w:style>
  <w:style w:type="numbering" w:customStyle="1" w:styleId="NoList11111111111111">
    <w:name w:val="No List11111111111111"/>
    <w:next w:val="NoList"/>
    <w:uiPriority w:val="99"/>
    <w:semiHidden/>
    <w:unhideWhenUsed/>
    <w:rsid w:val="00CC01A5"/>
  </w:style>
  <w:style w:type="numbering" w:customStyle="1" w:styleId="NoList111111111111111">
    <w:name w:val="No List111111111111111"/>
    <w:next w:val="NoList"/>
    <w:uiPriority w:val="99"/>
    <w:semiHidden/>
    <w:unhideWhenUsed/>
    <w:rsid w:val="00CC01A5"/>
  </w:style>
  <w:style w:type="numbering" w:customStyle="1" w:styleId="NoList1111111111111111">
    <w:name w:val="No List1111111111111111"/>
    <w:next w:val="NoList"/>
    <w:uiPriority w:val="99"/>
    <w:semiHidden/>
    <w:unhideWhenUsed/>
    <w:rsid w:val="00CC01A5"/>
  </w:style>
  <w:style w:type="numbering" w:customStyle="1" w:styleId="NoList11111111111111111">
    <w:name w:val="No List11111111111111111"/>
    <w:next w:val="NoList"/>
    <w:uiPriority w:val="99"/>
    <w:semiHidden/>
    <w:unhideWhenUsed/>
    <w:rsid w:val="00CC01A5"/>
  </w:style>
  <w:style w:type="paragraph" w:customStyle="1" w:styleId="after-p">
    <w:name w:val="after-p"/>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CC01A5"/>
  </w:style>
  <w:style w:type="paragraph" w:customStyle="1" w:styleId="messagelistitem-1-jvgy">
    <w:name w:val="messagelistitem-1-jvgy"/>
    <w:basedOn w:val="Normal"/>
    <w:rsid w:val="00CC01A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hyperlink" Target="https://read.dukeupress.edu/american-literature/article/89/4/761/132823/Impossible-Futures-Fictions-of-Risk-in-the-Longue" TargetMode="External"/><Relationship Id="rId3" Type="http://schemas.openxmlformats.org/officeDocument/2006/relationships/customXml" Target="../customXml/item3.xml"/><Relationship Id="rId21" Type="http://schemas.openxmlformats.org/officeDocument/2006/relationships/hyperlink" Target="https://www.middleeasteye.net/opinion/iran-israel-tensions-threat-nuclear-war-looms-large"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brookings.edu/blog/order-from-chaos/2020/04/24/covid-19-will-prolong-conflict-in-the-middle-ea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journals.ju.edu.jo/JJPS/article/view/9377/4480"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doi.org/10.1093/jiplp/jpz080" TargetMode="External"/><Relationship Id="rId28" Type="http://schemas.openxmlformats.org/officeDocument/2006/relationships/theme" Target="theme/theme1.xm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read.oecd-ilibrary.org/view/?ref=129_129919-4li7bq8asv&amp;title=COVID-19-Crisis-Response-in-MENA-Countries&amp;_ga=2.237304256.1316433697.1631849561-29263471.1631849561"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www.washingtoninstitute.org/policy-analysis/view/the-great-middle-eastern-war-of-2019"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51</Pages>
  <Words>20471</Words>
  <Characters>116685</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27</cp:revision>
  <dcterms:created xsi:type="dcterms:W3CDTF">2021-10-08T23:54:00Z</dcterms:created>
  <dcterms:modified xsi:type="dcterms:W3CDTF">2021-10-09T14:13:00Z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