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88875" w14:textId="77777777" w:rsidR="001F2A63" w:rsidRDefault="001F2A63" w:rsidP="001F2A63">
      <w:pPr>
        <w:pStyle w:val="Heading1"/>
      </w:pPr>
      <w:r>
        <w:t>1AC</w:t>
      </w:r>
    </w:p>
    <w:p w14:paraId="5FC7DF3F" w14:textId="77777777" w:rsidR="001F2A63" w:rsidRPr="00E046D0" w:rsidRDefault="001F2A63" w:rsidP="001F2A63">
      <w:pPr>
        <w:pStyle w:val="Heading3"/>
        <w:rPr>
          <w:rFonts w:asciiTheme="majorHAnsi" w:hAnsiTheme="majorHAnsi" w:cstheme="majorHAnsi"/>
        </w:rPr>
      </w:pPr>
      <w:r w:rsidRPr="00E046D0">
        <w:rPr>
          <w:rFonts w:asciiTheme="majorHAnsi" w:hAnsiTheme="majorHAnsi" w:cstheme="majorHAnsi"/>
        </w:rPr>
        <w:lastRenderedPageBreak/>
        <w:t>Advantag</w:t>
      </w:r>
      <w:r>
        <w:rPr>
          <w:rFonts w:asciiTheme="majorHAnsi" w:hAnsiTheme="majorHAnsi" w:cstheme="majorHAnsi"/>
        </w:rPr>
        <w:t>e</w:t>
      </w:r>
    </w:p>
    <w:p w14:paraId="11CC5F90"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687ACB76"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49DC57E4"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2524A07E"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92DD360"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3E12B5E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w:t>
      </w:r>
      <w:proofErr w:type="gramStart"/>
      <w:r w:rsidRPr="00E046D0">
        <w:rPr>
          <w:rFonts w:asciiTheme="majorHAnsi" w:hAnsiTheme="majorHAnsi" w:cstheme="majorHAnsi"/>
        </w:rPr>
        <w:t>organization;</w:t>
      </w:r>
      <w:proofErr w:type="gramEnd"/>
      <w:r w:rsidRPr="00E046D0">
        <w:rPr>
          <w:rFonts w:asciiTheme="majorHAnsi" w:hAnsiTheme="majorHAnsi" w:cstheme="majorHAnsi"/>
        </w:rPr>
        <w:t xml:space="preserve"> as the WIPO describes the PCT: </w:t>
      </w:r>
    </w:p>
    <w:p w14:paraId="6EDA642B"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lastRenderedPageBreak/>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4B41B75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33243A6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0FE29163"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01F04D5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E046D0">
        <w:rPr>
          <w:rFonts w:asciiTheme="majorHAnsi" w:hAnsiTheme="majorHAnsi" w:cstheme="majorHAnsi"/>
        </w:rPr>
        <w:t>still remains</w:t>
      </w:r>
      <w:proofErr w:type="gramEnd"/>
      <w:r w:rsidRPr="00E046D0">
        <w:rPr>
          <w:rFonts w:asciiTheme="majorHAnsi" w:hAnsiTheme="majorHAnsi" w:cstheme="majorHAnsi"/>
        </w:rPr>
        <w:t xml:space="preserve">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7AD4F725" w14:textId="77777777" w:rsidR="001F2A63" w:rsidRPr="00E046D0" w:rsidRDefault="001F2A63" w:rsidP="001F2A63">
      <w:pPr>
        <w:rPr>
          <w:rFonts w:asciiTheme="majorHAnsi" w:hAnsiTheme="majorHAnsi" w:cstheme="majorHAnsi"/>
        </w:rPr>
      </w:pPr>
    </w:p>
    <w:p w14:paraId="571A4B2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lastRenderedPageBreak/>
        <w:t xml:space="preserve">Thailand proves – the world is trending towards </w:t>
      </w:r>
      <w:proofErr w:type="gramStart"/>
      <w:r w:rsidRPr="00E046D0">
        <w:rPr>
          <w:rFonts w:asciiTheme="majorHAnsi" w:hAnsiTheme="majorHAnsi" w:cstheme="majorHAnsi"/>
        </w:rPr>
        <w:t>legalization</w:t>
      </w:r>
      <w:proofErr w:type="gramEnd"/>
      <w:r w:rsidRPr="00E046D0">
        <w:rPr>
          <w:rFonts w:asciiTheme="majorHAnsi" w:hAnsiTheme="majorHAnsi" w:cstheme="majorHAnsi"/>
        </w:rPr>
        <w:t xml:space="preserve"> but big pharma patents lock in cannabis monopolies and crowd out local growth.</w:t>
      </w:r>
    </w:p>
    <w:p w14:paraId="26C188DC"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69AC1F29"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0B344D6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w:t>
      </w:r>
      <w:proofErr w:type="gramStart"/>
      <w:r w:rsidRPr="00E046D0">
        <w:rPr>
          <w:rFonts w:asciiTheme="majorHAnsi" w:hAnsiTheme="majorHAnsi" w:cstheme="majorHAnsi"/>
        </w:rPr>
        <w:t>reality</w:t>
      </w:r>
      <w:proofErr w:type="gramEnd"/>
      <w:r w:rsidRPr="00E046D0">
        <w:rPr>
          <w:rFonts w:asciiTheme="majorHAnsi" w:hAnsiTheme="majorHAnsi" w:cstheme="majorHAnsi"/>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08B06CB"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20907C6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w:t>
      </w:r>
      <w:proofErr w:type="gramStart"/>
      <w:r w:rsidRPr="00E046D0">
        <w:rPr>
          <w:rFonts w:asciiTheme="majorHAnsi" w:hAnsiTheme="majorHAnsi" w:cstheme="majorHAnsi"/>
        </w:rPr>
        <w:t>art by definition</w:t>
      </w:r>
      <w:proofErr w:type="gramEnd"/>
      <w:r w:rsidRPr="00E046D0">
        <w:rPr>
          <w:rFonts w:asciiTheme="majorHAnsi" w:hAnsiTheme="majorHAnsi" w:cstheme="majorHAnsi"/>
        </w:rPr>
        <w:t xml:space="preserve">. When another jurisdiction </w:t>
      </w:r>
      <w:proofErr w:type="gramStart"/>
      <w:r w:rsidRPr="00E046D0">
        <w:rPr>
          <w:rFonts w:asciiTheme="majorHAnsi" w:hAnsiTheme="majorHAnsi" w:cstheme="majorHAnsi"/>
        </w:rPr>
        <w:t>opens up</w:t>
      </w:r>
      <w:proofErr w:type="gramEnd"/>
      <w:r w:rsidRPr="00E046D0">
        <w:rPr>
          <w:rFonts w:asciiTheme="majorHAnsi" w:hAnsiTheme="majorHAnsi" w:cstheme="majorHAnsi"/>
        </w:rPr>
        <w:t xml:space="preserve"> a market, </w:t>
      </w:r>
      <w:r w:rsidRPr="00E046D0">
        <w:rPr>
          <w:rFonts w:asciiTheme="majorHAnsi" w:hAnsiTheme="majorHAnsi" w:cstheme="majorHAnsi"/>
        </w:rPr>
        <w:lastRenderedPageBreak/>
        <w:t xml:space="preserve">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620243F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E046D0">
        <w:rPr>
          <w:rFonts w:asciiTheme="majorHAnsi" w:hAnsiTheme="majorHAnsi" w:cstheme="majorHAnsi"/>
        </w:rPr>
        <w:t>. . . .</w:t>
      </w:r>
      <w:proofErr w:type="gramEnd"/>
      <w:r w:rsidRPr="00E046D0">
        <w:rPr>
          <w:rFonts w:asciiTheme="majorHAnsi" w:hAnsiTheme="majorHAnsi" w:cstheme="majorHAnsi"/>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E046D0">
        <w:rPr>
          <w:rFonts w:asciiTheme="majorHAnsi" w:hAnsiTheme="majorHAnsi" w:cstheme="majorHAnsi"/>
        </w:rPr>
        <w:t>more strict</w:t>
      </w:r>
      <w:proofErr w:type="gramEnd"/>
      <w:r w:rsidRPr="00E046D0">
        <w:rPr>
          <w:rFonts w:asciiTheme="majorHAnsi" w:hAnsiTheme="majorHAnsi" w:cstheme="majorHAnsi"/>
        </w:rPr>
        <w:t xml:space="preserve"> regime of intellectual property laws would be an increase in royalty payments to foreigners.96 </w:t>
      </w:r>
    </w:p>
    <w:p w14:paraId="0BF6BA9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13620F5A"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lastRenderedPageBreak/>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33F39BE7"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w:t>
      </w:r>
      <w:proofErr w:type="gramStart"/>
      <w:r w:rsidRPr="00E046D0">
        <w:rPr>
          <w:rFonts w:asciiTheme="majorHAnsi" w:hAnsiTheme="majorHAnsi" w:cstheme="majorHAnsi"/>
        </w:rPr>
        <w:t>first-mover</w:t>
      </w:r>
      <w:proofErr w:type="gramEnd"/>
      <w:r w:rsidRPr="00E046D0">
        <w:rPr>
          <w:rFonts w:asciiTheme="majorHAnsi" w:hAnsiTheme="majorHAnsi" w:cstheme="majorHAnsi"/>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23B0CD34"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50BD0707" w14:textId="77777777" w:rsidR="001F2A63" w:rsidRPr="00E046D0" w:rsidRDefault="001F2A63" w:rsidP="001F2A63">
      <w:pPr>
        <w:rPr>
          <w:rFonts w:asciiTheme="majorHAnsi" w:hAnsiTheme="majorHAnsi" w:cstheme="majorHAnsi"/>
        </w:rPr>
      </w:pPr>
    </w:p>
    <w:p w14:paraId="7EC367CA"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29719ED4"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06E6FAF8"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6636A84D"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59E37241"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lastRenderedPageBreak/>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05A3111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5BD455C8"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7BEBC81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E046D0">
        <w:rPr>
          <w:rStyle w:val="StyleUnderline"/>
          <w:rFonts w:asciiTheme="majorHAnsi" w:hAnsiTheme="majorHAnsi" w:cstheme="majorHAnsi"/>
        </w:rPr>
        <w:t>really just</w:t>
      </w:r>
      <w:proofErr w:type="gramEnd"/>
      <w:r w:rsidRPr="00E046D0">
        <w:rPr>
          <w:rStyle w:val="StyleUnderline"/>
          <w:rFonts w:asciiTheme="majorHAnsi" w:hAnsiTheme="majorHAnsi" w:cstheme="majorHAnsi"/>
        </w:rPr>
        <w:t xml:space="preserve"> slight modifications of old drugs, it's called 'evergreening. "'205 Evergreening occurs because once a drugmaker's </w:t>
      </w:r>
      <w:r w:rsidRPr="00E046D0">
        <w:rPr>
          <w:rStyle w:val="StyleUnderline"/>
          <w:rFonts w:asciiTheme="majorHAnsi" w:hAnsiTheme="majorHAnsi" w:cstheme="majorHAnsi"/>
        </w:rPr>
        <w:lastRenderedPageBreak/>
        <w:t>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1F685D3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01CDFE9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E046D0">
        <w:rPr>
          <w:rFonts w:asciiTheme="majorHAnsi" w:hAnsiTheme="majorHAnsi" w:cstheme="majorHAnsi"/>
        </w:rPr>
        <w:t>in the near future</w:t>
      </w:r>
      <w:proofErr w:type="gramEnd"/>
      <w:r w:rsidRPr="00E046D0">
        <w:rPr>
          <w:rFonts w:asciiTheme="majorHAnsi" w:hAnsiTheme="majorHAnsi" w:cstheme="majorHAnsi"/>
        </w:rPr>
        <w:t xml:space="preserve">, the federal government will reconsider its stance on cannabis, and make medical and recreational marijuana use legal from sea to shining sea.215 </w:t>
      </w:r>
    </w:p>
    <w:p w14:paraId="56ACFCB6"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w:t>
      </w:r>
      <w:proofErr w:type="gramStart"/>
      <w:r w:rsidRPr="00E046D0">
        <w:rPr>
          <w:rStyle w:val="StyleUnderline"/>
          <w:rFonts w:asciiTheme="majorHAnsi" w:hAnsiTheme="majorHAnsi" w:cstheme="majorHAnsi"/>
        </w:rPr>
        <w:t>particular cannabis</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4567B6C0"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36DAAC0F" w14:textId="77777777" w:rsidR="001F2A63" w:rsidRPr="00E046D0" w:rsidRDefault="001F2A63" w:rsidP="001F2A63">
      <w:pPr>
        <w:rPr>
          <w:rFonts w:asciiTheme="majorHAnsi" w:hAnsiTheme="majorHAnsi" w:cstheme="majorHAnsi"/>
        </w:rPr>
      </w:pPr>
    </w:p>
    <w:p w14:paraId="7E0779C9"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lastRenderedPageBreak/>
        <w:t>Monopolies kill cannabis biodiversity which throttles medical marijuana advances and industry innovation.</w:t>
      </w:r>
    </w:p>
    <w:p w14:paraId="7FD81904"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2044982E"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028EDB94"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3D8A7F74"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054851F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w:t>
      </w:r>
      <w:proofErr w:type="gramStart"/>
      <w:r w:rsidRPr="00E046D0">
        <w:rPr>
          <w:rFonts w:asciiTheme="majorHAnsi" w:hAnsiTheme="majorHAnsi" w:cstheme="majorHAnsi"/>
        </w:rPr>
        <w:t>careful scrutiny</w:t>
      </w:r>
      <w:proofErr w:type="gramEnd"/>
      <w:r w:rsidRPr="00E046D0">
        <w:rPr>
          <w:rFonts w:asciiTheme="majorHAnsi" w:hAnsiTheme="majorHAnsi" w:cstheme="majorHAnsi"/>
        </w:rPr>
        <w:t xml:space="preserve"> of recently filed foreign cannabis patents in the country, as discussed in greater detail in the next Section.</w:t>
      </w:r>
    </w:p>
    <w:p w14:paraId="427C825C"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w:t>
      </w:r>
      <w:r w:rsidRPr="00E046D0">
        <w:rPr>
          <w:rFonts w:asciiTheme="majorHAnsi" w:hAnsiTheme="majorHAnsi" w:cstheme="majorHAnsi"/>
        </w:rPr>
        <w:lastRenderedPageBreak/>
        <w:t xml:space="preserve">example, the marijuana plants and seeds that are indigenous to the tropical jungles of Thailand are bred to preserve their naturally occurring high THC levels.235 </w:t>
      </w:r>
    </w:p>
    <w:p w14:paraId="3DA1EE45"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proofErr w:type="gramStart"/>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proofErr w:type="gramEnd"/>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083EA7A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66B2A2A8"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6E1703EF"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w:t>
      </w:r>
      <w:proofErr w:type="gramStart"/>
      <w:r w:rsidRPr="00E046D0">
        <w:rPr>
          <w:rStyle w:val="StyleUnderline"/>
          <w:rFonts w:asciiTheme="majorHAnsi" w:hAnsiTheme="majorHAnsi" w:cstheme="majorHAnsi"/>
        </w:rPr>
        <w:t>strain-driven</w:t>
      </w:r>
      <w:proofErr w:type="gramEnd"/>
      <w:r w:rsidRPr="00E046D0">
        <w:rPr>
          <w:rStyle w:val="StyleUnderline"/>
          <w:rFonts w:asciiTheme="majorHAnsi" w:hAnsiTheme="majorHAnsi" w:cstheme="majorHAnsi"/>
        </w:rPr>
        <w:t xml:space="preserve">.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w:t>
      </w:r>
      <w:r w:rsidRPr="00E046D0">
        <w:rPr>
          <w:rStyle w:val="StyleUnderline"/>
          <w:rFonts w:asciiTheme="majorHAnsi" w:hAnsiTheme="majorHAnsi" w:cstheme="majorHAnsi"/>
        </w:rPr>
        <w:lastRenderedPageBreak/>
        <w:t xml:space="preserve">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03FEE02A" w14:textId="77777777" w:rsidR="001F2A63" w:rsidRPr="00E046D0" w:rsidRDefault="001F2A63" w:rsidP="001F2A63">
      <w:pPr>
        <w:rPr>
          <w:rFonts w:asciiTheme="majorHAnsi" w:hAnsiTheme="majorHAnsi" w:cstheme="majorHAnsi"/>
        </w:rPr>
      </w:pPr>
    </w:p>
    <w:p w14:paraId="567EAC02"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5499A9C2" w14:textId="77777777" w:rsidR="001F2A63" w:rsidRPr="00E046D0" w:rsidRDefault="001F2A63" w:rsidP="001F2A63">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14:paraId="261259EF"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4"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5"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7"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8" w:anchor="endnote-018" w:history="1">
        <w:r w:rsidRPr="00E046D0">
          <w:rPr>
            <w:rStyle w:val="Hyperlink"/>
            <w:rFonts w:asciiTheme="majorHAnsi" w:hAnsiTheme="majorHAnsi" w:cstheme="majorHAnsi"/>
          </w:rPr>
          <w:t>18</w:t>
        </w:r>
      </w:hyperlink>
    </w:p>
    <w:p w14:paraId="2910F33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9"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0"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1"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3" w:anchor="endnote-023" w:history="1">
        <w:r w:rsidRPr="00E046D0">
          <w:rPr>
            <w:rStyle w:val="Hyperlink"/>
            <w:rFonts w:asciiTheme="majorHAnsi" w:hAnsiTheme="majorHAnsi" w:cstheme="majorHAnsi"/>
          </w:rPr>
          <w:t>23</w:t>
        </w:r>
      </w:hyperlink>
    </w:p>
    <w:p w14:paraId="0A4FC3E7"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311B2180"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78E10842"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6C06C73B"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lastRenderedPageBreak/>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5B161AF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7A166626"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4859C4E1"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E046D0">
        <w:rPr>
          <w:rFonts w:asciiTheme="majorHAnsi" w:hAnsiTheme="majorHAnsi" w:cstheme="majorHAnsi"/>
          <w:sz w:val="8"/>
          <w:szCs w:val="8"/>
        </w:rPr>
        <w:t>, in particular, the</w:t>
      </w:r>
      <w:proofErr w:type="gramEnd"/>
      <w:r w:rsidRPr="00E046D0">
        <w:rPr>
          <w:rFonts w:asciiTheme="majorHAnsi" w:hAnsiTheme="majorHAnsi" w:cstheme="majorHAnsi"/>
          <w:sz w:val="8"/>
          <w:szCs w:val="8"/>
        </w:rPr>
        <w:t xml:space="preserve"> smuggling of opioids like fentanyl and heroin.39</w:t>
      </w:r>
    </w:p>
    <w:p w14:paraId="36E2B5FE"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326CAB57"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0DF5E8D3"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2DF18D51"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26C72BC7"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41E7327B"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5D887392"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56C68E8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Less Marijuana Smuggling</w:t>
      </w:r>
    </w:p>
    <w:p w14:paraId="1A57308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1DEE8B0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lastRenderedPageBreak/>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63597F43"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7B740BBF"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E046D0">
        <w:rPr>
          <w:rFonts w:asciiTheme="majorHAnsi" w:hAnsiTheme="majorHAnsi" w:cstheme="majorHAnsi"/>
        </w:rPr>
        <w:t>amount</w:t>
      </w:r>
      <w:proofErr w:type="gramEnd"/>
      <w:r w:rsidRPr="00E046D0">
        <w:rPr>
          <w:rFonts w:asciiTheme="majorHAnsi" w:hAnsiTheme="majorHAnsi" w:cstheme="majorHAnsi"/>
        </w:rPr>
        <w:t xml:space="preserve">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2DF3997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75546165"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Other Drug Smuggling</w:t>
      </w:r>
    </w:p>
    <w:p w14:paraId="41294BBD"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w:t>
      </w:r>
      <w:r w:rsidRPr="00E046D0">
        <w:rPr>
          <w:rFonts w:asciiTheme="majorHAnsi" w:hAnsiTheme="majorHAnsi" w:cstheme="majorHAnsi"/>
        </w:rPr>
        <w:lastRenderedPageBreak/>
        <w:t xml:space="preserve">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684B68C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300063D4"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1A029050"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6F670DCC"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5F8948EA" w14:textId="77777777" w:rsidR="001F2A63" w:rsidRPr="00E046D0" w:rsidRDefault="001F2A63" w:rsidP="001F2A63">
      <w:pPr>
        <w:rPr>
          <w:rFonts w:asciiTheme="majorHAnsi" w:hAnsiTheme="majorHAnsi" w:cstheme="majorHAnsi"/>
        </w:rPr>
      </w:pPr>
    </w:p>
    <w:p w14:paraId="30BF11F3"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lastRenderedPageBreak/>
        <w:t>Cartels are driven by cash flows from illegal drug markets – tackling demand-side is key</w:t>
      </w:r>
    </w:p>
    <w:p w14:paraId="2D20620F"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4"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4E5E9790"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1DE95F68"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1CFDE86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53CAA105" w14:textId="77777777" w:rsidR="001F2A63" w:rsidRPr="00E046D0" w:rsidRDefault="001F2A63" w:rsidP="001F2A63">
      <w:pPr>
        <w:rPr>
          <w:rFonts w:asciiTheme="majorHAnsi" w:hAnsiTheme="majorHAnsi" w:cstheme="majorHAnsi"/>
        </w:rPr>
      </w:pPr>
    </w:p>
    <w:p w14:paraId="1F902D96"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lastRenderedPageBreak/>
        <w:t>Cartel revenue streams determine their viability – cash inflows enable them to buy off local police and cause Mexican state failure</w:t>
      </w:r>
    </w:p>
    <w:p w14:paraId="79319520"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5"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7E32F152"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6"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7"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8"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9"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0360CB02"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In August 2018, the State Department </w:t>
      </w:r>
      <w:hyperlink r:id="rId30"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3358B4B7"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w:t>
      </w:r>
      <w:proofErr w:type="gramStart"/>
      <w:r w:rsidRPr="00E046D0">
        <w:rPr>
          <w:rFonts w:asciiTheme="majorHAnsi" w:hAnsiTheme="majorHAnsi" w:cstheme="majorHAnsi"/>
        </w:rPr>
        <w:t>the majority of</w:t>
      </w:r>
      <w:proofErr w:type="gramEnd"/>
      <w:r w:rsidRPr="00E046D0">
        <w:rPr>
          <w:rFonts w:asciiTheme="majorHAnsi" w:hAnsiTheme="majorHAnsi" w:cstheme="majorHAnsi"/>
        </w:rPr>
        <w:t xml:space="preserve"> the concern from the Mexican drug war focuses on its impact on the opioid epidemic, a growing topic in both countries. According to the U.S. Centers for Disease Control, the </w:t>
      </w:r>
      <w:hyperlink r:id="rId31"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2"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w:t>
      </w:r>
      <w:proofErr w:type="gramStart"/>
      <w:r w:rsidRPr="00E046D0">
        <w:rPr>
          <w:rFonts w:asciiTheme="majorHAnsi" w:hAnsiTheme="majorHAnsi" w:cstheme="majorHAnsi"/>
        </w:rPr>
        <w:t>in order to</w:t>
      </w:r>
      <w:proofErr w:type="gramEnd"/>
      <w:r w:rsidRPr="00E046D0">
        <w:rPr>
          <w:rFonts w:asciiTheme="majorHAnsi" w:hAnsiTheme="majorHAnsi" w:cstheme="majorHAnsi"/>
        </w:rPr>
        <w:t xml:space="preserve"> take more territory or assert control in Mexico.</w:t>
      </w:r>
    </w:p>
    <w:p w14:paraId="6D1991A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6"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w:t>
      </w:r>
      <w:proofErr w:type="gramStart"/>
      <w:r w:rsidRPr="00E046D0">
        <w:rPr>
          <w:rFonts w:asciiTheme="majorHAnsi" w:hAnsiTheme="majorHAnsi" w:cstheme="majorHAnsi"/>
        </w:rPr>
        <w:t>arms</w:t>
      </w:r>
      <w:proofErr w:type="gramEnd"/>
      <w:r w:rsidRPr="00E046D0">
        <w:rPr>
          <w:rFonts w:asciiTheme="majorHAnsi" w:hAnsiTheme="majorHAnsi" w:cstheme="majorHAnsi"/>
        </w:rPr>
        <w:t xml:space="preserve"> and associated illegal arms trafficking contribute to the violence and corruption in Mexico.</w:t>
      </w:r>
    </w:p>
    <w:p w14:paraId="08F62803"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046D0">
        <w:rPr>
          <w:rFonts w:asciiTheme="majorHAnsi" w:hAnsiTheme="majorHAnsi" w:cstheme="majorHAnsi"/>
        </w:rPr>
        <w:t>basic necessities</w:t>
      </w:r>
      <w:proofErr w:type="gramEnd"/>
      <w:r w:rsidRPr="00E046D0">
        <w:rPr>
          <w:rFonts w:asciiTheme="majorHAnsi" w:hAnsiTheme="majorHAnsi" w:cstheme="majorHAnsi"/>
        </w:rPr>
        <w:t xml:space="preserve"> and thus further incentivizing farmers and other vulnerable populations to support the narco-economy.</w:t>
      </w:r>
    </w:p>
    <w:p w14:paraId="6669BB4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2"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w:t>
      </w:r>
      <w:proofErr w:type="gramStart"/>
      <w:r w:rsidRPr="00E046D0">
        <w:rPr>
          <w:rFonts w:asciiTheme="majorHAnsi" w:hAnsiTheme="majorHAnsi" w:cstheme="majorHAnsi"/>
        </w:rPr>
        <w:t>cartels, because</w:t>
      </w:r>
      <w:proofErr w:type="gramEnd"/>
      <w:r w:rsidRPr="00E046D0">
        <w:rPr>
          <w:rFonts w:asciiTheme="majorHAnsi" w:hAnsiTheme="majorHAnsi" w:cstheme="majorHAnsi"/>
        </w:rPr>
        <w:t xml:space="preserve"> the Mexican government cannot protect them. Stuart Ramsay, a correspondent for Sky News, traveled to Mexico to </w:t>
      </w:r>
      <w:hyperlink r:id="rId43"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01436C5E"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w:t>
      </w:r>
      <w:r w:rsidRPr="00E046D0">
        <w:rPr>
          <w:rStyle w:val="StyleUnderline"/>
          <w:rFonts w:asciiTheme="majorHAnsi" w:hAnsiTheme="majorHAnsi" w:cstheme="majorHAnsi"/>
        </w:rPr>
        <w:lastRenderedPageBreak/>
        <w:t>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12A0FB2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E046D0">
        <w:rPr>
          <w:rFonts w:asciiTheme="majorHAnsi" w:hAnsiTheme="majorHAnsi" w:cstheme="majorHAnsi"/>
        </w:rPr>
        <w:t>a 100 cases</w:t>
      </w:r>
      <w:proofErr w:type="gramEnd"/>
      <w:r w:rsidRPr="00E046D0">
        <w:rPr>
          <w:rFonts w:asciiTheme="majorHAnsi" w:hAnsiTheme="majorHAnsi" w:cstheme="majorHAnsi"/>
        </w:rPr>
        <w:t xml:space="preserve">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44CF2EE7"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 xml:space="preserve">circumvent Mexican </w:t>
      </w:r>
      <w:proofErr w:type="gramStart"/>
      <w:r w:rsidRPr="00E046D0">
        <w:rPr>
          <w:rStyle w:val="StyleUnderline"/>
          <w:rFonts w:asciiTheme="majorHAnsi" w:hAnsiTheme="majorHAnsi" w:cstheme="majorHAnsi"/>
          <w:highlight w:val="green"/>
        </w:rPr>
        <w:t>patrols</w:t>
      </w:r>
      <w:r w:rsidRPr="00E046D0">
        <w:rPr>
          <w:rStyle w:val="StyleUnderline"/>
          <w:rFonts w:asciiTheme="majorHAnsi" w:hAnsiTheme="majorHAnsi" w:cstheme="majorHAnsi"/>
        </w:rPr>
        <w:t>, and</w:t>
      </w:r>
      <w:proofErr w:type="gramEnd"/>
      <w:r w:rsidRPr="00E046D0">
        <w:rPr>
          <w:rStyle w:val="StyleUnderline"/>
          <w:rFonts w:asciiTheme="majorHAnsi" w:hAnsiTheme="majorHAnsi" w:cstheme="majorHAnsi"/>
        </w:rPr>
        <w:t xml:space="preserve"> have a basic understanding of how to effectively engage conventional military forces. </w:t>
      </w:r>
    </w:p>
    <w:p w14:paraId="5B473A4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w:t>
      </w:r>
      <w:r w:rsidRPr="00E046D0">
        <w:rPr>
          <w:rFonts w:asciiTheme="majorHAnsi" w:hAnsiTheme="majorHAnsi" w:cstheme="majorHAnsi"/>
        </w:rPr>
        <w:lastRenderedPageBreak/>
        <w:t xml:space="preserve">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5694B786" w14:textId="77777777" w:rsidR="001F2A63" w:rsidRPr="00E046D0" w:rsidRDefault="001F2A63" w:rsidP="001F2A63">
      <w:pPr>
        <w:rPr>
          <w:rFonts w:asciiTheme="majorHAnsi" w:hAnsiTheme="majorHAnsi" w:cstheme="majorHAnsi"/>
        </w:rPr>
      </w:pPr>
    </w:p>
    <w:p w14:paraId="22516CD1"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28C85F4D"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29FCCA7E" w14:textId="77777777" w:rsidR="001F2A63" w:rsidRPr="00E046D0" w:rsidRDefault="001F2A63" w:rsidP="001F2A63">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61F0FC1E" w14:textId="77777777" w:rsidR="001F2A63" w:rsidRPr="00E046D0" w:rsidRDefault="001F2A63" w:rsidP="001F2A63">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w:t>
      </w:r>
      <w:proofErr w:type="gramStart"/>
      <w:r w:rsidRPr="00E046D0">
        <w:rPr>
          <w:rFonts w:asciiTheme="majorHAnsi" w:hAnsiTheme="majorHAnsi" w:cstheme="majorHAnsi"/>
        </w:rPr>
        <w:t>) .</w:t>
      </w:r>
      <w:proofErr w:type="gramEnd"/>
      <w:r w:rsidRPr="00E046D0">
        <w:rPr>
          <w:rFonts w:asciiTheme="majorHAnsi" w:hAnsiTheme="majorHAnsi" w:cstheme="majorHAnsi"/>
        </w:rPr>
        <w:t xml:space="preserve"> </w:t>
      </w:r>
      <w:r w:rsidRPr="00E046D0">
        <w:rPr>
          <w:rStyle w:val="Emphasis"/>
          <w:rFonts w:asciiTheme="majorHAnsi" w:hAnsiTheme="majorHAnsi" w:cstheme="majorHAnsi"/>
        </w:rPr>
        <w:t>The reach of Mexican cartels and the violence they instigate raises international peace and security concerns.</w:t>
      </w:r>
    </w:p>
    <w:p w14:paraId="7504FB83" w14:textId="77777777" w:rsidR="001F2A63" w:rsidRPr="00E046D0" w:rsidRDefault="001F2A63" w:rsidP="001F2A63">
      <w:pPr>
        <w:rPr>
          <w:rFonts w:asciiTheme="majorHAnsi" w:hAnsiTheme="majorHAnsi" w:cstheme="majorHAnsi"/>
        </w:rPr>
      </w:pPr>
    </w:p>
    <w:p w14:paraId="5B31D10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212C6D2F" w14:textId="77777777" w:rsidR="001F2A63" w:rsidRPr="00E046D0" w:rsidRDefault="001F2A63" w:rsidP="001F2A63">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r w:rsidRPr="00E046D0">
        <w:rPr>
          <w:rFonts w:asciiTheme="majorHAnsi" w:hAnsiTheme="majorHAnsi" w:cstheme="majorHAnsi"/>
        </w:rPr>
        <w:t xml:space="preserve">ce of </w:t>
      </w:r>
      <w:r w:rsidRPr="00E046D0">
        <w:rPr>
          <w:rFonts w:eastAsia="Calibri" w:hint="eastAsia"/>
        </w:rPr>
        <w:t>􀀱</w:t>
      </w:r>
      <w:r w:rsidRPr="00E046D0">
        <w:rPr>
          <w:rFonts w:asciiTheme="majorHAnsi" w:hAnsiTheme="majorHAnsi" w:cstheme="majorHAnsi"/>
        </w:rPr>
        <w:t>et Assessment, on the personal sta</w:t>
      </w:r>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r w:rsidRPr="00E046D0">
        <w:rPr>
          <w:rFonts w:asciiTheme="majorHAnsi" w:hAnsiTheme="majorHAnsi" w:cstheme="majorHAnsi"/>
        </w:rPr>
        <w:t xml:space="preserve">ational Defense Panel, the Defense Science Board Task </w:t>
      </w:r>
      <w:r w:rsidRPr="00E046D0">
        <w:rPr>
          <w:rFonts w:asciiTheme="majorHAnsi" w:hAnsiTheme="majorHAnsi" w:cstheme="majorHAnsi"/>
        </w:rPr>
        <w:lastRenderedPageBreak/>
        <w:t xml:space="preserve">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E046D0">
        <w:rPr>
          <w:rFonts w:asciiTheme="majorHAnsi" w:hAnsiTheme="majorHAnsi" w:cstheme="majorHAnsi"/>
        </w:rPr>
        <w:t>a number of</w:t>
      </w:r>
      <w:proofErr w:type="gramEnd"/>
      <w:r w:rsidRPr="00E046D0">
        <w:rPr>
          <w:rFonts w:asciiTheme="majorHAnsi" w:hAnsiTheme="majorHAnsi" w:cstheme="majorHAnsi"/>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406558AD" w14:textId="57585AEE" w:rsidR="001F2A63" w:rsidRDefault="001F2A63" w:rsidP="001F2A63">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E046D0">
        <w:rPr>
          <w:rFonts w:eastAsia="Calibri" w:hint="eastAsia"/>
        </w:rPr>
        <w:t>􀂿</w:t>
      </w:r>
      <w:proofErr w:type="gramStart"/>
      <w:r w:rsidRPr="00E046D0">
        <w:rPr>
          <w:rFonts w:asciiTheme="majorHAnsi" w:hAnsiTheme="majorHAnsi" w:cstheme="majorHAnsi"/>
        </w:rPr>
        <w:t>cant</w:t>
      </w:r>
      <w:proofErr w:type="gramEnd"/>
      <w:r w:rsidRPr="00E046D0">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r w:rsidRPr="00E046D0">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E046D0">
        <w:rPr>
          <w:rFonts w:eastAsia="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r w:rsidRPr="00E046D0">
        <w:rPr>
          <w:rFonts w:asciiTheme="majorHAnsi" w:hAnsiTheme="majorHAnsi" w:cstheme="majorHAnsi"/>
          <w:sz w:val="10"/>
          <w:szCs w:val="10"/>
        </w:rPr>
        <w:t xml:space="preserve">nd it beyond their means to threaten the hemisphere through traditional forms of power projection. Far more likely is a return of a competition </w:t>
      </w:r>
      <w:proofErr w:type="gramStart"/>
      <w:r w:rsidRPr="00E046D0">
        <w:rPr>
          <w:rFonts w:asciiTheme="majorHAnsi" w:hAnsiTheme="majorHAnsi" w:cstheme="majorHAnsi"/>
          <w:sz w:val="10"/>
          <w:szCs w:val="10"/>
        </w:rPr>
        <w:t>similar to</w:t>
      </w:r>
      <w:proofErr w:type="gramEnd"/>
      <w:r w:rsidRPr="00E046D0">
        <w:rPr>
          <w:rFonts w:asciiTheme="majorHAnsi" w:hAnsiTheme="majorHAnsi" w:cstheme="majorHAnsi"/>
          <w:sz w:val="10"/>
          <w:szCs w:val="10"/>
        </w:rPr>
        <w:t xml:space="preserve"> that which the United States engaged in with the Soviet Union during the Cold War. During that period both powers sought to avoid direct con</w:t>
      </w:r>
      <w:r w:rsidRPr="00E046D0">
        <w:rPr>
          <w:rFonts w:eastAsia="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hint="eastAsia"/>
          <w:sz w:val="10"/>
          <w:szCs w:val="10"/>
        </w:rPr>
        <w:t>􀃀</w:t>
      </w:r>
      <w:r w:rsidRPr="00E046D0">
        <w:rPr>
          <w:rFonts w:asciiTheme="majorHAnsi" w:hAnsiTheme="majorHAnsi" w:cstheme="majorHAnsi"/>
          <w:sz w:val="10"/>
          <w:szCs w:val="10"/>
        </w:rPr>
        <w:t xml:space="preserve">ict. </w:t>
      </w:r>
      <w:proofErr w:type="gramStart"/>
      <w:r w:rsidRPr="00E046D0">
        <w:rPr>
          <w:rFonts w:asciiTheme="majorHAnsi" w:hAnsiTheme="majorHAnsi" w:cstheme="majorHAnsi"/>
          <w:sz w:val="10"/>
          <w:szCs w:val="10"/>
        </w:rPr>
        <w:t>Instead</w:t>
      </w:r>
      <w:proofErr w:type="gramEnd"/>
      <w:r w:rsidRPr="00E046D0">
        <w:rPr>
          <w:rFonts w:asciiTheme="majorHAnsi" w:hAnsiTheme="majorHAnsi" w:cstheme="majorHAnsi"/>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r w:rsidRPr="00E046D0">
        <w:rPr>
          <w:rFonts w:asciiTheme="majorHAnsi" w:hAnsiTheme="majorHAnsi" w:cstheme="majorHAnsi"/>
          <w:sz w:val="10"/>
          <w:szCs w:val="10"/>
        </w:rPr>
        <w:t>orth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hint="eastAsia"/>
          <w:sz w:val="10"/>
          <w:szCs w:val="10"/>
        </w:rPr>
        <w:t>􀃀</w:t>
      </w:r>
      <w:r w:rsidRPr="00E046D0">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046D0">
        <w:rPr>
          <w:rFonts w:eastAsia="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hint="eastAsia"/>
          <w:sz w:val="10"/>
          <w:szCs w:val="10"/>
        </w:rPr>
        <w:lastRenderedPageBreak/>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r w:rsidRPr="00E046D0">
        <w:rPr>
          <w:rFonts w:asciiTheme="majorHAnsi" w:hAnsiTheme="majorHAnsi" w:cstheme="majorHAnsi"/>
          <w:sz w:val="10"/>
          <w:szCs w:val="10"/>
        </w:rPr>
        <w:t>ciency, payload, and gross pro</w:t>
      </w:r>
      <w:r w:rsidRPr="00E046D0">
        <w:rPr>
          <w:rFonts w:eastAsia="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hint="eastAsia"/>
          <w:sz w:val="10"/>
          <w:szCs w:val="10"/>
        </w:rPr>
        <w:t>􀌇</w:t>
      </w:r>
      <w:r w:rsidRPr="00E046D0">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hint="eastAsia"/>
          <w:sz w:val="10"/>
          <w:szCs w:val="10"/>
        </w:rPr>
        <w:t>􀃀</w:t>
      </w:r>
      <w:r w:rsidRPr="00E046D0">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r w:rsidRPr="00E046D0">
        <w:rPr>
          <w:rFonts w:asciiTheme="majorHAnsi" w:hAnsiTheme="majorHAnsi" w:cstheme="majorHAnsi"/>
          <w:sz w:val="10"/>
          <w:szCs w:val="10"/>
        </w:rPr>
        <w:t>ciency that can be equal or superior to those of the government forces they face. As a result of this pro</w:t>
      </w:r>
      <w:r w:rsidRPr="00E046D0">
        <w:rPr>
          <w:rFonts w:eastAsia="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r w:rsidRPr="00E046D0">
        <w:rPr>
          <w:rFonts w:asciiTheme="majorHAnsi" w:hAnsiTheme="majorHAnsi" w:cstheme="majorHAnsi"/>
          <w:sz w:val="10"/>
          <w:szCs w:val="10"/>
        </w:rPr>
        <w:t>cials who are often presented with a choice between plata o plomo</w:t>
      </w:r>
      <w:proofErr w:type="gramStart"/>
      <w:r w:rsidRPr="00E046D0">
        <w:rPr>
          <w:rFonts w:asciiTheme="majorHAnsi" w:hAnsiTheme="majorHAnsi" w:cstheme="majorHAnsi"/>
          <w:sz w:val="10"/>
          <w:szCs w:val="10"/>
        </w:rPr>
        <w:t>—“</w:t>
      </w:r>
      <w:proofErr w:type="gramEnd"/>
      <w:r w:rsidRPr="00E046D0">
        <w:rPr>
          <w:rFonts w:asciiTheme="majorHAnsi" w:hAnsiTheme="majorHAnsi" w:cstheme="majorHAnsi"/>
          <w:sz w:val="10"/>
          <w:szCs w:val="10"/>
        </w:rPr>
        <w:t xml:space="preserve">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hint="eastAsia"/>
          <w:sz w:val="10"/>
          <w:szCs w:val="10"/>
        </w:rPr>
        <w:t>􀌆</w:t>
      </w:r>
      <w:r w:rsidRPr="00E046D0">
        <w:rPr>
          <w:rFonts w:asciiTheme="majorHAnsi" w:hAnsiTheme="majorHAnsi" w:cstheme="majorHAnsi"/>
          <w:sz w:val="10"/>
          <w:szCs w:val="10"/>
        </w:rPr>
        <w:t xml:space="preserve">ectiveness of national government forces in general and local </w:t>
      </w:r>
      <w:proofErr w:type="gramStart"/>
      <w:r w:rsidRPr="00E046D0">
        <w:rPr>
          <w:rFonts w:asciiTheme="majorHAnsi" w:hAnsiTheme="majorHAnsi" w:cstheme="majorHAnsi"/>
          <w:sz w:val="10"/>
          <w:szCs w:val="10"/>
        </w:rPr>
        <w:t>police in particular</w:t>
      </w:r>
      <w:proofErr w:type="gramEnd"/>
      <w:r w:rsidRPr="00E046D0">
        <w:rPr>
          <w:rFonts w:asciiTheme="majorHAnsi" w:hAnsiTheme="majorHAnsi" w:cstheme="majorHAnsi"/>
          <w:sz w:val="10"/>
          <w:szCs w:val="10"/>
        </w:rPr>
        <w:t>. This, in turn, has undermined the con</w:t>
      </w:r>
      <w:r w:rsidRPr="00E046D0">
        <w:rPr>
          <w:rFonts w:eastAsia="Calibri" w:hint="eastAsia"/>
          <w:sz w:val="10"/>
          <w:szCs w:val="10"/>
        </w:rPr>
        <w:t>􀂿</w:t>
      </w:r>
      <w:r w:rsidRPr="00E046D0">
        <w:rPr>
          <w:rFonts w:asciiTheme="majorHAnsi" w:hAnsiTheme="majorHAnsi" w:cstheme="majorHAnsi"/>
          <w:sz w:val="10"/>
          <w:szCs w:val="10"/>
        </w:rPr>
        <w:t xml:space="preserve">dence of the population in their government’s willingness and ability to protect them. Through these means and </w:t>
      </w:r>
      <w:proofErr w:type="gramStart"/>
      <w:r w:rsidRPr="00E046D0">
        <w:rPr>
          <w:rFonts w:asciiTheme="majorHAnsi" w:hAnsiTheme="majorHAnsi" w:cstheme="majorHAnsi"/>
          <w:sz w:val="10"/>
          <w:szCs w:val="10"/>
        </w:rPr>
        <w:t>methods</w:t>
      </w:r>
      <w:proofErr w:type="gramEnd"/>
      <w:r w:rsidRPr="00E046D0">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r w:rsidRPr="00E046D0">
        <w:rPr>
          <w:rFonts w:asciiTheme="majorHAnsi" w:hAnsiTheme="majorHAnsi" w:cstheme="majorHAnsi"/>
          <w:sz w:val="10"/>
          <w:szCs w:val="10"/>
        </w:rPr>
        <w:t>ectively under drug tra</w:t>
      </w:r>
      <w:r w:rsidRPr="00E046D0">
        <w:rPr>
          <w:rFonts w:eastAsia="Calibri" w:hint="eastAsia"/>
          <w:sz w:val="10"/>
          <w:szCs w:val="10"/>
        </w:rPr>
        <w:t>􀌇</w:t>
      </w:r>
      <w:r w:rsidRPr="00E046D0">
        <w:rPr>
          <w:rFonts w:asciiTheme="majorHAnsi" w:hAnsiTheme="majorHAnsi" w:cstheme="majorHAnsi"/>
          <w:sz w:val="10"/>
          <w:szCs w:val="10"/>
        </w:rPr>
        <w:t>ckers’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w:t>
      </w:r>
      <w:proofErr w:type="gramStart"/>
      <w:r w:rsidRPr="00E046D0">
        <w:rPr>
          <w:rFonts w:asciiTheme="majorHAnsi" w:hAnsiTheme="majorHAnsi" w:cstheme="majorHAnsi"/>
          <w:sz w:val="10"/>
          <w:szCs w:val="10"/>
        </w:rPr>
        <w:t>is</w:t>
      </w:r>
      <w:proofErr w:type="gramEnd"/>
      <w:r w:rsidRPr="00E046D0">
        <w:rPr>
          <w:rFonts w:asciiTheme="majorHAnsi" w:hAnsiTheme="majorHAnsi" w:cstheme="majorHAnsi"/>
          <w:sz w:val="10"/>
          <w:szCs w:val="10"/>
        </w:rPr>
        <w:t xml:space="preserve"> a vulnerability with direct implications for U.S. national security. I am also troubled by the signi</w:t>
      </w:r>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w:t>
      </w:r>
      <w:proofErr w:type="gramStart"/>
      <w:r w:rsidRPr="00E046D0">
        <w:rPr>
          <w:rFonts w:asciiTheme="majorHAnsi" w:hAnsiTheme="majorHAnsi" w:cstheme="majorHAnsi"/>
          <w:sz w:val="10"/>
          <w:szCs w:val="10"/>
        </w:rPr>
        <w:t>drug</w:t>
      </w:r>
      <w:proofErr w:type="gramEnd"/>
      <w:r w:rsidRPr="00E046D0">
        <w:rPr>
          <w:rFonts w:asciiTheme="majorHAnsi" w:hAnsiTheme="majorHAnsi" w:cstheme="majorHAnsi"/>
          <w:sz w:val="10"/>
          <w:szCs w:val="10"/>
        </w:rPr>
        <w:t xml:space="preserve"> and arms traf- </w:t>
      </w:r>
      <w:r w:rsidRPr="00E046D0">
        <w:rPr>
          <w:rFonts w:eastAsia="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r w:rsidRPr="00E046D0">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 xml:space="preserve">orts of an </w:t>
      </w:r>
      <w:proofErr w:type="gramStart"/>
      <w:r w:rsidRPr="00E046D0">
        <w:rPr>
          <w:rFonts w:asciiTheme="majorHAnsi" w:hAnsiTheme="majorHAnsi" w:cstheme="majorHAnsi"/>
          <w:sz w:val="10"/>
          <w:szCs w:val="10"/>
        </w:rPr>
        <w:t>Iranian-American</w:t>
      </w:r>
      <w:proofErr w:type="gramEnd"/>
      <w:r w:rsidRPr="00E046D0">
        <w:rPr>
          <w:rFonts w:asciiTheme="majorHAnsi" w:hAnsiTheme="majorHAnsi" w:cstheme="majorHAnsi"/>
          <w:sz w:val="10"/>
          <w:szCs w:val="10"/>
        </w:rPr>
        <w:t xml:space="preserve">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046D0">
        <w:rPr>
          <w:rFonts w:eastAsia="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r w:rsidRPr="00E046D0">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r w:rsidRPr="00E046D0">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By</w:t>
      </w:r>
      <w:proofErr w:type="gramEnd"/>
      <w:r w:rsidRPr="00E046D0">
        <w:rPr>
          <w:rFonts w:asciiTheme="majorHAnsi" w:hAnsiTheme="majorHAnsi" w:cstheme="majorHAnsi"/>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proofErr w:type="gramStart"/>
      <w:r w:rsidRPr="00E046D0">
        <w:rPr>
          <w:rFonts w:asciiTheme="majorHAnsi" w:hAnsiTheme="majorHAnsi" w:cstheme="majorHAnsi"/>
          <w:sz w:val="10"/>
          <w:szCs w:val="10"/>
        </w:rPr>
        <w:t>).Yet</w:t>
      </w:r>
      <w:proofErr w:type="gramEnd"/>
      <w:r w:rsidRPr="00E046D0">
        <w:rPr>
          <w:rFonts w:asciiTheme="majorHAnsi" w:hAnsiTheme="majorHAnsi" w:cstheme="majorHAnsi"/>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hint="eastAsia"/>
          <w:sz w:val="10"/>
          <w:szCs w:val="10"/>
        </w:rPr>
        <w:t>􀂿</w:t>
      </w:r>
      <w:r w:rsidRPr="00E046D0">
        <w:rPr>
          <w:rFonts w:asciiTheme="majorHAnsi" w:hAnsiTheme="majorHAnsi" w:cstheme="majorHAnsi"/>
          <w:sz w:val="10"/>
          <w:szCs w:val="10"/>
        </w:rPr>
        <w:t xml:space="preserve">ve weeks, irregular Hezbollah forces held their own against the highly regarded Israeli Defense Force (IDF), demonstrating what is now possible for non-state entities to accomplish given the proliferation of </w:t>
      </w:r>
      <w:proofErr w:type="gramStart"/>
      <w:r w:rsidRPr="00E046D0">
        <w:rPr>
          <w:rFonts w:asciiTheme="majorHAnsi" w:hAnsiTheme="majorHAnsi" w:cstheme="majorHAnsi"/>
          <w:sz w:val="10"/>
          <w:szCs w:val="10"/>
        </w:rPr>
        <w:t>militarily-relevant</w:t>
      </w:r>
      <w:proofErr w:type="gramEnd"/>
      <w:r w:rsidRPr="00E046D0">
        <w:rPr>
          <w:rFonts w:asciiTheme="majorHAnsi" w:hAnsiTheme="majorHAnsi" w:cstheme="majorHAnsi"/>
          <w:sz w:val="10"/>
          <w:szCs w:val="10"/>
        </w:rPr>
        <w:t xml:space="preserve"> advanced technologies. Hezbollah’s militia engaged IDF armor columns with salvos of advanced, man-portable, antitank guided missiles and other e</w:t>
      </w:r>
      <w:r w:rsidRPr="00E046D0">
        <w:rPr>
          <w:rFonts w:eastAsia="Calibri" w:hint="eastAsia"/>
          <w:sz w:val="10"/>
          <w:szCs w:val="10"/>
        </w:rPr>
        <w:t>􀌆</w:t>
      </w:r>
      <w:r w:rsidRPr="00E046D0">
        <w:rPr>
          <w:rFonts w:asciiTheme="majorHAnsi" w:hAnsiTheme="majorHAnsi" w:cstheme="majorHAnsi"/>
          <w:sz w:val="10"/>
          <w:szCs w:val="10"/>
        </w:rPr>
        <w:t>ective anti-armor weapons (</w:t>
      </w:r>
      <w:proofErr w:type="gramStart"/>
      <w:r w:rsidRPr="00E046D0">
        <w:rPr>
          <w:rFonts w:asciiTheme="majorHAnsi" w:hAnsiTheme="majorHAnsi" w:cstheme="majorHAnsi"/>
          <w:sz w:val="10"/>
          <w:szCs w:val="10"/>
        </w:rPr>
        <w:t>e.g.</w:t>
      </w:r>
      <w:proofErr w:type="gramEnd"/>
      <w:r w:rsidRPr="00E046D0">
        <w:rPr>
          <w:rFonts w:asciiTheme="majorHAnsi" w:hAnsiTheme="majorHAnsi" w:cstheme="majorHAnsi"/>
          <w:sz w:val="10"/>
          <w:szCs w:val="10"/>
        </w:rPr>
        <w:t xml:space="preserve"> rocket-propelled grenades (RPGs) with anti-armor warheads) in great numbers. When the IDF employed its ground forces in southern Lebanon, its armored forces su</w:t>
      </w:r>
      <w:r w:rsidRPr="00E046D0">
        <w:rPr>
          <w:rFonts w:eastAsia="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r w:rsidRPr="00E046D0">
        <w:rPr>
          <w:rFonts w:asciiTheme="majorHAnsi" w:hAnsiTheme="majorHAnsi" w:cstheme="majorHAnsi"/>
          <w:sz w:val="10"/>
          <w:szCs w:val="10"/>
        </w:rPr>
        <w:t xml:space="preserve">ict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r w:rsidRPr="00E046D0">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E046D0">
        <w:rPr>
          <w:rFonts w:asciiTheme="majorHAnsi" w:hAnsiTheme="majorHAnsi" w:cstheme="majorHAnsi"/>
          <w:sz w:val="10"/>
          <w:szCs w:val="10"/>
        </w:rPr>
        <w:t>mortars</w:t>
      </w:r>
      <w:proofErr w:type="gramEnd"/>
      <w:r w:rsidRPr="00E046D0">
        <w:rPr>
          <w:rFonts w:asciiTheme="majorHAnsi" w:hAnsiTheme="majorHAnsi" w:cstheme="majorHAnsi"/>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E046D0">
        <w:rPr>
          <w:rFonts w:asciiTheme="majorHAnsi" w:hAnsiTheme="majorHAnsi" w:cstheme="majorHAnsi"/>
          <w:sz w:val="10"/>
          <w:szCs w:val="10"/>
        </w:rPr>
        <w:t>large fixed</w:t>
      </w:r>
      <w:proofErr w:type="gramEnd"/>
      <w:r w:rsidRPr="00E046D0">
        <w:rPr>
          <w:rFonts w:asciiTheme="majorHAnsi" w:hAnsiTheme="majorHAnsi" w:cstheme="majorHAnsi"/>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r w:rsidRPr="00E046D0">
        <w:rPr>
          <w:rFonts w:asciiTheme="majorHAnsi" w:hAnsiTheme="majorHAnsi" w:cstheme="majorHAnsi"/>
          <w:sz w:val="10"/>
          <w:szCs w:val="10"/>
        </w:rPr>
        <w:t xml:space="preserve">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E046D0">
        <w:rPr>
          <w:rFonts w:asciiTheme="majorHAnsi" w:hAnsiTheme="majorHAnsi" w:cstheme="majorHAnsi"/>
          <w:sz w:val="10"/>
          <w:szCs w:val="10"/>
        </w:rPr>
        <w:t>their</w:t>
      </w:r>
      <w:proofErr w:type="gramEnd"/>
      <w:r w:rsidRPr="00E046D0">
        <w:rPr>
          <w:rFonts w:asciiTheme="majorHAnsi" w:hAnsiTheme="majorHAnsi" w:cstheme="majorHAnsi"/>
          <w:sz w:val="10"/>
          <w:szCs w:val="10"/>
        </w:rPr>
        <w:t xml:space="preserve"> in</w:t>
      </w:r>
      <w:r w:rsidRPr="00E046D0">
        <w:rPr>
          <w:rFonts w:eastAsia="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w:t>
      </w:r>
      <w:r w:rsidRPr="00E046D0">
        <w:rPr>
          <w:rFonts w:asciiTheme="majorHAnsi" w:hAnsiTheme="majorHAnsi" w:cstheme="majorHAnsi"/>
        </w:rPr>
        <w:lastRenderedPageBreak/>
        <w:t xml:space="preserve">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26DE5A17" w14:textId="77777777" w:rsidR="007E6A4A" w:rsidRPr="00DE65B6" w:rsidRDefault="007E6A4A" w:rsidP="007E6A4A">
      <w:pPr>
        <w:pStyle w:val="Heading4"/>
        <w:rPr>
          <w:rFonts w:asciiTheme="majorHAnsi" w:hAnsiTheme="majorHAnsi" w:cstheme="majorHAnsi"/>
        </w:rPr>
      </w:pPr>
      <w:r w:rsidRPr="00DE65B6">
        <w:rPr>
          <w:rFonts w:asciiTheme="majorHAnsi" w:hAnsiTheme="majorHAnsi" w:cstheme="majorHAnsi"/>
        </w:rPr>
        <w:t>Independently turns every scenario – Mexico collapse triggers international retrenchment and great power war with China and Russia</w:t>
      </w:r>
    </w:p>
    <w:p w14:paraId="3B32F5CE" w14:textId="77777777" w:rsidR="007E6A4A" w:rsidRPr="00DE65B6" w:rsidRDefault="007E6A4A" w:rsidP="007E6A4A">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73A54894" w14:textId="221DBA31" w:rsidR="007E6A4A" w:rsidRPr="007E6A4A" w:rsidRDefault="007E6A4A" w:rsidP="001F2A63">
      <w:pPr>
        <w:rPr>
          <w:rStyle w:val="StyleUnderline"/>
          <w:rFonts w:asciiTheme="majorHAnsi" w:hAnsiTheme="majorHAnsi" w:cstheme="majorHAnsi"/>
          <w:sz w:val="22"/>
          <w:u w:val="none"/>
        </w:rPr>
      </w:pPr>
      <w:r w:rsidRPr="00DE65B6">
        <w:rPr>
          <w:rFonts w:asciiTheme="majorHAnsi" w:hAnsiTheme="majorHAnsi" w:cstheme="majorHAnsi"/>
        </w:rPr>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nation, are experiencing conditions of chaos, or permit U.S. adversaries to </w:t>
      </w:r>
      <w:r w:rsidRPr="00DE65B6">
        <w:rPr>
          <w:rStyle w:val="StyleUnderline"/>
          <w:rFonts w:asciiTheme="majorHAnsi" w:hAnsiTheme="majorHAnsi" w:cstheme="majorHAnsi"/>
        </w:rPr>
        <w:lastRenderedPageBreak/>
        <w:t xml:space="preserve">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w:t>
      </w:r>
      <w:proofErr w:type="gramStart"/>
      <w:r w:rsidRPr="00DE65B6">
        <w:rPr>
          <w:rStyle w:val="StyleUnderline"/>
          <w:rFonts w:asciiTheme="majorHAnsi" w:hAnsiTheme="majorHAnsi" w:cstheme="majorHAnsi"/>
        </w:rPr>
        <w:t>principle</w:t>
      </w:r>
      <w:proofErr w:type="gramEnd"/>
      <w:r w:rsidRPr="00DE65B6">
        <w:rPr>
          <w:rStyle w:val="StyleUnderline"/>
          <w:rFonts w:asciiTheme="majorHAnsi" w:hAnsiTheme="majorHAnsi" w:cstheme="majorHAnsi"/>
        </w:rPr>
        <w:t xml:space="preserv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 xml:space="preserve">warring </w:t>
      </w:r>
      <w:r w:rsidRPr="00DE65B6">
        <w:rPr>
          <w:rStyle w:val="Emphasis"/>
          <w:rFonts w:asciiTheme="majorHAnsi" w:hAnsiTheme="majorHAnsi" w:cstheme="majorHAnsi"/>
          <w:highlight w:val="green"/>
        </w:rPr>
        <w:t>cartels in Mexico</w:t>
      </w:r>
      <w:r w:rsidRPr="00DE65B6">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DE65B6">
        <w:rPr>
          <w:rStyle w:val="Emphasis"/>
          <w:rFonts w:asciiTheme="majorHAnsi" w:hAnsiTheme="majorHAnsi" w:cstheme="majorHAnsi"/>
          <w:highlight w:val="green"/>
        </w:rPr>
        <w:t>corrupts institutions</w:t>
      </w:r>
      <w:r w:rsidRPr="00DE65B6">
        <w:rPr>
          <w:rStyle w:val="StyleUnderline"/>
          <w:rFonts w:asciiTheme="majorHAnsi" w:hAnsiTheme="majorHAnsi" w:cstheme="majorHAnsi"/>
          <w:highlight w:val="green"/>
        </w:rPr>
        <w:t xml:space="preserve">, </w:t>
      </w:r>
      <w:r w:rsidRPr="00DE65B6">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for example, the entry of Iranian paramilitary Qods forces into the region</w:t>
      </w:r>
      <w:r w:rsidRPr="00DE65B6">
        <w:rPr>
          <w:rFonts w:asciiTheme="majorHAnsi" w:hAnsiTheme="majorHAnsi" w:cstheme="majorHAnsi"/>
        </w:rPr>
        <w:t xml:space="preserve"> through the country.3 The Need for U.S. Scenario Planning to Include the Potential </w:t>
      </w:r>
      <w:r w:rsidRPr="00DE65B6">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DE65B6">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DE65B6">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DE65B6">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DE65B6">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DE65B6">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DE65B6">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DE65B6">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DE65B6">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w:t>
      </w:r>
      <w:proofErr w:type="gramStart"/>
      <w:r w:rsidRPr="00DE65B6">
        <w:rPr>
          <w:rStyle w:val="StyleUnderline"/>
          <w:rFonts w:asciiTheme="majorHAnsi" w:hAnsiTheme="majorHAnsi" w:cstheme="majorHAnsi"/>
        </w:rPr>
        <w:t>including:</w:t>
      </w:r>
      <w:proofErr w:type="gramEnd"/>
      <w:r w:rsidRPr="00DE65B6">
        <w:rPr>
          <w:rStyle w:val="StyleUnderline"/>
          <w:rFonts w:asciiTheme="majorHAnsi" w:hAnsiTheme="majorHAnsi" w:cstheme="majorHAnsi"/>
        </w:rPr>
        <w:t xml:space="preserve"> </w:t>
      </w:r>
      <w:r w:rsidRPr="00DE65B6">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DE65B6">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DE65B6">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companies there. </w:t>
      </w:r>
      <w:r w:rsidRPr="00DE65B6">
        <w:rPr>
          <w:rStyle w:val="StyleUnderline"/>
          <w:rFonts w:asciiTheme="majorHAnsi" w:hAnsiTheme="majorHAnsi" w:cstheme="majorHAnsi"/>
        </w:rPr>
        <w:t xml:space="preserve">Potential U.S. adversaries such as Russia and China may be expected to </w:t>
      </w:r>
      <w:r w:rsidRPr="00DE65B6">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DE65B6">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w:t>
      </w:r>
      <w:r w:rsidRPr="00DE65B6">
        <w:rPr>
          <w:rFonts w:asciiTheme="majorHAnsi" w:hAnsiTheme="majorHAnsi" w:cstheme="majorHAnsi"/>
        </w:rPr>
        <w:lastRenderedPageBreak/>
        <w:t xml:space="preserve">other regions, </w:t>
      </w:r>
      <w:r w:rsidRPr="00DE65B6">
        <w:rPr>
          <w:rStyle w:val="StyleUnderline"/>
          <w:rFonts w:asciiTheme="majorHAnsi" w:hAnsiTheme="majorHAnsi" w:cstheme="majorHAnsi"/>
        </w:rPr>
        <w:t xml:space="preserve">in order </w:t>
      </w:r>
      <w:r w:rsidRPr="00DE65B6">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DE65B6">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DE65B6">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DE65B6">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DE65B6">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DE65B6">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DE65B6">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DE65B6">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0B07ABF5"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Cannabis innovation is key to sustainable water use and efficiency </w:t>
      </w:r>
    </w:p>
    <w:p w14:paraId="405C97F1"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Lauria 17</w:t>
      </w:r>
      <w:r w:rsidRPr="00E046D0">
        <w:rPr>
          <w:rFonts w:asciiTheme="majorHAnsi" w:hAnsiTheme="majorHAnsi" w:cstheme="majorHAnsi"/>
        </w:rPr>
        <w:t xml:space="preserve"> [Jim, BS Chemical Engineering from Manhattan College, VP of sales and marketing for Mazzei Injector Company] “Why California’s Cannabis Industry Will Lead Water Innovation,” The New Humanitarian, February 6, 2017, </w:t>
      </w:r>
      <w:hyperlink r:id="rId45" w:history="1">
        <w:r w:rsidRPr="00E046D0">
          <w:rPr>
            <w:rStyle w:val="Hyperlink"/>
            <w:rFonts w:asciiTheme="majorHAnsi" w:hAnsiTheme="majorHAnsi" w:cstheme="majorHAnsi"/>
          </w:rPr>
          <w:t>https://deeply.thenewhumanitarian.org/water/community/2017/02/06/why-californias-cannabis-industry-will-lead-water-innovation</w:t>
        </w:r>
      </w:hyperlink>
      <w:r w:rsidRPr="00E046D0">
        <w:rPr>
          <w:rFonts w:asciiTheme="majorHAnsi" w:hAnsiTheme="majorHAnsi" w:cstheme="majorHAnsi"/>
        </w:rPr>
        <w:t xml:space="preserve"> TG</w:t>
      </w:r>
    </w:p>
    <w:p w14:paraId="3B3DCC65" w14:textId="77777777" w:rsidR="001F2A63" w:rsidRPr="00E046D0" w:rsidRDefault="001F2A63" w:rsidP="001F2A63">
      <w:pPr>
        <w:pStyle w:val="ListParagraph"/>
        <w:numPr>
          <w:ilvl w:val="0"/>
          <w:numId w:val="13"/>
        </w:numPr>
        <w:rPr>
          <w:rFonts w:asciiTheme="majorHAnsi" w:hAnsiTheme="majorHAnsi" w:cstheme="majorHAnsi"/>
        </w:rPr>
      </w:pPr>
      <w:r w:rsidRPr="00E046D0">
        <w:rPr>
          <w:rFonts w:asciiTheme="majorHAnsi" w:hAnsiTheme="majorHAnsi" w:cstheme="majorHAnsi"/>
        </w:rPr>
        <w:t>SS ev warrants help too</w:t>
      </w:r>
    </w:p>
    <w:p w14:paraId="4CD72258"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FOR YEARS, I’VE been standing on my deck in San Francisco, </w:t>
      </w:r>
      <w:hyperlink r:id="rId46" w:tgtFrame="_blank" w:history="1">
        <w:r w:rsidRPr="00E046D0">
          <w:rPr>
            <w:rStyle w:val="StyleUnderline"/>
            <w:rFonts w:asciiTheme="majorHAnsi" w:hAnsiTheme="majorHAnsi" w:cstheme="majorHAnsi"/>
          </w:rPr>
          <w:t>looking south</w:t>
        </w:r>
      </w:hyperlink>
      <w:r w:rsidRPr="00E046D0">
        <w:rPr>
          <w:rStyle w:val="StyleUnderline"/>
          <w:rFonts w:asciiTheme="majorHAnsi" w:hAnsiTheme="majorHAnsi" w:cstheme="majorHAnsi"/>
        </w:rPr>
        <w:t xml:space="preserve"> to Silicon Valley </w:t>
      </w:r>
      <w:r w:rsidRPr="00E046D0">
        <w:rPr>
          <w:rStyle w:val="StyleUnderline"/>
          <w:rFonts w:asciiTheme="majorHAnsi" w:hAnsiTheme="majorHAnsi" w:cstheme="majorHAnsi"/>
          <w:highlight w:val="green"/>
        </w:rPr>
        <w:t>for</w:t>
      </w:r>
      <w:r w:rsidRPr="00E046D0">
        <w:rPr>
          <w:rStyle w:val="StyleUnderline"/>
          <w:rFonts w:asciiTheme="majorHAnsi" w:hAnsiTheme="majorHAnsi" w:cstheme="majorHAnsi"/>
        </w:rPr>
        <w:t xml:space="preserve"> innovation in </w:t>
      </w:r>
      <w:r w:rsidRPr="00E046D0">
        <w:rPr>
          <w:rStyle w:val="StyleUnderline"/>
          <w:rFonts w:asciiTheme="majorHAnsi" w:hAnsiTheme="majorHAnsi" w:cstheme="majorHAnsi"/>
          <w:highlight w:val="green"/>
        </w:rPr>
        <w:t>water efficiency</w:t>
      </w:r>
      <w:r w:rsidRPr="00E046D0">
        <w:rPr>
          <w:rStyle w:val="StyleUnderline"/>
          <w:rFonts w:asciiTheme="majorHAnsi" w:hAnsiTheme="majorHAnsi" w:cstheme="majorHAnsi"/>
        </w:rPr>
        <w:t>. But I’m starting to realize that I might have been gazing in the wrong direction</w:t>
      </w:r>
      <w:r w:rsidRPr="00E046D0">
        <w:rPr>
          <w:rFonts w:asciiTheme="majorHAnsi" w:hAnsiTheme="majorHAnsi" w:cstheme="majorHAnsi"/>
        </w:rPr>
        <w:t xml:space="preserve">. Maybe I need to turn around and </w:t>
      </w:r>
      <w:r w:rsidRPr="00E046D0">
        <w:rPr>
          <w:rStyle w:val="StyleUnderline"/>
          <w:rFonts w:asciiTheme="majorHAnsi" w:hAnsiTheme="majorHAnsi" w:cstheme="majorHAnsi"/>
          <w:highlight w:val="green"/>
        </w:rPr>
        <w:t>look</w:t>
      </w:r>
      <w:r w:rsidRPr="00E046D0">
        <w:rPr>
          <w:rFonts w:asciiTheme="majorHAnsi" w:hAnsiTheme="majorHAnsi" w:cstheme="majorHAnsi"/>
        </w:rPr>
        <w:t xml:space="preserve"> north, over the spires of the Golden Gate Bridge, </w:t>
      </w:r>
      <w:r w:rsidRPr="00E046D0">
        <w:rPr>
          <w:rStyle w:val="StyleUnderline"/>
          <w:rFonts w:asciiTheme="majorHAnsi" w:hAnsiTheme="majorHAnsi" w:cstheme="majorHAnsi"/>
          <w:highlight w:val="green"/>
        </w:rPr>
        <w:t>toward</w:t>
      </w:r>
      <w:r w:rsidRPr="00E046D0">
        <w:rPr>
          <w:rFonts w:asciiTheme="majorHAnsi" w:hAnsiTheme="majorHAnsi" w:cstheme="majorHAnsi"/>
        </w:rPr>
        <w:t xml:space="preserve"> the Emerald Triangle in Humboldt, Mendocino and Trinity counties, </w:t>
      </w:r>
      <w:r w:rsidRPr="00E046D0">
        <w:rPr>
          <w:rStyle w:val="StyleUnderline"/>
          <w:rFonts w:asciiTheme="majorHAnsi" w:hAnsiTheme="majorHAnsi" w:cstheme="majorHAnsi"/>
        </w:rPr>
        <w:t xml:space="preserve">the hotbed of California’s newly legalized </w:t>
      </w:r>
      <w:r w:rsidRPr="00E046D0">
        <w:rPr>
          <w:rStyle w:val="StyleUnderline"/>
          <w:rFonts w:asciiTheme="majorHAnsi" w:hAnsiTheme="majorHAnsi" w:cstheme="majorHAnsi"/>
          <w:highlight w:val="green"/>
        </w:rPr>
        <w:t>commercial cannabis production</w:t>
      </w:r>
      <w:r w:rsidRPr="00E046D0">
        <w:rPr>
          <w:rStyle w:val="StyleUnderline"/>
          <w:rFonts w:asciiTheme="majorHAnsi" w:hAnsiTheme="majorHAnsi" w:cstheme="majorHAnsi"/>
        </w:rPr>
        <w:t>.</w:t>
      </w:r>
    </w:p>
    <w:p w14:paraId="744D7A22"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Of course, </w:t>
      </w:r>
      <w:r w:rsidRPr="00E046D0">
        <w:rPr>
          <w:rStyle w:val="StyleUnderline"/>
          <w:rFonts w:asciiTheme="majorHAnsi" w:hAnsiTheme="majorHAnsi" w:cstheme="majorHAnsi"/>
        </w:rPr>
        <w:t xml:space="preserve">though California voters legalized recreational marijuana – and its production – last year, </w:t>
      </w:r>
      <w:r w:rsidRPr="00E046D0">
        <w:rPr>
          <w:rStyle w:val="StyleUnderline"/>
          <w:rFonts w:asciiTheme="majorHAnsi" w:hAnsiTheme="majorHAnsi" w:cstheme="majorHAnsi"/>
          <w:highlight w:val="green"/>
        </w:rPr>
        <w:t>many growers</w:t>
      </w:r>
      <w:r w:rsidRPr="00E046D0">
        <w:rPr>
          <w:rFonts w:asciiTheme="majorHAnsi" w:hAnsiTheme="majorHAnsi" w:cstheme="majorHAnsi"/>
        </w:rPr>
        <w:t xml:space="preserve"> in the Emerald Triangle and other parts of the state </w:t>
      </w:r>
      <w:r w:rsidRPr="00E046D0">
        <w:rPr>
          <w:rStyle w:val="StyleUnderline"/>
          <w:rFonts w:asciiTheme="majorHAnsi" w:hAnsiTheme="majorHAnsi" w:cstheme="majorHAnsi"/>
        </w:rPr>
        <w:t>are not rank beginners</w:t>
      </w:r>
      <w:r w:rsidRPr="00E046D0">
        <w:rPr>
          <w:rFonts w:asciiTheme="majorHAnsi" w:hAnsiTheme="majorHAnsi" w:cstheme="majorHAnsi"/>
        </w:rPr>
        <w:t xml:space="preserve">. Eager to build their reputations for quality and just as </w:t>
      </w:r>
      <w:r w:rsidRPr="00E046D0">
        <w:rPr>
          <w:rStyle w:val="StyleUnderline"/>
          <w:rFonts w:asciiTheme="majorHAnsi" w:hAnsiTheme="majorHAnsi" w:cstheme="majorHAnsi"/>
        </w:rPr>
        <w:t xml:space="preserve">anxious to </w:t>
      </w:r>
      <w:r w:rsidRPr="00E046D0">
        <w:rPr>
          <w:rStyle w:val="StyleUnderline"/>
          <w:rFonts w:asciiTheme="majorHAnsi" w:hAnsiTheme="majorHAnsi" w:cstheme="majorHAnsi"/>
          <w:highlight w:val="green"/>
        </w:rPr>
        <w:t>maximize yields</w:t>
      </w:r>
      <w:r w:rsidRPr="00E046D0">
        <w:rPr>
          <w:rStyle w:val="StyleUnderline"/>
          <w:rFonts w:asciiTheme="majorHAnsi" w:hAnsiTheme="majorHAnsi" w:cstheme="majorHAnsi"/>
        </w:rPr>
        <w:t xml:space="preserve"> of a crop that’s sold </w:t>
      </w:r>
      <w:r w:rsidRPr="00E046D0">
        <w:rPr>
          <w:rStyle w:val="StyleUnderline"/>
          <w:rFonts w:asciiTheme="majorHAnsi" w:hAnsiTheme="majorHAnsi" w:cstheme="majorHAnsi"/>
          <w:highlight w:val="green"/>
        </w:rPr>
        <w:t>by the gram</w:t>
      </w:r>
      <w:r w:rsidRPr="00E046D0">
        <w:rPr>
          <w:rStyle w:val="StyleUnderline"/>
          <w:rFonts w:asciiTheme="majorHAnsi" w:hAnsiTheme="majorHAnsi" w:cstheme="majorHAnsi"/>
        </w:rPr>
        <w:t>, cannabis cultivators have been among the most driven and exacting farmers in agriculture.</w:t>
      </w:r>
    </w:p>
    <w:p w14:paraId="5B536755"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So now we have </w:t>
      </w:r>
      <w:r w:rsidRPr="00E046D0">
        <w:rPr>
          <w:rStyle w:val="StyleUnderline"/>
          <w:rFonts w:asciiTheme="majorHAnsi" w:hAnsiTheme="majorHAnsi" w:cstheme="majorHAnsi"/>
        </w:rPr>
        <w:t>highly motivated growers</w:t>
      </w:r>
      <w:r w:rsidRPr="00E046D0">
        <w:rPr>
          <w:rFonts w:asciiTheme="majorHAnsi" w:hAnsiTheme="majorHAnsi" w:cstheme="majorHAnsi"/>
        </w:rPr>
        <w:t xml:space="preserve">, under regulatory scrutiny, </w:t>
      </w:r>
      <w:r w:rsidRPr="00E046D0">
        <w:rPr>
          <w:rStyle w:val="StyleUnderline"/>
          <w:rFonts w:asciiTheme="majorHAnsi" w:hAnsiTheme="majorHAnsi" w:cstheme="majorHAnsi"/>
        </w:rPr>
        <w:t xml:space="preserve">in a state that’s been gripped </w:t>
      </w:r>
      <w:r w:rsidRPr="00E046D0">
        <w:rPr>
          <w:rStyle w:val="StyleUnderline"/>
          <w:rFonts w:asciiTheme="majorHAnsi" w:hAnsiTheme="majorHAnsi" w:cstheme="majorHAnsi"/>
          <w:highlight w:val="green"/>
        </w:rPr>
        <w:t>in an epic drought for</w:t>
      </w:r>
      <w:r w:rsidRPr="00E046D0">
        <w:rPr>
          <w:rStyle w:val="StyleUnderline"/>
          <w:rFonts w:asciiTheme="majorHAnsi" w:hAnsiTheme="majorHAnsi" w:cstheme="majorHAnsi"/>
        </w:rPr>
        <w:t xml:space="preserve"> the past </w:t>
      </w:r>
      <w:r w:rsidRPr="00E046D0">
        <w:rPr>
          <w:rStyle w:val="StyleUnderline"/>
          <w:rFonts w:asciiTheme="majorHAnsi" w:hAnsiTheme="majorHAnsi" w:cstheme="majorHAnsi"/>
          <w:highlight w:val="green"/>
        </w:rPr>
        <w:t>six years</w:t>
      </w:r>
      <w:r w:rsidRPr="00E046D0">
        <w:rPr>
          <w:rFonts w:asciiTheme="majorHAnsi" w:hAnsiTheme="majorHAnsi" w:cstheme="majorHAnsi"/>
        </w:rPr>
        <w:t>. If you ask me, those are the people who will be leading agriculture toward sustainable water management.</w:t>
      </w:r>
    </w:p>
    <w:p w14:paraId="29B000D2"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Major Motivator</w:t>
      </w:r>
    </w:p>
    <w:p w14:paraId="601C4311"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Now that it’s emerging from the shadows, </w:t>
      </w:r>
      <w:r w:rsidRPr="00E046D0">
        <w:rPr>
          <w:rStyle w:val="StyleUnderline"/>
          <w:rFonts w:asciiTheme="majorHAnsi" w:hAnsiTheme="majorHAnsi" w:cstheme="majorHAnsi"/>
        </w:rPr>
        <w:t xml:space="preserve">California cannabis is likely to be recognized as the state’s </w:t>
      </w:r>
      <w:r w:rsidRPr="00E046D0">
        <w:rPr>
          <w:rStyle w:val="StyleUnderline"/>
          <w:rFonts w:asciiTheme="majorHAnsi" w:hAnsiTheme="majorHAnsi" w:cstheme="majorHAnsi"/>
          <w:highlight w:val="green"/>
        </w:rPr>
        <w:t>top-valued crop</w:t>
      </w:r>
      <w:r w:rsidRPr="00E046D0">
        <w:rPr>
          <w:rStyle w:val="StyleUnderline"/>
          <w:rFonts w:asciiTheme="majorHAnsi" w:hAnsiTheme="majorHAnsi" w:cstheme="majorHAnsi"/>
        </w:rPr>
        <w:t xml:space="preserve">, which is no surprise, especially as experts believe </w:t>
      </w:r>
      <w:r w:rsidRPr="00E046D0">
        <w:rPr>
          <w:rStyle w:val="StyleUnderline"/>
          <w:rFonts w:asciiTheme="majorHAnsi" w:hAnsiTheme="majorHAnsi" w:cstheme="majorHAnsi"/>
        </w:rPr>
        <w:lastRenderedPageBreak/>
        <w:t xml:space="preserve">60 to </w:t>
      </w:r>
      <w:r w:rsidRPr="00E046D0">
        <w:rPr>
          <w:rStyle w:val="StyleUnderline"/>
          <w:rFonts w:asciiTheme="majorHAnsi" w:hAnsiTheme="majorHAnsi" w:cstheme="majorHAnsi"/>
          <w:highlight w:val="green"/>
        </w:rPr>
        <w:t>70 percent of the pot sold in America</w:t>
      </w:r>
      <w:r w:rsidRPr="00E046D0">
        <w:rPr>
          <w:rStyle w:val="StyleUnderline"/>
          <w:rFonts w:asciiTheme="majorHAnsi" w:hAnsiTheme="majorHAnsi" w:cstheme="majorHAnsi"/>
        </w:rPr>
        <w:t xml:space="preserve"> comes from the Golden State</w:t>
      </w:r>
      <w:r w:rsidRPr="00E046D0">
        <w:rPr>
          <w:rFonts w:asciiTheme="majorHAnsi" w:hAnsiTheme="majorHAnsi" w:cstheme="majorHAnsi"/>
        </w:rPr>
        <w:t xml:space="preserve">. The Christian Science Monitor cites a </w:t>
      </w:r>
      <w:r w:rsidRPr="00E046D0">
        <w:rPr>
          <w:rStyle w:val="StyleUnderline"/>
          <w:rFonts w:asciiTheme="majorHAnsi" w:hAnsiTheme="majorHAnsi" w:cstheme="majorHAnsi"/>
        </w:rPr>
        <w:t>value of $11–</w:t>
      </w:r>
      <w:r w:rsidRPr="00E046D0">
        <w:rPr>
          <w:rStyle w:val="StyleUnderline"/>
          <w:rFonts w:asciiTheme="majorHAnsi" w:hAnsiTheme="majorHAnsi" w:cstheme="majorHAnsi"/>
          <w:highlight w:val="green"/>
        </w:rPr>
        <w:t>17 billion per year</w:t>
      </w:r>
      <w:r w:rsidRPr="00E046D0">
        <w:rPr>
          <w:rStyle w:val="StyleUnderline"/>
          <w:rFonts w:asciiTheme="majorHAnsi" w:hAnsiTheme="majorHAnsi" w:cstheme="majorHAnsi"/>
        </w:rPr>
        <w:t xml:space="preserve"> for the California cannabis crop. Compare that to the state’s next-ranked commodity, </w:t>
      </w:r>
      <w:proofErr w:type="gramStart"/>
      <w:r w:rsidRPr="00E046D0">
        <w:rPr>
          <w:rStyle w:val="StyleUnderline"/>
          <w:rFonts w:asciiTheme="majorHAnsi" w:hAnsiTheme="majorHAnsi" w:cstheme="majorHAnsi"/>
        </w:rPr>
        <w:t>milk</w:t>
      </w:r>
      <w:proofErr w:type="gramEnd"/>
      <w:r w:rsidRPr="00E046D0">
        <w:rPr>
          <w:rStyle w:val="StyleUnderline"/>
          <w:rFonts w:asciiTheme="majorHAnsi" w:hAnsiTheme="majorHAnsi" w:cstheme="majorHAnsi"/>
        </w:rPr>
        <w:t xml:space="preserve"> and cheese, at $6.7 billion.</w:t>
      </w:r>
    </w:p>
    <w:p w14:paraId="3745C7A8"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Cannabis grown indoors yields an average value of $112 per square foot</w:t>
      </w:r>
      <w:r w:rsidRPr="00E046D0">
        <w:rPr>
          <w:rFonts w:asciiTheme="majorHAnsi" w:hAnsiTheme="majorHAnsi" w:cstheme="majorHAnsi"/>
        </w:rPr>
        <w:t xml:space="preserve"> (0.1 square meter), according to a </w:t>
      </w:r>
      <w:hyperlink r:id="rId47" w:tgtFrame="_blank" w:history="1">
        <w:r w:rsidRPr="00E046D0">
          <w:rPr>
            <w:rStyle w:val="Hyperlink"/>
            <w:rFonts w:asciiTheme="majorHAnsi" w:hAnsiTheme="majorHAnsi" w:cstheme="majorHAnsi"/>
          </w:rPr>
          <w:t>report on indoor farming</w:t>
        </w:r>
      </w:hyperlink>
      <w:r w:rsidRPr="00E046D0">
        <w:rPr>
          <w:rFonts w:asciiTheme="majorHAnsi" w:hAnsiTheme="majorHAnsi" w:cstheme="majorHAnsi"/>
        </w:rPr>
        <w:t xml:space="preserve"> by Agrilyst, </w:t>
      </w:r>
      <w:r w:rsidRPr="00E046D0">
        <w:rPr>
          <w:rStyle w:val="StyleUnderline"/>
          <w:rFonts w:asciiTheme="majorHAnsi" w:hAnsiTheme="majorHAnsi" w:cstheme="majorHAnsi"/>
          <w:highlight w:val="green"/>
        </w:rPr>
        <w:t>well ahead of greens</w:t>
      </w:r>
      <w:r w:rsidRPr="00E046D0">
        <w:rPr>
          <w:rStyle w:val="StyleUnderline"/>
          <w:rFonts w:asciiTheme="majorHAnsi" w:hAnsiTheme="majorHAnsi" w:cstheme="majorHAnsi"/>
        </w:rPr>
        <w:t xml:space="preserve"> ($64 per square foot) </w:t>
      </w:r>
      <w:r w:rsidRPr="00E046D0">
        <w:rPr>
          <w:rStyle w:val="StyleUnderline"/>
          <w:rFonts w:asciiTheme="majorHAnsi" w:hAnsiTheme="majorHAnsi" w:cstheme="majorHAnsi"/>
          <w:highlight w:val="green"/>
        </w:rPr>
        <w:t>and strawberries</w:t>
      </w:r>
      <w:r w:rsidRPr="00E046D0">
        <w:rPr>
          <w:rStyle w:val="StyleUnderline"/>
          <w:rFonts w:asciiTheme="majorHAnsi" w:hAnsiTheme="majorHAnsi" w:cstheme="majorHAnsi"/>
        </w:rPr>
        <w:t xml:space="preserve"> ($22).</w:t>
      </w:r>
      <w:r w:rsidRPr="00E046D0">
        <w:rPr>
          <w:rFonts w:asciiTheme="majorHAnsi" w:hAnsiTheme="majorHAnsi" w:cstheme="majorHAnsi"/>
        </w:rPr>
        <w:t xml:space="preserve"> In fact, Agrilyst calculated </w:t>
      </w:r>
      <w:r w:rsidRPr="00E046D0">
        <w:rPr>
          <w:rStyle w:val="StyleUnderline"/>
          <w:rFonts w:asciiTheme="majorHAnsi" w:hAnsiTheme="majorHAnsi" w:cstheme="majorHAnsi"/>
        </w:rPr>
        <w:t xml:space="preserve">indoor cannabis production to be </w:t>
      </w:r>
      <w:r w:rsidRPr="00E046D0">
        <w:rPr>
          <w:rStyle w:val="StyleUnderline"/>
          <w:rFonts w:asciiTheme="majorHAnsi" w:hAnsiTheme="majorHAnsi" w:cstheme="majorHAnsi"/>
          <w:highlight w:val="green"/>
        </w:rPr>
        <w:t>9,000 times more productive</w:t>
      </w:r>
      <w:r w:rsidRPr="00E046D0">
        <w:rPr>
          <w:rStyle w:val="StyleUnderline"/>
          <w:rFonts w:asciiTheme="majorHAnsi" w:hAnsiTheme="majorHAnsi" w:cstheme="majorHAnsi"/>
        </w:rPr>
        <w:t xml:space="preserve"> on a dollar basis </w:t>
      </w:r>
      <w:r w:rsidRPr="00E046D0">
        <w:rPr>
          <w:rStyle w:val="StyleUnderline"/>
          <w:rFonts w:asciiTheme="majorHAnsi" w:hAnsiTheme="majorHAnsi" w:cstheme="majorHAnsi"/>
          <w:highlight w:val="green"/>
        </w:rPr>
        <w:t>than commercial corn</w:t>
      </w:r>
      <w:r w:rsidRPr="00E046D0">
        <w:rPr>
          <w:rStyle w:val="StyleUnderline"/>
          <w:rFonts w:asciiTheme="majorHAnsi" w:hAnsiTheme="majorHAnsi" w:cstheme="majorHAnsi"/>
        </w:rPr>
        <w:t xml:space="preserve"> production</w:t>
      </w:r>
      <w:r w:rsidRPr="00E046D0">
        <w:rPr>
          <w:rFonts w:asciiTheme="majorHAnsi" w:hAnsiTheme="majorHAnsi" w:cstheme="majorHAnsi"/>
        </w:rPr>
        <w:t>. And even outdoors, pot is a smokin’ deal. The </w:t>
      </w:r>
      <w:hyperlink r:id="rId48" w:tgtFrame="_blank" w:tooltip="Link: https://duwaterlawreview.com/dont-forget-to-water-the-weeds/" w:history="1">
        <w:r w:rsidRPr="00E046D0">
          <w:rPr>
            <w:rStyle w:val="Hyperlink"/>
            <w:rFonts w:asciiTheme="majorHAnsi" w:hAnsiTheme="majorHAnsi" w:cstheme="majorHAnsi"/>
          </w:rPr>
          <w:t>Denver University Law Review</w:t>
        </w:r>
      </w:hyperlink>
      <w:r w:rsidRPr="00E046D0">
        <w:rPr>
          <w:rFonts w:asciiTheme="majorHAnsi" w:hAnsiTheme="majorHAnsi" w:cstheme="majorHAnsi"/>
        </w:rPr>
        <w:t xml:space="preserve"> calculated a </w:t>
      </w:r>
      <w:r w:rsidRPr="00E046D0">
        <w:rPr>
          <w:rStyle w:val="StyleUnderline"/>
          <w:rFonts w:asciiTheme="majorHAnsi" w:hAnsiTheme="majorHAnsi" w:cstheme="majorHAnsi"/>
          <w:highlight w:val="green"/>
        </w:rPr>
        <w:t>return of 22 cents to</w:t>
      </w:r>
      <w:r w:rsidRPr="00E046D0">
        <w:rPr>
          <w:rStyle w:val="StyleUnderline"/>
          <w:rFonts w:asciiTheme="majorHAnsi" w:hAnsiTheme="majorHAnsi" w:cstheme="majorHAnsi"/>
        </w:rPr>
        <w:t xml:space="preserve"> $6.67 per gallon (3.8 liters) of water from cannabis grown in Colorado, compared to 2 to </w:t>
      </w:r>
      <w:r w:rsidRPr="00E046D0">
        <w:rPr>
          <w:rStyle w:val="StyleUnderline"/>
          <w:rFonts w:asciiTheme="majorHAnsi" w:hAnsiTheme="majorHAnsi" w:cstheme="majorHAnsi"/>
          <w:highlight w:val="green"/>
        </w:rPr>
        <w:t>3</w:t>
      </w:r>
      <w:r w:rsidRPr="00E046D0">
        <w:rPr>
          <w:rStyle w:val="StyleUnderline"/>
          <w:rFonts w:asciiTheme="majorHAnsi" w:hAnsiTheme="majorHAnsi" w:cstheme="majorHAnsi"/>
        </w:rPr>
        <w:t xml:space="preserve"> cents per gallon ROI </w:t>
      </w:r>
      <w:r w:rsidRPr="00E046D0">
        <w:rPr>
          <w:rStyle w:val="StyleUnderline"/>
          <w:rFonts w:asciiTheme="majorHAnsi" w:hAnsiTheme="majorHAnsi" w:cstheme="majorHAnsi"/>
          <w:highlight w:val="green"/>
        </w:rPr>
        <w:t>from potatoes</w:t>
      </w:r>
      <w:r w:rsidRPr="00E046D0">
        <w:rPr>
          <w:rStyle w:val="StyleUnderline"/>
          <w:rFonts w:asciiTheme="majorHAnsi" w:hAnsiTheme="majorHAnsi" w:cstheme="majorHAnsi"/>
        </w:rPr>
        <w:t>, another of the state’s major crops.</w:t>
      </w:r>
    </w:p>
    <w:p w14:paraId="0B0941C4"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Reducing Demand</w:t>
      </w:r>
    </w:p>
    <w:p w14:paraId="7D2CA57C"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first step toward sustainable water management in cannabis, or any crop, is in </w:t>
      </w:r>
      <w:r w:rsidRPr="00E046D0">
        <w:rPr>
          <w:rStyle w:val="StyleUnderline"/>
          <w:rFonts w:asciiTheme="majorHAnsi" w:hAnsiTheme="majorHAnsi" w:cstheme="majorHAnsi"/>
        </w:rPr>
        <w:t>limiting the demand side of the equation</w:t>
      </w:r>
      <w:r w:rsidRPr="00E046D0">
        <w:rPr>
          <w:rFonts w:asciiTheme="majorHAnsi" w:hAnsiTheme="majorHAnsi" w:cstheme="majorHAnsi"/>
        </w:rPr>
        <w:t xml:space="preserve">. Some cannabis growers in the Emerald Triangle have generated controversy by withdrawing water from streams and rivers to supply illegal grows on government </w:t>
      </w:r>
      <w:proofErr w:type="gramStart"/>
      <w:r w:rsidRPr="00E046D0">
        <w:rPr>
          <w:rFonts w:asciiTheme="majorHAnsi" w:hAnsiTheme="majorHAnsi" w:cstheme="majorHAnsi"/>
        </w:rPr>
        <w:t>land, and</w:t>
      </w:r>
      <w:proofErr w:type="gramEnd"/>
      <w:r w:rsidRPr="00E046D0">
        <w:rPr>
          <w:rFonts w:asciiTheme="majorHAnsi" w:hAnsiTheme="majorHAnsi" w:cstheme="majorHAnsi"/>
        </w:rPr>
        <w:t xml:space="preserve">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14:paraId="34D5897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In fact, </w:t>
      </w:r>
      <w:hyperlink r:id="rId49" w:tgtFrame="_blank" w:history="1">
        <w:r w:rsidRPr="00E046D0">
          <w:rPr>
            <w:rStyle w:val="Hyperlink"/>
            <w:rFonts w:asciiTheme="majorHAnsi" w:hAnsiTheme="majorHAnsi" w:cstheme="majorHAnsi"/>
          </w:rPr>
          <w:t>Water Deeply</w:t>
        </w:r>
      </w:hyperlink>
      <w:r w:rsidRPr="00E046D0">
        <w:rPr>
          <w:rFonts w:asciiTheme="majorHAnsi" w:hAnsiTheme="majorHAnsi" w:cstheme="majorHAnsi"/>
        </w:rPr>
        <w:t> reported that half of the state’s estimated 50,000 cannabis growers will likely have to prove their water rights and build storage that will allow them to gather water during the winter to draw on in summer, instead of tapping limited surface-water flows.</w:t>
      </w:r>
    </w:p>
    <w:p w14:paraId="7F07B182"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Limited Access</w:t>
      </w:r>
    </w:p>
    <w:p w14:paraId="6531BE2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Stored water is going to be especially vital farther south. Cannabis may be included in California’s agriculture reports from here on out, but </w:t>
      </w:r>
      <w:r w:rsidRPr="00E046D0">
        <w:rPr>
          <w:rStyle w:val="StyleUnderline"/>
          <w:rFonts w:asciiTheme="majorHAnsi" w:hAnsiTheme="majorHAnsi" w:cstheme="majorHAnsi"/>
          <w:highlight w:val="green"/>
        </w:rPr>
        <w:t>pot growers won’t</w:t>
      </w:r>
      <w:r w:rsidRPr="00E046D0">
        <w:rPr>
          <w:rStyle w:val="StyleUnderline"/>
          <w:rFonts w:asciiTheme="majorHAnsi" w:hAnsiTheme="majorHAnsi" w:cstheme="majorHAnsi"/>
        </w:rPr>
        <w:t xml:space="preserve"> have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to federal </w:t>
      </w:r>
      <w:r w:rsidRPr="00E046D0">
        <w:rPr>
          <w:rStyle w:val="StyleUnderline"/>
          <w:rFonts w:asciiTheme="majorHAnsi" w:hAnsiTheme="majorHAnsi" w:cstheme="majorHAnsi"/>
          <w:highlight w:val="green"/>
        </w:rPr>
        <w:t>water supplies</w:t>
      </w:r>
      <w:r w:rsidRPr="00E046D0">
        <w:rPr>
          <w:rFonts w:asciiTheme="majorHAnsi" w:hAnsiTheme="majorHAnsi" w:cstheme="majorHAnsi"/>
        </w:rPr>
        <w:t xml:space="preserve">, like the Central Valley Project water that sustains billions of dollars’ worth of other crops in the state’s salad bowl. Because marijuana is still outlawed by the federal government, which owns 48 percent of California’s land mass and controls </w:t>
      </w:r>
      <w:proofErr w:type="gramStart"/>
      <w:r w:rsidRPr="00E046D0">
        <w:rPr>
          <w:rFonts w:asciiTheme="majorHAnsi" w:hAnsiTheme="majorHAnsi" w:cstheme="majorHAnsi"/>
        </w:rPr>
        <w:t>the large majority of</w:t>
      </w:r>
      <w:proofErr w:type="gramEnd"/>
      <w:r w:rsidRPr="00E046D0">
        <w:rPr>
          <w:rFonts w:asciiTheme="majorHAnsi" w:hAnsiTheme="majorHAnsi" w:cstheme="majorHAnsi"/>
        </w:rPr>
        <w:t xml:space="preserve"> its irrigation supplies, federal agencies are keeping pot growers at arm’s length.</w:t>
      </w:r>
    </w:p>
    <w:p w14:paraId="40592780"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Notably, the Bureau of Reclamation, which built and operates the Central Valley Project, won’t supply cannabis growers, even though they’re permitted by the state.</w:t>
      </w:r>
    </w:p>
    <w:p w14:paraId="374D35F6"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Don’t expect anything different from the U.S. Army Corps of Engineers or the U.S. Department of Agriculture. When it comes to water – or technical support for water conservation efforts – </w:t>
      </w:r>
      <w:r w:rsidRPr="00E046D0">
        <w:rPr>
          <w:rStyle w:val="StyleUnderline"/>
          <w:rFonts w:asciiTheme="majorHAnsi" w:hAnsiTheme="majorHAnsi" w:cstheme="majorHAnsi"/>
        </w:rPr>
        <w:t>cannabis growers may be left high and dry</w:t>
      </w:r>
      <w:r w:rsidRPr="00E046D0">
        <w:rPr>
          <w:rFonts w:asciiTheme="majorHAnsi" w:hAnsiTheme="majorHAnsi" w:cstheme="majorHAnsi"/>
        </w:rPr>
        <w:t>.</w:t>
      </w:r>
    </w:p>
    <w:p w14:paraId="281BFDC1"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lastRenderedPageBreak/>
        <w:t xml:space="preserve">That </w:t>
      </w:r>
      <w:r w:rsidRPr="00E046D0">
        <w:rPr>
          <w:rStyle w:val="StyleUnderline"/>
          <w:rFonts w:asciiTheme="majorHAnsi" w:hAnsiTheme="majorHAnsi" w:cstheme="majorHAnsi"/>
        </w:rPr>
        <w:t>creates a great vacuum that can be filled by water industry experts and farming consultants</w:t>
      </w:r>
      <w:r w:rsidRPr="00E046D0">
        <w:rPr>
          <w:rFonts w:asciiTheme="majorHAnsi" w:hAnsiTheme="majorHAnsi" w:cstheme="majorHAnsi"/>
        </w:rPr>
        <w:t>, by the way. Forward-thinking suppliers of water technology could be to today’s “Green Rush” what mining equipment suppliers like Levi Strauss were to the Gold Rush in the mid-1800s.</w:t>
      </w:r>
    </w:p>
    <w:p w14:paraId="54E2915B"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One of those experts is Richard Restuccia, vice president of landscape solutions for Jain Irrigation. Here’s what Richard said </w:t>
      </w:r>
      <w:r w:rsidRPr="00E046D0">
        <w:rPr>
          <w:rStyle w:val="StyleUnderline"/>
          <w:rFonts w:asciiTheme="majorHAnsi" w:hAnsiTheme="majorHAnsi" w:cstheme="majorHAnsi"/>
        </w:rPr>
        <w:t>about cannabis cultivation:</w:t>
      </w:r>
    </w:p>
    <w:p w14:paraId="12EF2B66"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“This is a group that’s more </w:t>
      </w:r>
      <w:r w:rsidRPr="00E046D0">
        <w:rPr>
          <w:rStyle w:val="StyleUnderline"/>
          <w:rFonts w:asciiTheme="majorHAnsi" w:hAnsiTheme="majorHAnsi" w:cstheme="majorHAnsi"/>
          <w:highlight w:val="green"/>
        </w:rPr>
        <w:t>interested in quality and sustainability</w:t>
      </w:r>
      <w:r w:rsidRPr="00E046D0">
        <w:rPr>
          <w:rStyle w:val="StyleUnderline"/>
          <w:rFonts w:asciiTheme="majorHAnsi" w:hAnsiTheme="majorHAnsi" w:cstheme="majorHAnsi"/>
        </w:rPr>
        <w:t xml:space="preserve"> than we’ve seen before. The indoor growers that I speak with have a ton of knowledge of what they’re doing</w:t>
      </w:r>
      <w:r w:rsidRPr="00E046D0">
        <w:rPr>
          <w:rFonts w:asciiTheme="majorHAnsi" w:hAnsiTheme="majorHAnsi" w:cstheme="majorHAnsi"/>
        </w:rPr>
        <w:t xml:space="preserve">,” said Restuccia of the cannabis growers – mostly indoor cultivators – who are contacting him daily for the </w:t>
      </w:r>
      <w:r w:rsidRPr="00E046D0">
        <w:rPr>
          <w:rStyle w:val="StyleUnderline"/>
          <w:rFonts w:asciiTheme="majorHAnsi" w:hAnsiTheme="majorHAnsi" w:cstheme="majorHAnsi"/>
          <w:highlight w:val="green"/>
        </w:rPr>
        <w:t>latest</w:t>
      </w:r>
      <w:r w:rsidRPr="00E046D0">
        <w:rPr>
          <w:rStyle w:val="StyleUnderline"/>
          <w:rFonts w:asciiTheme="majorHAnsi" w:hAnsiTheme="majorHAnsi" w:cstheme="majorHAnsi"/>
        </w:rPr>
        <w:t xml:space="preserve"> in </w:t>
      </w:r>
      <w:r w:rsidRPr="00E046D0">
        <w:rPr>
          <w:rStyle w:val="StyleUnderline"/>
          <w:rFonts w:asciiTheme="majorHAnsi" w:hAnsiTheme="majorHAnsi" w:cstheme="majorHAnsi"/>
          <w:highlight w:val="green"/>
        </w:rPr>
        <w:t>drip-irrigation tech</w:t>
      </w:r>
      <w:r w:rsidRPr="00E046D0">
        <w:rPr>
          <w:rStyle w:val="StyleUnderline"/>
          <w:rFonts w:asciiTheme="majorHAnsi" w:hAnsiTheme="majorHAnsi" w:cstheme="majorHAnsi"/>
        </w:rPr>
        <w:t>nology</w:t>
      </w:r>
      <w:r w:rsidRPr="00E046D0">
        <w:rPr>
          <w:rFonts w:asciiTheme="majorHAnsi" w:hAnsiTheme="majorHAnsi" w:cstheme="majorHAnsi"/>
        </w:rPr>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14:paraId="7C60ABA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Thirst for Data</w:t>
      </w:r>
    </w:p>
    <w:p w14:paraId="23A58646"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As </w:t>
      </w:r>
      <w:r w:rsidRPr="00E046D0">
        <w:rPr>
          <w:rStyle w:val="StyleUnderline"/>
          <w:rFonts w:asciiTheme="majorHAnsi" w:hAnsiTheme="majorHAnsi" w:cstheme="majorHAnsi"/>
        </w:rPr>
        <w:t>growers scramble for data</w:t>
      </w:r>
      <w:r w:rsidRPr="00E046D0">
        <w:rPr>
          <w:rFonts w:asciiTheme="majorHAnsi" w:hAnsiTheme="majorHAnsi" w:cstheme="majorHAnsi"/>
        </w:rPr>
        <w:t xml:space="preserve">, debates rage over how much water cannabis production </w:t>
      </w:r>
      <w:proofErr w:type="gramStart"/>
      <w:r w:rsidRPr="00E046D0">
        <w:rPr>
          <w:rFonts w:asciiTheme="majorHAnsi" w:hAnsiTheme="majorHAnsi" w:cstheme="majorHAnsi"/>
        </w:rPr>
        <w:t>actually consumes</w:t>
      </w:r>
      <w:proofErr w:type="gramEnd"/>
      <w:r w:rsidRPr="00E046D0">
        <w:rPr>
          <w:rFonts w:asciiTheme="majorHAnsi" w:hAnsiTheme="majorHAnsi" w:cstheme="majorHAnsi"/>
        </w:rPr>
        <w:t>. Scott Bauer of the California Department of Fish and Wildlife published a </w:t>
      </w:r>
      <w:hyperlink r:id="rId50" w:tgtFrame="_blank" w:history="1">
        <w:r w:rsidRPr="00E046D0">
          <w:rPr>
            <w:rStyle w:val="Hyperlink"/>
            <w:rFonts w:asciiTheme="majorHAnsi" w:hAnsiTheme="majorHAnsi" w:cstheme="majorHAnsi"/>
          </w:rPr>
          <w:t>widely cited estimate</w:t>
        </w:r>
      </w:hyperlink>
      <w:r w:rsidRPr="00E046D0">
        <w:rPr>
          <w:rFonts w:asciiTheme="majorHAnsi" w:hAnsiTheme="majorHAnsi" w:cstheme="majorHAnsi"/>
        </w:rPr>
        <w:t xml:space="preserve"> of 6 gallons per plant per day, about twice as much as a wine-grape vine. NORML, a marijuana advocacy group, prefers figures closer to 2.6 gallons per plant per day. </w:t>
      </w:r>
      <w:r w:rsidRPr="00E046D0">
        <w:rPr>
          <w:rStyle w:val="StyleUnderline"/>
          <w:rFonts w:asciiTheme="majorHAnsi" w:hAnsiTheme="majorHAnsi" w:cstheme="majorHAnsi"/>
        </w:rPr>
        <w:t xml:space="preserve">Cannabis grower groups and the Small Farmers Association are pushing growers toward </w:t>
      </w:r>
      <w:r w:rsidRPr="00E046D0">
        <w:rPr>
          <w:rStyle w:val="StyleUnderline"/>
          <w:rFonts w:asciiTheme="majorHAnsi" w:hAnsiTheme="majorHAnsi" w:cstheme="majorHAnsi"/>
          <w:highlight w:val="green"/>
        </w:rPr>
        <w:t>goals of 0.5</w:t>
      </w:r>
      <w:r w:rsidRPr="00E046D0">
        <w:rPr>
          <w:rStyle w:val="StyleUnderline"/>
          <w:rFonts w:asciiTheme="majorHAnsi" w:hAnsiTheme="majorHAnsi" w:cstheme="majorHAnsi"/>
        </w:rPr>
        <w:t xml:space="preserve"> to 1 </w:t>
      </w:r>
      <w:r w:rsidRPr="00E046D0">
        <w:rPr>
          <w:rStyle w:val="StyleUnderline"/>
          <w:rFonts w:asciiTheme="majorHAnsi" w:hAnsiTheme="majorHAnsi" w:cstheme="majorHAnsi"/>
          <w:highlight w:val="green"/>
        </w:rPr>
        <w:t>gallon per plant per day</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that’s efficiency</w:t>
      </w:r>
      <w:r w:rsidRPr="00E046D0">
        <w:rPr>
          <w:rStyle w:val="StyleUnderline"/>
          <w:rFonts w:asciiTheme="majorHAnsi" w:hAnsiTheme="majorHAnsi" w:cstheme="majorHAnsi"/>
        </w:rPr>
        <w:t>.</w:t>
      </w:r>
    </w:p>
    <w:p w14:paraId="201D013A"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Careful management will be a key tool in achieving those efficiency water targets, as well as targets for </w:t>
      </w:r>
      <w:r w:rsidRPr="00E046D0">
        <w:rPr>
          <w:rStyle w:val="StyleUnderline"/>
          <w:rFonts w:asciiTheme="majorHAnsi" w:hAnsiTheme="majorHAnsi" w:cstheme="majorHAnsi"/>
          <w:highlight w:val="green"/>
        </w:rPr>
        <w:t>managing crop nutrients</w:t>
      </w:r>
      <w:r w:rsidRPr="00E046D0">
        <w:rPr>
          <w:rStyle w:val="StyleUnderline"/>
          <w:rFonts w:asciiTheme="majorHAnsi" w:hAnsiTheme="majorHAnsi" w:cstheme="majorHAnsi"/>
        </w:rPr>
        <w:t xml:space="preserve">. We’ll see fertilizers managed in minute detail </w:t>
      </w:r>
      <w:proofErr w:type="gramStart"/>
      <w:r w:rsidRPr="00E046D0">
        <w:rPr>
          <w:rStyle w:val="StyleUnderline"/>
          <w:rFonts w:asciiTheme="majorHAnsi" w:hAnsiTheme="majorHAnsi" w:cstheme="majorHAnsi"/>
        </w:rPr>
        <w:t>in an effort to</w:t>
      </w:r>
      <w:proofErr w:type="gramEnd"/>
      <w:r w:rsidRPr="00E046D0">
        <w:rPr>
          <w:rStyle w:val="StyleUnderline"/>
          <w:rFonts w:asciiTheme="majorHAnsi" w:hAnsiTheme="majorHAnsi" w:cstheme="majorHAnsi"/>
        </w:rPr>
        <w:t xml:space="preserve"> optimize yields, reduce costs and reduce pollution in discharged water.</w:t>
      </w:r>
    </w:p>
    <w:p w14:paraId="13C4C0B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E046D0">
        <w:rPr>
          <w:rStyle w:val="StyleUnderline"/>
          <w:rFonts w:asciiTheme="majorHAnsi" w:hAnsiTheme="majorHAnsi" w:cstheme="majorHAnsi"/>
        </w:rPr>
        <w:t xml:space="preserve">Cannabis cultivators, using those sophisticated tools, </w:t>
      </w:r>
      <w:r w:rsidRPr="00E046D0">
        <w:rPr>
          <w:rStyle w:val="StyleUnderline"/>
          <w:rFonts w:asciiTheme="majorHAnsi" w:hAnsiTheme="majorHAnsi" w:cstheme="majorHAnsi"/>
          <w:highlight w:val="green"/>
        </w:rPr>
        <w:t>rival</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the best vegetable growers</w:t>
      </w:r>
      <w:r w:rsidRPr="00E046D0">
        <w:rPr>
          <w:rStyle w:val="StyleUnderline"/>
          <w:rFonts w:asciiTheme="majorHAnsi" w:hAnsiTheme="majorHAnsi" w:cstheme="majorHAnsi"/>
        </w:rPr>
        <w:t xml:space="preserve"> when it comes to knowing exactly how much nutrient their crops are utilizing.</w:t>
      </w:r>
    </w:p>
    <w:p w14:paraId="7E224AF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Nutrient delivery tools will also be vital as cannabis growers are scrutinized by regulatory officials. Regional water-quality control boards and other environmental agencies will </w:t>
      </w:r>
      <w:r w:rsidRPr="00E046D0">
        <w:rPr>
          <w:rStyle w:val="StyleUnderline"/>
          <w:rFonts w:asciiTheme="majorHAnsi" w:hAnsiTheme="majorHAnsi" w:cstheme="majorHAnsi"/>
        </w:rPr>
        <w:t>demand </w:t>
      </w:r>
      <w:hyperlink r:id="rId51" w:tgtFrame="_blank" w:history="1">
        <w:r w:rsidRPr="00E046D0">
          <w:rPr>
            <w:rStyle w:val="StyleUnderline"/>
            <w:rFonts w:asciiTheme="majorHAnsi" w:hAnsiTheme="majorHAnsi" w:cstheme="majorHAnsi"/>
            <w:highlight w:val="green"/>
          </w:rPr>
          <w:t>best management practices</w:t>
        </w:r>
      </w:hyperlink>
      <w:r w:rsidRPr="00E046D0">
        <w:rPr>
          <w:rStyle w:val="StyleUnderline"/>
          <w:rFonts w:asciiTheme="majorHAnsi" w:hAnsiTheme="majorHAnsi" w:cstheme="majorHAnsi"/>
        </w:rPr>
        <w:t> and detailed production records from cannabis growers</w:t>
      </w:r>
      <w:r w:rsidRPr="00E046D0">
        <w:rPr>
          <w:rFonts w:asciiTheme="majorHAnsi" w:hAnsiTheme="majorHAnsi" w:cstheme="majorHAnsi"/>
        </w:rPr>
        <w:t xml:space="preserve">, just as they do from dairy producers or other farmers. And marijuana producers have the resources to invest in systems that don’t only meter nutrients – whether </w:t>
      </w:r>
      <w:r w:rsidRPr="00E046D0">
        <w:rPr>
          <w:rFonts w:asciiTheme="majorHAnsi" w:hAnsiTheme="majorHAnsi" w:cstheme="majorHAnsi"/>
        </w:rPr>
        <w:lastRenderedPageBreak/>
        <w:t>they’re delivered as commercial fertilizer solutions or compost tea – but also record the amounts applied to the crop.</w:t>
      </w:r>
    </w:p>
    <w:p w14:paraId="04A25301" w14:textId="77777777" w:rsidR="001F2A63" w:rsidRPr="00E046D0" w:rsidRDefault="001F2A63" w:rsidP="001F2A63">
      <w:pPr>
        <w:rPr>
          <w:rFonts w:asciiTheme="majorHAnsi" w:hAnsiTheme="majorHAnsi" w:cstheme="majorHAnsi"/>
        </w:rPr>
      </w:pPr>
    </w:p>
    <w:p w14:paraId="6256F141"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Water scarcity causes Russia-China nuclear war</w:t>
      </w:r>
    </w:p>
    <w:p w14:paraId="3C7224A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Michael T. </w:t>
      </w:r>
      <w:r w:rsidRPr="00E046D0">
        <w:rPr>
          <w:rStyle w:val="Style13ptBold"/>
          <w:rFonts w:asciiTheme="majorHAnsi" w:hAnsiTheme="majorHAnsi" w:cstheme="majorHAnsi"/>
        </w:rPr>
        <w:t>Klare 20</w:t>
      </w:r>
      <w:r w:rsidRPr="00E046D0">
        <w:rPr>
          <w:rFonts w:asciiTheme="majorHAnsi" w:hAnsiTheme="majorHAnsi" w:cstheme="majorHAnsi"/>
        </w:rPr>
        <w:t>, professor emeritus of peace and world-security studies at Hampshire College and senior visiting fellow at the Arms Control Association in Washington, DC, "How Rising Temperatures Increase the Likelihood of Nuclear War", Nation, https://www.thenation.com/article/archive/nuclear-defense-climate-change/</w:t>
      </w:r>
    </w:p>
    <w:p w14:paraId="01F5E76E" w14:textId="77777777" w:rsidR="001F2A63" w:rsidRPr="00E046D0" w:rsidRDefault="001F2A63" w:rsidP="001F2A63">
      <w:pPr>
        <w:rPr>
          <w:rStyle w:val="Emphasis"/>
          <w:rFonts w:asciiTheme="majorHAnsi" w:hAnsiTheme="majorHAnsi" w:cstheme="majorHAnsi"/>
        </w:rPr>
      </w:pPr>
      <w:r w:rsidRPr="00E046D0">
        <w:rPr>
          <w:rStyle w:val="Emphasis"/>
          <w:rFonts w:asciiTheme="majorHAnsi" w:hAnsiTheme="majorHAnsi" w:cstheme="majorHAnsi"/>
        </w:rPr>
        <w:t xml:space="preserve">Severe </w:t>
      </w:r>
      <w:r w:rsidRPr="00E046D0">
        <w:rPr>
          <w:rStyle w:val="Emphasis"/>
          <w:rFonts w:asciiTheme="majorHAnsi" w:hAnsiTheme="majorHAnsi" w:cstheme="majorHAnsi"/>
          <w:highlight w:val="green"/>
        </w:rPr>
        <w:t>water scarcity in northern China</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could prompt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 xml:space="preserve">another move with </w:t>
      </w:r>
      <w:r w:rsidRPr="00E046D0">
        <w:rPr>
          <w:rStyle w:val="Emphasis"/>
          <w:rFonts w:asciiTheme="majorHAnsi" w:hAnsiTheme="majorHAnsi" w:cstheme="majorHAnsi"/>
          <w:highlight w:val="green"/>
        </w:rPr>
        <w:t>nuclear implications</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 xml:space="preserve">an attempted </w:t>
      </w:r>
      <w:r w:rsidRPr="00E046D0">
        <w:rPr>
          <w:rStyle w:val="Emphasis"/>
          <w:rFonts w:asciiTheme="majorHAnsi" w:hAnsiTheme="majorHAnsi" w:cstheme="majorHAnsi"/>
          <w:highlight w:val="green"/>
        </w:rPr>
        <w:t>annexation</w:t>
      </w:r>
      <w:r w:rsidRPr="00E046D0">
        <w:rPr>
          <w:rStyle w:val="StyleUnderline"/>
          <w:rFonts w:asciiTheme="majorHAnsi" w:hAnsiTheme="majorHAnsi" w:cstheme="majorHAnsi"/>
          <w:highlight w:val="green"/>
        </w:rPr>
        <w:t xml:space="preserve"> by China</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largely uninhabited but water-rich areas of </w:t>
      </w:r>
      <w:r w:rsidRPr="00E046D0">
        <w:rPr>
          <w:rStyle w:val="Emphasis"/>
          <w:rFonts w:asciiTheme="majorHAnsi" w:hAnsiTheme="majorHAnsi" w:cstheme="majorHAnsi"/>
          <w:highlight w:val="green"/>
        </w:rPr>
        <w:t>Russian Siberia</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Thousands of Chinese farmers</w:t>
      </w:r>
      <w:r w:rsidRPr="00E046D0">
        <w:rPr>
          <w:rStyle w:val="StyleUnderline"/>
          <w:rFonts w:asciiTheme="majorHAnsi" w:hAnsiTheme="majorHAnsi" w:cstheme="majorHAnsi"/>
        </w:rPr>
        <w:t xml:space="preserve"> and merchants </w:t>
      </w:r>
      <w:r w:rsidRPr="00E046D0">
        <w:rPr>
          <w:rStyle w:val="StyleUnderline"/>
          <w:rFonts w:asciiTheme="majorHAnsi" w:hAnsiTheme="majorHAnsi" w:cstheme="majorHAnsi"/>
          <w:highlight w:val="green"/>
        </w:rPr>
        <w:t xml:space="preserve">have already </w:t>
      </w:r>
      <w:r w:rsidRPr="00E046D0">
        <w:rPr>
          <w:rStyle w:val="Emphasis"/>
          <w:rFonts w:asciiTheme="majorHAnsi" w:hAnsiTheme="majorHAnsi" w:cstheme="majorHAnsi"/>
          <w:highlight w:val="green"/>
        </w:rPr>
        <w:t>taken up residence</w:t>
      </w:r>
      <w:r w:rsidRPr="00E046D0">
        <w:rPr>
          <w:rStyle w:val="StyleUnderline"/>
          <w:rFonts w:asciiTheme="majorHAnsi" w:hAnsiTheme="majorHAnsi" w:cstheme="majorHAnsi"/>
        </w:rPr>
        <w:t xml:space="preserve"> in eastern Siberia</w:t>
      </w:r>
      <w:r w:rsidRPr="00E046D0">
        <w:rPr>
          <w:rFonts w:asciiTheme="majorHAnsi" w:hAnsiTheme="majorHAnsi" w:cstheme="majorHAnsi"/>
          <w:sz w:val="14"/>
        </w:rPr>
        <w:t xml:space="preserve">, </w:t>
      </w:r>
      <w:r w:rsidRPr="00E046D0">
        <w:rPr>
          <w:rStyle w:val="StyleUnderline"/>
          <w:rFonts w:asciiTheme="majorHAnsi" w:hAnsiTheme="majorHAnsi" w:cstheme="majorHAnsi"/>
        </w:rPr>
        <w:t xml:space="preserve">and some commentators have spoken of </w:t>
      </w:r>
      <w:r w:rsidRPr="00E046D0">
        <w:rPr>
          <w:rStyle w:val="StyleUnderline"/>
          <w:rFonts w:asciiTheme="majorHAnsi" w:hAnsiTheme="majorHAnsi" w:cstheme="majorHAnsi"/>
          <w:highlight w:val="green"/>
        </w:rPr>
        <w:t>a</w:t>
      </w:r>
      <w:r w:rsidRPr="00E046D0">
        <w:rPr>
          <w:rFonts w:asciiTheme="majorHAnsi" w:hAnsiTheme="majorHAnsi" w:cstheme="majorHAnsi"/>
          <w:sz w:val="14"/>
        </w:rPr>
        <w:t xml:space="preserve"> time when climate change prompts a </w:t>
      </w:r>
      <w:r w:rsidRPr="00E046D0">
        <w:rPr>
          <w:rStyle w:val="Emphasis"/>
          <w:rFonts w:asciiTheme="majorHAnsi" w:hAnsiTheme="majorHAnsi" w:cstheme="majorHAnsi"/>
          <w:highlight w:val="green"/>
        </w:rPr>
        <w:t>formal Chinese takeover</w:t>
      </w:r>
      <w:r w:rsidRPr="00E046D0">
        <w:rPr>
          <w:rStyle w:val="StyleUnderline"/>
          <w:rFonts w:asciiTheme="majorHAnsi" w:hAnsiTheme="majorHAnsi" w:cstheme="majorHAnsi"/>
        </w:rPr>
        <w:t xml:space="preserve"> of those areas</w:t>
      </w:r>
      <w:r w:rsidRPr="00E046D0">
        <w:rPr>
          <w:rFonts w:asciiTheme="majorHAnsi" w:hAnsiTheme="majorHAnsi" w:cstheme="majorHAnsi"/>
          <w:sz w:val="14"/>
        </w:rPr>
        <w:t>—</w:t>
      </w:r>
      <w:r w:rsidRPr="00E046D0">
        <w:rPr>
          <w:rStyle w:val="StyleUnderline"/>
          <w:rFonts w:asciiTheme="majorHAnsi" w:hAnsiTheme="majorHAnsi" w:cstheme="majorHAnsi"/>
        </w:rPr>
        <w:t xml:space="preserve">which </w:t>
      </w:r>
      <w:r w:rsidRPr="00E046D0">
        <w:rPr>
          <w:rStyle w:val="StyleUnderline"/>
          <w:rFonts w:asciiTheme="majorHAnsi" w:hAnsiTheme="majorHAnsi" w:cstheme="majorHAnsi"/>
          <w:highlight w:val="green"/>
        </w:rPr>
        <w:t>would</w:t>
      </w:r>
      <w:r w:rsidRPr="00E046D0">
        <w:rPr>
          <w:rFonts w:asciiTheme="majorHAnsi" w:hAnsiTheme="majorHAnsi" w:cstheme="majorHAnsi"/>
          <w:sz w:val="14"/>
        </w:rPr>
        <w:t xml:space="preserve"> almost certainly </w:t>
      </w:r>
      <w:r w:rsidRPr="00E046D0">
        <w:rPr>
          <w:rStyle w:val="Emphasis"/>
          <w:rFonts w:asciiTheme="majorHAnsi" w:hAnsiTheme="majorHAnsi" w:cstheme="majorHAnsi"/>
          <w:highlight w:val="green"/>
        </w:rPr>
        <w:t>prompt</w:t>
      </w:r>
      <w:r w:rsidRPr="00E046D0">
        <w:rPr>
          <w:rStyle w:val="Emphasis"/>
          <w:rFonts w:asciiTheme="majorHAnsi" w:hAnsiTheme="majorHAnsi" w:cstheme="majorHAnsi"/>
        </w:rPr>
        <w:t xml:space="preserve"> fierce </w:t>
      </w:r>
      <w:r w:rsidRPr="00E046D0">
        <w:rPr>
          <w:rStyle w:val="Emphasis"/>
          <w:rFonts w:asciiTheme="majorHAnsi" w:hAnsiTheme="majorHAnsi" w:cstheme="majorHAnsi"/>
          <w:highlight w:val="green"/>
        </w:rPr>
        <w:t>Russian resistance</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and</w:t>
      </w:r>
      <w:r w:rsidRPr="00E046D0">
        <w:rPr>
          <w:rFonts w:asciiTheme="majorHAnsi" w:hAnsiTheme="majorHAnsi" w:cstheme="majorHAnsi"/>
          <w:sz w:val="14"/>
        </w:rPr>
        <w:t xml:space="preserve"> the possible </w:t>
      </w:r>
      <w:r w:rsidRPr="00E046D0">
        <w:rPr>
          <w:rStyle w:val="Emphasis"/>
          <w:rFonts w:asciiTheme="majorHAnsi" w:hAnsiTheme="majorHAnsi" w:cstheme="majorHAnsi"/>
          <w:highlight w:val="green"/>
        </w:rPr>
        <w:t>use of nuclear weapons.</w:t>
      </w:r>
    </w:p>
    <w:p w14:paraId="51BC0DA0" w14:textId="77777777" w:rsidR="001F2A63" w:rsidRPr="00E046D0" w:rsidRDefault="001F2A63" w:rsidP="001F2A63">
      <w:pPr>
        <w:rPr>
          <w:rFonts w:asciiTheme="majorHAnsi" w:hAnsiTheme="majorHAnsi" w:cstheme="majorHAnsi"/>
        </w:rPr>
      </w:pPr>
    </w:p>
    <w:p w14:paraId="3663827A" w14:textId="77777777" w:rsidR="001F2A63" w:rsidRPr="00E046D0" w:rsidRDefault="001F2A63" w:rsidP="001F2A63">
      <w:pPr>
        <w:rPr>
          <w:rFonts w:asciiTheme="majorHAnsi" w:hAnsiTheme="majorHAnsi" w:cstheme="majorHAnsi"/>
        </w:rPr>
      </w:pPr>
    </w:p>
    <w:p w14:paraId="22915A83"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14:paraId="3D4A2569"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08A1478"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14:paraId="2C402BF1"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Robock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proofErr w:type="gramStart"/>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proofErr w:type="gramEnd"/>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046D0">
        <w:rPr>
          <w:rFonts w:asciiTheme="majorHAnsi" w:hAnsiTheme="majorHAnsi" w:cstheme="majorHAnsi"/>
          <w:szCs w:val="26"/>
        </w:rPr>
        <w:t>soot</w:t>
      </w:r>
      <w:proofErr w:type="gramEnd"/>
      <w:r w:rsidRPr="00E046D0">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046D0">
        <w:rPr>
          <w:rFonts w:asciiTheme="majorHAnsi" w:hAnsiTheme="majorHAnsi" w:cstheme="majorHAnsi"/>
          <w:szCs w:val="26"/>
        </w:rPr>
        <w:t>really significant</w:t>
      </w:r>
      <w:proofErr w:type="gramEnd"/>
      <w:r w:rsidRPr="00E046D0">
        <w:rPr>
          <w:rFonts w:asciiTheme="majorHAnsi" w:hAnsiTheme="majorHAnsi" w:cstheme="majorHAnsi"/>
          <w:szCs w:val="26"/>
        </w:rPr>
        <w:t xml:space="preserve"> food shortages. </w:t>
      </w:r>
      <w:proofErr w:type="gramStart"/>
      <w:r w:rsidRPr="00E046D0">
        <w:rPr>
          <w:rFonts w:asciiTheme="majorHAnsi" w:hAnsiTheme="majorHAnsi" w:cstheme="majorHAnsi"/>
          <w:szCs w:val="26"/>
        </w:rPr>
        <w:t>So</w:t>
      </w:r>
      <w:proofErr w:type="gramEnd"/>
      <w:r w:rsidRPr="00E046D0">
        <w:rPr>
          <w:rFonts w:asciiTheme="majorHAnsi" w:hAnsiTheme="majorHAnsi" w:cstheme="majorHAnsi"/>
          <w:szCs w:val="26"/>
        </w:rPr>
        <w:t xml:space="preserve"> the climatic effects of even a relatively small nuclear </w:t>
      </w:r>
      <w:r w:rsidRPr="00E046D0">
        <w:rPr>
          <w:rFonts w:asciiTheme="majorHAnsi" w:hAnsiTheme="majorHAnsi" w:cstheme="majorHAnsi"/>
          <w:szCs w:val="26"/>
        </w:rPr>
        <w:lastRenderedPageBreak/>
        <w:t xml:space="preserve">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proofErr w:type="gramStart"/>
      <w:r w:rsidRPr="00E046D0">
        <w:rPr>
          <w:rStyle w:val="StyleUnderline"/>
          <w:rFonts w:asciiTheme="majorHAnsi" w:hAnsiTheme="majorHAnsi" w:cstheme="majorHAnsi"/>
          <w:highlight w:val="green"/>
        </w:rPr>
        <w:t>famine</w:t>
      </w:r>
      <w:proofErr w:type="gramEnd"/>
      <w:r w:rsidRPr="00E046D0">
        <w:rPr>
          <w:rStyle w:val="StyleUnderline"/>
          <w:rFonts w:asciiTheme="majorHAnsi" w:hAnsiTheme="majorHAnsi" w:cstheme="majorHAnsi"/>
          <w:highlight w:val="green"/>
        </w:rPr>
        <w:t xml:space="preserv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effect would be </w:t>
      </w:r>
      <w:proofErr w:type="gramStart"/>
      <w:r w:rsidRPr="00E046D0">
        <w:rPr>
          <w:rStyle w:val="StyleUnderline"/>
          <w:rFonts w:asciiTheme="majorHAnsi" w:hAnsiTheme="majorHAnsi" w:cstheme="majorHAnsi"/>
          <w:highlight w:val="green"/>
        </w:rPr>
        <w:t>similar to</w:t>
      </w:r>
      <w:proofErr w:type="gramEnd"/>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E046D0">
        <w:rPr>
          <w:rFonts w:asciiTheme="majorHAnsi" w:hAnsiTheme="majorHAnsi" w:cstheme="majorHAnsi"/>
        </w:rPr>
        <w:t>have to</w:t>
      </w:r>
      <w:proofErr w:type="gramEnd"/>
      <w:r w:rsidRPr="00E046D0">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E046D0">
        <w:rPr>
          <w:rFonts w:asciiTheme="majorHAnsi" w:hAnsiTheme="majorHAnsi" w:cstheme="majorHAnsi"/>
          <w:szCs w:val="26"/>
        </w:rPr>
        <w:t>Pacific island</w:t>
      </w:r>
      <w:proofErr w:type="gramEnd"/>
      <w:r w:rsidRPr="00E046D0">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14:paraId="34E2890E" w14:textId="77777777" w:rsidR="001F2A63" w:rsidRPr="00E046D0" w:rsidRDefault="001F2A63" w:rsidP="001F2A63">
      <w:pPr>
        <w:rPr>
          <w:rFonts w:asciiTheme="majorHAnsi" w:hAnsiTheme="majorHAnsi" w:cstheme="majorHAnsi"/>
          <w:szCs w:val="26"/>
        </w:rPr>
      </w:pPr>
    </w:p>
    <w:p w14:paraId="71B0A30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206AD4DB"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w:t>
      </w:r>
      <w:r w:rsidRPr="00E046D0">
        <w:rPr>
          <w:rFonts w:asciiTheme="majorHAnsi" w:hAnsiTheme="majorHAnsi" w:cstheme="majorHAnsi"/>
        </w:rPr>
        <w:lastRenderedPageBreak/>
        <w:t xml:space="preserve">Journal of Global Legal Studies Vol. 28 #1 (Winter 2021) </w:t>
      </w:r>
      <w:hyperlink r:id="rId52"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3D748789" w14:textId="77777777" w:rsidR="001F2A63" w:rsidRPr="00E046D0" w:rsidRDefault="001F2A63" w:rsidP="001F2A63">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3A807287"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6CB68420"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30F7ACB9" w14:textId="77777777" w:rsidR="001F2A63" w:rsidRPr="00E046D0" w:rsidRDefault="001F2A63" w:rsidP="001F2A63">
      <w:pPr>
        <w:rPr>
          <w:rFonts w:asciiTheme="majorHAnsi" w:hAnsiTheme="majorHAnsi" w:cstheme="majorHAnsi"/>
        </w:rPr>
      </w:pPr>
    </w:p>
    <w:p w14:paraId="28A9FAAB"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1C023436"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w:t>
      </w:r>
      <w:r w:rsidRPr="00E046D0">
        <w:rPr>
          <w:rFonts w:asciiTheme="majorHAnsi" w:hAnsiTheme="majorHAnsi" w:cstheme="majorHAnsi"/>
        </w:rPr>
        <w:lastRenderedPageBreak/>
        <w:t xml:space="preserve">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3"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1B99B70A"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730FAFA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3BD39721"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3F599CA3"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6BDAF646"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rPr>
        <w:lastRenderedPageBreak/>
        <w:t xml:space="preserve">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4A26CC32"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4D74823D" w14:textId="690752BE" w:rsidR="001F2A63" w:rsidRDefault="001F2A63" w:rsidP="001F2A63">
      <w:pPr>
        <w:pStyle w:val="Heading3"/>
        <w:rPr>
          <w:rFonts w:asciiTheme="majorHAnsi" w:hAnsiTheme="majorHAnsi" w:cstheme="majorHAnsi"/>
        </w:rPr>
      </w:pPr>
      <w:bookmarkStart w:id="0" w:name="_Hlk32134100"/>
      <w:bookmarkStart w:id="1" w:name="_Hlk32052730"/>
      <w:bookmarkStart w:id="2" w:name="_Hlk19383792"/>
      <w:bookmarkStart w:id="3" w:name="_Hlk23524648"/>
      <w:r w:rsidRPr="00E046D0">
        <w:rPr>
          <w:rFonts w:asciiTheme="majorHAnsi" w:hAnsiTheme="majorHAnsi" w:cstheme="majorHAnsi"/>
        </w:rPr>
        <w:lastRenderedPageBreak/>
        <w:t xml:space="preserve">FW </w:t>
      </w:r>
    </w:p>
    <w:p w14:paraId="2CD90015" w14:textId="77777777" w:rsidR="001F11D1" w:rsidRPr="00DE65B6" w:rsidRDefault="001F11D1" w:rsidP="001F11D1">
      <w:pPr>
        <w:pStyle w:val="Heading4"/>
        <w:rPr>
          <w:rFonts w:asciiTheme="majorHAnsi" w:hAnsiTheme="majorHAnsi" w:cstheme="majorHAnsi"/>
        </w:rPr>
      </w:pPr>
      <w:bookmarkStart w:id="4" w:name="_Hlk54967592"/>
      <w:r w:rsidRPr="00DE65B6">
        <w:rPr>
          <w:rFonts w:asciiTheme="majorHAnsi" w:hAnsiTheme="majorHAnsi" w:cstheme="majorHAns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bookmarkEnd w:id="4"/>
    <w:p w14:paraId="096FF158" w14:textId="7D7CD1B3" w:rsidR="001F11D1" w:rsidRPr="00DE65B6" w:rsidRDefault="001F11D1" w:rsidP="001F11D1">
      <w:pPr>
        <w:pStyle w:val="Heading4"/>
        <w:rPr>
          <w:rFonts w:asciiTheme="majorHAnsi" w:hAnsiTheme="majorHAnsi" w:cstheme="majorHAnsi"/>
        </w:rPr>
      </w:pPr>
      <w:r w:rsidRPr="00DE65B6">
        <w:rPr>
          <w:rFonts w:asciiTheme="majorHAnsi" w:hAnsiTheme="majorHAnsi" w:cstheme="majorHAnsi"/>
        </w:rPr>
        <w:t>Evolution – only a naturalistic understanding of the world explains it.</w:t>
      </w:r>
    </w:p>
    <w:p w14:paraId="268A7DEF" w14:textId="77777777" w:rsidR="001F11D1" w:rsidRPr="00DE65B6" w:rsidRDefault="001F11D1" w:rsidP="001F11D1">
      <w:pPr>
        <w:rPr>
          <w:rFonts w:asciiTheme="majorHAnsi" w:hAnsiTheme="majorHAnsi" w:cstheme="majorHAnsi"/>
        </w:rPr>
      </w:pPr>
      <w:r w:rsidRPr="00DE65B6">
        <w:rPr>
          <w:rFonts w:asciiTheme="majorHAnsi" w:hAnsiTheme="majorHAnsi" w:cstheme="majorHAnsi"/>
          <w:b/>
          <w:bCs/>
          <w:sz w:val="26"/>
          <w:szCs w:val="26"/>
          <w:u w:val="single"/>
        </w:rPr>
        <w:t>Lutz and Lenman 18.</w:t>
      </w:r>
      <w:r w:rsidRPr="00DE65B6">
        <w:rPr>
          <w:rFonts w:asciiTheme="majorHAnsi" w:hAnsiTheme="majorHAnsi" w:cstheme="majorHAnsi"/>
        </w:rPr>
        <w:t xml:space="preserve"> Lutz, Matthew and Lenman, James, "Moral Naturalism", The Stanford Encyclopedia of Philosophy (Fall 2018 Edition), Edward N. Zalta (ed.), URL = &lt;https://plato.stanford</w:t>
      </w:r>
      <w:r w:rsidRPr="00DE65B6">
        <w:rPr>
          <w:rFonts w:asciiTheme="majorHAnsi" w:hAnsiTheme="majorHAnsi" w:cstheme="majorHAnsi"/>
          <w:szCs w:val="16"/>
        </w:rPr>
        <w:t>.edu/archives/fall2018/entries/naturalism-moral/&gt;. //Massa</w:t>
      </w:r>
    </w:p>
    <w:p w14:paraId="2A0DFFCF" w14:textId="77777777" w:rsidR="001F11D1" w:rsidRPr="00DE65B6" w:rsidRDefault="001F11D1" w:rsidP="001F11D1">
      <w:pPr>
        <w:rPr>
          <w:rFonts w:asciiTheme="majorHAnsi" w:hAnsiTheme="majorHAnsi" w:cstheme="majorHAnsi"/>
        </w:rPr>
      </w:pPr>
      <w:r w:rsidRPr="00DE65B6">
        <w:rPr>
          <w:rFonts w:asciiTheme="majorHAnsi" w:hAnsiTheme="majorHAnsi" w:cstheme="majorHAnsi"/>
        </w:rPr>
        <w:t xml:space="preserve">The second argument against moral non-naturalism concerns moral epistemology. </w:t>
      </w:r>
      <w:r w:rsidRPr="00DE65B6">
        <w:rPr>
          <w:rFonts w:asciiTheme="majorHAnsi" w:hAnsiTheme="majorHAnsi" w:cstheme="majorHAnsi"/>
          <w:b/>
          <w:bCs/>
          <w:sz w:val="26"/>
          <w:szCs w:val="26"/>
          <w:u w:val="single"/>
        </w:rPr>
        <w:t>According to </w:t>
      </w:r>
      <w:r w:rsidRPr="00DE65B6">
        <w:rPr>
          <w:rStyle w:val="StyleUnderline"/>
          <w:rFonts w:asciiTheme="majorHAnsi" w:hAnsiTheme="majorHAnsi" w:cstheme="majorHAnsi"/>
        </w:rPr>
        <w:t>evolutionary debunking arguments</w:t>
      </w:r>
      <w:r w:rsidRPr="00DE65B6">
        <w:rPr>
          <w:rFonts w:asciiTheme="majorHAnsi" w:hAnsiTheme="majorHAnsi" w:cstheme="majorHAnsi"/>
          <w:b/>
          <w:bCs/>
          <w:sz w:val="26"/>
          <w:szCs w:val="26"/>
          <w:u w:val="single"/>
        </w:rPr>
        <w:t>, our moral beliefs are products of evolution</w:t>
      </w:r>
      <w:r w:rsidRPr="00DE65B6">
        <w:rPr>
          <w:rFonts w:asciiTheme="majorHAnsi" w:hAnsiTheme="majorHAnsi" w:cstheme="majorHAnsi"/>
        </w:rPr>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DE65B6">
        <w:rPr>
          <w:rFonts w:asciiTheme="majorHAnsi" w:hAnsiTheme="majorHAnsi" w:cstheme="majorHAnsi"/>
        </w:rPr>
        <w:t>a number of</w:t>
      </w:r>
      <w:proofErr w:type="gramEnd"/>
      <w:r w:rsidRPr="00DE65B6">
        <w:rPr>
          <w:rFonts w:asciiTheme="majorHAnsi" w:hAnsiTheme="majorHAnsi" w:cstheme="majorHAnsi"/>
        </w:rPr>
        <w:t xml:space="preserve">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DE65B6">
        <w:rPr>
          <w:rFonts w:asciiTheme="majorHAnsi" w:hAnsiTheme="majorHAnsi" w:cstheme="majorHAnsi"/>
          <w:b/>
          <w:bCs/>
          <w:sz w:val="26"/>
          <w:szCs w:val="26"/>
          <w:u w:val="single"/>
        </w:rPr>
        <w:t xml:space="preserve">The fundamental worry is that our </w:t>
      </w:r>
      <w:r w:rsidRPr="00DE65B6">
        <w:rPr>
          <w:rFonts w:asciiTheme="majorHAnsi" w:hAnsiTheme="majorHAnsi" w:cstheme="majorHAnsi"/>
          <w:b/>
          <w:bCs/>
          <w:sz w:val="26"/>
          <w:szCs w:val="26"/>
          <w:highlight w:val="green"/>
          <w:u w:val="single"/>
        </w:rPr>
        <w:t>moral beliefs are the product of evolutionary facts rather than moral</w:t>
      </w:r>
      <w:r w:rsidRPr="00DE65B6">
        <w:rPr>
          <w:rFonts w:asciiTheme="majorHAnsi" w:hAnsiTheme="majorHAnsi" w:cstheme="majorHAnsi"/>
          <w:b/>
          <w:bCs/>
          <w:sz w:val="26"/>
          <w:szCs w:val="26"/>
          <w:u w:val="single"/>
        </w:rPr>
        <w:t xml:space="preserve"> facts</w:t>
      </w:r>
      <w:r w:rsidRPr="00DE65B6">
        <w:rPr>
          <w:rFonts w:asciiTheme="majorHAnsi" w:hAnsiTheme="majorHAnsi" w:cstheme="majorHAnsi"/>
        </w:rPr>
        <w:t xml:space="preserve">. If this is so, </w:t>
      </w:r>
      <w:r w:rsidRPr="00DE65B6">
        <w:rPr>
          <w:rFonts w:asciiTheme="majorHAnsi" w:hAnsiTheme="majorHAnsi" w:cstheme="majorHAnsi"/>
          <w:b/>
          <w:bCs/>
          <w:sz w:val="26"/>
          <w:szCs w:val="26"/>
          <w:highlight w:val="green"/>
          <w:u w:val="single"/>
        </w:rPr>
        <w:t>this would</w:t>
      </w:r>
      <w:r w:rsidRPr="00DE65B6">
        <w:rPr>
          <w:rFonts w:asciiTheme="majorHAnsi" w:hAnsiTheme="majorHAnsi" w:cstheme="majorHAnsi"/>
          <w:b/>
          <w:bCs/>
          <w:sz w:val="26"/>
          <w:szCs w:val="26"/>
          <w:u w:val="single"/>
        </w:rPr>
        <w:t xml:space="preserve"> serve to </w:t>
      </w:r>
      <w:r w:rsidRPr="00DE65B6">
        <w:rPr>
          <w:rFonts w:asciiTheme="majorHAnsi" w:hAnsiTheme="majorHAnsi" w:cstheme="majorHAnsi"/>
          <w:b/>
          <w:bCs/>
          <w:sz w:val="26"/>
          <w:szCs w:val="26"/>
          <w:highlight w:val="green"/>
          <w:u w:val="single"/>
        </w:rPr>
        <w:t xml:space="preserve">debunk </w:t>
      </w:r>
      <w:r w:rsidRPr="00DE65B6">
        <w:rPr>
          <w:rFonts w:asciiTheme="majorHAnsi" w:hAnsiTheme="majorHAnsi" w:cstheme="majorHAnsi"/>
          <w:b/>
          <w:bCs/>
          <w:sz w:val="26"/>
          <w:szCs w:val="26"/>
          <w:u w:val="single"/>
        </w:rPr>
        <w:t xml:space="preserve">our moral beliefs, either </w:t>
      </w:r>
      <w:r w:rsidRPr="00DE65B6">
        <w:rPr>
          <w:rFonts w:asciiTheme="majorHAnsi" w:hAnsiTheme="majorHAnsi" w:cstheme="majorHAnsi"/>
          <w:b/>
          <w:bCs/>
          <w:sz w:val="26"/>
          <w:szCs w:val="26"/>
          <w:highlight w:val="green"/>
          <w:u w:val="single"/>
        </w:rPr>
        <w:t>because it is a necessary condition</w:t>
      </w:r>
      <w:r w:rsidRPr="00DE65B6">
        <w:rPr>
          <w:rFonts w:asciiTheme="majorHAnsi" w:hAnsiTheme="majorHAnsi" w:cstheme="majorHAnsi"/>
          <w:b/>
          <w:bCs/>
          <w:sz w:val="26"/>
          <w:szCs w:val="26"/>
          <w:u w:val="single"/>
        </w:rPr>
        <w:t xml:space="preserve"> on justified belief that </w:t>
      </w:r>
      <w:r w:rsidRPr="00DE65B6">
        <w:rPr>
          <w:rFonts w:asciiTheme="majorHAnsi" w:hAnsiTheme="majorHAnsi" w:cstheme="majorHAnsi"/>
          <w:b/>
          <w:bCs/>
          <w:sz w:val="26"/>
          <w:szCs w:val="26"/>
          <w:highlight w:val="green"/>
          <w:u w:val="single"/>
        </w:rPr>
        <w:t>you take</w:t>
      </w:r>
      <w:r w:rsidRPr="00DE65B6">
        <w:rPr>
          <w:rFonts w:asciiTheme="majorHAnsi" w:hAnsiTheme="majorHAnsi" w:cstheme="majorHAnsi"/>
          <w:b/>
          <w:bCs/>
          <w:sz w:val="26"/>
          <w:szCs w:val="26"/>
          <w:u w:val="single"/>
        </w:rPr>
        <w:t xml:space="preserve"> your </w:t>
      </w:r>
      <w:r w:rsidRPr="00DE65B6">
        <w:rPr>
          <w:rFonts w:asciiTheme="majorHAnsi" w:hAnsiTheme="majorHAnsi" w:cstheme="majorHAnsi"/>
          <w:b/>
          <w:bCs/>
          <w:sz w:val="26"/>
          <w:szCs w:val="26"/>
          <w:highlight w:val="green"/>
          <w:u w:val="single"/>
        </w:rPr>
        <w:t>beliefs to be explained by</w:t>
      </w:r>
      <w:r w:rsidRPr="00DE65B6">
        <w:rPr>
          <w:rFonts w:asciiTheme="majorHAnsi" w:hAnsiTheme="majorHAnsi" w:cstheme="majorHAnsi"/>
          <w:b/>
          <w:bCs/>
          <w:sz w:val="26"/>
          <w:szCs w:val="26"/>
          <w:u w:val="single"/>
        </w:rPr>
        <w:t xml:space="preserve"> the </w:t>
      </w:r>
      <w:r w:rsidRPr="00DE65B6">
        <w:rPr>
          <w:rFonts w:asciiTheme="majorHAnsi" w:hAnsiTheme="majorHAnsi" w:cstheme="majorHAnsi"/>
          <w:b/>
          <w:bCs/>
          <w:sz w:val="26"/>
          <w:szCs w:val="26"/>
          <w:highlight w:val="green"/>
          <w:u w:val="single"/>
        </w:rPr>
        <w:t>facts in question</w:t>
      </w:r>
      <w:r w:rsidRPr="00DE65B6">
        <w:rPr>
          <w:rFonts w:asciiTheme="majorHAnsi" w:hAnsiTheme="majorHAnsi" w:cstheme="majorHAnsi"/>
        </w:rPr>
        <w:t xml:space="preserve"> (Joyce 2006, Ch. 6; Bedke 2009; Lutz forthcoming) </w:t>
      </w:r>
      <w:r w:rsidRPr="00DE65B6">
        <w:rPr>
          <w:rFonts w:asciiTheme="majorHAnsi" w:hAnsiTheme="majorHAnsi" w:cstheme="majorHAnsi"/>
          <w:b/>
          <w:bCs/>
          <w:sz w:val="26"/>
          <w:szCs w:val="26"/>
          <w:highlight w:val="green"/>
          <w:u w:val="single"/>
        </w:rPr>
        <w:t>or</w:t>
      </w:r>
      <w:r w:rsidRPr="00DE65B6">
        <w:rPr>
          <w:rFonts w:asciiTheme="majorHAnsi" w:hAnsiTheme="majorHAnsi" w:cstheme="majorHAnsi"/>
          <w:b/>
          <w:bCs/>
          <w:sz w:val="26"/>
          <w:szCs w:val="26"/>
          <w:u w:val="single"/>
        </w:rPr>
        <w:t xml:space="preserve"> else because </w:t>
      </w:r>
      <w:r w:rsidRPr="00DE65B6">
        <w:rPr>
          <w:rFonts w:asciiTheme="majorHAnsi" w:hAnsiTheme="majorHAnsi" w:cstheme="majorHAnsi"/>
          <w:b/>
          <w:bCs/>
          <w:sz w:val="26"/>
          <w:szCs w:val="26"/>
          <w:highlight w:val="green"/>
          <w:u w:val="single"/>
        </w:rPr>
        <w:t xml:space="preserve">the non-naturalist is left with no way to explain the reliability of </w:t>
      </w:r>
      <w:r w:rsidRPr="00DE65B6">
        <w:rPr>
          <w:rFonts w:asciiTheme="majorHAnsi" w:hAnsiTheme="majorHAnsi" w:cstheme="majorHAnsi"/>
          <w:b/>
          <w:bCs/>
          <w:sz w:val="26"/>
          <w:szCs w:val="26"/>
          <w:u w:val="single"/>
        </w:rPr>
        <w:t xml:space="preserve">our </w:t>
      </w:r>
      <w:r w:rsidRPr="00DE65B6">
        <w:rPr>
          <w:rFonts w:asciiTheme="majorHAnsi" w:hAnsiTheme="majorHAnsi" w:cstheme="majorHAnsi"/>
          <w:b/>
          <w:bCs/>
          <w:sz w:val="26"/>
          <w:szCs w:val="26"/>
          <w:highlight w:val="green"/>
          <w:u w:val="single"/>
        </w:rPr>
        <w:t>moral beliefs</w:t>
      </w:r>
      <w:r w:rsidRPr="00DE65B6">
        <w:rPr>
          <w:rFonts w:asciiTheme="majorHAnsi" w:hAnsiTheme="majorHAnsi" w:cstheme="majorHAnsi"/>
        </w:rPr>
        <w:t xml:space="preserve"> (Enoch 2009, Schechter 2017).</w:t>
      </w:r>
    </w:p>
    <w:p w14:paraId="58FE3F8E" w14:textId="606EADD8" w:rsidR="001F11D1" w:rsidRPr="00B47453" w:rsidRDefault="001F11D1" w:rsidP="001F11D1">
      <w:pPr>
        <w:rPr>
          <w:rFonts w:asciiTheme="majorHAnsi" w:hAnsiTheme="majorHAnsi" w:cstheme="majorHAnsi"/>
        </w:rPr>
      </w:pPr>
      <w:r w:rsidRPr="00DE65B6">
        <w:rPr>
          <w:rFonts w:asciiTheme="majorHAnsi" w:hAnsiTheme="majorHAnsi" w:cstheme="majorHAnsi"/>
          <w:b/>
          <w:bCs/>
          <w:sz w:val="26"/>
          <w:szCs w:val="26"/>
          <w:u w:val="single"/>
        </w:rPr>
        <w:t>But if moral naturalism is true, the realist needn’t grant the skeptic’s premise</w:t>
      </w:r>
      <w:r w:rsidRPr="00DE65B6">
        <w:rPr>
          <w:rFonts w:asciiTheme="majorHAnsi" w:hAnsiTheme="majorHAnsi" w:cstheme="majorHAnsi"/>
        </w:rPr>
        <w:t xml:space="preserve"> that our moral beliefs are the product of evolutionary facts rather than moral facts. </w:t>
      </w:r>
      <w:r w:rsidRPr="00DE65B6">
        <w:rPr>
          <w:rFonts w:asciiTheme="majorHAnsi" w:hAnsiTheme="majorHAnsi" w:cstheme="majorHAnsi"/>
          <w:b/>
          <w:bCs/>
          <w:sz w:val="26"/>
          <w:szCs w:val="26"/>
          <w:highlight w:val="green"/>
          <w:u w:val="single"/>
        </w:rPr>
        <w:t xml:space="preserve">If moral facts are natural, </w:t>
      </w:r>
      <w:r w:rsidRPr="00DE65B6">
        <w:rPr>
          <w:rFonts w:asciiTheme="majorHAnsi" w:hAnsiTheme="majorHAnsi" w:cstheme="majorHAnsi"/>
          <w:b/>
          <w:bCs/>
          <w:sz w:val="26"/>
          <w:szCs w:val="26"/>
          <w:u w:val="single"/>
        </w:rPr>
        <w:t xml:space="preserve">then </w:t>
      </w:r>
      <w:r w:rsidRPr="00DE65B6">
        <w:rPr>
          <w:rFonts w:asciiTheme="majorHAnsi" w:hAnsiTheme="majorHAnsi" w:cstheme="majorHAnsi"/>
          <w:b/>
          <w:bCs/>
          <w:sz w:val="26"/>
          <w:szCs w:val="26"/>
          <w:highlight w:val="green"/>
          <w:u w:val="single"/>
        </w:rPr>
        <w:t>we needn’t see moral facts as</w:t>
      </w:r>
      <w:r w:rsidRPr="00DE65B6">
        <w:rPr>
          <w:rFonts w:asciiTheme="majorHAnsi" w:hAnsiTheme="majorHAnsi" w:cstheme="majorHAnsi"/>
          <w:b/>
          <w:bCs/>
          <w:sz w:val="26"/>
          <w:szCs w:val="26"/>
          <w:u w:val="single"/>
        </w:rPr>
        <w:t xml:space="preserve"> being </w:t>
      </w:r>
      <w:r w:rsidRPr="00DE65B6">
        <w:rPr>
          <w:rFonts w:asciiTheme="majorHAnsi" w:hAnsiTheme="majorHAnsi" w:cstheme="majorHAnsi"/>
          <w:b/>
          <w:bCs/>
          <w:sz w:val="26"/>
          <w:szCs w:val="26"/>
          <w:highlight w:val="green"/>
          <w:u w:val="single"/>
        </w:rPr>
        <w:t>contrary to</w:t>
      </w:r>
      <w:r w:rsidRPr="00DE65B6">
        <w:rPr>
          <w:rFonts w:asciiTheme="majorHAnsi" w:hAnsiTheme="majorHAnsi" w:cstheme="majorHAnsi"/>
          <w:b/>
          <w:bCs/>
          <w:sz w:val="26"/>
          <w:szCs w:val="26"/>
          <w:u w:val="single"/>
        </w:rPr>
        <w:t xml:space="preserve"> natural, </w:t>
      </w:r>
      <w:r w:rsidRPr="00DE65B6">
        <w:rPr>
          <w:rFonts w:asciiTheme="majorHAnsi" w:hAnsiTheme="majorHAnsi" w:cstheme="majorHAnsi"/>
          <w:b/>
          <w:bCs/>
          <w:sz w:val="26"/>
          <w:szCs w:val="26"/>
          <w:highlight w:val="green"/>
          <w:u w:val="single"/>
        </w:rPr>
        <w:t>evolutionary</w:t>
      </w:r>
      <w:r w:rsidRPr="00DE65B6">
        <w:rPr>
          <w:rFonts w:asciiTheme="majorHAnsi" w:hAnsiTheme="majorHAnsi" w:cstheme="majorHAnsi"/>
          <w:b/>
          <w:bCs/>
          <w:sz w:val="26"/>
          <w:szCs w:val="26"/>
          <w:u w:val="single"/>
        </w:rPr>
        <w:t xml:space="preserve"> facts.</w:t>
      </w:r>
      <w:r w:rsidRPr="00DE65B6">
        <w:rPr>
          <w:rFonts w:asciiTheme="majorHAnsi" w:hAnsiTheme="majorHAnsi" w:cstheme="majorHAnsi"/>
        </w:rPr>
        <w:t xml:space="preserve"> The </w:t>
      </w:r>
      <w:r w:rsidRPr="00DE65B6">
        <w:rPr>
          <w:rFonts w:asciiTheme="majorHAnsi" w:hAnsiTheme="majorHAnsi" w:cstheme="majorHAnsi"/>
          <w:b/>
          <w:bCs/>
          <w:sz w:val="26"/>
          <w:szCs w:val="26"/>
          <w:u w:val="single"/>
        </w:rPr>
        <w:t>moral facts might be among these evolutionary facts that explain our moral beliefs.</w:t>
      </w:r>
      <w:r w:rsidRPr="00DE65B6">
        <w:rPr>
          <w:rFonts w:asciiTheme="majorHAnsi" w:hAnsiTheme="majorHAnsi" w:cstheme="majorHAnsi"/>
        </w:rPr>
        <w:t xml:space="preserve"> If, for instance, </w:t>
      </w:r>
      <w:r w:rsidRPr="00DE65B6">
        <w:rPr>
          <w:rFonts w:asciiTheme="majorHAnsi" w:hAnsiTheme="majorHAnsi" w:cstheme="majorHAnsi"/>
          <w:b/>
          <w:bCs/>
          <w:sz w:val="26"/>
          <w:szCs w:val="26"/>
          <w:highlight w:val="green"/>
          <w:u w:val="single"/>
        </w:rPr>
        <w:t>to be good</w:t>
      </w:r>
      <w:r w:rsidRPr="00DE65B6">
        <w:rPr>
          <w:rFonts w:asciiTheme="majorHAnsi" w:hAnsiTheme="majorHAnsi" w:cstheme="majorHAnsi"/>
        </w:rPr>
        <w:t xml:space="preserve"> just </w:t>
      </w:r>
      <w:r w:rsidRPr="00DE65B6">
        <w:rPr>
          <w:rFonts w:asciiTheme="majorHAnsi" w:hAnsiTheme="majorHAnsi" w:cstheme="majorHAnsi"/>
          <w:b/>
          <w:bCs/>
          <w:sz w:val="26"/>
          <w:szCs w:val="26"/>
          <w:highlight w:val="green"/>
          <w:u w:val="single"/>
        </w:rPr>
        <w:t>is</w:t>
      </w:r>
      <w:r w:rsidRPr="00DE65B6">
        <w:rPr>
          <w:rFonts w:asciiTheme="majorHAnsi" w:hAnsiTheme="majorHAnsi" w:cstheme="majorHAnsi"/>
        </w:rPr>
        <w:t xml:space="preserve"> to be </w:t>
      </w:r>
      <w:r w:rsidRPr="00DE65B6">
        <w:rPr>
          <w:rFonts w:asciiTheme="majorHAnsi" w:hAnsiTheme="majorHAnsi" w:cstheme="majorHAnsi"/>
          <w:b/>
          <w:bCs/>
          <w:sz w:val="26"/>
          <w:szCs w:val="26"/>
          <w:highlight w:val="green"/>
          <w:u w:val="single"/>
        </w:rPr>
        <w:t xml:space="preserve">conducive to </w:t>
      </w:r>
      <w:r w:rsidRPr="00DE65B6">
        <w:rPr>
          <w:rFonts w:asciiTheme="majorHAnsi" w:hAnsiTheme="majorHAnsi" w:cstheme="majorHAnsi"/>
          <w:b/>
          <w:bCs/>
          <w:sz w:val="26"/>
          <w:szCs w:val="26"/>
          <w:u w:val="single"/>
        </w:rPr>
        <w:t xml:space="preserve">social cooperation, then </w:t>
      </w:r>
      <w:r w:rsidRPr="00DE65B6">
        <w:rPr>
          <w:rFonts w:asciiTheme="majorHAnsi" w:hAnsiTheme="majorHAnsi" w:cstheme="majorHAnsi"/>
          <w:b/>
          <w:bCs/>
          <w:sz w:val="26"/>
          <w:szCs w:val="26"/>
          <w:highlight w:val="green"/>
          <w:u w:val="single"/>
        </w:rPr>
        <w:t xml:space="preserve">an evolutionary </w:t>
      </w:r>
      <w:r w:rsidRPr="00DE65B6">
        <w:rPr>
          <w:rStyle w:val="StyleUnderline"/>
          <w:rFonts w:asciiTheme="majorHAnsi" w:hAnsiTheme="majorHAnsi" w:cstheme="majorHAnsi"/>
          <w:highlight w:val="green"/>
        </w:rPr>
        <w:t>account that</w:t>
      </w:r>
      <w:r w:rsidRPr="00DE65B6">
        <w:rPr>
          <w:rFonts w:asciiTheme="majorHAnsi" w:hAnsiTheme="majorHAnsi" w:cstheme="majorHAnsi"/>
        </w:rPr>
        <w:t xml:space="preserve"> says that we judge things to be good only when they are conducive to social cooperation </w:t>
      </w:r>
      <w:r w:rsidRPr="00DE65B6">
        <w:rPr>
          <w:rFonts w:asciiTheme="majorHAnsi" w:hAnsiTheme="majorHAnsi" w:cstheme="majorHAnsi"/>
          <w:b/>
          <w:bCs/>
          <w:sz w:val="26"/>
          <w:szCs w:val="26"/>
          <w:highlight w:val="green"/>
          <w:u w:val="single"/>
        </w:rPr>
        <w:t xml:space="preserve">would not debunk </w:t>
      </w:r>
      <w:r w:rsidRPr="00DE65B6">
        <w:rPr>
          <w:rFonts w:asciiTheme="majorHAnsi" w:hAnsiTheme="majorHAnsi" w:cstheme="majorHAnsi"/>
          <w:b/>
          <w:bCs/>
          <w:sz w:val="26"/>
          <w:szCs w:val="26"/>
          <w:u w:val="single"/>
        </w:rPr>
        <w:t>any of our beliefs about goodness. This</w:t>
      </w:r>
      <w:r w:rsidRPr="00DE65B6">
        <w:rPr>
          <w:rFonts w:asciiTheme="majorHAnsi" w:hAnsiTheme="majorHAnsi" w:cstheme="majorHAnsi"/>
        </w:rPr>
        <w:t xml:space="preserve"> account </w:t>
      </w:r>
      <w:r w:rsidRPr="00DE65B6">
        <w:rPr>
          <w:rFonts w:asciiTheme="majorHAnsi" w:hAnsiTheme="majorHAnsi" w:cstheme="majorHAnsi"/>
          <w:b/>
          <w:bCs/>
          <w:sz w:val="26"/>
          <w:szCs w:val="26"/>
          <w:u w:val="single"/>
        </w:rPr>
        <w:t>would</w:t>
      </w:r>
      <w:r w:rsidRPr="00DE65B6">
        <w:rPr>
          <w:rFonts w:asciiTheme="majorHAnsi" w:hAnsiTheme="majorHAnsi" w:cstheme="majorHAnsi"/>
        </w:rPr>
        <w:t xml:space="preserve">, instead, </w:t>
      </w:r>
      <w:r w:rsidRPr="00DE65B6">
        <w:rPr>
          <w:rFonts w:asciiTheme="majorHAnsi" w:hAnsiTheme="majorHAnsi" w:cstheme="majorHAnsi"/>
          <w:b/>
          <w:bCs/>
          <w:sz w:val="26"/>
          <w:szCs w:val="26"/>
          <w:u w:val="single"/>
        </w:rPr>
        <w:t>provide a deep vindication of those beliefs</w:t>
      </w:r>
      <w:r w:rsidRPr="00DE65B6">
        <w:rPr>
          <w:rFonts w:asciiTheme="majorHAnsi" w:hAnsiTheme="majorHAnsi" w:cstheme="majorHAnsi"/>
        </w:rPr>
        <w:t xml:space="preserve"> (Copp 2008).</w:t>
      </w:r>
    </w:p>
    <w:p w14:paraId="3BBAFDB9" w14:textId="77777777" w:rsidR="00956A2D" w:rsidRPr="00DE65B6" w:rsidRDefault="00956A2D" w:rsidP="00956A2D">
      <w:pPr>
        <w:pStyle w:val="Heading4"/>
        <w:spacing w:line="276" w:lineRule="auto"/>
        <w:rPr>
          <w:rFonts w:asciiTheme="majorHAnsi" w:hAnsiTheme="majorHAnsi" w:cstheme="majorHAnsi"/>
        </w:rPr>
      </w:pPr>
      <w:bookmarkStart w:id="5" w:name="_Hlk64212145"/>
      <w:bookmarkStart w:id="6" w:name="_Hlk61766057"/>
      <w:r w:rsidRPr="00DE65B6">
        <w:rPr>
          <w:rFonts w:asciiTheme="majorHAnsi" w:hAnsiTheme="majorHAnsi" w:cstheme="majorHAnsi"/>
        </w:rPr>
        <w:t>Pleasure and pain are intrinsic value and disvalue – everything else regresses – robust neuroscience proves</w:t>
      </w:r>
    </w:p>
    <w:p w14:paraId="0FA463FF" w14:textId="77777777" w:rsidR="00956A2D" w:rsidRPr="00DE65B6" w:rsidRDefault="00956A2D" w:rsidP="00956A2D">
      <w:pPr>
        <w:spacing w:line="276" w:lineRule="auto"/>
        <w:rPr>
          <w:rFonts w:asciiTheme="majorHAnsi" w:hAnsiTheme="majorHAnsi" w:cstheme="majorHAnsi"/>
          <w:b/>
          <w:bCs/>
          <w:sz w:val="26"/>
        </w:rPr>
      </w:pPr>
      <w:r w:rsidRPr="00DE65B6">
        <w:rPr>
          <w:rStyle w:val="Style13ptBold"/>
          <w:rFonts w:asciiTheme="majorHAnsi" w:hAnsiTheme="majorHAnsi" w:cstheme="majorHAnsi"/>
        </w:rPr>
        <w:t xml:space="preserve">Blum et al. 18 </w:t>
      </w:r>
      <w:r w:rsidRPr="00DE65B6">
        <w:rPr>
          <w:rFonts w:asciiTheme="majorHAnsi" w:hAnsiTheme="majorHAnsi" w:cstheme="majorHAnsi"/>
          <w:szCs w:val="16"/>
        </w:rPr>
        <w:t xml:space="preserve">Kenneth Blum, 1Department of Psychiatry, Boonshoft School of Medicine, Dayton VA Medical Center, Wright State University, Dayton, OH, USA 2Department of </w:t>
      </w:r>
      <w:r w:rsidRPr="00DE65B6">
        <w:rPr>
          <w:rFonts w:asciiTheme="majorHAnsi" w:hAnsiTheme="majorHAnsi" w:cstheme="majorHAnsi"/>
          <w:szCs w:val="16"/>
        </w:rPr>
        <w:lastRenderedPageBreak/>
        <w:t xml:space="preserve">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4" w:history="1">
        <w:r w:rsidRPr="00DE65B6">
          <w:rPr>
            <w:rStyle w:val="Hyperlink"/>
            <w:rFonts w:asciiTheme="majorHAnsi" w:hAnsiTheme="majorHAnsi" w:cstheme="majorHAnsi"/>
            <w:color w:val="000000"/>
            <w:szCs w:val="16"/>
          </w:rPr>
          <w:t>https://www.ncbi.nlm.nih.gov/pmc/articles/PMC6446569/</w:t>
        </w:r>
      </w:hyperlink>
      <w:r w:rsidRPr="00DE65B6">
        <w:rPr>
          <w:rFonts w:asciiTheme="majorHAnsi" w:hAnsiTheme="majorHAnsi" w:cstheme="majorHAnsi"/>
          <w:szCs w:val="16"/>
        </w:rPr>
        <w:t>, R.S.</w:t>
      </w:r>
    </w:p>
    <w:p w14:paraId="309CF38C"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b/>
          <w:bCs/>
          <w:highlight w:val="green"/>
          <w:u w:val="single"/>
        </w:rPr>
        <w:t>Pleasure</w:t>
      </w:r>
      <w:r w:rsidRPr="00DE65B6">
        <w:rPr>
          <w:rFonts w:asciiTheme="majorHAnsi" w:hAnsiTheme="majorHAnsi" w:cstheme="majorHAnsi"/>
          <w:u w:val="single"/>
        </w:rPr>
        <w:t xml:space="preserve"> is not only</w:t>
      </w:r>
      <w:r w:rsidRPr="00DE65B6">
        <w:rPr>
          <w:rFonts w:asciiTheme="majorHAnsi" w:hAnsiTheme="majorHAnsi" w:cstheme="majorHAnsi"/>
        </w:rPr>
        <w:t xml:space="preserve"> one of the three </w:t>
      </w:r>
      <w:r w:rsidRPr="00DE65B6">
        <w:rPr>
          <w:rFonts w:asciiTheme="majorHAnsi" w:hAnsiTheme="majorHAnsi" w:cstheme="majorHAnsi"/>
          <w:u w:val="single"/>
        </w:rPr>
        <w:t xml:space="preserve">primary reward </w:t>
      </w:r>
      <w:proofErr w:type="gramStart"/>
      <w:r w:rsidRPr="00DE65B6">
        <w:rPr>
          <w:rFonts w:asciiTheme="majorHAnsi" w:hAnsiTheme="majorHAnsi" w:cstheme="majorHAnsi"/>
          <w:u w:val="single"/>
        </w:rPr>
        <w:t>functions</w:t>
      </w:r>
      <w:proofErr w:type="gramEnd"/>
      <w:r w:rsidRPr="00DE65B6">
        <w:rPr>
          <w:rFonts w:asciiTheme="majorHAnsi" w:hAnsiTheme="majorHAnsi" w:cstheme="majorHAnsi"/>
        </w:rPr>
        <w:t xml:space="preserve"> but </w:t>
      </w:r>
      <w:r w:rsidRPr="00DE65B6">
        <w:rPr>
          <w:rFonts w:asciiTheme="majorHAnsi" w:hAnsiTheme="majorHAnsi" w:cstheme="majorHAnsi"/>
          <w:u w:val="single"/>
        </w:rPr>
        <w:t xml:space="preserve">it also </w:t>
      </w:r>
      <w:r w:rsidRPr="00DE65B6">
        <w:rPr>
          <w:rFonts w:asciiTheme="majorHAnsi" w:hAnsiTheme="majorHAnsi" w:cstheme="majorHAnsi"/>
          <w:b/>
          <w:bCs/>
          <w:highlight w:val="green"/>
          <w:u w:val="single"/>
        </w:rPr>
        <w:t>defines reward.</w:t>
      </w:r>
      <w:r w:rsidRPr="00DE65B6">
        <w:rPr>
          <w:rFonts w:asciiTheme="majorHAnsi" w:hAnsiTheme="majorHAnsi" w:cstheme="majorHAnsi"/>
        </w:rPr>
        <w:t xml:space="preserve"> As homeostasis explains the </w:t>
      </w:r>
      <w:r w:rsidRPr="00DE65B6">
        <w:rPr>
          <w:rFonts w:asciiTheme="majorHAnsi" w:hAnsiTheme="majorHAnsi" w:cstheme="majorHAnsi"/>
          <w:u w:val="single"/>
        </w:rPr>
        <w:t>functions of</w:t>
      </w:r>
      <w:r w:rsidRPr="00DE65B6">
        <w:rPr>
          <w:rFonts w:asciiTheme="majorHAnsi" w:hAnsiTheme="majorHAnsi" w:cstheme="majorHAnsi"/>
        </w:rPr>
        <w:t xml:space="preserve"> only a limited number of </w:t>
      </w:r>
      <w:r w:rsidRPr="00DE65B6">
        <w:rPr>
          <w:rFonts w:asciiTheme="majorHAnsi" w:hAnsiTheme="majorHAnsi" w:cstheme="majorHAnsi"/>
          <w:u w:val="single"/>
        </w:rPr>
        <w:t>rewards, the</w:t>
      </w:r>
      <w:r w:rsidRPr="00DE65B6">
        <w:rPr>
          <w:rFonts w:asciiTheme="majorHAnsi" w:hAnsiTheme="majorHAnsi" w:cstheme="majorHAnsi"/>
        </w:rPr>
        <w:t xml:space="preserve"> principal </w:t>
      </w:r>
      <w:r w:rsidRPr="00DE65B6">
        <w:rPr>
          <w:rFonts w:asciiTheme="majorHAnsi" w:hAnsiTheme="majorHAnsi" w:cstheme="majorHAnsi"/>
          <w:highlight w:val="green"/>
          <w:u w:val="single"/>
        </w:rPr>
        <w:t>reason why particular stimuli</w:t>
      </w:r>
      <w:r w:rsidRPr="00DE65B6">
        <w:rPr>
          <w:rFonts w:asciiTheme="majorHAnsi" w:hAnsiTheme="majorHAnsi" w:cstheme="majorHAnsi"/>
          <w:u w:val="single"/>
        </w:rPr>
        <w:t xml:space="preserve">, objects, events, situations, and activities </w:t>
      </w:r>
      <w:r w:rsidRPr="00DE65B6">
        <w:rPr>
          <w:rFonts w:asciiTheme="majorHAnsi" w:hAnsiTheme="majorHAnsi" w:cstheme="majorHAnsi"/>
          <w:highlight w:val="green"/>
          <w:u w:val="single"/>
        </w:rPr>
        <w:t>are rewarding</w:t>
      </w:r>
      <w:r w:rsidRPr="00DE65B6">
        <w:rPr>
          <w:rFonts w:asciiTheme="majorHAnsi" w:hAnsiTheme="majorHAnsi" w:cstheme="majorHAnsi"/>
        </w:rPr>
        <w:t xml:space="preserve"> may be </w:t>
      </w:r>
      <w:r w:rsidRPr="00DE65B6">
        <w:rPr>
          <w:rFonts w:asciiTheme="majorHAnsi" w:hAnsiTheme="majorHAnsi" w:cstheme="majorHAnsi"/>
          <w:highlight w:val="green"/>
          <w:u w:val="single"/>
        </w:rPr>
        <w:t>due to pleasure.</w:t>
      </w:r>
      <w:r w:rsidRPr="00DE65B6">
        <w:rPr>
          <w:rFonts w:asciiTheme="majorHAnsi" w:hAnsiTheme="majorHAnsi" w:cstheme="majorHAnsi"/>
        </w:rPr>
        <w:t xml:space="preserve"> This applies </w:t>
      </w:r>
      <w:proofErr w:type="gramStart"/>
      <w:r w:rsidRPr="00DE65B6">
        <w:rPr>
          <w:rFonts w:asciiTheme="majorHAnsi" w:hAnsiTheme="majorHAnsi" w:cstheme="majorHAnsi"/>
        </w:rPr>
        <w:t>first of all</w:t>
      </w:r>
      <w:proofErr w:type="gramEnd"/>
      <w:r w:rsidRPr="00DE65B6">
        <w:rPr>
          <w:rFonts w:asciiTheme="majorHAnsi" w:hAnsiTheme="majorHAnsi" w:cstheme="majorHAnsi"/>
        </w:rPr>
        <w:t xml:space="preserve"> to sex and to the primary homeostatic rewards of food and liquid and extends to money, taste, beauty, social encounters and nonmaterial, internally set, and intrinsic rewards. </w:t>
      </w:r>
      <w:r w:rsidRPr="00DE65B6">
        <w:rPr>
          <w:rFonts w:asciiTheme="majorHAnsi" w:hAnsiTheme="majorHAnsi" w:cstheme="majorHAnsi"/>
          <w:u w:val="single"/>
        </w:rPr>
        <w:t>Pleasure, as the primary effect of rewards</w:t>
      </w:r>
      <w:r w:rsidRPr="00DE65B6">
        <w:rPr>
          <w:rFonts w:asciiTheme="majorHAnsi" w:hAnsiTheme="majorHAnsi" w:cstheme="majorHAnsi"/>
        </w:rPr>
        <w:t xml:space="preserve">, drives the prime reward functions of learning, approach behavior, and decision making and </w:t>
      </w:r>
      <w:r w:rsidRPr="00DE65B6">
        <w:rPr>
          <w:rFonts w:asciiTheme="majorHAnsi" w:hAnsiTheme="majorHAnsi" w:cstheme="majorHAnsi"/>
          <w:highlight w:val="green"/>
          <w:u w:val="single"/>
        </w:rPr>
        <w:t xml:space="preserve">provides the </w:t>
      </w:r>
      <w:r w:rsidRPr="00DE65B6">
        <w:rPr>
          <w:rFonts w:asciiTheme="majorHAnsi" w:hAnsiTheme="majorHAnsi" w:cstheme="majorHAnsi"/>
          <w:b/>
          <w:bCs/>
          <w:highlight w:val="green"/>
          <w:u w:val="single"/>
        </w:rPr>
        <w:t>basis for hedonic theories</w:t>
      </w:r>
      <w:r w:rsidRPr="00DE65B6">
        <w:rPr>
          <w:rFonts w:asciiTheme="majorHAnsi" w:hAnsiTheme="majorHAnsi" w:cstheme="majorHAnsi"/>
          <w:highlight w:val="green"/>
          <w:u w:val="single"/>
        </w:rPr>
        <w:t xml:space="preserve"> of reward</w:t>
      </w:r>
      <w:r w:rsidRPr="00DE65B6">
        <w:rPr>
          <w:rFonts w:asciiTheme="majorHAnsi" w:hAnsiTheme="majorHAnsi" w:cstheme="majorHAnsi"/>
          <w:u w:val="single"/>
        </w:rPr>
        <w:t xml:space="preserve"> function. We are attracted by</w:t>
      </w:r>
      <w:r w:rsidRPr="00DE65B6">
        <w:rPr>
          <w:rFonts w:asciiTheme="majorHAnsi" w:hAnsiTheme="majorHAnsi" w:cstheme="majorHAnsi"/>
        </w:rPr>
        <w:t xml:space="preserve"> most </w:t>
      </w:r>
      <w:r w:rsidRPr="00DE65B6">
        <w:rPr>
          <w:rFonts w:asciiTheme="majorHAnsi" w:hAnsiTheme="majorHAnsi" w:cstheme="majorHAnsi"/>
          <w:u w:val="single"/>
        </w:rPr>
        <w:t>rewards and exert intense efforts to obtain them</w:t>
      </w:r>
      <w:r w:rsidRPr="00DE65B6">
        <w:rPr>
          <w:rFonts w:asciiTheme="majorHAnsi" w:hAnsiTheme="majorHAnsi" w:cstheme="majorHAnsi"/>
        </w:rPr>
        <w:t xml:space="preserve">, just </w:t>
      </w:r>
      <w:r w:rsidRPr="00DE65B6">
        <w:rPr>
          <w:rFonts w:asciiTheme="majorHAnsi" w:hAnsiTheme="majorHAnsi" w:cstheme="majorHAnsi"/>
          <w:u w:val="single"/>
        </w:rPr>
        <w:t>because they are enjoyable</w:t>
      </w:r>
      <w:r w:rsidRPr="00DE65B6">
        <w:rPr>
          <w:rFonts w:asciiTheme="majorHAnsi" w:hAnsiTheme="majorHAnsi" w:cstheme="majorHAnsi"/>
        </w:rPr>
        <w:t xml:space="preserve"> [10].</w:t>
      </w:r>
    </w:p>
    <w:p w14:paraId="10380765"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5B6">
        <w:rPr>
          <w:rFonts w:asciiTheme="majorHAnsi" w:hAnsiTheme="majorHAnsi" w:cstheme="majorHAnsi"/>
          <w:u w:val="single"/>
        </w:rPr>
        <w:t>using both humans and detailed invasive brain analysis of animals has discovered some critical ways that the brain processes pleasure</w:t>
      </w:r>
      <w:r w:rsidRPr="00DE65B6">
        <w:rPr>
          <w:rFonts w:asciiTheme="majorHAnsi" w:hAnsiTheme="majorHAnsi" w:cstheme="majorHAnsi"/>
        </w:rPr>
        <w:t xml:space="preserve"> [14].</w:t>
      </w:r>
    </w:p>
    <w:p w14:paraId="508076BF"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u w:val="single"/>
        </w:rPr>
        <w:lastRenderedPageBreak/>
        <w:t>Pleasure as a hallmark of reward is sufficient for defining a reward</w:t>
      </w:r>
      <w:r w:rsidRPr="00DE65B6">
        <w:rPr>
          <w:rFonts w:asciiTheme="majorHAnsi" w:hAnsiTheme="majorHAnsi" w:cstheme="majorHAnsi"/>
        </w:rPr>
        <w:t xml:space="preserve">, but it may not be necessary. </w:t>
      </w:r>
      <w:r w:rsidRPr="00DE65B6">
        <w:rPr>
          <w:rFonts w:asciiTheme="majorHAnsi" w:hAnsiTheme="majorHAnsi" w:cstheme="majorHAnsi"/>
          <w:u w:val="single"/>
        </w:rPr>
        <w:t>A reward may generate positive</w:t>
      </w:r>
      <w:r w:rsidRPr="00DE65B6">
        <w:rPr>
          <w:rFonts w:asciiTheme="majorHAnsi" w:hAnsiTheme="majorHAnsi" w:cstheme="majorHAnsi"/>
        </w:rPr>
        <w:t xml:space="preserve"> learning and approach </w:t>
      </w:r>
      <w:r w:rsidRPr="00DE65B6">
        <w:rPr>
          <w:rFonts w:asciiTheme="majorHAnsi" w:hAnsiTheme="majorHAnsi" w:cstheme="majorHAnsi"/>
          <w:u w:val="single"/>
        </w:rPr>
        <w:t>behavior</w:t>
      </w:r>
      <w:r w:rsidRPr="00DE65B6">
        <w:rPr>
          <w:rFonts w:asciiTheme="majorHAnsi" w:hAnsiTheme="majorHAnsi" w:cstheme="majorHAnsi"/>
        </w:rPr>
        <w:t xml:space="preserve"> simply </w:t>
      </w:r>
      <w:r w:rsidRPr="00DE65B6">
        <w:rPr>
          <w:rFonts w:asciiTheme="majorHAnsi" w:hAnsiTheme="majorHAnsi" w:cstheme="majorHAnsi"/>
          <w:u w:val="single"/>
        </w:rPr>
        <w:t>because it contains substances that are essential for body function.</w:t>
      </w:r>
      <w:r w:rsidRPr="00DE65B6">
        <w:rPr>
          <w:rFonts w:asciiTheme="majorHAnsi" w:hAnsiTheme="majorHAnsi" w:cstheme="maj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B585B0B"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Evolutionary theories of pleasure: The love connection BO:D</w:t>
      </w:r>
    </w:p>
    <w:p w14:paraId="37A9B726"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Charles Darwin and other biological scientists that have examined the biological </w:t>
      </w:r>
      <w:r w:rsidRPr="00DE65B6">
        <w:rPr>
          <w:rFonts w:asciiTheme="majorHAnsi" w:hAnsiTheme="majorHAnsi" w:cstheme="majorHAnsi"/>
          <w:u w:val="single"/>
        </w:rPr>
        <w:t>evolution and its basic principles found</w:t>
      </w:r>
      <w:r w:rsidRPr="00DE65B6">
        <w:rPr>
          <w:rFonts w:asciiTheme="majorHAnsi" w:hAnsiTheme="majorHAnsi" w:cstheme="majorHAnsi"/>
        </w:rPr>
        <w:t xml:space="preserve"> various </w:t>
      </w:r>
      <w:r w:rsidRPr="00DE65B6">
        <w:rPr>
          <w:rFonts w:asciiTheme="majorHAnsi" w:hAnsiTheme="majorHAnsi" w:cstheme="majorHAnsi"/>
          <w:u w:val="single"/>
        </w:rPr>
        <w:t>mechanisms that steer behavior and biological development.</w:t>
      </w:r>
      <w:r w:rsidRPr="00DE65B6">
        <w:rPr>
          <w:rFonts w:asciiTheme="majorHAnsi" w:hAnsiTheme="majorHAnsi" w:cstheme="maj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4E3F3EA"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It is well established that modern biological theory conjectures that </w:t>
      </w:r>
      <w:r w:rsidRPr="00DE65B6">
        <w:rPr>
          <w:rFonts w:asciiTheme="majorHAnsi" w:hAnsiTheme="majorHAnsi" w:cstheme="majorHAnsi"/>
          <w:b/>
          <w:bCs/>
          <w:highlight w:val="green"/>
          <w:u w:val="single"/>
        </w:rPr>
        <w:t>organisms are</w:t>
      </w:r>
      <w:r w:rsidRPr="00DE65B6">
        <w:rPr>
          <w:rFonts w:asciiTheme="majorHAnsi" w:hAnsiTheme="majorHAnsi" w:cstheme="majorHAnsi"/>
          <w:u w:val="single"/>
        </w:rPr>
        <w:t xml:space="preserve"> the </w:t>
      </w:r>
      <w:r w:rsidRPr="00DE65B6">
        <w:rPr>
          <w:rFonts w:asciiTheme="majorHAnsi" w:hAnsiTheme="majorHAnsi" w:cstheme="majorHAnsi"/>
          <w:b/>
          <w:bCs/>
          <w:highlight w:val="green"/>
          <w:u w:val="single"/>
        </w:rPr>
        <w:t>result of evolutionary competition.</w:t>
      </w:r>
      <w:r w:rsidRPr="00DE65B6">
        <w:rPr>
          <w:rFonts w:asciiTheme="majorHAnsi" w:hAnsiTheme="majorHAnsi" w:cstheme="majorHAnsi"/>
        </w:rPr>
        <w:t xml:space="preserve"> In fact, Richard </w:t>
      </w:r>
      <w:r w:rsidRPr="00DE65B6">
        <w:rPr>
          <w:rFonts w:asciiTheme="majorHAnsi" w:hAnsiTheme="majorHAnsi" w:cstheme="majorHAnsi"/>
          <w:u w:val="single"/>
        </w:rPr>
        <w:t>Dawkins stresses gene survival and propagation as the basic mechanism of life</w:t>
      </w:r>
      <w:r w:rsidRPr="00DE65B6">
        <w:rPr>
          <w:rFonts w:asciiTheme="majorHAnsi" w:hAnsiTheme="majorHAnsi" w:cstheme="majorHAnsi"/>
        </w:rPr>
        <w:t xml:space="preserve"> [20]. Only genes that lead to </w:t>
      </w:r>
      <w:r w:rsidRPr="00DE65B6">
        <w:rPr>
          <w:rFonts w:asciiTheme="majorHAnsi" w:hAnsiTheme="majorHAnsi" w:cstheme="majorHAnsi"/>
          <w:u w:val="single"/>
        </w:rPr>
        <w:t>the fittest phenotype will make it.</w:t>
      </w:r>
      <w:r w:rsidRPr="00DE65B6">
        <w:rPr>
          <w:rFonts w:asciiTheme="majorHAnsi" w:hAnsiTheme="majorHAnsi" w:cstheme="majorHAnsi"/>
        </w:rPr>
        <w:t xml:space="preserve"> It is noteworthy that the phenotype is selected based on behavior that maximizes gene propagation. To do so, the phenotype must survive and generate offspring, and be better at it than its competitors. Thus, </w:t>
      </w:r>
      <w:r w:rsidRPr="00DE65B6">
        <w:rPr>
          <w:rFonts w:asciiTheme="majorHAnsi" w:hAnsiTheme="majorHAnsi" w:cstheme="majorHAnsi"/>
          <w:u w:val="single"/>
        </w:rPr>
        <w:t xml:space="preserve">the ultimate, distal function of </w:t>
      </w:r>
      <w:r w:rsidRPr="00DE65B6">
        <w:rPr>
          <w:rFonts w:asciiTheme="majorHAnsi" w:hAnsiTheme="majorHAnsi" w:cstheme="majorHAnsi"/>
          <w:highlight w:val="green"/>
          <w:u w:val="single"/>
        </w:rPr>
        <w:t>rewards</w:t>
      </w:r>
      <w:r w:rsidRPr="00DE65B6">
        <w:rPr>
          <w:rFonts w:asciiTheme="majorHAnsi" w:hAnsiTheme="majorHAnsi" w:cstheme="majorHAnsi"/>
          <w:u w:val="single"/>
        </w:rPr>
        <w:t xml:space="preserve"> is to </w:t>
      </w:r>
      <w:r w:rsidRPr="00DE65B6">
        <w:rPr>
          <w:rFonts w:asciiTheme="majorHAnsi" w:hAnsiTheme="majorHAnsi" w:cstheme="majorHAnsi"/>
          <w:highlight w:val="green"/>
          <w:u w:val="single"/>
        </w:rPr>
        <w:t>increase</w:t>
      </w:r>
      <w:r w:rsidRPr="00DE65B6">
        <w:rPr>
          <w:rFonts w:asciiTheme="majorHAnsi" w:hAnsiTheme="majorHAnsi" w:cstheme="majorHAnsi"/>
          <w:u w:val="single"/>
        </w:rPr>
        <w:t xml:space="preserve"> evolutionary </w:t>
      </w:r>
      <w:r w:rsidRPr="00DE65B6">
        <w:rPr>
          <w:rFonts w:asciiTheme="majorHAnsi" w:hAnsiTheme="majorHAnsi" w:cstheme="majorHAnsi"/>
          <w:highlight w:val="green"/>
          <w:u w:val="single"/>
        </w:rPr>
        <w:t>fitness</w:t>
      </w:r>
      <w:r w:rsidRPr="00DE65B6">
        <w:rPr>
          <w:rFonts w:asciiTheme="majorHAnsi" w:hAnsiTheme="majorHAnsi" w:cstheme="maj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81119F2" w14:textId="77777777" w:rsidR="00956A2D" w:rsidRPr="00DE65B6" w:rsidRDefault="00956A2D" w:rsidP="00956A2D">
      <w:pPr>
        <w:spacing w:line="276" w:lineRule="auto"/>
        <w:rPr>
          <w:rFonts w:asciiTheme="majorHAnsi" w:hAnsiTheme="majorHAnsi" w:cstheme="majorHAnsi"/>
          <w:szCs w:val="16"/>
          <w:u w:val="single"/>
        </w:rPr>
      </w:pPr>
      <w:r w:rsidRPr="00DE65B6">
        <w:rPr>
          <w:rFonts w:asciiTheme="majorHAnsi" w:hAnsiTheme="majorHAnsi" w:cstheme="majorHAnsi"/>
          <w:u w:val="single"/>
        </w:rPr>
        <w:t>Behavioral reward functions have evolved to help individuals to survive and propagate their genes</w:t>
      </w:r>
      <w:r w:rsidRPr="00DE65B6">
        <w:rPr>
          <w:rFonts w:asciiTheme="majorHAnsi" w:hAnsiTheme="majorHAnsi" w:cstheme="majorHAnsi"/>
        </w:rPr>
        <w:t xml:space="preserve">. Apparently, </w:t>
      </w:r>
      <w:r w:rsidRPr="00DE65B6">
        <w:rPr>
          <w:rFonts w:asciiTheme="majorHAnsi" w:hAnsiTheme="majorHAnsi" w:cstheme="majorHAnsi"/>
          <w:u w:val="single"/>
        </w:rPr>
        <w:t>people need to live well and long enough to reproduce.</w:t>
      </w:r>
      <w:r w:rsidRPr="00DE65B6">
        <w:rPr>
          <w:rFonts w:asciiTheme="majorHAnsi" w:hAnsiTheme="majorHAnsi" w:cstheme="maj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w:t>
      </w:r>
      <w:r w:rsidRPr="00DE65B6">
        <w:rPr>
          <w:rFonts w:asciiTheme="majorHAnsi" w:hAnsiTheme="majorHAnsi" w:cstheme="majorHAnsi"/>
        </w:rPr>
        <w:lastRenderedPageBreak/>
        <w:t xml:space="preserve">otherwise, many believe mating is useless. According to David E Comings, as </w:t>
      </w:r>
      <w:r w:rsidRPr="00DE65B6">
        <w:rPr>
          <w:rFonts w:asciiTheme="majorHAnsi" w:hAnsiTheme="majorHAnsi" w:cstheme="majorHAnsi"/>
          <w:u w:val="single"/>
        </w:rPr>
        <w:t>any small edge will ultimately result in evolutionary advantage</w:t>
      </w:r>
      <w:r w:rsidRPr="00DE65B6">
        <w:rPr>
          <w:rFonts w:asciiTheme="majorHAnsi" w:hAnsiTheme="majorHAnsi" w:cstheme="maj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5B6">
        <w:rPr>
          <w:rFonts w:asciiTheme="majorHAnsi" w:hAnsiTheme="majorHAnsi" w:cstheme="majorHAnsi"/>
          <w:u w:val="single"/>
        </w:rPr>
        <w:t>Thus</w:t>
      </w:r>
      <w:proofErr w:type="gramEnd"/>
      <w:r w:rsidRPr="00DE65B6">
        <w:rPr>
          <w:rFonts w:asciiTheme="majorHAnsi" w:hAnsiTheme="majorHAnsi" w:cstheme="majorHAnsi"/>
          <w:u w:val="single"/>
        </w:rPr>
        <w:t xml:space="preserve"> the distal reward function in gene propagation and evolutionary fitness defines the proximal reward functions that we see</w:t>
      </w:r>
      <w:r w:rsidRPr="00DE65B6">
        <w:rPr>
          <w:rFonts w:asciiTheme="majorHAnsi" w:hAnsiTheme="majorHAnsi" w:cstheme="majorHAnsi"/>
        </w:rPr>
        <w:t xml:space="preserve"> in everyday behavior. </w:t>
      </w:r>
      <w:r w:rsidRPr="00DE65B6">
        <w:rPr>
          <w:rFonts w:asciiTheme="majorHAnsi" w:hAnsiTheme="majorHAnsi" w:cstheme="majorHAnsi"/>
          <w:u w:val="single"/>
        </w:rPr>
        <w:t xml:space="preserve">That is why </w:t>
      </w:r>
      <w:r w:rsidRPr="00DE65B6">
        <w:rPr>
          <w:rFonts w:asciiTheme="majorHAnsi" w:hAnsiTheme="majorHAnsi" w:cstheme="majorHAnsi"/>
          <w:highlight w:val="green"/>
          <w:u w:val="single"/>
        </w:rPr>
        <w:t>foods, drinks, mates, and offspring are rewarding.</w:t>
      </w:r>
    </w:p>
    <w:p w14:paraId="031D2CC3"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There have been theories linking pleasure as a required component of health benefits salutogenesis, (salugenesis). In essence, under these terms, </w:t>
      </w:r>
      <w:r w:rsidRPr="00DE65B6">
        <w:rPr>
          <w:rFonts w:asciiTheme="majorHAnsi" w:hAnsiTheme="majorHAnsi" w:cstheme="majorHAnsi"/>
          <w:u w:val="single"/>
        </w:rPr>
        <w:t>pleasure is described as a state or feeling of happiness and satisfaction resulting from an experience that one enjoys.</w:t>
      </w:r>
      <w:r w:rsidRPr="00DE65B6">
        <w:rPr>
          <w:rFonts w:asciiTheme="majorHAnsi" w:hAnsiTheme="majorHAnsi" w:cstheme="maj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14AF222"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337CC2A"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Finding happiness is different between apes and humans</w:t>
      </w:r>
    </w:p>
    <w:p w14:paraId="0EA00828"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5B6">
        <w:rPr>
          <w:rFonts w:asciiTheme="majorHAnsi" w:hAnsiTheme="majorHAnsi" w:cstheme="majorHAnsi"/>
        </w:rPr>
        <w:t>all of</w:t>
      </w:r>
      <w:proofErr w:type="gramEnd"/>
      <w:r w:rsidRPr="00DE65B6">
        <w:rPr>
          <w:rFonts w:asciiTheme="majorHAnsi" w:hAnsiTheme="majorHAnsi" w:cstheme="majorHAnsi"/>
        </w:rPr>
        <w:t xml:space="preserve"> which augment dopamine release at the reward brain site. Recent multidisciplinary research, using both humans and detailed invasive brain analysis of animals has discovered some critical ways that the brain processes pleasure.</w:t>
      </w:r>
    </w:p>
    <w:p w14:paraId="2C65900C"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lastRenderedPageBreak/>
        <w:t xml:space="preserve">Remarkably, there are </w:t>
      </w:r>
      <w:r w:rsidRPr="00DE65B6">
        <w:rPr>
          <w:rFonts w:asciiTheme="majorHAnsi" w:hAnsiTheme="majorHAnsi" w:cstheme="majorHAnsi"/>
          <w:u w:val="single"/>
        </w:rPr>
        <w:t>pathways for ordinary liking and pleasure</w:t>
      </w:r>
      <w:r w:rsidRPr="00DE65B6">
        <w:rPr>
          <w:rFonts w:asciiTheme="majorHAnsi" w:hAnsiTheme="majorHAnsi" w:cstheme="majorHAnsi"/>
        </w:rPr>
        <w:t xml:space="preserve">, which </w:t>
      </w:r>
      <w:r w:rsidRPr="00DE65B6">
        <w:rPr>
          <w:rFonts w:asciiTheme="majorHAnsi" w:hAnsiTheme="majorHAnsi" w:cstheme="majorHAnsi"/>
          <w:u w:val="single"/>
        </w:rPr>
        <w:t>are limited in scope</w:t>
      </w:r>
      <w:r w:rsidRPr="00DE65B6">
        <w:rPr>
          <w:rFonts w:asciiTheme="majorHAnsi" w:hAnsiTheme="majorHAnsi" w:cstheme="majorHAnsi"/>
        </w:rPr>
        <w:t xml:space="preserve"> as described above in this commentary. However, </w:t>
      </w:r>
      <w:r w:rsidRPr="00DE65B6">
        <w:rPr>
          <w:rFonts w:asciiTheme="majorHAnsi" w:hAnsiTheme="majorHAnsi" w:cstheme="majorHAnsi"/>
          <w:u w:val="single"/>
        </w:rPr>
        <w:t xml:space="preserve">there are </w:t>
      </w:r>
      <w:r w:rsidRPr="00DE65B6">
        <w:rPr>
          <w:rFonts w:asciiTheme="majorHAnsi" w:hAnsiTheme="majorHAnsi" w:cstheme="majorHAnsi"/>
          <w:b/>
          <w:bCs/>
          <w:highlight w:val="green"/>
          <w:u w:val="single"/>
        </w:rPr>
        <w:t>many brain regions</w:t>
      </w:r>
      <w:r w:rsidRPr="00DE65B6">
        <w:rPr>
          <w:rFonts w:asciiTheme="majorHAnsi" w:hAnsiTheme="majorHAnsi" w:cstheme="majorHAnsi"/>
        </w:rPr>
        <w:t xml:space="preserve">, often termed hot and cold spots, </w:t>
      </w:r>
      <w:r w:rsidRPr="00DE65B6">
        <w:rPr>
          <w:rFonts w:asciiTheme="majorHAnsi" w:hAnsiTheme="majorHAnsi" w:cstheme="majorHAnsi"/>
          <w:u w:val="single"/>
        </w:rPr>
        <w:t xml:space="preserve">that significantly </w:t>
      </w:r>
      <w:r w:rsidRPr="00DE65B6">
        <w:rPr>
          <w:rFonts w:asciiTheme="majorHAnsi" w:hAnsiTheme="majorHAnsi" w:cstheme="majorHAnsi"/>
          <w:b/>
          <w:bCs/>
          <w:highlight w:val="green"/>
          <w:u w:val="single"/>
        </w:rPr>
        <w:t>modulate</w:t>
      </w:r>
      <w:r w:rsidRPr="00DE65B6">
        <w:rPr>
          <w:rFonts w:asciiTheme="majorHAnsi" w:hAnsiTheme="majorHAnsi" w:cstheme="majorHAnsi"/>
        </w:rPr>
        <w:t xml:space="preserve"> (increase or decrease) </w:t>
      </w:r>
      <w:r w:rsidRPr="00DE65B6">
        <w:rPr>
          <w:rFonts w:asciiTheme="majorHAnsi" w:hAnsiTheme="majorHAnsi" w:cstheme="majorHAnsi"/>
          <w:u w:val="single"/>
        </w:rPr>
        <w:t xml:space="preserve">our </w:t>
      </w:r>
      <w:r w:rsidRPr="00DE65B6">
        <w:rPr>
          <w:rFonts w:asciiTheme="majorHAnsi" w:hAnsiTheme="majorHAnsi" w:cstheme="majorHAnsi"/>
          <w:b/>
          <w:bCs/>
          <w:highlight w:val="green"/>
          <w:u w:val="single"/>
        </w:rPr>
        <w:t>pleasure or</w:t>
      </w:r>
      <w:r w:rsidRPr="00DE65B6">
        <w:rPr>
          <w:rFonts w:asciiTheme="majorHAnsi" w:hAnsiTheme="majorHAnsi" w:cstheme="majorHAnsi"/>
          <w:u w:val="single"/>
        </w:rPr>
        <w:t xml:space="preserve"> even produce</w:t>
      </w:r>
      <w:r w:rsidRPr="00DE65B6">
        <w:rPr>
          <w:rFonts w:asciiTheme="majorHAnsi" w:hAnsiTheme="majorHAnsi" w:cstheme="majorHAnsi"/>
          <w:b/>
          <w:bCs/>
          <w:u w:val="single"/>
        </w:rPr>
        <w:t xml:space="preserve"> </w:t>
      </w:r>
      <w:r w:rsidRPr="00DE65B6">
        <w:rPr>
          <w:rFonts w:asciiTheme="majorHAnsi" w:hAnsiTheme="majorHAnsi" w:cstheme="majorHAnsi"/>
          <w:b/>
          <w:bCs/>
          <w:highlight w:val="green"/>
          <w:u w:val="single"/>
        </w:rPr>
        <w:t>the opposite</w:t>
      </w:r>
      <w:r w:rsidRPr="00DE65B6">
        <w:rPr>
          <w:rFonts w:asciiTheme="majorHAnsi" w:hAnsiTheme="majorHAnsi" w:cstheme="majorHAnsi"/>
        </w:rPr>
        <w:t xml:space="preserve"> of pleasure— that is </w:t>
      </w:r>
      <w:r w:rsidRPr="00DE65B6">
        <w:rPr>
          <w:rFonts w:asciiTheme="majorHAnsi" w:hAnsiTheme="majorHAnsi" w:cstheme="majorHAnsi"/>
          <w:u w:val="single"/>
        </w:rPr>
        <w:t>disgust and fear</w:t>
      </w:r>
      <w:r w:rsidRPr="00DE65B6">
        <w:rPr>
          <w:rFonts w:asciiTheme="majorHAnsi" w:hAnsiTheme="majorHAnsi" w:cstheme="majorHAnsi"/>
        </w:rPr>
        <w:t xml:space="preserve"> [39]. </w:t>
      </w:r>
      <w:r w:rsidRPr="00DE65B6">
        <w:rPr>
          <w:rFonts w:asciiTheme="majorHAnsi" w:hAnsiTheme="majorHAnsi" w:cstheme="majorHAnsi"/>
          <w:u w:val="single"/>
        </w:rPr>
        <w:t>One</w:t>
      </w:r>
      <w:r w:rsidRPr="00DE65B6">
        <w:rPr>
          <w:rFonts w:asciiTheme="majorHAnsi" w:hAnsiTheme="majorHAnsi" w:cstheme="majorHAnsi"/>
        </w:rPr>
        <w:t xml:space="preserve"> specific </w:t>
      </w:r>
      <w:r w:rsidRPr="00DE65B6">
        <w:rPr>
          <w:rFonts w:asciiTheme="majorHAnsi" w:hAnsiTheme="majorHAnsi" w:cstheme="majorHAnsi"/>
          <w:u w:val="single"/>
        </w:rPr>
        <w:t>region</w:t>
      </w:r>
      <w:r w:rsidRPr="00DE65B6">
        <w:rPr>
          <w:rFonts w:asciiTheme="majorHAnsi" w:hAnsiTheme="majorHAnsi" w:cstheme="majorHAnsi"/>
        </w:rPr>
        <w:t xml:space="preserve"> of the nucleus accumbens </w:t>
      </w:r>
      <w:r w:rsidRPr="00DE65B6">
        <w:rPr>
          <w:rFonts w:asciiTheme="majorHAnsi" w:hAnsiTheme="majorHAnsi" w:cstheme="majorHAnsi"/>
          <w:u w:val="single"/>
        </w:rPr>
        <w:t xml:space="preserve">is organized like a computer keyboard, with </w:t>
      </w:r>
      <w:proofErr w:type="gramStart"/>
      <w:r w:rsidRPr="00DE65B6">
        <w:rPr>
          <w:rFonts w:asciiTheme="majorHAnsi" w:hAnsiTheme="majorHAnsi" w:cstheme="majorHAnsi"/>
          <w:u w:val="single"/>
        </w:rPr>
        <w:t>particular stimulus</w:t>
      </w:r>
      <w:proofErr w:type="gramEnd"/>
      <w:r w:rsidRPr="00DE65B6">
        <w:rPr>
          <w:rFonts w:asciiTheme="majorHAnsi" w:hAnsiTheme="majorHAnsi" w:cstheme="majorHAnsi"/>
          <w:u w:val="single"/>
        </w:rPr>
        <w:t xml:space="preserve"> triggers in rows</w:t>
      </w:r>
      <w:r w:rsidRPr="00DE65B6">
        <w:rPr>
          <w:rFonts w:asciiTheme="majorHAnsi" w:hAnsiTheme="majorHAnsi" w:cstheme="majorHAnsi"/>
        </w:rPr>
        <w:t xml:space="preserve">— producing an increase and decrease of pleasure and disgust. Moreover, </w:t>
      </w:r>
      <w:r w:rsidRPr="00DE65B6">
        <w:rPr>
          <w:rFonts w:asciiTheme="majorHAnsi" w:hAnsiTheme="majorHAnsi" w:cstheme="majorHAnsi"/>
          <w:u w:val="single"/>
        </w:rPr>
        <w:t>the cortex has unique roles in the cognitive evaluation of our feelings of pleasure</w:t>
      </w:r>
      <w:r w:rsidRPr="00DE65B6">
        <w:rPr>
          <w:rFonts w:asciiTheme="majorHAnsi" w:hAnsiTheme="majorHAnsi" w:cstheme="majorHAnsi"/>
        </w:rPr>
        <w:t xml:space="preserve"> [40]. Importantly, the interplay of these multiple triggers and the higher brain centers in the prefrontal cortex are very intricate and are just being uncovered.</w:t>
      </w:r>
    </w:p>
    <w:p w14:paraId="4F53D89A"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Desire and reward centers</w:t>
      </w:r>
    </w:p>
    <w:p w14:paraId="5EA96748"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3EC1F1B"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E65B6">
        <w:rPr>
          <w:rFonts w:asciiTheme="majorHAnsi" w:hAnsiTheme="majorHAnsi" w:cstheme="majorHAnsi"/>
        </w:rPr>
        <w:t>amygdala</w:t>
      </w:r>
      <w:proofErr w:type="gramEnd"/>
      <w:r w:rsidRPr="00DE65B6">
        <w:rPr>
          <w:rFonts w:asciiTheme="majorHAnsi" w:hAnsiTheme="majorHAnsi" w:cstheme="majorHAnsi"/>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4722281"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Furthermore, ordinary </w:t>
      </w:r>
      <w:r w:rsidRPr="00DE65B6">
        <w:rPr>
          <w:rFonts w:asciiTheme="majorHAnsi" w:hAnsiTheme="majorHAnsi" w:cstheme="majorHAnsi"/>
          <w:u w:val="single"/>
        </w:rPr>
        <w:t>“</w:t>
      </w:r>
      <w:r w:rsidRPr="00DE65B6">
        <w:rPr>
          <w:rFonts w:asciiTheme="majorHAnsi" w:hAnsiTheme="majorHAnsi" w:cstheme="majorHAnsi"/>
          <w:highlight w:val="green"/>
          <w:u w:val="single"/>
        </w:rPr>
        <w:t>liking</w:t>
      </w:r>
      <w:r w:rsidRPr="00DE65B6">
        <w:rPr>
          <w:rFonts w:asciiTheme="majorHAnsi" w:hAnsiTheme="majorHAnsi" w:cstheme="majorHAnsi"/>
          <w:u w:val="single"/>
        </w:rPr>
        <w:t xml:space="preserve">” of </w:t>
      </w:r>
      <w:r w:rsidRPr="00DE65B6">
        <w:rPr>
          <w:rFonts w:asciiTheme="majorHAnsi" w:hAnsiTheme="majorHAnsi" w:cstheme="majorHAnsi"/>
          <w:highlight w:val="green"/>
          <w:u w:val="single"/>
        </w:rPr>
        <w:t>something</w:t>
      </w:r>
      <w:r w:rsidRPr="00DE65B6">
        <w:rPr>
          <w:rFonts w:asciiTheme="majorHAnsi" w:hAnsiTheme="majorHAnsi" w:cstheme="majorHAnsi"/>
          <w:u w:val="single"/>
        </w:rPr>
        <w:t xml:space="preserve">, or pure pleasure, is </w:t>
      </w:r>
      <w:r w:rsidRPr="00DE65B6">
        <w:rPr>
          <w:rFonts w:asciiTheme="majorHAnsi" w:hAnsiTheme="majorHAnsi" w:cstheme="majorHAnsi"/>
          <w:highlight w:val="green"/>
          <w:u w:val="single"/>
        </w:rPr>
        <w:t>represented by</w:t>
      </w:r>
      <w:r w:rsidRPr="00DE65B6">
        <w:rPr>
          <w:rFonts w:asciiTheme="majorHAnsi" w:hAnsiTheme="majorHAnsi" w:cstheme="majorHAnsi"/>
        </w:rPr>
        <w:t xml:space="preserve"> small </w:t>
      </w:r>
      <w:r w:rsidRPr="00DE65B6">
        <w:rPr>
          <w:rFonts w:asciiTheme="majorHAnsi" w:hAnsiTheme="majorHAnsi" w:cstheme="majorHAnsi"/>
          <w:highlight w:val="green"/>
          <w:u w:val="single"/>
        </w:rPr>
        <w:t>regions</w:t>
      </w:r>
      <w:r w:rsidRPr="00DE65B6">
        <w:rPr>
          <w:rFonts w:asciiTheme="majorHAnsi" w:hAnsiTheme="majorHAnsi" w:cstheme="majorHAnsi"/>
        </w:rPr>
        <w:t xml:space="preserve"> mainly </w:t>
      </w:r>
      <w:r w:rsidRPr="00DE65B6">
        <w:rPr>
          <w:rFonts w:asciiTheme="majorHAnsi" w:hAnsiTheme="majorHAnsi" w:cstheme="majorHAnsi"/>
          <w:highlight w:val="green"/>
          <w:u w:val="single"/>
        </w:rPr>
        <w:t>in the limbic system</w:t>
      </w:r>
      <w:r w:rsidRPr="00DE65B6">
        <w:rPr>
          <w:rFonts w:asciiTheme="majorHAnsi" w:hAnsiTheme="majorHAnsi" w:cstheme="majorHAnsi"/>
        </w:rPr>
        <w:t xml:space="preserve"> (old reptilian part of the brain). These may be </w:t>
      </w:r>
      <w:r w:rsidRPr="00DE65B6">
        <w:rPr>
          <w:rFonts w:asciiTheme="majorHAnsi" w:hAnsiTheme="majorHAnsi" w:cstheme="majorHAnsi"/>
          <w:u w:val="single"/>
        </w:rPr>
        <w:t>part of larger neural circuits.</w:t>
      </w:r>
      <w:r w:rsidRPr="00DE65B6">
        <w:rPr>
          <w:rFonts w:asciiTheme="majorHAnsi" w:hAnsiTheme="majorHAnsi" w:cstheme="maj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9A28495" w14:textId="77777777" w:rsidR="00956A2D" w:rsidRPr="00DE65B6" w:rsidRDefault="00956A2D" w:rsidP="00956A2D">
      <w:pPr>
        <w:spacing w:line="276" w:lineRule="auto"/>
        <w:rPr>
          <w:rFonts w:asciiTheme="majorHAnsi" w:hAnsiTheme="majorHAnsi" w:cstheme="majorHAnsi"/>
          <w:szCs w:val="16"/>
        </w:rPr>
      </w:pPr>
      <w:r w:rsidRPr="00DE65B6">
        <w:rPr>
          <w:rFonts w:asciiTheme="majorHAnsi" w:hAnsiTheme="majorHAnsi" w:cstheme="majorHAnsi"/>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w:t>
      </w:r>
      <w:r w:rsidRPr="00DE65B6">
        <w:rPr>
          <w:rFonts w:asciiTheme="majorHAnsi" w:hAnsiTheme="majorHAnsi" w:cstheme="majorHAnsi"/>
          <w:szCs w:val="16"/>
        </w:rPr>
        <w:lastRenderedPageBreak/>
        <w:t>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AC51A2E" w14:textId="77777777" w:rsidR="00956A2D" w:rsidRPr="00DE65B6" w:rsidRDefault="00956A2D" w:rsidP="00956A2D">
      <w:pPr>
        <w:spacing w:line="276" w:lineRule="auto"/>
        <w:rPr>
          <w:rFonts w:asciiTheme="majorHAnsi" w:hAnsiTheme="majorHAnsi" w:cstheme="majorHAnsi"/>
          <w:szCs w:val="16"/>
        </w:rPr>
      </w:pPr>
      <w:proofErr w:type="gramStart"/>
      <w:r w:rsidRPr="00DE65B6">
        <w:rPr>
          <w:rFonts w:asciiTheme="majorHAnsi" w:hAnsiTheme="majorHAnsi" w:cstheme="majorHAnsi"/>
          <w:szCs w:val="16"/>
        </w:rPr>
        <w:t>In an attempt to</w:t>
      </w:r>
      <w:proofErr w:type="gramEnd"/>
      <w:r w:rsidRPr="00DE65B6">
        <w:rPr>
          <w:rFonts w:asciiTheme="majorHAnsi" w:hAnsiTheme="majorHAnsi" w:cstheme="maj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5B6">
        <w:rPr>
          <w:rFonts w:asciiTheme="majorHAnsi" w:hAnsiTheme="majorHAnsi" w:cstheme="majorHAnsi"/>
          <w:szCs w:val="16"/>
        </w:rPr>
        <w:t>a majority of</w:t>
      </w:r>
      <w:proofErr w:type="gramEnd"/>
      <w:r w:rsidRPr="00DE65B6">
        <w:rPr>
          <w:rFonts w:asciiTheme="majorHAnsi" w:hAnsiTheme="majorHAnsi" w:cstheme="maj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DE65B6">
        <w:rPr>
          <w:rFonts w:asciiTheme="majorHAnsi" w:hAnsiTheme="majorHAnsi" w:cstheme="majorHAnsi"/>
          <w:szCs w:val="16"/>
        </w:rPr>
        <w:t>networks, and</w:t>
      </w:r>
      <w:proofErr w:type="gramEnd"/>
      <w:r w:rsidRPr="00DE65B6">
        <w:rPr>
          <w:rFonts w:asciiTheme="majorHAnsi" w:hAnsiTheme="majorHAnsi" w:cstheme="majorHAnsi"/>
          <w:szCs w:val="16"/>
        </w:rPr>
        <w:t xml:space="preserve"> may not be unidirectional. Drugs of abuse enhance dopamine signaling which sensitizes mesolimbic brain mechanisms that apparently evolved explicitly to attribute incentive salience to various rewards [45].</w:t>
      </w:r>
    </w:p>
    <w:p w14:paraId="468A0637" w14:textId="77777777" w:rsidR="00956A2D" w:rsidRPr="00DE65B6" w:rsidRDefault="00956A2D" w:rsidP="00956A2D">
      <w:pPr>
        <w:spacing w:line="276" w:lineRule="auto"/>
        <w:rPr>
          <w:rFonts w:asciiTheme="majorHAnsi" w:hAnsiTheme="majorHAnsi" w:cstheme="majorHAnsi"/>
          <w:szCs w:val="16"/>
        </w:rPr>
      </w:pPr>
      <w:r w:rsidRPr="00DE65B6">
        <w:rPr>
          <w:rFonts w:asciiTheme="majorHAnsi" w:hAnsiTheme="majorHAnsi" w:cstheme="majorHAnsi"/>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DE65B6">
        <w:rPr>
          <w:rFonts w:asciiTheme="majorHAnsi" w:hAnsiTheme="majorHAnsi" w:cstheme="majorHAnsi"/>
          <w:szCs w:val="16"/>
        </w:rPr>
        <w:t>being considered to be</w:t>
      </w:r>
      <w:proofErr w:type="gramEnd"/>
      <w:r w:rsidRPr="00DE65B6">
        <w:rPr>
          <w:rFonts w:asciiTheme="majorHAnsi" w:hAnsiTheme="majorHAnsi" w:cstheme="maj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5B6">
        <w:rPr>
          <w:rFonts w:asciiTheme="majorHAnsi" w:hAnsiTheme="majorHAnsi" w:cstheme="majorHAnsi"/>
          <w:szCs w:val="16"/>
        </w:rPr>
        <w:t>), and</w:t>
      </w:r>
      <w:proofErr w:type="gramEnd"/>
      <w:r w:rsidRPr="00DE65B6">
        <w:rPr>
          <w:rFonts w:asciiTheme="majorHAnsi" w:hAnsiTheme="majorHAnsi" w:cstheme="majorHAnsi"/>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81D4BF7" w14:textId="77777777" w:rsidR="00956A2D" w:rsidRPr="00DE65B6" w:rsidRDefault="00956A2D" w:rsidP="00956A2D">
      <w:pPr>
        <w:spacing w:line="276" w:lineRule="auto"/>
        <w:rPr>
          <w:rFonts w:asciiTheme="majorHAnsi" w:hAnsiTheme="majorHAnsi" w:cstheme="majorHAnsi"/>
          <w:szCs w:val="16"/>
        </w:rPr>
      </w:pPr>
      <w:r w:rsidRPr="00DE65B6">
        <w:rPr>
          <w:rFonts w:asciiTheme="majorHAnsi" w:hAnsiTheme="majorHAnsi" w:cstheme="majorHAnsi"/>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w:t>
      </w:r>
      <w:r w:rsidRPr="00DE65B6">
        <w:rPr>
          <w:rFonts w:asciiTheme="majorHAnsi" w:hAnsiTheme="majorHAnsi" w:cstheme="majorHAnsi"/>
          <w:szCs w:val="16"/>
        </w:rPr>
        <w:lastRenderedPageBreak/>
        <w:t>self-reports in humans. As mentioned earlier and in the abstract, on November 23rd, 2017, evidence for our concerns was discovered [50]</w:t>
      </w:r>
    </w:p>
    <w:p w14:paraId="56F8105B"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In essence, although nonhuman primate brains are </w:t>
      </w:r>
      <w:proofErr w:type="gramStart"/>
      <w:r w:rsidRPr="00DE65B6">
        <w:rPr>
          <w:rFonts w:asciiTheme="majorHAnsi" w:hAnsiTheme="majorHAnsi" w:cstheme="majorHAnsi"/>
        </w:rPr>
        <w:t>similar to</w:t>
      </w:r>
      <w:proofErr w:type="gramEnd"/>
      <w:r w:rsidRPr="00DE65B6">
        <w:rPr>
          <w:rFonts w:asciiTheme="majorHAnsi" w:hAnsiTheme="majorHAnsi" w:cstheme="majorHAnsi"/>
        </w:rPr>
        <w:t xml:space="preserve"> our own, the disparity between other primates and those of human cognitive abilities tells us that surface similarity is not the whole story. </w:t>
      </w:r>
      <w:r w:rsidRPr="00DE65B6">
        <w:rPr>
          <w:rFonts w:asciiTheme="majorHAnsi" w:hAnsiTheme="majorHAnsi" w:cstheme="majorHAnsi"/>
          <w:u w:val="single"/>
        </w:rPr>
        <w:t>Sousa et al.</w:t>
      </w:r>
      <w:r w:rsidRPr="00DE65B6">
        <w:rPr>
          <w:rFonts w:asciiTheme="majorHAnsi" w:hAnsiTheme="majorHAnsi" w:cstheme="majorHAnsi"/>
        </w:rPr>
        <w:t xml:space="preserve"> [50] small case </w:t>
      </w:r>
      <w:r w:rsidRPr="00DE65B6">
        <w:rPr>
          <w:rFonts w:asciiTheme="majorHAnsi" w:hAnsiTheme="majorHAnsi" w:cstheme="majorHAnsi"/>
          <w:u w:val="single"/>
        </w:rPr>
        <w:t>found various differentially expressed genes, to associate with pleasure related systems.</w:t>
      </w:r>
      <w:r w:rsidRPr="00DE65B6">
        <w:rPr>
          <w:rFonts w:asciiTheme="majorHAnsi" w:hAnsiTheme="majorHAnsi" w:cstheme="maj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59853CB"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5B6">
        <w:rPr>
          <w:rFonts w:asciiTheme="majorHAnsi" w:hAnsiTheme="majorHAnsi" w:cstheme="majorHAnsi"/>
          <w:highlight w:val="green"/>
          <w:u w:val="single"/>
        </w:rPr>
        <w:t>researchers examined</w:t>
      </w:r>
      <w:r w:rsidRPr="00DE65B6">
        <w:rPr>
          <w:rFonts w:asciiTheme="majorHAnsi" w:hAnsiTheme="majorHAnsi" w:cstheme="majorHAnsi"/>
          <w:u w:val="single"/>
        </w:rPr>
        <w:t xml:space="preserve"> 247 specimens of </w:t>
      </w:r>
      <w:r w:rsidRPr="00DE65B6">
        <w:rPr>
          <w:rFonts w:asciiTheme="majorHAnsi" w:hAnsiTheme="majorHAnsi" w:cstheme="majorHAnsi"/>
          <w:highlight w:val="green"/>
          <w:u w:val="single"/>
        </w:rPr>
        <w:t>neural tissue</w:t>
      </w:r>
      <w:r w:rsidRPr="00DE65B6">
        <w:rPr>
          <w:rFonts w:asciiTheme="majorHAnsi" w:hAnsiTheme="majorHAnsi" w:cstheme="majorHAnsi"/>
          <w:u w:val="single"/>
        </w:rPr>
        <w:t xml:space="preserve"> from six humans, five chimpanzees, and five macaque monkeys.</w:t>
      </w:r>
      <w:r w:rsidRPr="00DE65B6">
        <w:rPr>
          <w:rFonts w:asciiTheme="majorHAnsi" w:hAnsiTheme="majorHAnsi" w:cstheme="majorHAnsi"/>
        </w:rPr>
        <w:t xml:space="preserve"> Moreover, these </w:t>
      </w:r>
      <w:r w:rsidRPr="00DE65B6">
        <w:rPr>
          <w:rFonts w:asciiTheme="majorHAnsi" w:hAnsiTheme="majorHAnsi" w:cstheme="majorHAnsi"/>
          <w:u w:val="single"/>
        </w:rPr>
        <w:t>investigators analyzed which genes were turned on or off in 16 regions of the brain.</w:t>
      </w:r>
      <w:r w:rsidRPr="00DE65B6">
        <w:rPr>
          <w:rFonts w:asciiTheme="majorHAnsi" w:hAnsiTheme="majorHAnsi" w:cstheme="majorHAnsi"/>
        </w:rPr>
        <w:t xml:space="preserve"> While </w:t>
      </w:r>
      <w:r w:rsidRPr="00DE65B6">
        <w:rPr>
          <w:rFonts w:asciiTheme="majorHAnsi" w:hAnsiTheme="majorHAnsi" w:cstheme="majorHAnsi"/>
          <w:u w:val="single"/>
        </w:rPr>
        <w:t xml:space="preserve">the differences among species were subtle, </w:t>
      </w:r>
      <w:r w:rsidRPr="00DE65B6">
        <w:rPr>
          <w:rFonts w:asciiTheme="majorHAnsi" w:hAnsiTheme="majorHAnsi" w:cstheme="majorHAnsi"/>
          <w:b/>
          <w:bCs/>
          <w:highlight w:val="green"/>
          <w:u w:val="single"/>
        </w:rPr>
        <w:t>there was</w:t>
      </w:r>
      <w:r w:rsidRPr="00DE65B6">
        <w:rPr>
          <w:rFonts w:asciiTheme="majorHAnsi" w:hAnsiTheme="majorHAnsi" w:cstheme="majorHAnsi"/>
          <w:u w:val="single"/>
        </w:rPr>
        <w:t xml:space="preserve"> a </w:t>
      </w:r>
      <w:r w:rsidRPr="00DE65B6">
        <w:rPr>
          <w:rFonts w:asciiTheme="majorHAnsi" w:hAnsiTheme="majorHAnsi" w:cstheme="majorHAnsi"/>
          <w:b/>
          <w:bCs/>
          <w:highlight w:val="green"/>
          <w:u w:val="single"/>
        </w:rPr>
        <w:t>remarkable contrast in</w:t>
      </w:r>
      <w:r w:rsidRPr="00DE65B6">
        <w:rPr>
          <w:rFonts w:asciiTheme="majorHAnsi" w:hAnsiTheme="majorHAnsi" w:cstheme="majorHAnsi"/>
          <w:u w:val="single"/>
        </w:rPr>
        <w:t xml:space="preserve"> the</w:t>
      </w:r>
      <w:r w:rsidRPr="00DE65B6">
        <w:rPr>
          <w:rFonts w:asciiTheme="majorHAnsi" w:hAnsiTheme="majorHAnsi" w:cstheme="majorHAnsi"/>
          <w:b/>
          <w:bCs/>
          <w:u w:val="single"/>
        </w:rPr>
        <w:t xml:space="preserve"> </w:t>
      </w:r>
      <w:r w:rsidRPr="00DE65B6">
        <w:rPr>
          <w:rFonts w:asciiTheme="majorHAnsi" w:hAnsiTheme="majorHAnsi" w:cstheme="majorHAnsi"/>
          <w:b/>
          <w:bCs/>
          <w:highlight w:val="green"/>
          <w:u w:val="single"/>
        </w:rPr>
        <w:t>neocortices</w:t>
      </w:r>
      <w:r w:rsidRPr="00DE65B6">
        <w:rPr>
          <w:rFonts w:asciiTheme="majorHAnsi" w:hAnsiTheme="majorHAnsi" w:cstheme="majorHAnsi"/>
        </w:rPr>
        <w:t xml:space="preserve">, specifically </w:t>
      </w:r>
      <w:r w:rsidRPr="00DE65B6">
        <w:rPr>
          <w:rFonts w:asciiTheme="majorHAnsi" w:hAnsiTheme="majorHAnsi" w:cstheme="majorHAnsi"/>
          <w:u w:val="single"/>
        </w:rPr>
        <w:t xml:space="preserve">in an </w:t>
      </w:r>
      <w:r w:rsidRPr="00DE65B6">
        <w:rPr>
          <w:rFonts w:asciiTheme="majorHAnsi" w:hAnsiTheme="majorHAnsi" w:cstheme="majorHAnsi"/>
          <w:highlight w:val="green"/>
          <w:u w:val="single"/>
        </w:rPr>
        <w:t>area of the brain</w:t>
      </w:r>
      <w:r w:rsidRPr="00DE65B6">
        <w:rPr>
          <w:rFonts w:asciiTheme="majorHAnsi" w:hAnsiTheme="majorHAnsi" w:cstheme="majorHAnsi"/>
          <w:u w:val="single"/>
        </w:rPr>
        <w:t xml:space="preserve"> that is much </w:t>
      </w:r>
      <w:r w:rsidRPr="00DE65B6">
        <w:rPr>
          <w:rFonts w:asciiTheme="majorHAnsi" w:hAnsiTheme="majorHAnsi" w:cstheme="majorHAnsi"/>
          <w:highlight w:val="green"/>
          <w:u w:val="single"/>
        </w:rPr>
        <w:t>more developed in humans</w:t>
      </w:r>
      <w:r w:rsidRPr="00DE65B6">
        <w:rPr>
          <w:rFonts w:asciiTheme="majorHAnsi" w:hAnsiTheme="majorHAnsi" w:cstheme="majorHAnsi"/>
          <w:u w:val="single"/>
        </w:rPr>
        <w:t xml:space="preserve"> than in chimpanzees.</w:t>
      </w:r>
      <w:r w:rsidRPr="00DE65B6">
        <w:rPr>
          <w:rFonts w:asciiTheme="majorHAnsi" w:hAnsiTheme="majorHAnsi" w:cstheme="majorHAnsi"/>
        </w:rPr>
        <w:t xml:space="preserve"> In fact, these researchers found that a gene called </w:t>
      </w:r>
      <w:r w:rsidRPr="00DE65B6">
        <w:rPr>
          <w:rFonts w:asciiTheme="majorHAnsi" w:hAnsiTheme="majorHAnsi" w:cstheme="majorHAnsi"/>
          <w:u w:val="single"/>
        </w:rPr>
        <w:t xml:space="preserve">tyrosine hydroxylase (TH) for the enzyme, responsible </w:t>
      </w:r>
      <w:proofErr w:type="gramStart"/>
      <w:r w:rsidRPr="00DE65B6">
        <w:rPr>
          <w:rFonts w:asciiTheme="majorHAnsi" w:hAnsiTheme="majorHAnsi" w:cstheme="majorHAnsi"/>
          <w:u w:val="single"/>
        </w:rPr>
        <w:t>for the production of</w:t>
      </w:r>
      <w:proofErr w:type="gramEnd"/>
      <w:r w:rsidRPr="00DE65B6">
        <w:rPr>
          <w:rFonts w:asciiTheme="majorHAnsi" w:hAnsiTheme="majorHAnsi" w:cstheme="majorHAnsi"/>
          <w:u w:val="single"/>
        </w:rPr>
        <w:t xml:space="preserve"> dopamine</w:t>
      </w:r>
      <w:r w:rsidRPr="00DE65B6">
        <w:rPr>
          <w:rFonts w:asciiTheme="majorHAnsi" w:hAnsiTheme="majorHAnsi" w:cstheme="majorHAnsi"/>
        </w:rPr>
        <w:t xml:space="preserve">, was </w:t>
      </w:r>
      <w:r w:rsidRPr="00DE65B6">
        <w:rPr>
          <w:rFonts w:asciiTheme="majorHAnsi" w:hAnsiTheme="majorHAnsi" w:cstheme="majorHAnsi"/>
          <w:u w:val="single"/>
        </w:rPr>
        <w:t>expressed in the neocortex of humans, but not chimpanzees.</w:t>
      </w:r>
      <w:r w:rsidRPr="00DE65B6">
        <w:rPr>
          <w:rFonts w:asciiTheme="majorHAnsi" w:hAnsiTheme="majorHAnsi" w:cstheme="majorHAnsi"/>
        </w:rPr>
        <w:t xml:space="preserve"> As discussed earlier, </w:t>
      </w:r>
      <w:r w:rsidRPr="00DE65B6">
        <w:rPr>
          <w:rFonts w:asciiTheme="majorHAnsi" w:hAnsiTheme="majorHAnsi" w:cstheme="majorHAnsi"/>
          <w:u w:val="single"/>
        </w:rPr>
        <w:t>dopamine is</w:t>
      </w:r>
      <w:r w:rsidRPr="00DE65B6">
        <w:rPr>
          <w:rFonts w:asciiTheme="majorHAnsi" w:hAnsiTheme="majorHAnsi" w:cstheme="majorHAnsi"/>
        </w:rPr>
        <w:t xml:space="preserve"> best </w:t>
      </w:r>
      <w:r w:rsidRPr="00DE65B6">
        <w:rPr>
          <w:rFonts w:asciiTheme="majorHAnsi" w:hAnsiTheme="majorHAnsi" w:cstheme="majorHAnsi"/>
          <w:u w:val="single"/>
        </w:rPr>
        <w:t>known for its</w:t>
      </w:r>
      <w:r w:rsidRPr="00DE65B6">
        <w:rPr>
          <w:rFonts w:asciiTheme="majorHAnsi" w:hAnsiTheme="majorHAnsi" w:cstheme="majorHAnsi"/>
        </w:rPr>
        <w:t xml:space="preserve"> essential </w:t>
      </w:r>
      <w:r w:rsidRPr="00DE65B6">
        <w:rPr>
          <w:rFonts w:asciiTheme="majorHAnsi" w:hAnsiTheme="majorHAnsi" w:cstheme="majorHAnsi"/>
          <w:u w:val="single"/>
        </w:rPr>
        <w:t>role within the brain’s reward system; the</w:t>
      </w:r>
      <w:r w:rsidRPr="00DE65B6">
        <w:rPr>
          <w:rFonts w:asciiTheme="majorHAnsi" w:hAnsiTheme="majorHAnsi" w:cstheme="majorHAnsi"/>
        </w:rPr>
        <w:t xml:space="preserve"> very </w:t>
      </w:r>
      <w:r w:rsidRPr="00DE65B6">
        <w:rPr>
          <w:rFonts w:asciiTheme="majorHAnsi" w:hAnsiTheme="majorHAnsi" w:cstheme="majorHAnsi"/>
          <w:u w:val="single"/>
        </w:rPr>
        <w:t>system that responds to everything from sex, to gambling, to food, and to addictive drugs.</w:t>
      </w:r>
      <w:r w:rsidRPr="00DE65B6">
        <w:rPr>
          <w:rFonts w:asciiTheme="majorHAnsi" w:hAnsiTheme="majorHAnsi" w:cstheme="majorHAnsi"/>
        </w:rPr>
        <w:t xml:space="preserve"> However, dopamine also assists in regulating emotional responses, memory, and movement. Notably, abnormal dopamine levels have been linked to disorders including Parkinson’s, </w:t>
      </w:r>
      <w:proofErr w:type="gramStart"/>
      <w:r w:rsidRPr="00DE65B6">
        <w:rPr>
          <w:rFonts w:asciiTheme="majorHAnsi" w:hAnsiTheme="majorHAnsi" w:cstheme="majorHAnsi"/>
        </w:rPr>
        <w:t>schizophrenia</w:t>
      </w:r>
      <w:proofErr w:type="gramEnd"/>
      <w:r w:rsidRPr="00DE65B6">
        <w:rPr>
          <w:rFonts w:asciiTheme="majorHAnsi" w:hAnsiTheme="majorHAnsi" w:cstheme="majorHAnsi"/>
        </w:rPr>
        <w:t xml:space="preserve"> and spectrum disorders such as autism and addiction or RDS.</w:t>
      </w:r>
    </w:p>
    <w:p w14:paraId="3FD35954" w14:textId="77777777" w:rsidR="00956A2D" w:rsidRPr="00DE65B6" w:rsidRDefault="00956A2D" w:rsidP="00956A2D">
      <w:pPr>
        <w:spacing w:line="276" w:lineRule="auto"/>
        <w:rPr>
          <w:rFonts w:asciiTheme="majorHAnsi" w:hAnsiTheme="majorHAnsi" w:cstheme="majorHAnsi"/>
        </w:rPr>
      </w:pPr>
      <w:r w:rsidRPr="00DE65B6">
        <w:rPr>
          <w:rFonts w:asciiTheme="majorHAnsi" w:hAnsiTheme="majorHAnsi" w:cstheme="majorHAnsi"/>
        </w:rPr>
        <w:t xml:space="preserve">Nora Volkow, the director of NIDA, pointed out that one alluring possibility is that the neurotransmitter </w:t>
      </w:r>
      <w:r w:rsidRPr="00DE65B6">
        <w:rPr>
          <w:rFonts w:asciiTheme="majorHAnsi" w:hAnsiTheme="majorHAnsi" w:cstheme="majorHAnsi"/>
          <w:highlight w:val="green"/>
          <w:u w:val="single"/>
        </w:rPr>
        <w:t>dopamine plays</w:t>
      </w:r>
      <w:r w:rsidRPr="00DE65B6">
        <w:rPr>
          <w:rFonts w:asciiTheme="majorHAnsi" w:hAnsiTheme="majorHAnsi" w:cstheme="majorHAnsi"/>
          <w:u w:val="single"/>
        </w:rPr>
        <w:t xml:space="preserve"> a substantial </w:t>
      </w:r>
      <w:r w:rsidRPr="00DE65B6">
        <w:rPr>
          <w:rFonts w:asciiTheme="majorHAnsi" w:hAnsiTheme="majorHAnsi" w:cstheme="majorHAnsi"/>
          <w:highlight w:val="green"/>
          <w:u w:val="single"/>
        </w:rPr>
        <w:t>role in</w:t>
      </w:r>
      <w:r w:rsidRPr="00DE65B6">
        <w:rPr>
          <w:rFonts w:asciiTheme="majorHAnsi" w:hAnsiTheme="majorHAnsi" w:cstheme="majorHAnsi"/>
          <w:u w:val="single"/>
        </w:rPr>
        <w:t xml:space="preserve"> humans’ </w:t>
      </w:r>
      <w:r w:rsidRPr="00DE65B6">
        <w:rPr>
          <w:rFonts w:asciiTheme="majorHAnsi" w:hAnsiTheme="majorHAnsi" w:cstheme="majorHAnsi"/>
          <w:highlight w:val="green"/>
          <w:u w:val="single"/>
        </w:rPr>
        <w:t>ability to pursue</w:t>
      </w:r>
      <w:r w:rsidRPr="00DE65B6">
        <w:rPr>
          <w:rFonts w:asciiTheme="majorHAnsi" w:hAnsiTheme="majorHAnsi" w:cstheme="majorHAnsi"/>
          <w:u w:val="single"/>
        </w:rPr>
        <w:t xml:space="preserve"> various </w:t>
      </w:r>
      <w:r w:rsidRPr="00DE65B6">
        <w:rPr>
          <w:rFonts w:asciiTheme="majorHAnsi" w:hAnsiTheme="majorHAnsi" w:cstheme="majorHAnsi"/>
          <w:highlight w:val="green"/>
          <w:u w:val="single"/>
        </w:rPr>
        <w:t>rewards that are</w:t>
      </w:r>
      <w:r w:rsidRPr="00DE65B6">
        <w:rPr>
          <w:rFonts w:asciiTheme="majorHAnsi" w:hAnsiTheme="majorHAnsi" w:cstheme="majorHAnsi"/>
          <w:u w:val="single"/>
        </w:rPr>
        <w:t xml:space="preserve"> perhaps months or even </w:t>
      </w:r>
      <w:r w:rsidRPr="00DE65B6">
        <w:rPr>
          <w:rFonts w:asciiTheme="majorHAnsi" w:hAnsiTheme="majorHAnsi" w:cstheme="majorHAnsi"/>
          <w:highlight w:val="green"/>
          <w:u w:val="single"/>
        </w:rPr>
        <w:t>years away</w:t>
      </w:r>
      <w:r w:rsidRPr="00DE65B6">
        <w:rPr>
          <w:rFonts w:asciiTheme="majorHAnsi" w:hAnsiTheme="majorHAnsi" w:cstheme="maj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5B6">
        <w:rPr>
          <w:rFonts w:asciiTheme="majorHAnsi" w:hAnsiTheme="majorHAnsi" w:cstheme="majorHAnsi"/>
          <w:u w:val="single"/>
        </w:rPr>
        <w:t>This may explain what often motivates people to work for things that have no apparent short-term benefit</w:t>
      </w:r>
      <w:r w:rsidRPr="00DE65B6">
        <w:rPr>
          <w:rFonts w:asciiTheme="majorHAnsi" w:hAnsiTheme="majorHAnsi" w:cstheme="maj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w:t>
      </w:r>
      <w:r w:rsidRPr="00DE65B6">
        <w:rPr>
          <w:rFonts w:asciiTheme="majorHAnsi" w:hAnsiTheme="majorHAnsi" w:cstheme="majorHAnsi"/>
        </w:rPr>
        <w:lastRenderedPageBreak/>
        <w:t>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1342A0"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Thus, the standard is consistency with hedonic act utilitarianism. </w:t>
      </w:r>
    </w:p>
    <w:bookmarkEnd w:id="0"/>
    <w:p w14:paraId="6CEFBE3A"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Prefer additionally:</w:t>
      </w:r>
    </w:p>
    <w:p w14:paraId="4461A990" w14:textId="77777777" w:rsidR="001F2A63" w:rsidRPr="00E046D0" w:rsidRDefault="001F2A63" w:rsidP="001F2A63">
      <w:pPr>
        <w:pStyle w:val="Heading4"/>
        <w:rPr>
          <w:rFonts w:asciiTheme="majorHAnsi" w:hAnsiTheme="majorHAnsi" w:cstheme="majorHAnsi"/>
        </w:rPr>
      </w:pPr>
      <w:bookmarkStart w:id="7" w:name="_Hlk58056668"/>
      <w:bookmarkStart w:id="8" w:name="_Hlk51986558"/>
      <w:r w:rsidRPr="00E046D0">
        <w:rPr>
          <w:rFonts w:asciiTheme="majorHAnsi" w:hAnsiTheme="majorHAnsi" w:cstheme="majorHAnsi"/>
        </w:rPr>
        <w:t xml:space="preserve">1] Actor specificity – </w:t>
      </w:r>
    </w:p>
    <w:p w14:paraId="71B2C1C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A] Aggregation – every policy </w:t>
      </w:r>
      <w:proofErr w:type="gramStart"/>
      <w:r w:rsidRPr="00E046D0">
        <w:rPr>
          <w:rFonts w:asciiTheme="majorHAnsi" w:hAnsiTheme="majorHAnsi" w:cstheme="majorHAnsi"/>
        </w:rPr>
        <w:t>benefits</w:t>
      </w:r>
      <w:proofErr w:type="gramEnd"/>
      <w:r w:rsidRPr="00E046D0">
        <w:rPr>
          <w:rFonts w:asciiTheme="majorHAnsi" w:hAnsiTheme="majorHAnsi" w:cstheme="majorHAnsi"/>
        </w:rPr>
        <w:t xml:space="preserve"> some and harms others, which also means side constraints freeze action.</w:t>
      </w:r>
    </w:p>
    <w:bookmarkEnd w:id="5"/>
    <w:bookmarkEnd w:id="7"/>
    <w:p w14:paraId="71C06ED7" w14:textId="77777777" w:rsidR="001F2A63" w:rsidRPr="00E046D0" w:rsidRDefault="001F2A63" w:rsidP="001F2A63">
      <w:pPr>
        <w:pStyle w:val="Heading4"/>
        <w:rPr>
          <w:rFonts w:asciiTheme="majorHAnsi" w:hAnsiTheme="majorHAnsi" w:cstheme="majorHAnsi"/>
          <w:szCs w:val="16"/>
        </w:rPr>
      </w:pPr>
      <w:r w:rsidRPr="00E046D0">
        <w:rPr>
          <w:rFonts w:asciiTheme="majorHAnsi" w:hAnsiTheme="majorHAnsi" w:cstheme="majorHAnsi"/>
        </w:rPr>
        <w:t>B] No intent-foresight distinction –</w:t>
      </w:r>
      <w:r w:rsidRPr="00E046D0">
        <w:rPr>
          <w:rFonts w:asciiTheme="majorHAnsi" w:eastAsia="Calibri" w:hAnsiTheme="majorHAnsi" w:cstheme="majorHAnsi"/>
        </w:rPr>
        <w:t xml:space="preserve"> If</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foresee</w:t>
      </w:r>
      <w:r w:rsidRPr="00E046D0">
        <w:rPr>
          <w:rFonts w:asciiTheme="majorHAnsi" w:hAnsiTheme="majorHAnsi" w:cstheme="majorHAnsi"/>
        </w:rPr>
        <w:t xml:space="preserve"> </w:t>
      </w:r>
      <w:r w:rsidRPr="00E046D0">
        <w:rPr>
          <w:rFonts w:asciiTheme="majorHAnsi" w:eastAsia="Calibri" w:hAnsiTheme="majorHAnsi" w:cstheme="majorHAnsi"/>
        </w:rPr>
        <w:t>a</w:t>
      </w:r>
      <w:r w:rsidRPr="00E046D0">
        <w:rPr>
          <w:rFonts w:asciiTheme="majorHAnsi" w:hAnsiTheme="majorHAnsi" w:cstheme="majorHAnsi"/>
        </w:rPr>
        <w:t xml:space="preserve"> </w:t>
      </w:r>
      <w:r w:rsidRPr="00E046D0">
        <w:rPr>
          <w:rFonts w:asciiTheme="majorHAnsi" w:eastAsia="Calibri" w:hAnsiTheme="majorHAnsi" w:cstheme="majorHAnsi"/>
        </w:rPr>
        <w:t>consequence</w:t>
      </w:r>
      <w:r w:rsidRPr="00E046D0">
        <w:rPr>
          <w:rFonts w:asciiTheme="majorHAnsi" w:hAnsiTheme="majorHAnsi" w:cstheme="majorHAnsi"/>
        </w:rPr>
        <w:t xml:space="preserve">, </w:t>
      </w:r>
      <w:r w:rsidRPr="00E046D0">
        <w:rPr>
          <w:rFonts w:asciiTheme="majorHAnsi" w:eastAsia="Calibri" w:hAnsiTheme="majorHAnsi" w:cstheme="majorHAnsi"/>
        </w:rPr>
        <w:t>then</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becomes</w:t>
      </w:r>
      <w:r w:rsidRPr="00E046D0">
        <w:rPr>
          <w:rFonts w:asciiTheme="majorHAnsi" w:hAnsiTheme="majorHAnsi" w:cstheme="majorHAnsi"/>
        </w:rPr>
        <w:t xml:space="preserve"> </w:t>
      </w:r>
      <w:r w:rsidRPr="00E046D0">
        <w:rPr>
          <w:rFonts w:asciiTheme="majorHAnsi" w:eastAsia="Calibri" w:hAnsiTheme="majorHAnsi" w:cstheme="majorHAnsi"/>
        </w:rPr>
        <w:t>part</w:t>
      </w:r>
      <w:r w:rsidRPr="00E046D0">
        <w:rPr>
          <w:rFonts w:asciiTheme="majorHAnsi" w:hAnsiTheme="majorHAnsi" w:cstheme="majorHAnsi"/>
        </w:rPr>
        <w:t xml:space="preserve"> </w:t>
      </w:r>
      <w:r w:rsidRPr="00E046D0">
        <w:rPr>
          <w:rFonts w:asciiTheme="majorHAnsi" w:eastAsia="Calibri" w:hAnsiTheme="majorHAnsi" w:cstheme="majorHAnsi"/>
        </w:rPr>
        <w:t>of</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deliberation</w:t>
      </w:r>
      <w:r w:rsidRPr="00E046D0">
        <w:rPr>
          <w:rFonts w:asciiTheme="majorHAnsi" w:hAnsiTheme="majorHAnsi" w:cstheme="majorHAnsi"/>
        </w:rPr>
        <w:t xml:space="preserve"> </w:t>
      </w:r>
      <w:r w:rsidRPr="00E046D0">
        <w:rPr>
          <w:rFonts w:asciiTheme="majorHAnsi" w:eastAsia="Calibri" w:hAnsiTheme="majorHAnsi" w:cstheme="majorHAnsi"/>
        </w:rPr>
        <w:t>which</w:t>
      </w:r>
      <w:r w:rsidRPr="00E046D0">
        <w:rPr>
          <w:rFonts w:asciiTheme="majorHAnsi" w:hAnsiTheme="majorHAnsi" w:cstheme="majorHAnsi"/>
        </w:rPr>
        <w:t xml:space="preserve"> </w:t>
      </w:r>
      <w:r w:rsidRPr="00E046D0">
        <w:rPr>
          <w:rFonts w:asciiTheme="majorHAnsi" w:eastAsia="Calibri" w:hAnsiTheme="majorHAnsi" w:cstheme="majorHAnsi"/>
        </w:rPr>
        <w:t>makes</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intrinsic</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action</w:t>
      </w:r>
      <w:r w:rsidRPr="00E046D0">
        <w:rPr>
          <w:rFonts w:asciiTheme="majorHAnsi" w:hAnsiTheme="majorHAnsi" w:cstheme="majorHAnsi"/>
        </w:rPr>
        <w:t xml:space="preserve"> </w:t>
      </w:r>
      <w:r w:rsidRPr="00E046D0">
        <w:rPr>
          <w:rFonts w:asciiTheme="majorHAnsi" w:eastAsia="Calibri" w:hAnsiTheme="majorHAnsi" w:cstheme="majorHAnsi"/>
        </w:rPr>
        <w:t>since</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intend</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happen.</w:t>
      </w:r>
    </w:p>
    <w:p w14:paraId="7E692B02" w14:textId="77777777" w:rsidR="001F2A63" w:rsidRPr="00E046D0" w:rsidRDefault="001F2A63" w:rsidP="001F2A63">
      <w:pPr>
        <w:rPr>
          <w:rFonts w:asciiTheme="majorHAnsi" w:hAnsiTheme="majorHAnsi" w:cstheme="majorHAnsi"/>
        </w:rPr>
      </w:pPr>
    </w:p>
    <w:p w14:paraId="23A3E423" w14:textId="77777777" w:rsidR="001F2A63" w:rsidRPr="00E046D0" w:rsidRDefault="001F2A63" w:rsidP="001F2A63">
      <w:pPr>
        <w:pStyle w:val="Heading4"/>
        <w:rPr>
          <w:rFonts w:asciiTheme="majorHAnsi" w:hAnsiTheme="majorHAnsi" w:cstheme="majorHAnsi"/>
        </w:rPr>
      </w:pPr>
      <w:bookmarkStart w:id="9" w:name="_Hlk28088392"/>
      <w:bookmarkEnd w:id="6"/>
      <w:r w:rsidRPr="00E046D0">
        <w:rPr>
          <w:rFonts w:asciiTheme="majorHAnsi" w:hAnsiTheme="majorHAnsi" w:cstheme="majorHAnsi"/>
        </w:rPr>
        <w:t xml:space="preserve">2] No act-omission distinction – </w:t>
      </w:r>
    </w:p>
    <w:bookmarkEnd w:id="9"/>
    <w:p w14:paraId="6173E8A8"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36B15BFC" w14:textId="77777777" w:rsidR="001F2A63" w:rsidRDefault="001F2A63" w:rsidP="001F2A63">
      <w:pPr>
        <w:pStyle w:val="Heading4"/>
        <w:rPr>
          <w:rFonts w:asciiTheme="majorHAnsi" w:hAnsiTheme="majorHAnsi" w:cstheme="majorHAnsi"/>
        </w:rPr>
      </w:pPr>
      <w:r w:rsidRPr="00E046D0">
        <w:rPr>
          <w:rFonts w:asciiTheme="majorHAnsi" w:hAnsiTheme="majorHAnsi" w:cstheme="majorHAnsi"/>
        </w:rPr>
        <w:t xml:space="preserve">B] Actor specificity – governments are culpable for omissions cuz their purpose is to protect the constituency – otherwise they would have no obligation to make murder illegal. Only util can escape culpability in the instance of tradeoffs – </w:t>
      </w:r>
      <w:proofErr w:type="gramStart"/>
      <w:r w:rsidRPr="00E046D0">
        <w:rPr>
          <w:rFonts w:asciiTheme="majorHAnsi" w:hAnsiTheme="majorHAnsi" w:cstheme="majorHAnsi"/>
        </w:rPr>
        <w:t>i.e.</w:t>
      </w:r>
      <w:proofErr w:type="gramEnd"/>
      <w:r w:rsidRPr="00E046D0">
        <w:rPr>
          <w:rFonts w:asciiTheme="majorHAnsi" w:hAnsiTheme="majorHAnsi" w:cstheme="majorHAnsi"/>
        </w:rPr>
        <w:t xml:space="preserve"> it resolves the trolley problem cuz a deontological theory would hold you responsible for killing regardless. Actor spec o/w – different agents have different ethical standings that affect their obligations and considerations.</w:t>
      </w:r>
      <w:bookmarkStart w:id="10" w:name="_Hlk23524651"/>
      <w:bookmarkEnd w:id="1"/>
      <w:bookmarkEnd w:id="8"/>
    </w:p>
    <w:bookmarkEnd w:id="2"/>
    <w:bookmarkEnd w:id="3"/>
    <w:bookmarkEnd w:id="10"/>
    <w:p w14:paraId="5635B8B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03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A87"/>
    <w:rsid w:val="001D4C28"/>
    <w:rsid w:val="001E0B1F"/>
    <w:rsid w:val="001E0C0F"/>
    <w:rsid w:val="001E1E0B"/>
    <w:rsid w:val="001F1173"/>
    <w:rsid w:val="001F11D1"/>
    <w:rsid w:val="001F2A6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A4A"/>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6A2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325"/>
    <w:rsid w:val="00B24662"/>
    <w:rsid w:val="00B3569C"/>
    <w:rsid w:val="00B43676"/>
    <w:rsid w:val="00B47453"/>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C69D36"/>
  <w14:defaultImageDpi w14:val="300"/>
  <w15:docId w15:val="{9E33C9A6-BB04-6B40-9DFA-B5D7F45BF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2A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03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03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203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B203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03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0325"/>
  </w:style>
  <w:style w:type="character" w:customStyle="1" w:styleId="Heading1Char">
    <w:name w:val="Heading 1 Char"/>
    <w:aliases w:val="Pocket Char"/>
    <w:basedOn w:val="DefaultParagraphFont"/>
    <w:link w:val="Heading1"/>
    <w:uiPriority w:val="9"/>
    <w:rsid w:val="00B203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032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2032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2032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2032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B20325"/>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B2032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2032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20325"/>
    <w:rPr>
      <w:color w:val="auto"/>
      <w:u w:val="none"/>
    </w:rPr>
  </w:style>
  <w:style w:type="paragraph" w:styleId="DocumentMap">
    <w:name w:val="Document Map"/>
    <w:basedOn w:val="Normal"/>
    <w:link w:val="DocumentMapChar"/>
    <w:uiPriority w:val="99"/>
    <w:semiHidden/>
    <w:unhideWhenUsed/>
    <w:rsid w:val="00B203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0325"/>
    <w:rPr>
      <w:rFonts w:ascii="Lucida Grande" w:hAnsi="Lucida Grande" w:cs="Lucida Grande"/>
    </w:rPr>
  </w:style>
  <w:style w:type="paragraph" w:customStyle="1" w:styleId="textbold">
    <w:name w:val="text bold"/>
    <w:basedOn w:val="Normal"/>
    <w:link w:val="Emphasis"/>
    <w:uiPriority w:val="20"/>
    <w:qFormat/>
    <w:rsid w:val="001F2A63"/>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1F2A6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F2A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1F2A63"/>
  </w:style>
  <w:style w:type="character" w:customStyle="1" w:styleId="bold">
    <w:name w:val="bold"/>
    <w:rsid w:val="001F2A63"/>
  </w:style>
  <w:style w:type="character" w:customStyle="1" w:styleId="ssl4">
    <w:name w:val="ss_l4"/>
    <w:rsid w:val="001F2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hyperlink" Target="https://stateofindoorfarming.agrilyst.com/?mc_cid=435afb16ab" TargetMode="External"/><Relationship Id="rId50" Type="http://schemas.openxmlformats.org/officeDocument/2006/relationships/hyperlink" Target="https://cdfgnews.wordpress.com/2015/03/25/cdfw-scientists-publish-groundbreaking-work-on-marijuanas-effect-on-the-environment/"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deeply.thenewhumanitarian.org/water/community/2017/02/06/why-californias-cannabis-industry-will-lead-water-innovation" TargetMode="External"/><Relationship Id="rId53" Type="http://schemas.openxmlformats.org/officeDocument/2006/relationships/hyperlink" Target="https://www.repository.law.indiana.edu/ijgls/vol28/iss1/9/" TargetMode="External"/><Relationship Id="rId5" Type="http://schemas.openxmlformats.org/officeDocument/2006/relationships/numbering" Target="numbering.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52" Type="http://schemas.openxmlformats.org/officeDocument/2006/relationships/hyperlink" Target="https://www.repository.law.indiana.edu/ijgls/vol28/iss1/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hyperlink" Target="https://duwaterlawreview.com/dont-forget-to-water-the-weeds/"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waterboards.ca.gov/water_issues/programs/enforcement/docs/cannabis_enfrcmnt/bmp_cc_flyer.pdf"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ateronline.epubxp.com/i/694011-july-2016/38"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 Id="rId54"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49" Type="http://schemas.openxmlformats.org/officeDocument/2006/relationships/hyperlink" Target="https://ww2.kqed.org/science/2016/07/11/growing-marijuana-state-will-now-regulate-water-use-for-pot-culti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39</Pages>
  <Words>21310</Words>
  <Characters>121467</Characters>
  <Application>Microsoft Office Word</Application>
  <DocSecurity>0</DocSecurity>
  <Lines>1012</Lines>
  <Paragraphs>284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7</cp:revision>
  <dcterms:created xsi:type="dcterms:W3CDTF">2021-09-06T21:30:00Z</dcterms:created>
  <dcterms:modified xsi:type="dcterms:W3CDTF">2021-09-06T21:46:00Z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