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C38A7" w14:textId="77777777" w:rsidR="007B42FB" w:rsidRPr="009120CA" w:rsidRDefault="007B42FB" w:rsidP="007B42FB"/>
    <w:p w14:paraId="21B11E75" w14:textId="77777777" w:rsidR="007B42FB" w:rsidRPr="007B42FB" w:rsidRDefault="007B42FB" w:rsidP="007B42FB"/>
    <w:p w14:paraId="58A24CA6" w14:textId="3AADD388" w:rsidR="00A97924" w:rsidRDefault="00A97924" w:rsidP="00A97924">
      <w:pPr>
        <w:pStyle w:val="Heading1"/>
      </w:pPr>
      <w:r>
        <w:lastRenderedPageBreak/>
        <w:t>1AC</w:t>
      </w:r>
    </w:p>
    <w:p w14:paraId="1D6C876D" w14:textId="2191276D" w:rsidR="000E21E3" w:rsidRPr="00F01DEA" w:rsidRDefault="000E21E3" w:rsidP="000E21E3">
      <w:pPr>
        <w:pStyle w:val="Heading3"/>
        <w:rPr>
          <w:rFonts w:cs="Calibri"/>
        </w:rPr>
      </w:pPr>
      <w:r w:rsidRPr="00623846">
        <w:rPr>
          <w:rFonts w:cs="Calibri"/>
        </w:rPr>
        <w:lastRenderedPageBreak/>
        <w:t>Plan</w:t>
      </w:r>
    </w:p>
    <w:p w14:paraId="5573B1AC" w14:textId="77777777" w:rsidR="006E6DE5" w:rsidRDefault="006E6DE5" w:rsidP="006E6DE5">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380C407A" w14:textId="77777777" w:rsidR="000E21E3" w:rsidRPr="00623846" w:rsidRDefault="000E21E3" w:rsidP="000E21E3">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49126CE0" w14:textId="77777777" w:rsidR="000E21E3" w:rsidRPr="00623846" w:rsidRDefault="000E21E3" w:rsidP="000E21E3">
      <w:pPr>
        <w:pStyle w:val="ListParagraph"/>
        <w:numPr>
          <w:ilvl w:val="0"/>
          <w:numId w:val="12"/>
        </w:numPr>
      </w:pPr>
      <w:r w:rsidRPr="00623846">
        <w:t>LSC = large satellite constellations</w:t>
      </w:r>
    </w:p>
    <w:p w14:paraId="62E79E12" w14:textId="77777777" w:rsidR="000E21E3" w:rsidRDefault="000E21E3" w:rsidP="000E21E3">
      <w:pPr>
        <w:pStyle w:val="ListParagraph"/>
        <w:numPr>
          <w:ilvl w:val="0"/>
          <w:numId w:val="12"/>
        </w:numPr>
      </w:pPr>
      <w:r w:rsidRPr="00623846">
        <w:t xml:space="preserve">Outlines </w:t>
      </w:r>
      <w:r>
        <w:t>density thresholds for exclusive use via LSCs</w:t>
      </w:r>
    </w:p>
    <w:p w14:paraId="6AA80A6E" w14:textId="77777777" w:rsidR="000E21E3" w:rsidRDefault="000E21E3" w:rsidP="000E21E3">
      <w:pPr>
        <w:pStyle w:val="ListParagraph"/>
        <w:numPr>
          <w:ilvl w:val="0"/>
          <w:numId w:val="12"/>
        </w:numPr>
      </w:pPr>
      <w:r>
        <w:t>Private entities are the actors of the plan – no treaty or alteration of international law would enforce a prohibition on large satellite constellations</w:t>
      </w:r>
    </w:p>
    <w:p w14:paraId="4BA4FB65" w14:textId="77777777" w:rsidR="000E21E3" w:rsidRPr="005B408D" w:rsidRDefault="000E21E3" w:rsidP="000E21E3">
      <w:pPr>
        <w:pStyle w:val="ListParagraph"/>
        <w:numPr>
          <w:ilvl w:val="0"/>
          <w:numId w:val="12"/>
        </w:numPr>
      </w:pPr>
      <w:r>
        <w:t>E</w:t>
      </w:r>
      <w:r w:rsidRPr="005B408D">
        <w:t xml:space="preserve">xact density thresholds would be based on collision risk and determined on a constellation by constellation basis by an impartial 3rd party </w:t>
      </w:r>
      <w:r>
        <w:t>– candidates include the ITU or UNCOPUOS</w:t>
      </w:r>
    </w:p>
    <w:p w14:paraId="134D3EF1" w14:textId="77777777" w:rsidR="000E21E3" w:rsidRPr="00623846" w:rsidRDefault="000E21E3" w:rsidP="000E21E3">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343EA9">
        <w:rPr>
          <w:rStyle w:val="StyleUnderline"/>
          <w:highlight w:val="green"/>
        </w:rPr>
        <w:t>exclusive use of</w:t>
      </w:r>
      <w:r w:rsidRPr="00623846">
        <w:rPr>
          <w:rStyle w:val="StyleUnderline"/>
        </w:rPr>
        <w:t xml:space="preserve"> specific </w:t>
      </w:r>
      <w:r w:rsidRPr="00343EA9">
        <w:rPr>
          <w:rStyle w:val="StyleUnderline"/>
          <w:highlight w:val="green"/>
        </w:rPr>
        <w:t>LEO orbits by</w:t>
      </w:r>
      <w:r w:rsidRPr="00623846">
        <w:rPr>
          <w:rStyle w:val="StyleUnderline"/>
        </w:rPr>
        <w:t xml:space="preserve"> a </w:t>
      </w:r>
      <w:r w:rsidRPr="00343EA9">
        <w:rPr>
          <w:rStyle w:val="StyleUnderline"/>
          <w:highlight w:val="green"/>
        </w:rPr>
        <w:t>large constellation of satellite</w:t>
      </w:r>
      <w:r w:rsidRPr="00623846">
        <w:rPr>
          <w:rStyle w:val="StyleUnderline"/>
        </w:rPr>
        <w:t xml:space="preserve"> could </w:t>
      </w:r>
      <w:r w:rsidRPr="00343EA9">
        <w:rPr>
          <w:rStyle w:val="StyleUnderline"/>
          <w:highlight w:val="green"/>
        </w:rPr>
        <w:t>constitute</w:t>
      </w:r>
      <w:r w:rsidRPr="00623846">
        <w:rPr>
          <w:rStyle w:val="StyleUnderline"/>
        </w:rPr>
        <w:t xml:space="preserve"> a </w:t>
      </w:r>
      <w:r w:rsidRPr="00343EA9">
        <w:rPr>
          <w:rStyle w:val="StyleUnderline"/>
          <w:highlight w:val="green"/>
        </w:rPr>
        <w:t>violation of the non-appropriation principle by means of occupation and</w:t>
      </w:r>
      <w:r w:rsidRPr="00623846">
        <w:rPr>
          <w:rStyle w:val="StyleUnderline"/>
        </w:rPr>
        <w:t xml:space="preserve"> by means of </w:t>
      </w:r>
      <w:r w:rsidRPr="00343EA9">
        <w:rPr>
          <w:rStyle w:val="StyleUnderline"/>
          <w:highlight w:val="green"/>
        </w:rPr>
        <w:t>use</w:t>
      </w:r>
      <w:r w:rsidRPr="00623846">
        <w:rPr>
          <w:rStyle w:val="StyleUnderline"/>
        </w:rPr>
        <w:t xml:space="preserve">, drawing a </w:t>
      </w:r>
      <w:r w:rsidRPr="00343EA9">
        <w:rPr>
          <w:rStyle w:val="StyleUnderline"/>
          <w:highlight w:val="green"/>
        </w:rPr>
        <w:t>parallel between orbits as resources and</w:t>
      </w:r>
      <w:r w:rsidRPr="00623846">
        <w:rPr>
          <w:rStyle w:val="StyleUnderline"/>
        </w:rPr>
        <w:t xml:space="preserve"> the </w:t>
      </w:r>
      <w:r w:rsidRPr="00343EA9">
        <w:rPr>
          <w:rStyle w:val="StyleUnderline"/>
          <w:highlight w:val="green"/>
        </w:rPr>
        <w:t>exploitation of</w:t>
      </w:r>
      <w:r w:rsidRPr="00623846">
        <w:rPr>
          <w:rStyle w:val="StyleUnderline"/>
        </w:rPr>
        <w:t xml:space="preserve"> tangible </w:t>
      </w:r>
      <w:r w:rsidRPr="00343EA9">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15745096" w14:textId="77777777" w:rsidR="000E21E3" w:rsidRPr="00623846" w:rsidRDefault="000E21E3" w:rsidP="000E21E3">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343EA9">
        <w:rPr>
          <w:rStyle w:val="StyleUnderline"/>
          <w:highlight w:val="green"/>
        </w:rPr>
        <w:t>exclusive use of an orbit</w:t>
      </w:r>
      <w:r w:rsidRPr="00623846">
        <w:rPr>
          <w:rStyle w:val="StyleUnderline"/>
        </w:rPr>
        <w:t xml:space="preserve"> by a state</w:t>
      </w:r>
      <w:r w:rsidRPr="00623846">
        <w:t xml:space="preserve">40 </w:t>
      </w:r>
      <w:r w:rsidRPr="00343EA9">
        <w:rPr>
          <w:rStyle w:val="StyleUnderline"/>
          <w:highlight w:val="green"/>
        </w:rPr>
        <w:t xml:space="preserve">as any use that would </w:t>
      </w:r>
      <w:r w:rsidRPr="00623846">
        <w:rPr>
          <w:rStyle w:val="StyleUnderline"/>
        </w:rPr>
        <w:t>prevent/</w:t>
      </w:r>
      <w:r w:rsidRPr="00343EA9">
        <w:rPr>
          <w:rStyle w:val="StyleUnderline"/>
          <w:highlight w:val="green"/>
        </w:rPr>
        <w:t>hinder the usage</w:t>
      </w:r>
      <w:r w:rsidRPr="00623846">
        <w:rPr>
          <w:rStyle w:val="StyleUnderline"/>
        </w:rPr>
        <w:t xml:space="preserve"> of the same orbit </w:t>
      </w:r>
      <w:r w:rsidRPr="00343EA9">
        <w:rPr>
          <w:rStyle w:val="StyleUnderline"/>
          <w:highlight w:val="green"/>
        </w:rPr>
        <w:t>by any other state</w:t>
      </w:r>
      <w:r w:rsidRPr="00623846">
        <w:rPr>
          <w:rStyle w:val="StyleUnderline"/>
        </w:rPr>
        <w:t xml:space="preserve">. Translating </w:t>
      </w:r>
      <w:r w:rsidRPr="00343EA9">
        <w:rPr>
          <w:rStyle w:val="StyleUnderline"/>
          <w:highlight w:val="green"/>
        </w:rPr>
        <w:t xml:space="preserve">this definition </w:t>
      </w:r>
      <w:r w:rsidRPr="00623846">
        <w:rPr>
          <w:rStyle w:val="StyleUnderline"/>
        </w:rPr>
        <w:t xml:space="preserve">into an applicable regulation </w:t>
      </w:r>
      <w:r w:rsidRPr="00343EA9">
        <w:rPr>
          <w:rStyle w:val="StyleUnderline"/>
          <w:highlight w:val="green"/>
        </w:rPr>
        <w:t xml:space="preserve">could consist </w:t>
      </w:r>
      <w:r w:rsidRPr="00343EA9">
        <w:rPr>
          <w:rStyle w:val="StyleUnderline"/>
          <w:highlight w:val="green"/>
        </w:rPr>
        <w:lastRenderedPageBreak/>
        <w:t>in defining a threshold of orbital collision risk or a threshold of density of satellites along an orbit based on</w:t>
      </w:r>
      <w:r w:rsidRPr="00623846">
        <w:rPr>
          <w:rStyle w:val="StyleUnderline"/>
        </w:rPr>
        <w:t xml:space="preserve"> its </w:t>
      </w:r>
      <w:r w:rsidRPr="00343EA9">
        <w:rPr>
          <w:rStyle w:val="StyleUnderline"/>
          <w:highlight w:val="green"/>
        </w:rPr>
        <w:t>altitude, shape,</w:t>
      </w:r>
      <w:r w:rsidRPr="00623846">
        <w:rPr>
          <w:rStyle w:val="StyleUnderline"/>
        </w:rPr>
        <w:t xml:space="preserve"> relative </w:t>
      </w:r>
      <w:r w:rsidRPr="00343EA9">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be in charge of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Moreover, even if its rules suffer from a low implementation rates, the IADC would be an appropriate discussion platform thanks to its very deep technical focus.</w:t>
      </w:r>
    </w:p>
    <w:p w14:paraId="2A444457" w14:textId="77777777" w:rsidR="000E21E3" w:rsidRPr="00623846" w:rsidRDefault="000E21E3" w:rsidP="000E21E3">
      <w:r w:rsidRPr="00623846">
        <w:t xml:space="preserve">6. Conclusion </w:t>
      </w:r>
    </w:p>
    <w:p w14:paraId="17FE79C7" w14:textId="77777777" w:rsidR="000E21E3" w:rsidRPr="00623846" w:rsidRDefault="000E21E3" w:rsidP="000E21E3">
      <w:r w:rsidRPr="00623846">
        <w:rPr>
          <w:rStyle w:val="StyleUnderline"/>
        </w:rPr>
        <w:t xml:space="preserve">The various announced projects of </w:t>
      </w:r>
      <w:r w:rsidRPr="00343EA9">
        <w:rPr>
          <w:rStyle w:val="StyleUnderline"/>
          <w:highlight w:val="green"/>
        </w:rPr>
        <w:t>LSC</w:t>
      </w:r>
      <w:r w:rsidRPr="00623846">
        <w:rPr>
          <w:rStyle w:val="StyleUnderline"/>
        </w:rPr>
        <w:t xml:space="preserve">, also called </w:t>
      </w:r>
      <w:r w:rsidRPr="00343EA9">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892754D" w14:textId="77777777" w:rsidR="000E21E3" w:rsidRPr="00623846" w:rsidRDefault="000E21E3" w:rsidP="000E21E3">
      <w:r w:rsidRPr="00623846">
        <w:rPr>
          <w:rStyle w:val="StyleUnderline"/>
        </w:rPr>
        <w:t>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space</w:t>
      </w:r>
      <w:r w:rsidRPr="00623846">
        <w:t xml:space="preserve">; </w:t>
      </w:r>
    </w:p>
    <w:p w14:paraId="45AAD2AE" w14:textId="77777777" w:rsidR="000E21E3" w:rsidRPr="00623846" w:rsidRDefault="000E21E3" w:rsidP="000E21E3">
      <w:r w:rsidRPr="00623846">
        <w:t xml:space="preserve">ITU’s “first come, first served” principle is reaching its limits with current LSC projects and should be re-evaluated; </w:t>
      </w:r>
    </w:p>
    <w:p w14:paraId="45613088" w14:textId="77777777" w:rsidR="000E21E3" w:rsidRPr="00623846" w:rsidRDefault="000E21E3" w:rsidP="000E21E3">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9FDEA25" w14:textId="77777777" w:rsidR="006E6DE5" w:rsidRPr="00903C9E" w:rsidRDefault="006E6DE5" w:rsidP="006E6DE5">
      <w:pPr>
        <w:pStyle w:val="Heading4"/>
      </w:pPr>
      <w:r>
        <w:t>Preliminary estimates of the density threshold for exclusive use occur on a system-by-system basis and range from 11-17 kilometers – collisions are a mathematical certainty outside this threshold</w:t>
      </w:r>
    </w:p>
    <w:p w14:paraId="6D0C4B7B" w14:textId="77777777" w:rsidR="006E6DE5" w:rsidRDefault="006E6DE5" w:rsidP="006E6DE5">
      <w:r w:rsidRPr="00903C9E">
        <w:rPr>
          <w:rStyle w:val="Style13ptBold"/>
        </w:rPr>
        <w:t>Liang et al. 21</w:t>
      </w:r>
      <w:r>
        <w:t xml:space="preserve"> J. Liang, A. U. Chaudhry and H. Yanikomeroglu, "Phasing Parameter Analysis for Satellite Collision Avoidance in Starlink and Kuiper Constellations," 2021 IEEE 4th 5G World Forum (5GWF), 2021, pp. 493-498, doi: 10.1109/5GWF52925.2021.00093. mvp</w:t>
      </w:r>
    </w:p>
    <w:p w14:paraId="0BB896D0" w14:textId="77777777" w:rsidR="006E6DE5" w:rsidRPr="00903C9E" w:rsidRDefault="006E6DE5" w:rsidP="006E6DE5">
      <w:pPr>
        <w:rPr>
          <w:rStyle w:val="StyleUnderline"/>
        </w:rPr>
      </w:pPr>
      <w:r>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w:t>
      </w:r>
      <w:r w:rsidRPr="00903C9E">
        <w:rPr>
          <w:rStyle w:val="StyleUnderline"/>
        </w:rPr>
        <w:lastRenderedPageBreak/>
        <w:t xml:space="preserve">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437E570B" w14:textId="77777777" w:rsidR="006E6DE5" w:rsidRPr="00623846" w:rsidRDefault="006E6DE5" w:rsidP="006E6DE5"/>
    <w:p w14:paraId="3C8FAAA5" w14:textId="77777777" w:rsidR="000E21E3" w:rsidRPr="00623846" w:rsidRDefault="000E21E3" w:rsidP="000E21E3"/>
    <w:p w14:paraId="6E926297" w14:textId="77777777" w:rsidR="000E21E3" w:rsidRPr="00623846" w:rsidRDefault="000E21E3" w:rsidP="000E21E3">
      <w:pPr>
        <w:pStyle w:val="Heading4"/>
        <w:rPr>
          <w:rFonts w:cs="Calibri"/>
        </w:rPr>
      </w:pPr>
      <w:r w:rsidRPr="00623846">
        <w:rPr>
          <w:rFonts w:cs="Calibri"/>
        </w:rPr>
        <w:t>Privatization is driving uncontrolled satellite internet constellations that profit at the expense of cooperation and sustainability – perpetuates internet inequality.</w:t>
      </w:r>
    </w:p>
    <w:p w14:paraId="00DD3538" w14:textId="77777777" w:rsidR="000E21E3" w:rsidRPr="00623846" w:rsidRDefault="000E21E3" w:rsidP="000E21E3">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2020 </w:t>
      </w:r>
      <w:hyperlink r:id="rId9" w:history="1">
        <w:r w:rsidRPr="00623846">
          <w:rPr>
            <w:rStyle w:val="Hyperlink"/>
          </w:rPr>
          <w:t>https://www.salon.com/2020/11/14/big-tech-is-leading-the-new-space-race-heres-why-thats-a-problem/</w:t>
        </w:r>
      </w:hyperlink>
      <w:r w:rsidRPr="00623846">
        <w:t xml:space="preserve"> SM</w:t>
      </w:r>
    </w:p>
    <w:p w14:paraId="414F4A49" w14:textId="77777777" w:rsidR="000E21E3" w:rsidRPr="00623846" w:rsidRDefault="000E21E3" w:rsidP="000E21E3">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19E19B0E" w14:textId="77777777" w:rsidR="000E21E3" w:rsidRPr="00623846" w:rsidRDefault="000E21E3" w:rsidP="000E21E3">
      <w:r w:rsidRPr="00623846">
        <w:rPr>
          <w:rStyle w:val="StyleUnderline"/>
        </w:rPr>
        <w:t>New satellite tech could bring billions more online</w:t>
      </w:r>
      <w:r w:rsidRPr="00623846">
        <w:t>. But will Big Tech bring their extractive ethos into space?</w:t>
      </w:r>
    </w:p>
    <w:p w14:paraId="7F06206E" w14:textId="77777777" w:rsidR="000E21E3" w:rsidRPr="00623846" w:rsidRDefault="000E21E3" w:rsidP="000E21E3">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29170C94" w14:textId="77777777" w:rsidR="000E21E3" w:rsidRPr="00623846" w:rsidRDefault="000E21E3" w:rsidP="000E21E3">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w:t>
      </w:r>
      <w:r w:rsidRPr="00623846">
        <w:rPr>
          <w:rStyle w:val="StyleUnderline"/>
        </w:rPr>
        <w:lastRenderedPageBreak/>
        <w:t xml:space="preserve">access </w:t>
      </w:r>
      <w:r w:rsidRPr="00343EA9">
        <w:rPr>
          <w:rStyle w:val="StyleUnderline"/>
          <w:highlight w:val="green"/>
        </w:rPr>
        <w:t>from space, and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744A63E7" w14:textId="77777777" w:rsidR="000E21E3" w:rsidRPr="00623846" w:rsidRDefault="000E21E3" w:rsidP="000E21E3">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64E78276" w14:textId="77777777" w:rsidR="000E21E3" w:rsidRPr="00623846" w:rsidRDefault="000E21E3" w:rsidP="000E21E3">
      <w:r w:rsidRPr="00623846">
        <w:t>So what's not to love?</w:t>
      </w:r>
    </w:p>
    <w:p w14:paraId="2084D84A" w14:textId="77777777" w:rsidR="000E21E3" w:rsidRPr="00623846" w:rsidRDefault="000E21E3" w:rsidP="000E21E3">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236A462F" w14:textId="77777777" w:rsidR="000E21E3" w:rsidRPr="00623846" w:rsidRDefault="000E21E3" w:rsidP="000E21E3">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3F132E80" w14:textId="77777777" w:rsidR="000E21E3" w:rsidRPr="00623846" w:rsidRDefault="000E21E3" w:rsidP="000E21E3">
      <w:r w:rsidRPr="00623846">
        <w:t>The scramble for space</w:t>
      </w:r>
    </w:p>
    <w:p w14:paraId="5DEBAB88" w14:textId="77777777" w:rsidR="000E21E3" w:rsidRPr="00623846" w:rsidRDefault="000E21E3" w:rsidP="000E21E3">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w:t>
      </w:r>
      <w:r w:rsidRPr="00623846">
        <w:lastRenderedPageBreak/>
        <w:t xml:space="preserve">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352061BD" w14:textId="77777777" w:rsidR="000E21E3" w:rsidRPr="00623846" w:rsidRDefault="000E21E3" w:rsidP="000E21E3">
      <w:r w:rsidRPr="00623846">
        <w:rPr>
          <w:rStyle w:val="StyleUnderline"/>
        </w:rPr>
        <w:t xml:space="preserve">As commercial launch capacity has increased and space exploration technologies have </w:t>
      </w:r>
      <w:r w:rsidRPr="00452864">
        <w:rPr>
          <w:rStyle w:val="StyleUnderline"/>
        </w:rPr>
        <w:t>advanced, the decades-old agreements around how we treat space and recognize our solar system as a commons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'global commons'" and refers to the Moon Agreement as "a failed attempt at constraining free enterprise."</w:t>
      </w:r>
    </w:p>
    <w:p w14:paraId="365267A0" w14:textId="77777777" w:rsidR="000E21E3" w:rsidRPr="00623846" w:rsidRDefault="000E21E3" w:rsidP="000E21E3">
      <w:r w:rsidRPr="00623846">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125E4868" w14:textId="77777777" w:rsidR="000E21E3" w:rsidRPr="00623846" w:rsidRDefault="000E21E3" w:rsidP="000E21E3">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460C8B1B" w14:textId="77777777" w:rsidR="000E21E3" w:rsidRPr="00452864" w:rsidRDefault="000E21E3" w:rsidP="000E21E3">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billionaires like Jeff Bezos who make it no secret that their ultimate goal and passion is the human colonization of other planets in our solar system. In general terms, with material and economic support from taxpayers through defense spending, the profits from the colonization of our data-bodies are being invested in the militarization, privatization and colonization of space.</w:t>
      </w:r>
    </w:p>
    <w:p w14:paraId="6A417607" w14:textId="77777777" w:rsidR="000E21E3" w:rsidRPr="00452864" w:rsidRDefault="000E21E3" w:rsidP="000E21E3">
      <w:r w:rsidRPr="00452864">
        <w:t>Telecommunications: driving inequality or empowering citizens?</w:t>
      </w:r>
    </w:p>
    <w:p w14:paraId="6C59E7F8" w14:textId="77777777" w:rsidR="000E21E3" w:rsidRPr="00623846" w:rsidRDefault="000E21E3" w:rsidP="000E21E3">
      <w:r w:rsidRPr="00452864">
        <w:t xml:space="preserve">The telecommunications sector has always been a battleground for regulation. While the early days of the Internet seemingly teemed with competition and diversity, power and control has </w:t>
      </w:r>
      <w:r w:rsidRPr="00452864">
        <w:lastRenderedPageBreak/>
        <w:t>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502517D8" w14:textId="77777777" w:rsidR="000E21E3" w:rsidRPr="00623846" w:rsidRDefault="000E21E3" w:rsidP="000E21E3">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A1091F6" w14:textId="77777777" w:rsidR="000E21E3" w:rsidRPr="00623846" w:rsidRDefault="000E21E3" w:rsidP="000E21E3">
      <w:r w:rsidRPr="00623846">
        <w:rPr>
          <w:rStyle w:val="StyleUnderline"/>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28BC51B3" w14:textId="77777777" w:rsidR="000E21E3" w:rsidRPr="00623846" w:rsidRDefault="000E21E3" w:rsidP="000E21E3">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Investment and deployment costs for LEO constellations are so "astronomical," and in many cases so tied to national/military investment and subsidies, that only a small handful of corporations/countries will be capable of owning and managing their own constellation. This is likely to open up a new front in the ongoing wrangling by geo-political power blocs over the future of the Internet.</w:t>
      </w:r>
    </w:p>
    <w:p w14:paraId="5B9716DE" w14:textId="77777777" w:rsidR="000E21E3" w:rsidRPr="00623846" w:rsidRDefault="000E21E3" w:rsidP="000E21E3">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economically disadvantaged.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4E55307E" w14:textId="77777777" w:rsidR="000E21E3" w:rsidRPr="00623846" w:rsidRDefault="000E21E3" w:rsidP="000E21E3">
      <w:pPr>
        <w:rPr>
          <w:rStyle w:val="StyleUnderline"/>
        </w:rPr>
      </w:pPr>
      <w:r w:rsidRPr="00623846">
        <w:t xml:space="preserve">It is troubling that companies like Amazon and Google (the third largest shareholder in SpaceX), which already wield tremendous power and influence over society, are vying to expand their </w:t>
      </w:r>
      <w:r w:rsidRPr="00623846">
        <w:lastRenderedPageBreak/>
        <w:t>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3532368E" w14:textId="77777777" w:rsidR="000E21E3" w:rsidRPr="00452864" w:rsidRDefault="000E21E3" w:rsidP="000E21E3">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Is space for everyone, or just a few huge corporations and global superpowers? This is the question we ask when we ask who gets to park their satellites in orbit.</w:t>
      </w:r>
    </w:p>
    <w:p w14:paraId="6263A4D3" w14:textId="77777777" w:rsidR="000E21E3" w:rsidRPr="00623846" w:rsidRDefault="000E21E3" w:rsidP="000E21E3">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Similarly, here on Earth, we see successful efforts to manage Internet infrastructure as a commons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LEO satellite networks may deliver connectivity (although many doubts remain), but they are less likely to empower people and move us toward a more equitable world. The development of a healthy Internet that actually benefits humanity involves not just the end result of affordable access, but also the process through which people gain that access.</w:t>
      </w:r>
    </w:p>
    <w:p w14:paraId="23B7182F" w14:textId="77777777" w:rsidR="000E21E3" w:rsidRPr="00623846" w:rsidRDefault="000E21E3" w:rsidP="000E21E3"/>
    <w:p w14:paraId="42277B45" w14:textId="77777777" w:rsidR="000E21E3" w:rsidRPr="00623846" w:rsidRDefault="000E21E3" w:rsidP="000E21E3"/>
    <w:p w14:paraId="7FB0E8BE" w14:textId="77777777" w:rsidR="000E21E3" w:rsidRPr="00623846" w:rsidRDefault="000E21E3" w:rsidP="000E21E3">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40DDC9B1" w14:textId="77777777" w:rsidR="000E21E3" w:rsidRPr="00623846" w:rsidRDefault="000E21E3" w:rsidP="000E21E3">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178F7122" w14:textId="77777777" w:rsidR="000E21E3" w:rsidRPr="00623846" w:rsidRDefault="000E21E3" w:rsidP="000E21E3">
      <w:pPr>
        <w:rPr>
          <w:b/>
          <w:u w:val="single"/>
        </w:rPr>
      </w:pPr>
      <w:r w:rsidRPr="00623846">
        <w:rPr>
          <w:rStyle w:val="StyleUnderline"/>
        </w:rPr>
        <w:t xml:space="preserve">At maximum network density, each Starlink satellite covers approximately 101,000 km2, OneWeb 708,000 km2 and Kuiper 157,000 km2. At a subscriber </w:t>
      </w:r>
      <w:r w:rsidRPr="00623846">
        <w:rPr>
          <w:rStyle w:val="StyleUnderline"/>
        </w:rPr>
        <w:lastRenderedPageBreak/>
        <w:t>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74F3D30E" w14:textId="77777777" w:rsidR="000E21E3" w:rsidRPr="00623846" w:rsidRDefault="000E21E3" w:rsidP="000E21E3">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48F4B8A5" w14:textId="77777777" w:rsidR="000E21E3" w:rsidRPr="00623846" w:rsidRDefault="000E21E3" w:rsidP="000E21E3">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6F5C75D1" w14:textId="77777777" w:rsidR="000E21E3" w:rsidRPr="00623846" w:rsidRDefault="000E21E3" w:rsidP="000E21E3">
      <w:r w:rsidRPr="00623846">
        <w:t xml:space="preserve">We can see </w:t>
      </w:r>
      <w:r w:rsidRPr="00623846">
        <w:rPr>
          <w:rStyle w:val="StyleUnderline"/>
        </w:rPr>
        <w:t>large parts of Asia (India, China etc.) will be unsuitable, along with most of mainland Europe (e.g. Germany, Italy) and central America (e.g. Mexico).</w:t>
      </w:r>
      <w:r w:rsidRPr="00623846">
        <w:t xml:space="preserve"> However, the constellations can choose to limit the number of subscribers in such regions to provide relatively higher speeds and ensure QoS. In the USA, the West and South West have large areas which could be suitable, along with much of Canada, Australia and New Zealand.</w:t>
      </w:r>
    </w:p>
    <w:p w14:paraId="4920D800" w14:textId="77777777" w:rsidR="000E21E3" w:rsidRPr="00623846" w:rsidRDefault="000E21E3" w:rsidP="000E21E3">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0C0B4242" w14:textId="77777777" w:rsidR="000E21E3" w:rsidRPr="00623846" w:rsidRDefault="000E21E3" w:rsidP="000E21E3">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Starlink provides impressive capacity for remote regions with global coverage thanks to its high asset density. In regions with very low population density Starlink provides a mean of over 90 Mbps per user, such as in parts of Canada, the West and South West </w:t>
      </w:r>
      <w:r w:rsidRPr="00623846">
        <w:lastRenderedPageBreak/>
        <w:t>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26F991AE" w14:textId="77777777" w:rsidR="000E21E3" w:rsidRPr="00623846" w:rsidRDefault="000E21E3" w:rsidP="000E21E3">
      <w:r w:rsidRPr="00623846">
        <w:t>SECTION VII.Discussion</w:t>
      </w:r>
    </w:p>
    <w:p w14:paraId="4F56806D" w14:textId="77777777" w:rsidR="000E21E3" w:rsidRPr="00623846" w:rsidRDefault="000E21E3" w:rsidP="000E21E3">
      <w:r w:rsidRPr="00623846">
        <w:t>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4489A2A0" w14:textId="77777777" w:rsidR="000E21E3" w:rsidRPr="00623846" w:rsidRDefault="000E21E3" w:rsidP="000E21E3">
      <w:pPr>
        <w:rPr>
          <w:rStyle w:val="StyleUnderline"/>
        </w:rPr>
      </w:pPr>
      <w:r w:rsidRPr="00623846">
        <w:t xml:space="preserve">A. </w:t>
      </w:r>
      <w:r w:rsidRPr="00623846">
        <w:rPr>
          <w:rStyle w:val="StyleUnderline"/>
        </w:rPr>
        <w:t>How Much Capacity can be Provided by Different LEO Broadband Constellations?</w:t>
      </w:r>
    </w:p>
    <w:p w14:paraId="6F30A379" w14:textId="77777777" w:rsidR="000E21E3" w:rsidRPr="00623846" w:rsidRDefault="000E21E3" w:rsidP="000E21E3">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37FC4082" w14:textId="77777777" w:rsidR="000E21E3" w:rsidRPr="00623846" w:rsidRDefault="000E21E3" w:rsidP="000E21E3">
      <w:r w:rsidRPr="00623846">
        <w:t>The variation in the FSPL due to the orbital altitude and network density among the three constellations results in different received power. To compensate for high path loss, Kuiper and OneWeb opt for high receiver antenna gain, transmitted power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63439643" w14:textId="77777777" w:rsidR="000E21E3" w:rsidRPr="00623846" w:rsidRDefault="000E21E3" w:rsidP="000E21E3">
      <w:pPr>
        <w:rPr>
          <w:rStyle w:val="StyleUnderline"/>
        </w:rPr>
      </w:pPr>
      <w:r w:rsidRPr="00623846">
        <w:t xml:space="preserve">B. </w:t>
      </w:r>
      <w:r w:rsidRPr="00623846">
        <w:rPr>
          <w:rStyle w:val="StyleUnderline"/>
        </w:rPr>
        <w:t>What is the Potential Capacity Per User From Different Constellations?</w:t>
      </w:r>
    </w:p>
    <w:p w14:paraId="32E87CC8" w14:textId="77777777" w:rsidR="000E21E3" w:rsidRPr="00623846" w:rsidRDefault="000E21E3" w:rsidP="000E21E3">
      <w:r w:rsidRPr="00623846">
        <w:lastRenderedPageBreak/>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Australia and New Zealand</w:t>
      </w:r>
      <w:r w:rsidRPr="00623846">
        <w:t xml:space="preserve"> (among other countries) due to their competitive advantage in these challenging deployment situations. While the aggregate speeds estimated are impressive, </w:t>
      </w:r>
      <w:r w:rsidRPr="00623846">
        <w:rPr>
          <w:rStyle w:val="StyleUnderline"/>
        </w:rPr>
        <w:t>each satellite asset can easily become saturated, especially 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1C07C27A" w14:textId="77777777" w:rsidR="000E21E3" w:rsidRPr="00623846" w:rsidRDefault="000E21E3" w:rsidP="000E21E3">
      <w:r w:rsidRPr="00623846">
        <w:t>C. What is the Potential Cost Per User as Subscriber Penetration Increases?</w:t>
      </w:r>
    </w:p>
    <w:p w14:paraId="70BC702C" w14:textId="77777777" w:rsidR="000E21E3" w:rsidRPr="00623846" w:rsidRDefault="000E21E3" w:rsidP="000E21E3">
      <w:r w:rsidRPr="00623846">
        <w:rPr>
          <w:rStyle w:val="StyleUnderline"/>
        </w:rPr>
        <w:t xml:space="preserve">The largest capital expenditure costs are incurred by rocket launches, building ground stations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engineering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08284E7C" w14:textId="77777777" w:rsidR="000E21E3" w:rsidRPr="00623846" w:rsidRDefault="000E21E3" w:rsidP="000E21E3">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aviation and integration into other supply chain IoT architectures, thanks to LEO pole-to-pole coverage. Furthermore, LEO systems might also have a </w:t>
      </w:r>
      <w:r w:rsidRPr="00623846">
        <w:lastRenderedPageBreak/>
        <w:t>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D57A053" w14:textId="77777777" w:rsidR="000E21E3" w:rsidRPr="00623846" w:rsidRDefault="000E21E3" w:rsidP="000E21E3">
      <w:r w:rsidRPr="00623846">
        <w:t>D. Which Parts of the World are LEO Constellations Most Suitable for?</w:t>
      </w:r>
    </w:p>
    <w:p w14:paraId="75AE493F" w14:textId="77777777" w:rsidR="000E21E3" w:rsidRPr="00623846" w:rsidRDefault="000E21E3" w:rsidP="000E21E3">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3A3CDF76" w14:textId="77777777" w:rsidR="000E21E3" w:rsidRPr="00623846" w:rsidRDefault="000E21E3" w:rsidP="000E21E3">
      <w:pPr>
        <w:rPr>
          <w:rStyle w:val="StyleUnderline"/>
        </w:rPr>
      </w:pPr>
      <w:r w:rsidRPr="00623846">
        <w:rPr>
          <w:rStyle w:val="StyleUnderline"/>
        </w:rPr>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South East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4C558929" w14:textId="77777777" w:rsidR="000E21E3" w:rsidRPr="00623846" w:rsidRDefault="000E21E3" w:rsidP="000E21E3">
      <w:r w:rsidRPr="00623846">
        <w:t>These results are arrived at by only considering population density. Future research should recognize the roles of adoption factors such as disposable income, perceived relevance of the Internet, literacy and cellular network penetration, as these may affect the number of people who can actually afford to pay for broadband services.</w:t>
      </w:r>
    </w:p>
    <w:p w14:paraId="087BB4D4" w14:textId="77777777" w:rsidR="000E21E3" w:rsidRPr="00623846" w:rsidRDefault="000E21E3" w:rsidP="000E21E3">
      <w:r w:rsidRPr="00623846">
        <w:t>SECTION VIII.Conclusion</w:t>
      </w:r>
    </w:p>
    <w:p w14:paraId="0CD4CEB5" w14:textId="77777777" w:rsidR="000E21E3" w:rsidRPr="00623846" w:rsidRDefault="000E21E3" w:rsidP="000E21E3">
      <w:r w:rsidRPr="00623846">
        <w:t>Connecting the global population who are still unable to access a decent broadband service remains a key part of the United Nation’s Sustainable Development Goals (specifically Target 9.c).</w:t>
      </w:r>
    </w:p>
    <w:p w14:paraId="5B0AB73D" w14:textId="77777777" w:rsidR="000E21E3" w:rsidRPr="00623846" w:rsidRDefault="000E21E3" w:rsidP="000E21E3">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452495EC" w14:textId="77777777" w:rsidR="000E21E3" w:rsidRPr="00623846" w:rsidRDefault="000E21E3" w:rsidP="000E21E3">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279854C1" w14:textId="77777777" w:rsidR="000E21E3" w:rsidRPr="00623846" w:rsidRDefault="000E21E3" w:rsidP="000E21E3"/>
    <w:p w14:paraId="19F837AC" w14:textId="77777777" w:rsidR="000E21E3" w:rsidRPr="00623846" w:rsidRDefault="000E21E3" w:rsidP="000E21E3">
      <w:pPr>
        <w:pStyle w:val="Heading3"/>
        <w:rPr>
          <w:rFonts w:cs="Calibri"/>
        </w:rPr>
      </w:pPr>
      <w:r w:rsidRPr="00623846">
        <w:rPr>
          <w:rFonts w:cs="Calibri"/>
        </w:rPr>
        <w:t>Adv – Collisions</w:t>
      </w:r>
    </w:p>
    <w:p w14:paraId="627C86DE" w14:textId="77777777" w:rsidR="000E21E3" w:rsidRPr="00623846" w:rsidRDefault="000E21E3" w:rsidP="000E21E3">
      <w:pPr>
        <w:pStyle w:val="Heading4"/>
        <w:rPr>
          <w:rFonts w:cs="Calibri"/>
        </w:rPr>
      </w:pPr>
      <w:r w:rsidRPr="00623846">
        <w:rPr>
          <w:rFonts w:cs="Calibri"/>
        </w:rPr>
        <w:t>Satellite internet constellations accelerate collision risks – more close encounters and less transparency means bad decisions are inevitable.</w:t>
      </w:r>
    </w:p>
    <w:p w14:paraId="5E4ED421" w14:textId="77777777" w:rsidR="000E21E3" w:rsidRPr="00623846" w:rsidRDefault="000E21E3" w:rsidP="000E21E3">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112CDBE5" w14:textId="77777777" w:rsidR="000E21E3" w:rsidRPr="00623846" w:rsidRDefault="000E21E3" w:rsidP="000E21E3">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00FC94DF" w14:textId="77777777" w:rsidR="000E21E3" w:rsidRPr="00623846" w:rsidRDefault="000E21E3" w:rsidP="000E21E3">
      <w:pPr>
        <w:rPr>
          <w:rStyle w:val="StyleUnderline"/>
        </w:rPr>
      </w:pPr>
      <w:r w:rsidRPr="00623846">
        <w:rPr>
          <w:rStyle w:val="StyleUnderline"/>
        </w:rPr>
        <w:t>Starlink satellites might soon be involved in 90% of close encounters between two spacecraft in low Earth orbit.</w:t>
      </w:r>
    </w:p>
    <w:p w14:paraId="74E7D6B9" w14:textId="77777777" w:rsidR="000E21E3" w:rsidRPr="00623846" w:rsidRDefault="000E21E3" w:rsidP="000E21E3">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7D255B62" w14:textId="77777777" w:rsidR="000E21E3" w:rsidRPr="00623846" w:rsidRDefault="000E21E3" w:rsidP="000E21E3">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These encounters include situations when two spacecraft pass within a distance of 0.6 miles (1 kilometer) from each other.</w:t>
      </w:r>
    </w:p>
    <w:p w14:paraId="1D2FC4CD" w14:textId="77777777" w:rsidR="000E21E3" w:rsidRPr="00623846" w:rsidRDefault="000E21E3" w:rsidP="000E21E3">
      <w:r w:rsidRPr="00623846">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4C9DAC3C" w14:textId="77777777" w:rsidR="000E21E3" w:rsidRPr="00623846" w:rsidRDefault="000E21E3" w:rsidP="000E21E3">
      <w:r w:rsidRPr="00623846">
        <w:t xml:space="preserve">Lewis publishes regular updates on Twitter and has seen a worrying trend in the data that reflects the fast deployment of the Starlink constellation. </w:t>
      </w:r>
    </w:p>
    <w:p w14:paraId="57E569BD" w14:textId="77777777" w:rsidR="000E21E3" w:rsidRPr="00623846" w:rsidRDefault="000E21E3" w:rsidP="000E21E3">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17165FBD" w14:textId="77777777" w:rsidR="000E21E3" w:rsidRDefault="000E21E3" w:rsidP="000E21E3">
      <w:pPr>
        <w:rPr>
          <w:rStyle w:val="StyleUnderline"/>
        </w:rPr>
      </w:pPr>
      <w:r w:rsidRPr="00623846">
        <w:rPr>
          <w:rStyle w:val="StyleUnderline"/>
        </w:rPr>
        <w:t>The current 1,600 close passes include those between two Starlink satellites. Excluding these encounters, Starlink satellites approach other operators’ spacecraft 500 times every week.</w:t>
      </w:r>
    </w:p>
    <w:p w14:paraId="50639499" w14:textId="77777777" w:rsidR="000E21E3" w:rsidRPr="00593BD4" w:rsidRDefault="000E21E3" w:rsidP="000E21E3">
      <w:r w:rsidRPr="00593BD4">
        <w:rPr>
          <w:noProof/>
        </w:rPr>
        <w:drawing>
          <wp:inline distT="0" distB="0" distL="0" distR="0" wp14:anchorId="32FA1348" wp14:editId="3EC292CA">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1748A19A" w14:textId="77777777" w:rsidR="000E21E3" w:rsidRPr="00623846" w:rsidRDefault="000E21E3" w:rsidP="000E21E3">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586C59A0" w14:textId="77777777" w:rsidR="000E21E3" w:rsidRPr="00623846" w:rsidRDefault="000E21E3" w:rsidP="000E21E3">
      <w:r w:rsidRPr="00623846">
        <w:t>In comparison, Starlink's competitor OneWeb, currently flying over 250 satellites, is involved in 80 close passes with other operators' satellites every week, according to Lewis' data.</w:t>
      </w:r>
    </w:p>
    <w:p w14:paraId="4FB7304E" w14:textId="77777777" w:rsidR="000E21E3" w:rsidRPr="00623846" w:rsidRDefault="000E21E3" w:rsidP="000E21E3">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first generation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41C510BB" w14:textId="77777777" w:rsidR="000E21E3" w:rsidRPr="00623846" w:rsidRDefault="000E21E3" w:rsidP="000E21E3">
      <w:pPr>
        <w:rPr>
          <w:rStyle w:val="StyleUnderline"/>
        </w:rPr>
      </w:pPr>
      <w:r w:rsidRPr="00623846">
        <w:rPr>
          <w:b/>
          <w:noProof/>
        </w:rPr>
        <w:drawing>
          <wp:inline distT="0" distB="0" distL="0" distR="0" wp14:anchorId="49861CDC" wp14:editId="390DF6B8">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401F9B18" w14:textId="77777777" w:rsidR="000E21E3" w:rsidRPr="00623846" w:rsidRDefault="000E21E3" w:rsidP="000E21E3">
      <w:r w:rsidRPr="00623846">
        <w:t>A graph showing the number of close encounters between Starlink satellites and spacecraft of other operators plotted by Professor Hugh Lewis based on data from the Socrates database. (Image credit: Hugh Lewis)</w:t>
      </w:r>
    </w:p>
    <w:p w14:paraId="178DB44C" w14:textId="77777777" w:rsidR="000E21E3" w:rsidRPr="00623846" w:rsidRDefault="000E21E3" w:rsidP="000E21E3">
      <w:r w:rsidRPr="00623846">
        <w:t>The risk of collision</w:t>
      </w:r>
    </w:p>
    <w:p w14:paraId="324A9383" w14:textId="77777777" w:rsidR="000E21E3" w:rsidRPr="00623846" w:rsidRDefault="000E21E3" w:rsidP="000E21E3">
      <w:r w:rsidRPr="00623846">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623846">
        <w:rPr>
          <w:rStyle w:val="StyleUnderline"/>
        </w:rPr>
        <w:t>. Out of these 300 alerts, up to ten might require operators to perform avoidance maneuvers</w:t>
      </w:r>
      <w:r w:rsidRPr="00623846">
        <w:t>, Hesar told Space.com.</w:t>
      </w:r>
    </w:p>
    <w:p w14:paraId="7209E280" w14:textId="77777777" w:rsidR="000E21E3" w:rsidRPr="00623846" w:rsidRDefault="000E21E3" w:rsidP="000E21E3">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0434782" w14:textId="77777777" w:rsidR="000E21E3" w:rsidRPr="00623846" w:rsidRDefault="000E21E3" w:rsidP="000E21E3">
      <w:pPr>
        <w:rPr>
          <w:b/>
          <w:u w:val="single"/>
        </w:rPr>
      </w:pPr>
      <w:r w:rsidRPr="00623846">
        <w:rPr>
          <w:rStyle w:val="StyleUnderline"/>
        </w:rPr>
        <w:t xml:space="preserve">The size of this catalog </w:t>
      </w:r>
      <w:r w:rsidRPr="00C57A4B">
        <w:rPr>
          <w:rStyle w:val="StyleUnderline"/>
          <w:highlight w:val="green"/>
        </w:rPr>
        <w:t>is expected to increase ten times in the near future</w:t>
      </w:r>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301AF535" w14:textId="77777777" w:rsidR="000E21E3" w:rsidRPr="00623846" w:rsidRDefault="000E21E3" w:rsidP="000E21E3">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153DC7D4" w14:textId="77777777" w:rsidR="000E21E3" w:rsidRPr="00623846" w:rsidRDefault="000E21E3" w:rsidP="000E21E3">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7E27BC25" w14:textId="77777777" w:rsidR="000E21E3" w:rsidRPr="00623846" w:rsidRDefault="000E21E3" w:rsidP="000E21E3">
      <w:r w:rsidRPr="00623846">
        <w:t>"You want to have that situational awareness for the other actors that are flying in the neighbourhood," Hesar said.</w:t>
      </w:r>
    </w:p>
    <w:p w14:paraId="5569D71E" w14:textId="77777777" w:rsidR="000E21E3" w:rsidRPr="00623846" w:rsidRDefault="000E21E3" w:rsidP="000E21E3">
      <w:r w:rsidRPr="00623846">
        <w:t>Bad decisions</w:t>
      </w:r>
    </w:p>
    <w:p w14:paraId="586E8784" w14:textId="77777777" w:rsidR="000E21E3" w:rsidRPr="00623846" w:rsidRDefault="000E21E3" w:rsidP="000E21E3">
      <w:r w:rsidRPr="00623846">
        <w:t xml:space="preserve">Despite the concerns, only </w:t>
      </w:r>
      <w:r w:rsidRPr="00623846">
        <w:rPr>
          <w:rStyle w:val="StyleUnderline"/>
        </w:rPr>
        <w:t>three confirmed orbital collisions have happened so fa</w:t>
      </w:r>
      <w:r w:rsidRPr="00623846">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2351C931" w14:textId="77777777" w:rsidR="000E21E3" w:rsidRPr="00623846" w:rsidRDefault="000E21E3" w:rsidP="000E21E3">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13A02868" w14:textId="77777777" w:rsidR="000E21E3" w:rsidRPr="00623846" w:rsidRDefault="000E21E3" w:rsidP="000E21E3">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maneuvers cost fuel, time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023ADBD3" w14:textId="77777777" w:rsidR="000E21E3" w:rsidRPr="00623846" w:rsidRDefault="000E21E3" w:rsidP="000E21E3">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propellant, the satellite cannot provide service. So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270FF06A" w14:textId="77777777" w:rsidR="000E21E3" w:rsidRPr="00623846" w:rsidRDefault="000E21E3" w:rsidP="000E21E3">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2986E648" w14:textId="77777777" w:rsidR="000E21E3" w:rsidRPr="00623846" w:rsidRDefault="000E21E3" w:rsidP="000E21E3">
      <w:r w:rsidRPr="00623846">
        <w:t>"This object can be anywhere in this bubble of multiple kilometres," Hesar said. "At this point, and for the foreseeable future, avoidance is our best recourse. People that say 'I'm going to take the risk', in my humble opinion, that's an irresponsible thing to do."</w:t>
      </w:r>
    </w:p>
    <w:p w14:paraId="373D257C" w14:textId="77777777" w:rsidR="000E21E3" w:rsidRPr="00623846" w:rsidRDefault="000E21E3" w:rsidP="000E21E3">
      <w:r w:rsidRPr="00623846">
        <w:t>Starlink monopoly</w:t>
      </w:r>
    </w:p>
    <w:p w14:paraId="3FD3CAE8" w14:textId="77777777" w:rsidR="000E21E3" w:rsidRPr="00623846" w:rsidRDefault="000E21E3" w:rsidP="000E21E3">
      <w:r w:rsidRPr="00623846">
        <w:t xml:space="preserve">Lewis is concerned about the growing influence of a single actor — Starlink — on the safety of orbital operations. Especially, he says, as the spaceflight company has entered the satellite operations world only recently. </w:t>
      </w:r>
    </w:p>
    <w:p w14:paraId="3B1BFD59" w14:textId="77777777" w:rsidR="000E21E3" w:rsidRPr="00623846" w:rsidRDefault="000E21E3" w:rsidP="000E21E3">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BD31BB8" w14:textId="77777777" w:rsidR="000E21E3" w:rsidRPr="00623846" w:rsidRDefault="000E21E3" w:rsidP="000E21E3">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other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2CDB3A43" w14:textId="77777777" w:rsidR="000E21E3" w:rsidRPr="00623846" w:rsidRDefault="000E21E3" w:rsidP="000E21E3">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7156DCB3" w14:textId="77777777" w:rsidR="000E21E3" w:rsidRPr="00B55AD5" w:rsidRDefault="000E21E3" w:rsidP="000E21E3"/>
    <w:p w14:paraId="2C5DC05B" w14:textId="77777777" w:rsidR="000E21E3" w:rsidRPr="00623846" w:rsidRDefault="000E21E3" w:rsidP="000E21E3">
      <w:pPr>
        <w:pStyle w:val="Heading4"/>
        <w:rPr>
          <w:rFonts w:cs="Calibri"/>
        </w:rPr>
      </w:pPr>
      <w:r w:rsidRPr="00623846">
        <w:rPr>
          <w:rFonts w:cs="Calibri"/>
        </w:rPr>
        <w:t>LEO collisions due to constellations take out ISR and other military assets – debris cascades into different altitudes and triggers Kessler Syndrome.</w:t>
      </w:r>
    </w:p>
    <w:p w14:paraId="23A92A51" w14:textId="77777777" w:rsidR="000E21E3" w:rsidRPr="00623846" w:rsidRDefault="000E21E3" w:rsidP="000E21E3">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SHAPE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2BC9354D" w14:textId="77777777" w:rsidR="000E21E3" w:rsidRPr="00623846" w:rsidRDefault="000E21E3" w:rsidP="000E21E3">
      <w:r w:rsidRPr="00623846">
        <w:t xml:space="preserve">Since the production of a large number of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10E9693" w14:textId="77777777" w:rsidR="000E21E3" w:rsidRPr="00623846" w:rsidRDefault="000E21E3" w:rsidP="000E21E3">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7B369CF" w14:textId="77777777" w:rsidR="000E21E3" w:rsidRPr="00623846" w:rsidRDefault="000E21E3" w:rsidP="000E21E3">
      <w:pPr>
        <w:rPr>
          <w:rStyle w:val="StyleUnderline"/>
        </w:rPr>
      </w:pPr>
      <w:r w:rsidRPr="00623846">
        <w:rPr>
          <w:rStyle w:val="StyleUnderline"/>
        </w:rPr>
        <w:t>Space Debris Threat Increases in the LEO</w:t>
      </w:r>
    </w:p>
    <w:p w14:paraId="08EEECF7" w14:textId="77777777" w:rsidR="000E21E3" w:rsidRPr="00623846" w:rsidRDefault="000E21E3" w:rsidP="000E21E3">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51056D23" w14:textId="77777777" w:rsidR="000E21E3" w:rsidRPr="00623846" w:rsidRDefault="000E21E3" w:rsidP="000E21E3">
      <w:pPr>
        <w:rPr>
          <w:rStyle w:val="StyleUnderline"/>
        </w:rPr>
      </w:pPr>
      <w:r w:rsidRPr="00623846">
        <w:rPr>
          <w:rStyle w:val="StyleUnderline"/>
        </w:rPr>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5838B466" w14:textId="77777777" w:rsidR="000E21E3" w:rsidRPr="00623846" w:rsidRDefault="000E21E3" w:rsidP="000E21E3">
      <w:r w:rsidRPr="00623846">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126DA159" w14:textId="77777777" w:rsidR="000E21E3" w:rsidRPr="00623846" w:rsidRDefault="000E21E3" w:rsidP="000E21E3">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12D38337" w14:textId="77777777" w:rsidR="000E21E3" w:rsidRPr="00623846" w:rsidRDefault="000E21E3" w:rsidP="000E21E3">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spacecraft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575D8B14" w14:textId="77777777" w:rsidR="000E21E3" w:rsidRPr="00623846" w:rsidRDefault="000E21E3" w:rsidP="000E21E3">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AAD5DA6" w14:textId="77777777" w:rsidR="000E21E3" w:rsidRPr="00623846" w:rsidRDefault="000E21E3" w:rsidP="000E21E3"/>
    <w:p w14:paraId="27EE8BEA" w14:textId="77777777" w:rsidR="000E21E3" w:rsidRPr="00623846" w:rsidRDefault="000E21E3" w:rsidP="000E21E3">
      <w:pPr>
        <w:pStyle w:val="Heading4"/>
        <w:rPr>
          <w:rFonts w:cs="Calibri"/>
        </w:rPr>
      </w:pPr>
      <w:r w:rsidRPr="00623846">
        <w:rPr>
          <w:rFonts w:cs="Calibri"/>
        </w:rPr>
        <w:t>Collisions with early warning satellites causes miscalc and goes nuclear – magnified by the Kessler effect</w:t>
      </w:r>
    </w:p>
    <w:p w14:paraId="057A44FC" w14:textId="77777777" w:rsidR="000E21E3" w:rsidRPr="00623846" w:rsidRDefault="000E21E3" w:rsidP="000E21E3">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3EB53B22" w14:textId="77777777" w:rsidR="000E21E3" w:rsidRPr="00623846" w:rsidRDefault="000E21E3" w:rsidP="000E21E3">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49AA5B0C" w14:textId="77777777" w:rsidR="000E21E3" w:rsidRPr="00623846" w:rsidRDefault="000E21E3" w:rsidP="000E21E3">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dark, or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2773B114" w14:textId="77777777" w:rsidR="000E21E3" w:rsidRPr="00623846" w:rsidRDefault="000E21E3" w:rsidP="000E21E3">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1C5D1E51" w14:textId="77777777" w:rsidR="000E21E3" w:rsidRPr="00623846" w:rsidRDefault="000E21E3" w:rsidP="000E21E3">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3B60B8EE" w14:textId="77777777" w:rsidR="000E21E3" w:rsidRPr="00623846" w:rsidRDefault="000E21E3" w:rsidP="000E21E3">
      <w:pPr>
        <w:rPr>
          <w:rStyle w:val="StyleUnderline"/>
        </w:rPr>
      </w:pPr>
      <w:r w:rsidRPr="00623846">
        <w:rPr>
          <w:rStyle w:val="StyleUnderline"/>
        </w:rPr>
        <w:t>There are several hotspots in</w:t>
      </w:r>
      <w:r w:rsidRPr="00623846">
        <w:t xml:space="preserve"> which ASATs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in a position to fundamentally </w:t>
      </w:r>
      <w:r w:rsidRPr="00343EA9">
        <w:rPr>
          <w:rStyle w:val="StyleUnderline"/>
          <w:highlight w:val="green"/>
        </w:rPr>
        <w:t>reshape East Asian geopolitics.</w:t>
      </w:r>
    </w:p>
    <w:p w14:paraId="08A36273" w14:textId="77777777" w:rsidR="000E21E3" w:rsidRPr="00623846" w:rsidRDefault="000E21E3" w:rsidP="000E21E3">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7F047D09" w14:textId="77777777" w:rsidR="000E21E3" w:rsidRPr="00623846" w:rsidRDefault="000E21E3" w:rsidP="000E21E3"/>
    <w:p w14:paraId="6A3DC95D" w14:textId="77777777" w:rsidR="000E21E3" w:rsidRPr="00623846" w:rsidRDefault="000E21E3" w:rsidP="000E21E3">
      <w:pPr>
        <w:pStyle w:val="Heading4"/>
        <w:rPr>
          <w:rFonts w:cs="Calibri"/>
        </w:rPr>
      </w:pPr>
      <w:r w:rsidRPr="00623846">
        <w:rPr>
          <w:rFonts w:cs="Calibri"/>
        </w:rPr>
        <w:t>Independently causes cyberwar and satellite hacking which escalates.</w:t>
      </w:r>
    </w:p>
    <w:p w14:paraId="5F62E1CE" w14:textId="77777777" w:rsidR="000E21E3" w:rsidRPr="00623846" w:rsidRDefault="000E21E3" w:rsidP="000E21E3">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6F7D80B0" w14:textId="77777777" w:rsidR="000E21E3" w:rsidRPr="00623846" w:rsidRDefault="000E21E3" w:rsidP="000E21E3">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3CBECC82" w14:textId="77777777" w:rsidR="000E21E3" w:rsidRPr="00623846" w:rsidRDefault="000E21E3" w:rsidP="000E21E3">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7EB878B4" w14:textId="77777777" w:rsidR="000E21E3" w:rsidRPr="00623846" w:rsidRDefault="000E21E3" w:rsidP="000E21E3">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05FB9DA9" w14:textId="77777777" w:rsidR="000E21E3" w:rsidRPr="00623846" w:rsidRDefault="000E21E3" w:rsidP="000E21E3">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20DC1112" w14:textId="77777777" w:rsidR="000E21E3" w:rsidRPr="00623846" w:rsidRDefault="000E21E3" w:rsidP="000E21E3">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3587AD9E" w14:textId="77777777" w:rsidR="000E21E3" w:rsidRPr="00623846" w:rsidRDefault="000E21E3" w:rsidP="000E21E3">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 xml:space="preserve">The advent of small satellites known as CubeSats offers the chance to launch a satellite into orbit for as little as $30,000 .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311C4437" w14:textId="77777777" w:rsidR="000E21E3" w:rsidRPr="00623846" w:rsidRDefault="000E21E3" w:rsidP="000E21E3">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So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intervention in satellite security does not mean that we can ignore cybersecurity as an issue.</w:t>
      </w:r>
    </w:p>
    <w:p w14:paraId="2471C634" w14:textId="77777777" w:rsidR="000E21E3" w:rsidRPr="00623846" w:rsidRDefault="000E21E3" w:rsidP="000E21E3">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3BCD72A9" w14:textId="77777777" w:rsidR="000E21E3" w:rsidRPr="00623846" w:rsidRDefault="000E21E3" w:rsidP="000E21E3">
      <w:pPr>
        <w:rPr>
          <w:rStyle w:val="StyleUnderline"/>
        </w:rPr>
      </w:pPr>
      <w:r w:rsidRPr="00623846">
        <w:t xml:space="preserve">Private space companies need to start a dialogue with the security research community about their particular challenges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53B498F5" w14:textId="77777777" w:rsidR="000E21E3" w:rsidRPr="00623846" w:rsidRDefault="000E21E3" w:rsidP="000E21E3">
      <w:pPr>
        <w:rPr>
          <w:rStyle w:val="StyleUnderline"/>
        </w:rPr>
      </w:pPr>
    </w:p>
    <w:p w14:paraId="525CC77E" w14:textId="77777777" w:rsidR="000E21E3" w:rsidRPr="00623846" w:rsidRDefault="000E21E3" w:rsidP="000E21E3">
      <w:pPr>
        <w:pStyle w:val="Heading4"/>
        <w:rPr>
          <w:rFonts w:cs="Calibri"/>
        </w:rPr>
      </w:pPr>
      <w:r w:rsidRPr="00623846">
        <w:rPr>
          <w:rFonts w:cs="Calibri"/>
        </w:rPr>
        <w:t>Empirics prove it’s possible and likely by state and nonstate actors – especially true given private sector cost cutting.</w:t>
      </w:r>
    </w:p>
    <w:p w14:paraId="4C5E1A78" w14:textId="77777777" w:rsidR="000E21E3" w:rsidRPr="00623846" w:rsidRDefault="000E21E3" w:rsidP="000E21E3">
      <w:r w:rsidRPr="00623846">
        <w:rPr>
          <w:rStyle w:val="Style13ptBold"/>
        </w:rPr>
        <w:t xml:space="preserve">Akoto 20 </w:t>
      </w:r>
      <w:r w:rsidRPr="00623846">
        <w:t xml:space="preserve">“Hackers could shut down satellites -- or turn them into weapons” February 13, 2020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512A446F" w14:textId="77777777" w:rsidR="000E21E3" w:rsidRPr="00623846" w:rsidRDefault="000E21E3" w:rsidP="000E21E3">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5D90442B" w14:textId="77777777" w:rsidR="000E21E3" w:rsidRPr="00623846" w:rsidRDefault="000E21E3" w:rsidP="000E21E3">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02940A67" w14:textId="77777777" w:rsidR="000E21E3" w:rsidRPr="00623846" w:rsidRDefault="000E21E3" w:rsidP="000E21E3">
      <w:r w:rsidRPr="00623846">
        <w:rPr>
          <w:rStyle w:val="StyleUnderline"/>
        </w:rPr>
        <w:t>If hackers were to take control of these satellites, the consequences could be dire</w:t>
      </w:r>
      <w:r w:rsidRPr="00623846">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045FD0A9" w14:textId="77777777" w:rsidR="000E21E3" w:rsidRPr="00623846" w:rsidRDefault="000E21E3" w:rsidP="000E21E3">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6AD4A28F" w14:textId="77777777" w:rsidR="000E21E3" w:rsidRPr="00623846" w:rsidRDefault="000E21E3" w:rsidP="000E21E3">
      <w:r w:rsidRPr="00623846">
        <w:t>Commodity parts</w:t>
      </w:r>
    </w:p>
    <w:p w14:paraId="7A6D3D80" w14:textId="77777777" w:rsidR="000E21E3" w:rsidRPr="00623846" w:rsidRDefault="000E21E3" w:rsidP="000E21E3">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4BDD4844" w14:textId="77777777" w:rsidR="000E21E3" w:rsidRPr="00623846" w:rsidRDefault="000E21E3" w:rsidP="000E21E3">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032A40C8" w14:textId="77777777" w:rsidR="000E21E3" w:rsidRPr="00623846" w:rsidRDefault="000E21E3" w:rsidP="000E21E3">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0703F79A" w14:textId="77777777" w:rsidR="000E21E3" w:rsidRPr="00623846" w:rsidRDefault="000E21E3" w:rsidP="000E21E3">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3E3E723D" w14:textId="77777777" w:rsidR="000E21E3" w:rsidRPr="00623846" w:rsidRDefault="000E21E3" w:rsidP="000E21E3">
      <w:r w:rsidRPr="00623846">
        <w:t>History of hacks</w:t>
      </w:r>
    </w:p>
    <w:p w14:paraId="7CB16DD5" w14:textId="77777777" w:rsidR="000E21E3" w:rsidRPr="00623846" w:rsidRDefault="000E21E3" w:rsidP="000E21E3">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3DCF7393" w14:textId="77777777" w:rsidR="000E21E3" w:rsidRPr="00623846" w:rsidRDefault="000E21E3" w:rsidP="000E21E3">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took full control of two NASA 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5A919728" w14:textId="77777777" w:rsidR="000E21E3" w:rsidRPr="00623846" w:rsidRDefault="000E21E3" w:rsidP="000E21E3">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E60C1AF" w14:textId="77777777" w:rsidR="000E21E3" w:rsidRPr="00623846" w:rsidRDefault="000E21E3" w:rsidP="000E21E3">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pressure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actually getting these satellites in space.</w:t>
      </w:r>
    </w:p>
    <w:p w14:paraId="00F31C7D" w14:textId="77777777" w:rsidR="000E21E3" w:rsidRPr="00623846" w:rsidRDefault="000E21E3" w:rsidP="000E21E3"/>
    <w:p w14:paraId="09988695" w14:textId="77777777" w:rsidR="000E21E3" w:rsidRPr="00623846" w:rsidRDefault="000E21E3" w:rsidP="000E21E3"/>
    <w:p w14:paraId="3B6FCB30" w14:textId="77777777" w:rsidR="000E21E3" w:rsidRPr="00623846" w:rsidRDefault="000E21E3" w:rsidP="000E21E3">
      <w:pPr>
        <w:pStyle w:val="Heading4"/>
        <w:rPr>
          <w:rFonts w:cs="Calibri"/>
        </w:rPr>
      </w:pPr>
      <w:r w:rsidRPr="00623846">
        <w:rPr>
          <w:rFonts w:cs="Calibri"/>
        </w:rPr>
        <w:t>Interconnectedness and surface area</w:t>
      </w:r>
    </w:p>
    <w:p w14:paraId="4AD2B33C" w14:textId="77777777" w:rsidR="000E21E3" w:rsidRPr="00623846" w:rsidRDefault="000E21E3" w:rsidP="000E21E3">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1032EF33" w14:textId="77777777" w:rsidR="000E21E3" w:rsidRPr="00623846" w:rsidRDefault="000E21E3" w:rsidP="000E21E3">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constellations in particular, also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0D0F284F" w14:textId="77777777" w:rsidR="000E21E3" w:rsidRPr="00623846" w:rsidRDefault="000E21E3" w:rsidP="000E21E3">
      <w:pPr>
        <w:pStyle w:val="Heading4"/>
        <w:rPr>
          <w:rFonts w:cs="Calibri"/>
        </w:rPr>
      </w:pPr>
      <w:r w:rsidRPr="00623846">
        <w:rPr>
          <w:rFonts w:cs="Calibri"/>
        </w:rPr>
        <w:t>Nuke war causes extinction – Ice Age, famines, and war won’t stay limited</w:t>
      </w:r>
    </w:p>
    <w:p w14:paraId="198A1BB2" w14:textId="77777777" w:rsidR="000E21E3" w:rsidRPr="00623846" w:rsidRDefault="000E21E3" w:rsidP="000E21E3">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62552998" w14:textId="77777777" w:rsidR="000E21E3" w:rsidRPr="00623846" w:rsidRDefault="000E21E3" w:rsidP="000E21E3">
      <w:r w:rsidRPr="00623846">
        <w:t>In the nuclear conversation, what are we not talking about that we should be?</w:t>
      </w:r>
    </w:p>
    <w:p w14:paraId="78299351" w14:textId="77777777" w:rsidR="000E21E3" w:rsidRPr="00623846" w:rsidRDefault="000E21E3" w:rsidP="000E21E3">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r w:rsidRPr="00623846">
        <w:rPr>
          <w:rStyle w:val="StyleUnderline"/>
        </w:rPr>
        <w:t>much-</w:t>
      </w:r>
      <w:r w:rsidRPr="00343EA9">
        <w:rPr>
          <w:rStyle w:val="StyleUnderline"/>
          <w:highlight w:val="green"/>
        </w:rPr>
        <w:t>improved</w:t>
      </w:r>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r w:rsidRPr="00343EA9">
        <w:rPr>
          <w:rStyle w:val="StyleUnderline"/>
          <w:highlight w:val="green"/>
        </w:rPr>
        <w:t xml:space="preserve">famine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effect would be similar to</w:t>
      </w:r>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6E05883A" w14:textId="77777777" w:rsidR="000E21E3" w:rsidRPr="00623846" w:rsidRDefault="000E21E3" w:rsidP="000E21E3"/>
    <w:p w14:paraId="6548185F" w14:textId="77777777" w:rsidR="000E21E3" w:rsidRPr="00623846" w:rsidRDefault="000E21E3" w:rsidP="000E21E3">
      <w:pPr>
        <w:pStyle w:val="Heading3"/>
        <w:rPr>
          <w:rFonts w:cs="Calibri"/>
        </w:rPr>
      </w:pPr>
      <w:r w:rsidRPr="00623846">
        <w:rPr>
          <w:rFonts w:cs="Calibri"/>
        </w:rPr>
        <w:t>Adv – Astronomy</w:t>
      </w:r>
    </w:p>
    <w:p w14:paraId="19DBE5BB" w14:textId="77777777" w:rsidR="000E21E3" w:rsidRPr="00623846" w:rsidRDefault="000E21E3" w:rsidP="000E21E3">
      <w:pPr>
        <w:pStyle w:val="Heading4"/>
        <w:rPr>
          <w:rFonts w:cs="Calibri"/>
        </w:rPr>
      </w:pPr>
      <w:r w:rsidRPr="00623846">
        <w:rPr>
          <w:rFonts w:cs="Calibri"/>
        </w:rPr>
        <w:t>Constellations sabotage modern astronomy – tweaks like DarkSats don’t solve. That guts asteroid detection and preparedness.</w:t>
      </w:r>
    </w:p>
    <w:p w14:paraId="2408FC05" w14:textId="77777777" w:rsidR="000E21E3" w:rsidRPr="00623846" w:rsidRDefault="000E21E3" w:rsidP="000E21E3">
      <w:r w:rsidRPr="00623846">
        <w:rPr>
          <w:rStyle w:val="Style13ptBold"/>
        </w:rPr>
        <w:t xml:space="preserve">Grush 20 </w:t>
      </w:r>
      <w:r w:rsidRPr="00623846">
        <w:t xml:space="preserve">“The true impact of SpaceX’s Starlink constellation on astronomy is coming into focus” Loren Grush [science reporter for The Verge] Mar 24, 2020 </w:t>
      </w:r>
      <w:hyperlink r:id="rId32" w:history="1">
        <w:r w:rsidRPr="00623846">
          <w:rPr>
            <w:rStyle w:val="Hyperlink"/>
          </w:rPr>
          <w:t>https://www.theverge.com/2020/3/24/21190273/spacex-starlink-satellite-internet-constellation-astronomy-coating</w:t>
        </w:r>
      </w:hyperlink>
      <w:r w:rsidRPr="00623846">
        <w:t xml:space="preserve"> SM</w:t>
      </w:r>
    </w:p>
    <w:p w14:paraId="07B9116E" w14:textId="77777777" w:rsidR="000E21E3" w:rsidRPr="00623846" w:rsidRDefault="000E21E3" w:rsidP="000E21E3">
      <w:pPr>
        <w:rPr>
          <w:rStyle w:val="StyleUnderline"/>
        </w:rPr>
      </w:pPr>
      <w:r w:rsidRPr="00623846">
        <w:rPr>
          <w:rStyle w:val="StyleUnderline"/>
        </w:rPr>
        <w:t xml:space="preserve">Ever </w:t>
      </w:r>
      <w:r w:rsidRPr="00343EA9">
        <w:rPr>
          <w:rStyle w:val="StyleUnderline"/>
          <w:highlight w:val="green"/>
        </w:rPr>
        <w:t>since SpaceX launched</w:t>
      </w:r>
      <w:r w:rsidRPr="00623846">
        <w:rPr>
          <w:rStyle w:val="StyleUnderline"/>
        </w:rPr>
        <w:t xml:space="preserve"> its first batch of internet-beaming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xml:space="preserve"> last yea</w:t>
      </w:r>
      <w:r w:rsidRPr="00343EA9">
        <w:rPr>
          <w:rStyle w:val="StyleUnderline"/>
          <w:highlight w:val="green"/>
        </w:rPr>
        <w:t>r</w:t>
      </w:r>
      <w:r w:rsidRPr="00623846">
        <w:rPr>
          <w:rStyle w:val="StyleUnderline"/>
        </w:rPr>
        <w:t xml:space="preserve">, astronomers have watched with dread as the company continued to blast more spacecraft into orbit. </w:t>
      </w:r>
      <w:r w:rsidRPr="00623846">
        <w:t>Could this ballooning constellation of bright satellites fill the night sky with artificial light and muck up observations of the Universe for years to come? Now</w:t>
      </w:r>
      <w:r w:rsidRPr="00623846">
        <w:rPr>
          <w:rStyle w:val="StyleUnderline"/>
        </w:rPr>
        <w:t xml:space="preserve">, new </w:t>
      </w:r>
      <w:r w:rsidRPr="00343EA9">
        <w:rPr>
          <w:rStyle w:val="StyleUnderline"/>
          <w:highlight w:val="green"/>
        </w:rPr>
        <w:t>data</w:t>
      </w:r>
      <w:r w:rsidRPr="00623846">
        <w:rPr>
          <w:rStyle w:val="StyleUnderline"/>
        </w:rPr>
        <w:t xml:space="preserve"> is partially </w:t>
      </w:r>
      <w:r w:rsidRPr="00343EA9">
        <w:rPr>
          <w:rStyle w:val="StyleUnderline"/>
          <w:highlight w:val="green"/>
        </w:rPr>
        <w:t>validat</w:t>
      </w:r>
      <w:r w:rsidRPr="00623846">
        <w:rPr>
          <w:rStyle w:val="StyleUnderline"/>
        </w:rPr>
        <w:t xml:space="preserve">ing </w:t>
      </w:r>
      <w:r w:rsidRPr="00343EA9">
        <w:rPr>
          <w:rStyle w:val="StyleUnderline"/>
          <w:highlight w:val="green"/>
        </w:rPr>
        <w:t>what</w:t>
      </w:r>
      <w:r w:rsidRPr="00623846">
        <w:rPr>
          <w:rStyle w:val="StyleUnderline"/>
        </w:rPr>
        <w:t xml:space="preserve"> many </w:t>
      </w:r>
      <w:r w:rsidRPr="00343EA9">
        <w:rPr>
          <w:rStyle w:val="StyleUnderline"/>
          <w:highlight w:val="green"/>
        </w:rPr>
        <w:t xml:space="preserve">astronomers </w:t>
      </w:r>
      <w:r w:rsidRPr="00623846">
        <w:rPr>
          <w:rStyle w:val="StyleUnderline"/>
        </w:rPr>
        <w:t xml:space="preserve">have </w:t>
      </w:r>
      <w:r w:rsidRPr="00343EA9">
        <w:rPr>
          <w:rStyle w:val="StyleUnderline"/>
          <w:highlight w:val="green"/>
        </w:rPr>
        <w:t>feared</w:t>
      </w:r>
      <w:r w:rsidRPr="00623846">
        <w:rPr>
          <w:rStyle w:val="StyleUnderline"/>
        </w:rPr>
        <w:t xml:space="preserve"> since that first launch.</w:t>
      </w:r>
    </w:p>
    <w:p w14:paraId="61DE529F" w14:textId="77777777" w:rsidR="000E21E3" w:rsidRPr="00623846" w:rsidRDefault="000E21E3" w:rsidP="000E21E3">
      <w:r w:rsidRPr="00623846">
        <w:t>Up until now, people have been somewhat in the dark about the true impact of SpaceX’s internet-from-space project called Starlink, which envisions nearly 12,000 of these satellites orbiting Earth. SpaceX’s satellites are super bright compared to others, and astronomers have been worried that with so many luminous satellites in the sky, the odds of one passing in front of a telescope and obscuring an image will increase.</w:t>
      </w:r>
    </w:p>
    <w:p w14:paraId="2914774E" w14:textId="77777777" w:rsidR="000E21E3" w:rsidRPr="00623846" w:rsidRDefault="000E21E3" w:rsidP="000E21E3">
      <w:r w:rsidRPr="00623846">
        <w:t xml:space="preserve">It turns out, </w:t>
      </w:r>
      <w:r w:rsidRPr="00623846">
        <w:rPr>
          <w:rStyle w:val="StyleUnderline"/>
        </w:rPr>
        <w:t xml:space="preserve">some astronomers have reason to be concerned. Certain types of </w:t>
      </w:r>
      <w:r w:rsidRPr="00343EA9">
        <w:rPr>
          <w:rStyle w:val="StyleUnderline"/>
          <w:highlight w:val="green"/>
        </w:rPr>
        <w:t>astronomy</w:t>
      </w:r>
      <w:r w:rsidRPr="00623846">
        <w:rPr>
          <w:rStyle w:val="StyleUnderline"/>
        </w:rPr>
        <w:t xml:space="preserve"> may be more </w:t>
      </w:r>
      <w:r w:rsidRPr="00343EA9">
        <w:rPr>
          <w:rStyle w:val="StyleUnderline"/>
          <w:highlight w:val="green"/>
        </w:rPr>
        <w:t>negatively affected</w:t>
      </w:r>
      <w:r w:rsidRPr="00623846">
        <w:rPr>
          <w:rStyle w:val="StyleUnderline"/>
        </w:rPr>
        <w:t xml:space="preserve"> than others, one peer-reviewed study shows, </w:t>
      </w:r>
      <w:r w:rsidRPr="00343EA9">
        <w:rPr>
          <w:rStyle w:val="StyleUnderline"/>
          <w:highlight w:val="green"/>
        </w:rPr>
        <w:t>particularly</w:t>
      </w:r>
      <w:r w:rsidRPr="00623846">
        <w:rPr>
          <w:rStyle w:val="StyleUnderline"/>
        </w:rPr>
        <w:t xml:space="preserve"> those kinds that </w:t>
      </w:r>
      <w:r w:rsidRPr="00343EA9">
        <w:rPr>
          <w:rStyle w:val="StyleUnderline"/>
          <w:highlight w:val="green"/>
        </w:rPr>
        <w:t>scour large swaths</w:t>
      </w:r>
      <w:r w:rsidRPr="00623846">
        <w:rPr>
          <w:rStyle w:val="StyleUnderline"/>
        </w:rPr>
        <w:t xml:space="preserve"> of the sky </w:t>
      </w:r>
      <w:r w:rsidRPr="00343EA9">
        <w:rPr>
          <w:rStyle w:val="StyleUnderline"/>
          <w:highlight w:val="green"/>
        </w:rPr>
        <w:t>over</w:t>
      </w:r>
      <w:r w:rsidRPr="00623846">
        <w:rPr>
          <w:rStyle w:val="StyleUnderline"/>
        </w:rPr>
        <w:t xml:space="preserve"> long periods of </w:t>
      </w:r>
      <w:r w:rsidRPr="00343EA9">
        <w:rPr>
          <w:rStyle w:val="StyleUnderline"/>
          <w:highlight w:val="green"/>
        </w:rPr>
        <w:t>time</w:t>
      </w:r>
      <w:r w:rsidRPr="00623846">
        <w:rPr>
          <w:rStyle w:val="StyleUnderline"/>
        </w:rPr>
        <w:t xml:space="preserve"> looking </w:t>
      </w:r>
      <w:r w:rsidRPr="00343EA9">
        <w:rPr>
          <w:rStyle w:val="StyleUnderline"/>
          <w:highlight w:val="green"/>
        </w:rPr>
        <w:t>for</w:t>
      </w:r>
      <w:r w:rsidRPr="00623846">
        <w:rPr>
          <w:rStyle w:val="StyleUnderline"/>
        </w:rPr>
        <w:t xml:space="preserve"> faint, </w:t>
      </w:r>
      <w:r w:rsidRPr="00343EA9">
        <w:rPr>
          <w:rStyle w:val="StyleUnderline"/>
          <w:highlight w:val="green"/>
        </w:rPr>
        <w:t>faraway objects</w:t>
      </w:r>
      <w:r w:rsidRPr="00623846">
        <w:rPr>
          <w:rStyle w:val="StyleUnderline"/>
        </w:rPr>
        <w:t>. That means scientists looking for distant objects beyond Neptune — including the hunt for the mysterious Planet Nine — might have trouble when Starlink is complete. Additionally, Starlink may be much more visible during twilight hours, or the first few hours of the night, which could be a major problem in the hunt for massive asteroids headed toward Earth.</w:t>
      </w:r>
      <w:r w:rsidRPr="00623846">
        <w:t xml:space="preserve"> “It depends on what science you’re doing, and that’s really what it comes down to,” Jonathan McDowell, an astrophysicist at Harvard and spaceflight expert who wrote the study accepted by Astrophysical Journal Letters, tells The Verge.</w:t>
      </w:r>
    </w:p>
    <w:p w14:paraId="1131A123" w14:textId="77777777" w:rsidR="000E21E3" w:rsidRPr="00623846" w:rsidRDefault="000E21E3" w:rsidP="000E21E3">
      <w:r w:rsidRPr="00623846">
        <w:t xml:space="preserve">Meanwhile, scientists are also learning if SpaceX’s effort to mitigate the brightness of its satellites is actually going to work. The company coated one of its satellites in an attempt to make it appear less visible in the sky. Now, the first observations of that satellite are being published, and the </w:t>
      </w:r>
      <w:r w:rsidRPr="00623846">
        <w:rPr>
          <w:rStyle w:val="StyleUnderline"/>
        </w:rPr>
        <w:t>coating</w:t>
      </w:r>
      <w:r w:rsidRPr="00623846">
        <w:t xml:space="preserve"> is working — but it might not be enough to make everyone happy. “It </w:t>
      </w:r>
      <w:r w:rsidRPr="00623846">
        <w:rPr>
          <w:rStyle w:val="StyleUnderline"/>
        </w:rPr>
        <w:t>doesn’t solve the issue,”</w:t>
      </w:r>
      <w:r w:rsidRPr="00623846">
        <w:t xml:space="preserve"> Jeremy Tregloan-Reed, a researcher at the University of Antofagasta and lead author on the study, which is undergoing peer review at Astronomy and Astrophysics Letters, tells The Verge. “But it shows that SpaceX has taken on board astronomers’ concerns, and it does appear to be trying to solve the situation.”</w:t>
      </w:r>
    </w:p>
    <w:p w14:paraId="37FF7F3A" w14:textId="77777777" w:rsidR="000E21E3" w:rsidRPr="00623846" w:rsidRDefault="000E21E3" w:rsidP="000E21E3">
      <w:r w:rsidRPr="00623846">
        <w:t>HOW STARLINK WILL AFFECT THE ASTRONOMERS</w:t>
      </w:r>
    </w:p>
    <w:p w14:paraId="5FC0A0CC" w14:textId="77777777" w:rsidR="000E21E3" w:rsidRPr="00623846" w:rsidRDefault="000E21E3" w:rsidP="000E21E3">
      <w:r w:rsidRPr="00623846">
        <w:rPr>
          <w:rStyle w:val="StyleUnderline"/>
        </w:rPr>
        <w:t xml:space="preserve">For astronomers, </w:t>
      </w:r>
      <w:r w:rsidRPr="00343EA9">
        <w:rPr>
          <w:rStyle w:val="StyleUnderline"/>
          <w:highlight w:val="green"/>
        </w:rPr>
        <w:t>light is everything</w:t>
      </w:r>
      <w:r w:rsidRPr="00623846">
        <w:rPr>
          <w:rStyle w:val="StyleUnderline"/>
        </w:rPr>
        <w:t xml:space="preserve">. Observing celestial objects in </w:t>
      </w:r>
      <w:r w:rsidRPr="00343EA9">
        <w:rPr>
          <w:rStyle w:val="StyleUnderline"/>
          <w:highlight w:val="green"/>
        </w:rPr>
        <w:t>diff</w:t>
      </w:r>
      <w:r w:rsidRPr="00623846">
        <w:rPr>
          <w:rStyle w:val="StyleUnderline"/>
        </w:rPr>
        <w:t xml:space="preserve">erent </w:t>
      </w:r>
      <w:r w:rsidRPr="00343EA9">
        <w:rPr>
          <w:rStyle w:val="StyleUnderline"/>
          <w:highlight w:val="green"/>
        </w:rPr>
        <w:t>wavelengths</w:t>
      </w:r>
      <w:r w:rsidRPr="00623846">
        <w:rPr>
          <w:rStyle w:val="StyleUnderline"/>
        </w:rPr>
        <w:t xml:space="preserve"> of light </w:t>
      </w:r>
      <w:r w:rsidRPr="00343EA9">
        <w:rPr>
          <w:rStyle w:val="StyleUnderline"/>
          <w:highlight w:val="green"/>
        </w:rPr>
        <w:t>is</w:t>
      </w:r>
      <w:r w:rsidRPr="00623846">
        <w:rPr>
          <w:rStyle w:val="StyleUnderline"/>
        </w:rPr>
        <w:t xml:space="preserve"> the </w:t>
      </w:r>
      <w:r w:rsidRPr="00343EA9">
        <w:rPr>
          <w:rStyle w:val="StyleUnderline"/>
          <w:highlight w:val="green"/>
        </w:rPr>
        <w:t xml:space="preserve">best method </w:t>
      </w:r>
      <w:r w:rsidRPr="00623846">
        <w:rPr>
          <w:rStyle w:val="StyleUnderline"/>
        </w:rPr>
        <w:t xml:space="preserve">we have </w:t>
      </w:r>
      <w:r w:rsidRPr="00343EA9">
        <w:rPr>
          <w:rStyle w:val="StyleUnderline"/>
          <w:highlight w:val="green"/>
        </w:rPr>
        <w:t>for exploring the Universe</w:t>
      </w:r>
      <w:r w:rsidRPr="00623846">
        <w:rPr>
          <w:rStyle w:val="StyleUnderline"/>
        </w:rPr>
        <w:t>. That’s why adding artificial light to the sky freaks out so many scientists</w:t>
      </w:r>
      <w:r w:rsidRPr="00623846">
        <w:t>. Some astronomers take long-exposure images of the sky, gathering as much light as possible from distant objects — and when a bright satellite reflecting light from the Sun passes overhead, it can leave a long white streak that ruins the picture.</w:t>
      </w:r>
    </w:p>
    <w:p w14:paraId="7BE58BF2" w14:textId="77777777" w:rsidR="000E21E3" w:rsidRPr="00623846" w:rsidRDefault="000E21E3" w:rsidP="000E21E3">
      <w:r w:rsidRPr="00623846">
        <w:t>Of course, the sky is a big canvas, and one tiny satellite isn’t going to be a major headache. A host of factors dictate exactly how and when satellites will be a problem. A satellite’s size, shape, height, and path around Earth all affect exactly how much light it reflects from the Sun and where people will see it the most. Meanwhile, the time of year and the time of night determine how much sunlight is shining on a satellite at any given moment.</w:t>
      </w:r>
    </w:p>
    <w:p w14:paraId="3036BAF3" w14:textId="77777777" w:rsidR="000E21E3" w:rsidRPr="00623846" w:rsidRDefault="000E21E3" w:rsidP="000E21E3">
      <w:r w:rsidRPr="00623846">
        <w:t>To figure out Starlink’s exact impression on the night, McDowell made a comprehensive simulation based on what we know about where all of the Starlink satellites are going. Ahead of launching its constellation, SpaceX had to file multiple requests with the Federal Communications Commission, detailing where the company planned to send all of its spacecraft. Using that information, McDowell came up with a snapshot of which areas will see the most satellites overhead and what times of night will be the worst for observations.</w:t>
      </w:r>
    </w:p>
    <w:p w14:paraId="3EAED5D1" w14:textId="77777777" w:rsidR="000E21E3" w:rsidRPr="00623846" w:rsidRDefault="000E21E3" w:rsidP="000E21E3">
      <w:r w:rsidRPr="00623846">
        <w:t>In the more northern and southern latitudes, Starlink satellites will dominate the horizon during the first and last few hours of the night. In the summertime, it’ll be much worse, with hundreds of satellites visible for those in rural areas away from city light pollution. “Where I live in [Boston], I can see the planes hovering over Logan [Airport] on the horizon,” says McDowell. “That’s what it will look like, but it’ll be satellites and it’ll be a lot of them.” SpaceX declined to comment for this story.</w:t>
      </w:r>
    </w:p>
    <w:p w14:paraId="544D8F16" w14:textId="77777777" w:rsidR="000E21E3" w:rsidRPr="00623846" w:rsidRDefault="000E21E3" w:rsidP="000E21E3">
      <w:pPr>
        <w:rPr>
          <w:rStyle w:val="StyleUnderline"/>
        </w:rPr>
      </w:pPr>
      <w:r w:rsidRPr="00623846">
        <w:rPr>
          <w:rStyle w:val="StyleUnderline"/>
        </w:rPr>
        <w:t xml:space="preserve">While people living in cities and towns won’t really notice, this spells bad news for those hunting really distant faint objects using long exposures. </w:t>
      </w:r>
      <w:r w:rsidRPr="00623846">
        <w:t xml:space="preserve">“The longer that you have the shutter open for, the more that you’re likely to have an observation impeded by one of these streaks that are quite bright,” Michele Bannister, a planetary astronomer at the University of Canterbury in New Zealand who helped McDowell with his research, tells The Verge. </w:t>
      </w:r>
      <w:r w:rsidRPr="00623846">
        <w:rPr>
          <w:rStyle w:val="StyleUnderline"/>
        </w:rPr>
        <w:t>That means those hunting Planet Nine and objects at the edge of the Solar System have some cause for alarm.</w:t>
      </w:r>
    </w:p>
    <w:p w14:paraId="3E7728DE" w14:textId="77777777" w:rsidR="000E21E3" w:rsidRPr="00623846" w:rsidRDefault="000E21E3" w:rsidP="000E21E3">
      <w:r w:rsidRPr="00623846">
        <w:rPr>
          <w:rStyle w:val="StyleUnderline"/>
        </w:rPr>
        <w:t xml:space="preserve">Additionally, </w:t>
      </w:r>
      <w:r w:rsidRPr="00343EA9">
        <w:rPr>
          <w:rStyle w:val="StyleUnderline"/>
          <w:highlight w:val="green"/>
        </w:rPr>
        <w:t>asteroid hunters are</w:t>
      </w:r>
      <w:r w:rsidRPr="00623846">
        <w:rPr>
          <w:rStyle w:val="StyleUnderline"/>
        </w:rPr>
        <w:t xml:space="preserve"> going to be extra affected by this constellation</w:t>
      </w:r>
      <w:r w:rsidRPr="00623846">
        <w:t>, says McDowell. “</w:t>
      </w:r>
      <w:r w:rsidRPr="00623846">
        <w:rPr>
          <w:rStyle w:val="StyleUnderline"/>
        </w:rPr>
        <w:t xml:space="preserve">They’re </w:t>
      </w:r>
      <w:r w:rsidRPr="00343EA9">
        <w:rPr>
          <w:rStyle w:val="StyleUnderline"/>
          <w:highlight w:val="green"/>
        </w:rPr>
        <w:t>really hosed</w:t>
      </w:r>
      <w:r w:rsidRPr="00623846">
        <w:rPr>
          <w:rStyle w:val="StyleUnderline"/>
        </w:rPr>
        <w:t xml:space="preserve">, because </w:t>
      </w:r>
      <w:r w:rsidRPr="00343EA9">
        <w:rPr>
          <w:rStyle w:val="StyleUnderline"/>
          <w:highlight w:val="green"/>
        </w:rPr>
        <w:t>they</w:t>
      </w:r>
      <w:r w:rsidRPr="00623846">
        <w:rPr>
          <w:rStyle w:val="StyleUnderline"/>
        </w:rPr>
        <w:t xml:space="preserve"> need to look at twilight,” he says. Scientists looking for asteroids orbiting near Earth often </w:t>
      </w:r>
      <w:r w:rsidRPr="00343EA9">
        <w:rPr>
          <w:rStyle w:val="StyleUnderline"/>
          <w:highlight w:val="green"/>
        </w:rPr>
        <w:t>look</w:t>
      </w:r>
      <w:r w:rsidRPr="00623846">
        <w:rPr>
          <w:rStyle w:val="StyleUnderline"/>
        </w:rPr>
        <w:t xml:space="preserve"> for these objects near the Sun; they observe </w:t>
      </w:r>
      <w:r w:rsidRPr="00343EA9">
        <w:rPr>
          <w:rStyle w:val="StyleUnderline"/>
          <w:highlight w:val="green"/>
        </w:rPr>
        <w:t>just after sunset</w:t>
      </w:r>
      <w:r w:rsidRPr="00623846">
        <w:rPr>
          <w:rStyle w:val="StyleUnderline"/>
        </w:rPr>
        <w:t xml:space="preserve"> when they can see the part of the sky near the Sun </w:t>
      </w:r>
      <w:r w:rsidRPr="00343EA9">
        <w:rPr>
          <w:rStyle w:val="StyleUnderline"/>
          <w:highlight w:val="green"/>
        </w:rPr>
        <w:t>that’s too bright</w:t>
      </w:r>
      <w:r w:rsidRPr="00623846">
        <w:rPr>
          <w:rStyle w:val="StyleUnderline"/>
        </w:rPr>
        <w:t xml:space="preserve"> to see </w:t>
      </w:r>
      <w:r w:rsidRPr="00343EA9">
        <w:rPr>
          <w:rStyle w:val="StyleUnderline"/>
          <w:highlight w:val="green"/>
        </w:rPr>
        <w:t>during the day</w:t>
      </w:r>
      <w:r w:rsidRPr="00623846">
        <w:rPr>
          <w:rStyle w:val="StyleUnderline"/>
        </w:rPr>
        <w:t xml:space="preserve">. “That’s where the problem with </w:t>
      </w:r>
      <w:r w:rsidRPr="00343EA9">
        <w:rPr>
          <w:rStyle w:val="StyleUnderline"/>
          <w:highlight w:val="green"/>
        </w:rPr>
        <w:t>illuminated Starlink satellites</w:t>
      </w:r>
      <w:r w:rsidRPr="00623846">
        <w:rPr>
          <w:rStyle w:val="StyleUnderline"/>
        </w:rPr>
        <w:t xml:space="preserve"> is the worst</w:t>
      </w:r>
      <w:r w:rsidRPr="00623846">
        <w:t>,” he says. “</w:t>
      </w:r>
      <w:r w:rsidRPr="00343EA9">
        <w:rPr>
          <w:rStyle w:val="StyleUnderline"/>
          <w:highlight w:val="green"/>
        </w:rPr>
        <w:t>Even from</w:t>
      </w:r>
      <w:r w:rsidRPr="00623846">
        <w:rPr>
          <w:rStyle w:val="StyleUnderline"/>
        </w:rPr>
        <w:t xml:space="preserve"> regular 30-degree latitude </w:t>
      </w:r>
      <w:r w:rsidRPr="00343EA9">
        <w:rPr>
          <w:rStyle w:val="StyleUnderline"/>
          <w:highlight w:val="green"/>
        </w:rPr>
        <w:t>observatories</w:t>
      </w:r>
      <w:r w:rsidRPr="00623846">
        <w:rPr>
          <w:rStyle w:val="StyleUnderline"/>
        </w:rPr>
        <w:t xml:space="preserve">, </w:t>
      </w:r>
      <w:r w:rsidRPr="00343EA9">
        <w:rPr>
          <w:rStyle w:val="StyleUnderline"/>
          <w:highlight w:val="green"/>
        </w:rPr>
        <w:t>they</w:t>
      </w:r>
      <w:r w:rsidRPr="00623846">
        <w:rPr>
          <w:rStyle w:val="StyleUnderline"/>
        </w:rPr>
        <w:t xml:space="preserve">’re going to </w:t>
      </w:r>
      <w:r w:rsidRPr="00343EA9">
        <w:rPr>
          <w:rStyle w:val="StyleUnderline"/>
          <w:highlight w:val="green"/>
        </w:rPr>
        <w:t>have</w:t>
      </w:r>
      <w:r w:rsidRPr="00623846">
        <w:rPr>
          <w:rStyle w:val="StyleUnderline"/>
        </w:rPr>
        <w:t xml:space="preserve"> </w:t>
      </w:r>
      <w:r w:rsidRPr="00343EA9">
        <w:rPr>
          <w:rStyle w:val="StyleUnderline"/>
          <w:highlight w:val="green"/>
        </w:rPr>
        <w:t>serious problems</w:t>
      </w:r>
      <w:r w:rsidRPr="00343EA9">
        <w:rPr>
          <w:highlight w:val="green"/>
        </w:rPr>
        <w:t>.”</w:t>
      </w:r>
    </w:p>
    <w:p w14:paraId="7C67995F" w14:textId="77777777" w:rsidR="000E21E3" w:rsidRPr="00623846" w:rsidRDefault="000E21E3" w:rsidP="000E21E3">
      <w:r w:rsidRPr="00623846">
        <w:rPr>
          <w:rStyle w:val="StyleUnderline"/>
        </w:rPr>
        <w:t xml:space="preserve">As for what that means for these astronomy fields, one obvious concern is that a potentially </w:t>
      </w:r>
      <w:r w:rsidRPr="00343EA9">
        <w:rPr>
          <w:rStyle w:val="StyleUnderline"/>
          <w:highlight w:val="green"/>
        </w:rPr>
        <w:t>hazardous asteroid could go unnoticed until it’s too late</w:t>
      </w:r>
      <w:r w:rsidRPr="00623846">
        <w:rPr>
          <w:rStyle w:val="StyleUnderline"/>
        </w:rPr>
        <w:t xml:space="preserve"> to act appropriately. </w:t>
      </w:r>
      <w:r w:rsidRPr="00623846">
        <w:t>It’s also possible observers will have to take expensive countermeasures to get the kinds of images they want. “It may mean you have to observe twice as long, if you have to throw away half your data,” says McDowell. “So that’s expensive. Or you may need to make changes to your telescope design, to stop reflections from a satellite.”</w:t>
      </w:r>
    </w:p>
    <w:p w14:paraId="2D73D1B7" w14:textId="77777777" w:rsidR="000E21E3" w:rsidRPr="00623846" w:rsidRDefault="000E21E3" w:rsidP="000E21E3">
      <w:r w:rsidRPr="00623846">
        <w:t>The silver lining here, at least, is that McDowell’s study found that Starlink may not really have a big effect on a lot of other astronomers’ work, especially those who only look at small slices of the night sky for certain periods of time. But his work does fly in the face of what SpaceX CEO Elon Musk has said about Starlink and its astronomy repercussions. “I am confident that we will not cause any impact whatsoever in astronomical discoveries. Zero,” Musk said during a space conference at the beginning of March. “That’s my prediction. And we’ll take corrective action if it’s above zero.”</w:t>
      </w:r>
    </w:p>
    <w:p w14:paraId="4F412B3A" w14:textId="77777777" w:rsidR="000E21E3" w:rsidRPr="00623846" w:rsidRDefault="000E21E3" w:rsidP="000E21E3">
      <w:pPr>
        <w:rPr>
          <w:rStyle w:val="StyleUnderline"/>
        </w:rPr>
      </w:pPr>
      <w:r w:rsidRPr="00623846">
        <w:rPr>
          <w:rStyle w:val="StyleUnderline"/>
        </w:rPr>
        <w:t xml:space="preserve">Despite Musk’s brazen proclamation, the truth is </w:t>
      </w:r>
      <w:r w:rsidRPr="00343EA9">
        <w:rPr>
          <w:rStyle w:val="StyleUnderline"/>
          <w:highlight w:val="green"/>
        </w:rPr>
        <w:t>SpaceX</w:t>
      </w:r>
      <w:r w:rsidRPr="00623846">
        <w:rPr>
          <w:rStyle w:val="StyleUnderline"/>
        </w:rPr>
        <w:t xml:space="preserve"> has already taken some </w:t>
      </w:r>
      <w:r w:rsidRPr="00343EA9">
        <w:rPr>
          <w:rStyle w:val="StyleUnderline"/>
          <w:highlight w:val="green"/>
        </w:rPr>
        <w:t>corrective action</w:t>
      </w:r>
      <w:r w:rsidRPr="00623846">
        <w:rPr>
          <w:rStyle w:val="StyleUnderline"/>
        </w:rPr>
        <w:t xml:space="preserve">, but new research shows it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to silence all of the company’s critics.</w:t>
      </w:r>
    </w:p>
    <w:p w14:paraId="1224306E" w14:textId="77777777" w:rsidR="000E21E3" w:rsidRPr="00623846" w:rsidRDefault="000E21E3" w:rsidP="000E21E3">
      <w:r w:rsidRPr="00623846">
        <w:t>A COAT OF NO COLORS</w:t>
      </w:r>
    </w:p>
    <w:p w14:paraId="1162B611" w14:textId="77777777" w:rsidR="000E21E3" w:rsidRPr="00623846" w:rsidRDefault="000E21E3" w:rsidP="000E21E3">
      <w:r w:rsidRPr="00623846">
        <w:rPr>
          <w:rStyle w:val="StyleUnderline"/>
        </w:rPr>
        <w:t>On its third Starlink launch in January, SpaceX included a satellite that had been painted with an experimental coating, meant to darken the spacecraft’s reflectivity. Nicknamed DarkSat,</w:t>
      </w:r>
      <w:r w:rsidRPr="00623846">
        <w:t xml:space="preserve"> the spacecraft has been of particular interest to amateur satellite trackers. Various observatories have taken images of DarkSat as it’s passed overhead to gauge just how much fainter it appears compared to its cohort.</w:t>
      </w:r>
    </w:p>
    <w:p w14:paraId="12EF764E" w14:textId="77777777" w:rsidR="000E21E3" w:rsidRPr="00623846" w:rsidRDefault="000E21E3" w:rsidP="000E21E3">
      <w:r w:rsidRPr="00623846">
        <w:t xml:space="preserve">The answer, it seems, is that </w:t>
      </w:r>
      <w:r w:rsidRPr="00343EA9">
        <w:rPr>
          <w:rStyle w:val="StyleUnderline"/>
          <w:highlight w:val="green"/>
        </w:rPr>
        <w:t>DarkSat is</w:t>
      </w:r>
      <w:r w:rsidRPr="00623846">
        <w:rPr>
          <w:rStyle w:val="StyleUnderline"/>
        </w:rPr>
        <w:t xml:space="preserve"> indeed </w:t>
      </w:r>
      <w:r w:rsidRPr="00343EA9">
        <w:rPr>
          <w:rStyle w:val="StyleUnderline"/>
          <w:highlight w:val="green"/>
        </w:rPr>
        <w:t>darker</w:t>
      </w:r>
      <w:r w:rsidRPr="00623846">
        <w:rPr>
          <w:rStyle w:val="StyleUnderline"/>
        </w:rPr>
        <w:t xml:space="preserve"> </w:t>
      </w:r>
      <w:r w:rsidRPr="00343EA9">
        <w:rPr>
          <w:rStyle w:val="StyleUnderline"/>
          <w:highlight w:val="green"/>
        </w:rPr>
        <w:t>but</w:t>
      </w:r>
      <w:r w:rsidRPr="00623846">
        <w:rPr>
          <w:rStyle w:val="StyleUnderline"/>
        </w:rPr>
        <w:t xml:space="preserve"> only slightly</w:t>
      </w:r>
      <w:r w:rsidRPr="00623846">
        <w:t>. Once it reached its final orbit, the satellite appeared 55 percent fainter compared to another bright Starlink satellite, according to Tregloan-Reed’s study. That’s based on the initial observations he made using a telescope at the Ckoirama Observatory in Chile. “The DarkSat coating does push the satellite beyond being able to be seen with the naked eye,” says Tregloan-Reed.</w:t>
      </w:r>
    </w:p>
    <w:p w14:paraId="079A56CC" w14:textId="77777777" w:rsidR="000E21E3" w:rsidRPr="00623846" w:rsidRDefault="000E21E3" w:rsidP="000E21E3">
      <w:pPr>
        <w:rPr>
          <w:rStyle w:val="StyleUnderline"/>
        </w:rPr>
      </w:pPr>
      <w:r w:rsidRPr="00623846">
        <w:t xml:space="preserve">That’s a big reduction, but </w:t>
      </w:r>
      <w:r w:rsidRPr="00623846">
        <w:rPr>
          <w:rStyle w:val="StyleUnderline"/>
        </w:rPr>
        <w:t xml:space="preserve">55 percent may </w:t>
      </w:r>
      <w:r w:rsidRPr="00343EA9">
        <w:rPr>
          <w:rStyle w:val="StyleUnderline"/>
          <w:highlight w:val="green"/>
        </w:rPr>
        <w:t>not</w:t>
      </w:r>
      <w:r w:rsidRPr="00623846">
        <w:rPr>
          <w:rStyle w:val="StyleUnderline"/>
        </w:rPr>
        <w:t xml:space="preserve"> be </w:t>
      </w:r>
      <w:r w:rsidRPr="00343EA9">
        <w:rPr>
          <w:rStyle w:val="StyleUnderline"/>
          <w:highlight w:val="green"/>
        </w:rPr>
        <w:t>enough</w:t>
      </w:r>
      <w:r w:rsidRPr="00623846">
        <w:rPr>
          <w:rStyle w:val="StyleUnderline"/>
        </w:rPr>
        <w:t xml:space="preserve"> for some observatories. The Vera Rubin Observatory in Chile is </w:t>
      </w:r>
      <w:r w:rsidRPr="00623846">
        <w:t xml:space="preserve">still under construction, but it has the massive task of surveying the entire night sky. “It’s going to be able to give us the history of the Solar system in absolutely intricate and amazing detail,” says Bannister of the survey. “And I think that’s definitely something that is </w:t>
      </w:r>
      <w:r w:rsidRPr="00623846">
        <w:rPr>
          <w:rStyle w:val="StyleUnderline"/>
        </w:rPr>
        <w:t>under threat.” People at the observatory have estimated that the Starlink satellites would need to be even fainter than DarkSat in order to truly stay out of the way and not saturate the images gathered.</w:t>
      </w:r>
    </w:p>
    <w:p w14:paraId="47007606" w14:textId="77777777" w:rsidR="000E21E3" w:rsidRPr="00623846" w:rsidRDefault="000E21E3" w:rsidP="000E21E3">
      <w:r w:rsidRPr="00623846">
        <w:t>The good news is that SpaceX has hinted that more extreme countermeasures may be on their way. During its latest launch, a SpaceX employee noted that while the coated satellite showed “a notable reduction” in brightness</w:t>
      </w:r>
      <w:r w:rsidRPr="00623846">
        <w:rPr>
          <w:rStyle w:val="StyleUnderline"/>
        </w:rPr>
        <w:t xml:space="preserve">, a future Starlink satellite may be equipped with a sunshade to further reduce reflectivity. </w:t>
      </w:r>
      <w:r w:rsidRPr="00623846">
        <w:t>“We have a couple other ideas that we think could reduce the reflectivity even further, the most promising being a sunshade that would operate in the same way as a patio umbrella, or a sun visor — but for the satellite,” Jessica Anderson, a lead manufacturing engineer at SpaceX, said during the live stream.</w:t>
      </w:r>
    </w:p>
    <w:p w14:paraId="77BC9A92" w14:textId="77777777" w:rsidR="000E21E3" w:rsidRPr="00623846" w:rsidRDefault="000E21E3" w:rsidP="000E21E3">
      <w:r w:rsidRPr="00623846">
        <w:t>Tregloan-Reed says he’s hopeful about some kind of shade. “If that was to work then in theory it would block out the sunlight completely,” he says.</w:t>
      </w:r>
    </w:p>
    <w:p w14:paraId="1982BD71" w14:textId="77777777" w:rsidR="000E21E3" w:rsidRPr="00623846" w:rsidRDefault="000E21E3" w:rsidP="000E21E3">
      <w:pPr>
        <w:rPr>
          <w:b/>
          <w:u w:val="single"/>
        </w:rPr>
      </w:pPr>
      <w:r w:rsidRPr="00623846">
        <w:t xml:space="preserve">Still, </w:t>
      </w:r>
      <w:r w:rsidRPr="00623846">
        <w:rPr>
          <w:rStyle w:val="StyleUnderline"/>
        </w:rPr>
        <w:t xml:space="preserve">that doesn’t solve every single astronomy problem because </w:t>
      </w:r>
      <w:r w:rsidRPr="00343EA9">
        <w:rPr>
          <w:rStyle w:val="StyleUnderline"/>
          <w:highlight w:val="green"/>
        </w:rPr>
        <w:t>even a darkened satellite c</w:t>
      </w:r>
      <w:r w:rsidRPr="00623846">
        <w:rPr>
          <w:rStyle w:val="StyleUnderline"/>
        </w:rPr>
        <w:t xml:space="preserve">an still be </w:t>
      </w:r>
      <w:r w:rsidRPr="00343EA9">
        <w:rPr>
          <w:rStyle w:val="StyleUnderline"/>
          <w:highlight w:val="green"/>
        </w:rPr>
        <w:t>a nuisance</w:t>
      </w:r>
      <w:r w:rsidRPr="00623846">
        <w:rPr>
          <w:rStyle w:val="StyleUnderline"/>
        </w:rPr>
        <w:t xml:space="preserve">. </w:t>
      </w:r>
      <w:r w:rsidRPr="00343EA9">
        <w:rPr>
          <w:rStyle w:val="StyleUnderline"/>
          <w:highlight w:val="green"/>
        </w:rPr>
        <w:t>Astronomers</w:t>
      </w:r>
      <w:r w:rsidRPr="00623846">
        <w:rPr>
          <w:rStyle w:val="StyleUnderline"/>
        </w:rPr>
        <w:t xml:space="preserve"> searching for planets beyond our Solar System, for instance, often </w:t>
      </w:r>
      <w:r w:rsidRPr="00343EA9">
        <w:rPr>
          <w:rStyle w:val="StyleUnderline"/>
          <w:highlight w:val="green"/>
        </w:rPr>
        <w:t>take very sensitive measurements</w:t>
      </w:r>
      <w:r w:rsidRPr="00623846">
        <w:rPr>
          <w:rStyle w:val="StyleUnderline"/>
        </w:rPr>
        <w:t xml:space="preserve"> of distant stars, looking for dips in their brightness that might indicate a foreign planet passing by. </w:t>
      </w:r>
      <w:r w:rsidRPr="00343EA9">
        <w:rPr>
          <w:rStyle w:val="StyleUnderline"/>
          <w:highlight w:val="green"/>
        </w:rPr>
        <w:t>If a satellite</w:t>
      </w:r>
      <w:r w:rsidRPr="00623846">
        <w:rPr>
          <w:rStyle w:val="StyleUnderline"/>
        </w:rPr>
        <w:t xml:space="preserve">, even a dark one, </w:t>
      </w:r>
      <w:r w:rsidRPr="00343EA9">
        <w:rPr>
          <w:rStyle w:val="StyleUnderline"/>
          <w:highlight w:val="green"/>
        </w:rPr>
        <w:t>were to pass in front</w:t>
      </w:r>
      <w:r w:rsidRPr="00623846">
        <w:rPr>
          <w:rStyle w:val="StyleUnderline"/>
        </w:rPr>
        <w:t xml:space="preserve"> of a star someone was observing, </w:t>
      </w:r>
      <w:r w:rsidRPr="00343EA9">
        <w:rPr>
          <w:rStyle w:val="StyleUnderline"/>
          <w:highlight w:val="green"/>
        </w:rPr>
        <w:t>it could throw off</w:t>
      </w:r>
      <w:r w:rsidRPr="00623846">
        <w:rPr>
          <w:rStyle w:val="StyleUnderline"/>
        </w:rPr>
        <w:t xml:space="preserve"> the search for these alien worlds.</w:t>
      </w:r>
    </w:p>
    <w:p w14:paraId="47AA48D4" w14:textId="77777777" w:rsidR="000E21E3" w:rsidRPr="00623846" w:rsidRDefault="000E21E3" w:rsidP="000E21E3">
      <w:r w:rsidRPr="00623846">
        <w:rPr>
          <w:rStyle w:val="StyleUnderline"/>
        </w:rPr>
        <w:t>No matter what, it seems that a giant constellation is going to have some kind of negative impact on someone — it can’t be helped. And looking at the big picture, SpaceX isn’t alone in its attempt to create a mega-constellation of satellites.</w:t>
      </w:r>
      <w:r w:rsidRPr="00623846">
        <w:t xml:space="preserve"> The company just gets the most attention because it’s proposing the largest number of spacecraft, and its vehicles are big, bright, and lower in the sky compared to other proposed constellations. Others like OneWeb and Amazon want to also fill the sky with internet-beaming vehicles.</w:t>
      </w:r>
    </w:p>
    <w:p w14:paraId="6AB8D05E" w14:textId="10EFFAA0" w:rsidR="000E21E3" w:rsidRDefault="000E21E3" w:rsidP="000E21E3">
      <w:r w:rsidRPr="00343EA9">
        <w:rPr>
          <w:rStyle w:val="StyleUnderline"/>
          <w:highlight w:val="green"/>
        </w:rPr>
        <w:t>Such a large influx</w:t>
      </w:r>
      <w:r w:rsidRPr="00623846">
        <w:rPr>
          <w:rStyle w:val="StyleUnderline"/>
        </w:rPr>
        <w:t xml:space="preserve"> of artificial bright spots </w:t>
      </w:r>
      <w:r w:rsidRPr="00343EA9">
        <w:rPr>
          <w:rStyle w:val="StyleUnderline"/>
          <w:highlight w:val="green"/>
        </w:rPr>
        <w:t>is</w:t>
      </w:r>
      <w:r w:rsidRPr="00623846">
        <w:rPr>
          <w:rStyle w:val="StyleUnderline"/>
        </w:rPr>
        <w:t xml:space="preserve"> really </w:t>
      </w:r>
      <w:r w:rsidRPr="00343EA9">
        <w:rPr>
          <w:rStyle w:val="StyleUnderline"/>
          <w:highlight w:val="green"/>
        </w:rPr>
        <w:t>the heart of the issue</w:t>
      </w:r>
      <w:r w:rsidRPr="00623846">
        <w:rPr>
          <w:rStyle w:val="StyleUnderline"/>
        </w:rPr>
        <w:t>.</w:t>
      </w:r>
      <w:r w:rsidRPr="00623846">
        <w:t xml:space="preserve"> “I understand the importance of Starlink; I can see the benefits of worldwide internet,” says Tregloan-Reed. “It’s just the sheer numbers that are worrying me.”</w:t>
      </w:r>
    </w:p>
    <w:p w14:paraId="65F43632" w14:textId="77777777" w:rsidR="00B815E9" w:rsidRPr="0079445F" w:rsidRDefault="00B815E9" w:rsidP="00B815E9">
      <w:pPr>
        <w:pStyle w:val="Heading4"/>
      </w:pPr>
      <w:r>
        <w:t>Space based astronomy fails</w:t>
      </w:r>
    </w:p>
    <w:p w14:paraId="64D00044" w14:textId="77777777" w:rsidR="00B815E9" w:rsidRDefault="00B815E9" w:rsidP="00B815E9">
      <w:r>
        <w:rPr>
          <w:rStyle w:val="Style13ptBold"/>
        </w:rPr>
        <w:t xml:space="preserve">Siegel 2/4 </w:t>
      </w:r>
      <w:r>
        <w:t>“</w:t>
      </w:r>
      <w:r w:rsidRPr="0079445F">
        <w:t>Ask Ethan: Do we still need ground-based astronomy?</w:t>
      </w:r>
      <w:r>
        <w:t xml:space="preserve">” </w:t>
      </w:r>
      <w:r w:rsidRPr="0079445F">
        <w:t>Ethan Siegel is a Ph.D. astrophysicist and author of "Starts with a Bang!"</w:t>
      </w:r>
      <w:r>
        <w:t xml:space="preserve"> February</w:t>
      </w:r>
      <w:r w:rsidRPr="0079445F">
        <w:t xml:space="preserve"> 4, 2022</w:t>
      </w:r>
      <w:r>
        <w:t xml:space="preserve"> </w:t>
      </w:r>
      <w:hyperlink r:id="rId33" w:history="1">
        <w:r w:rsidRPr="001F2AE0">
          <w:rPr>
            <w:rStyle w:val="Hyperlink"/>
          </w:rPr>
          <w:t>https://bigthink.com/starts-with-a-bang/ground-based-astronomy/</w:t>
        </w:r>
      </w:hyperlink>
      <w:r>
        <w:t xml:space="preserve"> SM</w:t>
      </w:r>
    </w:p>
    <w:p w14:paraId="1AA72452" w14:textId="77777777" w:rsidR="00B815E9" w:rsidRPr="00C007BF" w:rsidRDefault="00B815E9" w:rsidP="00B815E9">
      <w:pPr>
        <w:rPr>
          <w:rStyle w:val="StyleUnderline"/>
        </w:rPr>
      </w:pPr>
      <w:r w:rsidRPr="00C22BE7">
        <w:rPr>
          <w:rStyle w:val="StyleUnderline"/>
        </w:rPr>
        <w:t xml:space="preserve">So </w:t>
      </w:r>
      <w:r w:rsidRPr="00C007BF">
        <w:rPr>
          <w:rStyle w:val="StyleUnderline"/>
        </w:rPr>
        <w:t>why not just put everything in space, then? After all, we have a suite of space-based observatories, and they’ve been among the most valuable astronomical facilities of all-time.</w:t>
      </w:r>
    </w:p>
    <w:p w14:paraId="19291BAF" w14:textId="77777777" w:rsidR="00B815E9" w:rsidRDefault="00B815E9" w:rsidP="00B815E9">
      <w:r w:rsidRPr="00C007BF">
        <w:rPr>
          <w:rStyle w:val="StyleUnderline"/>
        </w:rPr>
        <w:t>The simple answer is: we can’</w:t>
      </w:r>
      <w:r w:rsidRPr="00C007BF">
        <w:t xml:space="preserve">t, not unless we invest a tremendous amount above-and-beyond what we’ve ever invested in astronomy, and </w:t>
      </w:r>
      <w:r w:rsidRPr="00C007BF">
        <w:rPr>
          <w:rStyle w:val="StyleUnderline"/>
        </w:rPr>
        <w:t>not unless we’re</w:t>
      </w:r>
      <w:r w:rsidRPr="00C22BE7">
        <w:rPr>
          <w:rStyle w:val="StyleUnderline"/>
        </w:rPr>
        <w:t xml:space="preserve"> also willing to accept second-rate science compared to what we’d get on the ground</w:t>
      </w:r>
      <w:r>
        <w:t xml:space="preserve"> were satellite pollution not an issue. That’s right</w:t>
      </w:r>
      <w:r w:rsidRPr="00C22BE7">
        <w:rPr>
          <w:rStyle w:val="StyleUnderline"/>
        </w:rPr>
        <w:t xml:space="preserve">: doing astronomy from the ground enables us to do things that we cannot do from space: not as well, or in some cases, not at all. </w:t>
      </w:r>
      <w:r w:rsidRPr="00C22BE7">
        <w:t>The five ways, in</w:t>
      </w:r>
      <w:r>
        <w:t xml:space="preserve"> general, that staying on the ground is superior to going to space are:</w:t>
      </w:r>
    </w:p>
    <w:p w14:paraId="5917BD66" w14:textId="77777777" w:rsidR="00B815E9" w:rsidRPr="00C22BE7" w:rsidRDefault="00B815E9" w:rsidP="00B815E9">
      <w:pPr>
        <w:rPr>
          <w:rStyle w:val="StyleUnderline"/>
        </w:rPr>
      </w:pPr>
      <w:r w:rsidRPr="00C22BE7">
        <w:rPr>
          <w:rStyle w:val="StyleUnderline"/>
        </w:rPr>
        <w:t xml:space="preserve">Size. </w:t>
      </w:r>
      <w:r w:rsidRPr="00C007BF">
        <w:rPr>
          <w:rStyle w:val="StyleUnderline"/>
          <w:highlight w:val="green"/>
        </w:rPr>
        <w:t>In space, you’re limited by</w:t>
      </w:r>
      <w:r w:rsidRPr="00C22BE7">
        <w:rPr>
          <w:rStyle w:val="StyleUnderline"/>
        </w:rPr>
        <w:t xml:space="preserve"> the </w:t>
      </w:r>
      <w:r w:rsidRPr="00C007BF">
        <w:rPr>
          <w:rStyle w:val="StyleUnderline"/>
          <w:highlight w:val="green"/>
        </w:rPr>
        <w:t>dimensions and</w:t>
      </w:r>
      <w:r w:rsidRPr="00C22BE7">
        <w:rPr>
          <w:rStyle w:val="StyleUnderline"/>
        </w:rPr>
        <w:t xml:space="preserve"> the </w:t>
      </w:r>
      <w:r w:rsidRPr="00C007BF">
        <w:rPr>
          <w:rStyle w:val="StyleUnderline"/>
          <w:highlight w:val="green"/>
        </w:rPr>
        <w:t>payload capacity</w:t>
      </w:r>
      <w:r w:rsidRPr="00C22BE7">
        <w:rPr>
          <w:rStyle w:val="StyleUnderline"/>
        </w:rPr>
        <w:t xml:space="preserve"> of the launch vehicle. On the ground, you can build as large and as heavy as you want.</w:t>
      </w:r>
    </w:p>
    <w:p w14:paraId="7EC9CE10" w14:textId="77777777" w:rsidR="00B815E9" w:rsidRDefault="00B815E9" w:rsidP="00B815E9">
      <w:r w:rsidRPr="00C007BF">
        <w:rPr>
          <w:rStyle w:val="StyleUnderline"/>
          <w:highlight w:val="green"/>
        </w:rPr>
        <w:t>Reliability. Launch failures happen</w:t>
      </w:r>
      <w:r w:rsidRPr="00C22BE7">
        <w:rPr>
          <w:rStyle w:val="StyleUnderline"/>
        </w:rPr>
        <w:t>, and when they do, the mission is a total loss</w:t>
      </w:r>
      <w:r>
        <w:t>. NASA’s Orbiting Carbon Observatory, designed to measure how carbon dioxide moves through the atmosphere from space, crashed into the ocean 17 minutes after takeoff. There are no launch failures on the ground.</w:t>
      </w:r>
    </w:p>
    <w:p w14:paraId="1EF33E1D" w14:textId="77777777" w:rsidR="00B815E9" w:rsidRPr="00C22BE7" w:rsidRDefault="00B815E9" w:rsidP="00B815E9">
      <w:pPr>
        <w:rPr>
          <w:rStyle w:val="StyleUnderline"/>
        </w:rPr>
      </w:pPr>
      <w:r w:rsidRPr="00C007BF">
        <w:rPr>
          <w:rStyle w:val="StyleUnderline"/>
          <w:highlight w:val="green"/>
        </w:rPr>
        <w:t>Versatility.</w:t>
      </w:r>
      <w:r w:rsidRPr="00C22BE7">
        <w:rPr>
          <w:rStyle w:val="StyleUnderline"/>
        </w:rPr>
        <w:t xml:space="preserve"> Want to catch that once-in-a-lifetime event? </w:t>
      </w:r>
      <w:r>
        <w:t>Jupiter occulting a quasar; an asteroid occulting a background star; the critical moment of a hybrid eclipse; the chance to measure a Kuiper belt object’s atmosphere</w:t>
      </w:r>
      <w:r w:rsidRPr="00C22BE7">
        <w:rPr>
          <w:rStyle w:val="StyleUnderline"/>
        </w:rPr>
        <w:t xml:space="preserve">? If you have a ground-based telescope in the right spot — and some </w:t>
      </w:r>
      <w:r w:rsidRPr="00C007BF">
        <w:rPr>
          <w:rStyle w:val="StyleUnderline"/>
          <w:highlight w:val="green"/>
        </w:rPr>
        <w:t>ground-based observatories are</w:t>
      </w:r>
      <w:r w:rsidRPr="00C22BE7">
        <w:rPr>
          <w:rStyle w:val="StyleUnderline"/>
        </w:rPr>
        <w:t xml:space="preserve"> </w:t>
      </w:r>
      <w:r w:rsidRPr="00C007BF">
        <w:rPr>
          <w:rStyle w:val="StyleUnderline"/>
          <w:highlight w:val="green"/>
        </w:rPr>
        <w:t>mobile</w:t>
      </w:r>
      <w:r w:rsidRPr="00C22BE7">
        <w:rPr>
          <w:rStyle w:val="StyleUnderline"/>
        </w:rPr>
        <w:t xml:space="preserve"> — you can see it no matter where it occurs. In space? You rely solely on luck.</w:t>
      </w:r>
    </w:p>
    <w:p w14:paraId="74A2B393" w14:textId="77777777" w:rsidR="00B815E9" w:rsidRDefault="00B815E9" w:rsidP="00B815E9">
      <w:r w:rsidRPr="00C007BF">
        <w:rPr>
          <w:rStyle w:val="StyleUnderline"/>
          <w:highlight w:val="green"/>
        </w:rPr>
        <w:t>Maintenance.</w:t>
      </w:r>
      <w:r w:rsidRPr="00C22BE7">
        <w:rPr>
          <w:rStyle w:val="StyleUnderline"/>
        </w:rPr>
        <w:t xml:space="preserve"> Put simply: there’s more infrastructure on the ground than you’ll ever have in space.</w:t>
      </w:r>
      <w:r>
        <w:t xml:space="preserve"> If a component fails, wears out, degrades, etc., you have to send a servicing mission to space to fix it. On the ground? You can replace or repair anything, and can even have maintenance facilities on-site.</w:t>
      </w:r>
    </w:p>
    <w:p w14:paraId="20D014D3" w14:textId="77777777" w:rsidR="00B815E9" w:rsidRPr="0079445F" w:rsidRDefault="00B815E9" w:rsidP="00B815E9">
      <w:pPr>
        <w:rPr>
          <w:rStyle w:val="StyleUnderline"/>
        </w:rPr>
      </w:pPr>
      <w:r w:rsidRPr="00C007BF">
        <w:rPr>
          <w:rStyle w:val="StyleUnderline"/>
          <w:highlight w:val="green"/>
        </w:rPr>
        <w:t>Upgradeability.</w:t>
      </w:r>
      <w:r w:rsidRPr="0079445F">
        <w:rPr>
          <w:rStyle w:val="StyleUnderline"/>
        </w:rPr>
        <w:t xml:space="preserve"> Want to upgrade your ground-based observatory? Just build a new instrument and swap the old one out. Want to upgrade your space-based observatory? It’s one of the most difficult and expensive tasks you can undertake.</w:t>
      </w:r>
    </w:p>
    <w:p w14:paraId="69BBB765" w14:textId="77777777" w:rsidR="00B815E9" w:rsidRDefault="00B815E9" w:rsidP="00B815E9">
      <w:r>
        <w:t>[Figure omitted]</w:t>
      </w:r>
    </w:p>
    <w:p w14:paraId="6177883D" w14:textId="77777777" w:rsidR="00B815E9" w:rsidRDefault="00B815E9" w:rsidP="00B815E9">
      <w:r>
        <w:t>The same cluster has been imaged with two different telescopes, revealing very different details under very different circumstances. The Hubble Space telescope (L) viewed globular cluster NGC 288 in multiple wavelengths of light, while the Gemini telescope (from the ground, R) viewed only in a single channel. Yet, once adaptive optics is applied, Gemini’s larger aperture, superior resolution, and enhanced light-gathering power allow it to see additional stars at better resolution than Hubble, even at its best, is capable of. (Credit: NASA/ESA/Hubble (L); Gemini Observatory/NSF/AURA/CONICYT/GeMS-GSAOI (R))</w:t>
      </w:r>
    </w:p>
    <w:p w14:paraId="41B2713D" w14:textId="77777777" w:rsidR="00B815E9" w:rsidRDefault="00B815E9" w:rsidP="00B815E9">
      <w:r w:rsidRPr="0079445F">
        <w:rPr>
          <w:rStyle w:val="StyleUnderline"/>
        </w:rPr>
        <w:t xml:space="preserve">There are also some facts about the limitations of space-based observatories that are not generally appreciated. The </w:t>
      </w:r>
      <w:r w:rsidRPr="00C007BF">
        <w:rPr>
          <w:rStyle w:val="StyleUnderline"/>
          <w:highlight w:val="green"/>
        </w:rPr>
        <w:t>instrument and camera technology launched aboard space telescopes</w:t>
      </w:r>
      <w:r w:rsidRPr="0079445F">
        <w:rPr>
          <w:rStyle w:val="StyleUnderline"/>
        </w:rPr>
        <w:t xml:space="preserve"> </w:t>
      </w:r>
      <w:r w:rsidRPr="00C007BF">
        <w:rPr>
          <w:rStyle w:val="StyleUnderline"/>
          <w:highlight w:val="green"/>
        </w:rPr>
        <w:t>is</w:t>
      </w:r>
      <w:r w:rsidRPr="0079445F">
        <w:rPr>
          <w:rStyle w:val="StyleUnderline"/>
        </w:rPr>
        <w:t xml:space="preserve"> always </w:t>
      </w:r>
      <w:r w:rsidRPr="00C007BF">
        <w:rPr>
          <w:rStyle w:val="StyleUnderline"/>
          <w:highlight w:val="green"/>
        </w:rPr>
        <w:t>obsolete</w:t>
      </w:r>
      <w:r w:rsidRPr="0079445F">
        <w:rPr>
          <w:rStyle w:val="StyleUnderline"/>
        </w:rPr>
        <w:t>, even before it’s launched.</w:t>
      </w:r>
      <w:r>
        <w:t xml:space="preserve"> You have to:</w:t>
      </w:r>
    </w:p>
    <w:p w14:paraId="75AF0C45" w14:textId="77777777" w:rsidR="00B815E9" w:rsidRDefault="00B815E9" w:rsidP="00B815E9">
      <w:r>
        <w:t>decide what you want your telescope to do,</w:t>
      </w:r>
    </w:p>
    <w:p w14:paraId="5776AE79" w14:textId="77777777" w:rsidR="00B815E9" w:rsidRDefault="00B815E9" w:rsidP="00B815E9">
      <w:r>
        <w:t>design the instruments that will enable it to do so,</w:t>
      </w:r>
    </w:p>
    <w:p w14:paraId="7F103816" w14:textId="77777777" w:rsidR="00B815E9" w:rsidRDefault="00B815E9" w:rsidP="00B815E9">
      <w:r>
        <w:t>build those instruments,</w:t>
      </w:r>
    </w:p>
    <w:p w14:paraId="2C44A5EB" w14:textId="77777777" w:rsidR="00B815E9" w:rsidRDefault="00B815E9" w:rsidP="00B815E9">
      <w:r>
        <w:t>install them and integrate them onto the observatory,</w:t>
      </w:r>
    </w:p>
    <w:p w14:paraId="609E0102" w14:textId="77777777" w:rsidR="00B815E9" w:rsidRDefault="00B815E9" w:rsidP="00B815E9">
      <w:r>
        <w:t>and then launch, commission, and calibrate the observatory it’s a part of.</w:t>
      </w:r>
    </w:p>
    <w:p w14:paraId="616E77BB" w14:textId="77777777" w:rsidR="00B815E9" w:rsidRPr="00623846" w:rsidRDefault="00B815E9" w:rsidP="000E21E3"/>
    <w:p w14:paraId="4F1EA0CE" w14:textId="77777777" w:rsidR="000E21E3" w:rsidRPr="00623846" w:rsidRDefault="000E21E3" w:rsidP="000E21E3">
      <w:pPr>
        <w:pStyle w:val="Heading4"/>
        <w:rPr>
          <w:rFonts w:cs="Calibri"/>
        </w:rPr>
      </w:pPr>
      <w:r w:rsidRPr="00623846">
        <w:rPr>
          <w:rFonts w:cs="Calibri"/>
        </w:rPr>
        <w:t>Asteroids threats are existential – increasingly likely</w:t>
      </w:r>
    </w:p>
    <w:p w14:paraId="650BE5EF" w14:textId="77777777" w:rsidR="000E21E3" w:rsidRPr="00623846" w:rsidRDefault="000E21E3" w:rsidP="000E21E3">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4" w:history="1">
        <w:r w:rsidRPr="00623846">
          <w:rPr>
            <w:rStyle w:val="Hyperlink"/>
          </w:rPr>
          <w:t>https://www.salon.com/2018/01/14/the-asteroids-most-likely-to-hit-earth/</w:t>
        </w:r>
      </w:hyperlink>
      <w:r w:rsidRPr="00623846">
        <w:t>.</w:t>
      </w:r>
    </w:p>
    <w:p w14:paraId="1480FFA2" w14:textId="77777777" w:rsidR="000E21E3" w:rsidRPr="00623846" w:rsidRDefault="000E21E3" w:rsidP="000E21E3">
      <w:r w:rsidRPr="00623846">
        <w:t xml:space="preserve">Like earthquakes and volcanoes, </w:t>
      </w:r>
      <w:r w:rsidRPr="00343EA9">
        <w:rPr>
          <w:rStyle w:val="StyleUnderline"/>
          <w:highlight w:val="green"/>
        </w:rPr>
        <w:t>the</w:t>
      </w:r>
      <w:r w:rsidRPr="00623846">
        <w:rPr>
          <w:rStyle w:val="StyleUnderline"/>
        </w:rPr>
        <w:t xml:space="preserve"> most </w:t>
      </w:r>
      <w:r w:rsidRPr="00343EA9">
        <w:rPr>
          <w:rStyle w:val="StyleUnderline"/>
          <w:highlight w:val="green"/>
        </w:rPr>
        <w:t xml:space="preserve">frightening thing about asteroid strikes is their </w:t>
      </w:r>
      <w:r w:rsidRPr="00343EA9">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3DB9C5B" w14:textId="77777777" w:rsidR="000E21E3" w:rsidRPr="00623846" w:rsidRDefault="000E21E3" w:rsidP="000E21E3">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0B0A12DF" w14:textId="77777777" w:rsidR="000E21E3" w:rsidRPr="00623846" w:rsidRDefault="000E21E3" w:rsidP="000E21E3">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1C82B740" w14:textId="77777777" w:rsidR="000E21E3" w:rsidRPr="00623846" w:rsidRDefault="000E21E3" w:rsidP="000E21E3">
      <w:r w:rsidRPr="00623846">
        <w:rPr>
          <w:rStyle w:val="StyleUnderline"/>
        </w:rPr>
        <w:t xml:space="preserve">The trick with estimating </w:t>
      </w:r>
      <w:r w:rsidRPr="00343EA9">
        <w:rPr>
          <w:rStyle w:val="StyleUnderline"/>
          <w:highlight w:val="green"/>
        </w:rPr>
        <w:t>likely</w:t>
      </w:r>
      <w:r w:rsidRPr="00623846">
        <w:rPr>
          <w:rStyle w:val="StyleUnderline"/>
        </w:rPr>
        <w:t xml:space="preserve"> impact </w:t>
      </w:r>
      <w:r w:rsidRPr="00343EA9">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343EA9">
        <w:rPr>
          <w:rStyle w:val="StyleUnderline"/>
          <w:highlight w:val="green"/>
        </w:rPr>
        <w:t xml:space="preserve">have </w:t>
      </w:r>
      <w:r w:rsidRPr="00343EA9">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343EA9">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5DBCDB9A" w14:textId="77777777" w:rsidR="000E21E3" w:rsidRPr="00623846" w:rsidRDefault="000E21E3" w:rsidP="000E21E3">
      <w:r w:rsidRPr="00623846">
        <w:t xml:space="preserve">In estimating the precise location of an asteroid and extrapolating its future path, </w:t>
      </w:r>
      <w:r w:rsidRPr="00343EA9">
        <w:rPr>
          <w:rStyle w:val="Emphasis"/>
          <w:highlight w:val="green"/>
        </w:rPr>
        <w:t>precision is key</w:t>
      </w:r>
      <w:r w:rsidRPr="00343EA9">
        <w:rPr>
          <w:highlight w:val="green"/>
        </w:rPr>
        <w:t xml:space="preserve">; </w:t>
      </w:r>
      <w:r w:rsidRPr="00343EA9">
        <w:rPr>
          <w:rStyle w:val="StyleUnderline"/>
          <w:highlight w:val="green"/>
        </w:rPr>
        <w:t>being off by</w:t>
      </w:r>
      <w:r w:rsidRPr="00343EA9">
        <w:rPr>
          <w:highlight w:val="green"/>
        </w:rPr>
        <w:t>,</w:t>
      </w:r>
      <w:r w:rsidRPr="00623846">
        <w:t xml:space="preserve"> say, </w:t>
      </w:r>
      <w:r w:rsidRPr="00343EA9">
        <w:rPr>
          <w:rStyle w:val="Emphasis"/>
          <w:highlight w:val="green"/>
        </w:rPr>
        <w:t>40</w:t>
      </w:r>
      <w:r w:rsidRPr="00623846">
        <w:rPr>
          <w:rStyle w:val="Emphasis"/>
        </w:rPr>
        <w:t xml:space="preserve"> </w:t>
      </w:r>
      <w:r w:rsidRPr="00343EA9">
        <w:rPr>
          <w:rStyle w:val="Emphasis"/>
          <w:highlight w:val="green"/>
        </w:rPr>
        <w:t>kilometers today will equate to</w:t>
      </w:r>
      <w:r w:rsidRPr="00623846">
        <w:rPr>
          <w:rStyle w:val="StyleUnderline"/>
        </w:rPr>
        <w:t xml:space="preserve"> an orbital </w:t>
      </w:r>
      <w:r w:rsidRPr="00343EA9">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31419C7B" w14:textId="77777777" w:rsidR="000E21E3" w:rsidRPr="00623846" w:rsidRDefault="000E21E3" w:rsidP="000E21E3">
      <w:r w:rsidRPr="00623846">
        <w:t xml:space="preserve">All of this is to say that the asteroids on this list move in and out of our planet’s orbit — </w:t>
      </w:r>
      <w:r w:rsidRPr="00343EA9">
        <w:rPr>
          <w:rStyle w:val="StyleUnderline"/>
          <w:highlight w:val="green"/>
        </w:rPr>
        <w:t>on a long enough timescale</w:t>
      </w:r>
      <w:r w:rsidRPr="00623846">
        <w:rPr>
          <w:rStyle w:val="StyleUnderline"/>
        </w:rPr>
        <w:t>,</w:t>
      </w:r>
      <w:r w:rsidRPr="00623846">
        <w:t xml:space="preserve"> </w:t>
      </w:r>
      <w:r w:rsidRPr="00343EA9">
        <w:rPr>
          <w:rStyle w:val="Emphasis"/>
          <w:highlight w:val="green"/>
        </w:rPr>
        <w:t xml:space="preserve">we’re </w:t>
      </w:r>
      <w:r w:rsidRPr="00623846">
        <w:rPr>
          <w:rStyle w:val="Emphasis"/>
        </w:rPr>
        <w:t xml:space="preserve">either </w:t>
      </w:r>
      <w:r w:rsidRPr="00343EA9">
        <w:rPr>
          <w:rStyle w:val="Emphasis"/>
          <w:highlight w:val="green"/>
        </w:rPr>
        <w:t>going to have</w:t>
      </w:r>
      <w:r w:rsidRPr="00623846">
        <w:rPr>
          <w:rStyle w:val="Emphasis"/>
        </w:rPr>
        <w:t xml:space="preserve"> a close encounter or </w:t>
      </w:r>
      <w:r w:rsidRPr="00343EA9">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343EA9">
        <w:rPr>
          <w:rStyle w:val="StyleUnderline"/>
          <w:highlight w:val="green"/>
        </w:rPr>
        <w:t>big enough to</w:t>
      </w:r>
      <w:r w:rsidRPr="00623846">
        <w:rPr>
          <w:rStyle w:val="StyleUnderline"/>
        </w:rPr>
        <w:t xml:space="preserve"> at least </w:t>
      </w:r>
      <w:r w:rsidRPr="00343EA9">
        <w:rPr>
          <w:rStyle w:val="StyleUnderline"/>
          <w:highlight w:val="green"/>
        </w:rPr>
        <w:t>cause</w:t>
      </w:r>
      <w:r w:rsidRPr="00623846">
        <w:rPr>
          <w:rStyle w:val="StyleUnderline"/>
        </w:rPr>
        <w:t xml:space="preserve"> a </w:t>
      </w:r>
      <w:r w:rsidRPr="00343EA9">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3D1CE5FD" w14:textId="77777777" w:rsidR="000E21E3" w:rsidRPr="00623846" w:rsidRDefault="000E21E3" w:rsidP="000E21E3">
      <w:pPr>
        <w:rPr>
          <w:rStyle w:val="Emphasis"/>
        </w:rPr>
      </w:pPr>
      <w:r w:rsidRPr="00343EA9">
        <w:rPr>
          <w:rStyle w:val="Emphasis"/>
          <w:highlight w:val="green"/>
        </w:rPr>
        <w:t>3200 Phaethon</w:t>
      </w:r>
    </w:p>
    <w:p w14:paraId="18AFE372" w14:textId="77777777" w:rsidR="000E21E3" w:rsidRPr="00623846" w:rsidRDefault="000E21E3" w:rsidP="000E21E3">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343EA9">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2EB5394C" w14:textId="77777777" w:rsidR="000E21E3" w:rsidRPr="00623846" w:rsidRDefault="000E21E3" w:rsidP="000E21E3">
      <w:r w:rsidRPr="00623846">
        <w:t xml:space="preserve">3200 Phaethon has a very elliptical orbit, meaning it passes close to the Sun before swinging far out again. </w:t>
      </w:r>
      <w:r w:rsidRPr="00623846">
        <w:rPr>
          <w:rStyle w:val="StyleUnderline"/>
        </w:rPr>
        <w:t xml:space="preserve">Its motion moves it </w:t>
      </w:r>
      <w:r w:rsidRPr="00343EA9">
        <w:rPr>
          <w:rStyle w:val="StyleUnderline"/>
          <w:highlight w:val="green"/>
        </w:rPr>
        <w:t>in and out of Earth’s</w:t>
      </w:r>
      <w:r w:rsidRPr="00623846">
        <w:t xml:space="preserve"> near-circular </w:t>
      </w:r>
      <w:r w:rsidRPr="00343EA9">
        <w:rPr>
          <w:rStyle w:val="StyleUnderline"/>
          <w:highlight w:val="green"/>
        </w:rPr>
        <w:t>orbit</w:t>
      </w:r>
      <w:r w:rsidRPr="00623846">
        <w:t>, which is how it ended up grazing us by 6.2 million miles back in December, at which point it was visible from Earth with a small telescope.</w:t>
      </w:r>
    </w:p>
    <w:p w14:paraId="7963EAE1" w14:textId="77777777" w:rsidR="000E21E3" w:rsidRPr="00623846" w:rsidRDefault="000E21E3" w:rsidP="000E21E3">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0936A484" w14:textId="77777777" w:rsidR="000E21E3" w:rsidRPr="00623846" w:rsidRDefault="000E21E3" w:rsidP="000E21E3">
      <w:r w:rsidRPr="00623846">
        <w:t>Accordingly, NASA lists 3200 Phaethon as “potentially hazardous.”</w:t>
      </w:r>
    </w:p>
    <w:p w14:paraId="1052094A" w14:textId="77777777" w:rsidR="000E21E3" w:rsidRPr="00623846" w:rsidRDefault="000E21E3" w:rsidP="000E21E3">
      <w:pPr>
        <w:rPr>
          <w:rStyle w:val="Emphasis"/>
        </w:rPr>
      </w:pPr>
      <w:r w:rsidRPr="00343EA9">
        <w:rPr>
          <w:rStyle w:val="Emphasis"/>
          <w:highlight w:val="green"/>
        </w:rPr>
        <w:t>2017 XO2</w:t>
      </w:r>
    </w:p>
    <w:p w14:paraId="363B0B3D" w14:textId="77777777" w:rsidR="000E21E3" w:rsidRPr="00623846" w:rsidRDefault="000E21E3" w:rsidP="000E21E3">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343EA9">
        <w:rPr>
          <w:rStyle w:val="StyleUnderline"/>
          <w:highlight w:val="green"/>
        </w:rPr>
        <w:t>will take</w:t>
      </w:r>
      <w:r w:rsidRPr="00623846">
        <w:rPr>
          <w:rStyle w:val="StyleUnderline"/>
        </w:rPr>
        <w:t xml:space="preserve"> </w:t>
      </w:r>
      <w:r w:rsidRPr="00343EA9">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343EA9">
        <w:rPr>
          <w:rStyle w:val="Emphasis"/>
          <w:highlight w:val="green"/>
        </w:rPr>
        <w:t>it</w:t>
      </w:r>
      <w:r w:rsidRPr="00623846">
        <w:rPr>
          <w:rStyle w:val="Emphasis"/>
        </w:rPr>
        <w:t xml:space="preserve"> </w:t>
      </w:r>
      <w:r w:rsidRPr="00343EA9">
        <w:rPr>
          <w:rStyle w:val="Emphasis"/>
          <w:highlight w:val="green"/>
        </w:rPr>
        <w:t>may keep swinging by Earth for thousands more years.</w:t>
      </w:r>
    </w:p>
    <w:p w14:paraId="122AF536" w14:textId="77777777" w:rsidR="000E21E3" w:rsidRPr="00623846" w:rsidRDefault="000E21E3" w:rsidP="000E21E3">
      <w:pPr>
        <w:rPr>
          <w:rStyle w:val="Emphasis"/>
        </w:rPr>
      </w:pPr>
      <w:r w:rsidRPr="00343EA9">
        <w:rPr>
          <w:rStyle w:val="Emphasis"/>
          <w:highlight w:val="green"/>
        </w:rPr>
        <w:t>2017 YZ1</w:t>
      </w:r>
    </w:p>
    <w:p w14:paraId="150DC820" w14:textId="77777777" w:rsidR="000E21E3" w:rsidRPr="00623846" w:rsidRDefault="000E21E3" w:rsidP="000E21E3">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343EA9">
        <w:rPr>
          <w:rStyle w:val="Emphasis"/>
          <w:highlight w:val="green"/>
        </w:rPr>
        <w:t>is trying desperately</w:t>
      </w:r>
      <w:r w:rsidRPr="00623846">
        <w:rPr>
          <w:rStyle w:val="Emphasis"/>
        </w:rPr>
        <w:t xml:space="preserve"> to dunk — by which I mean, </w:t>
      </w:r>
      <w:r w:rsidRPr="00343EA9">
        <w:rPr>
          <w:rStyle w:val="Emphasis"/>
          <w:highlight w:val="green"/>
        </w:rPr>
        <w:t>violently collide with Earth</w:t>
      </w:r>
      <w:r w:rsidRPr="00343EA9">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4CC32D3F" w14:textId="77777777" w:rsidR="000E21E3" w:rsidRPr="00623846" w:rsidRDefault="000E21E3" w:rsidP="000E21E3">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343EA9">
        <w:rPr>
          <w:rStyle w:val="Emphasis"/>
          <w:highlight w:val="green"/>
        </w:rPr>
        <w:t>it might create a cataclysmic explosion</w:t>
      </w:r>
      <w:r w:rsidRPr="00623846">
        <w:rPr>
          <w:rStyle w:val="Emphasis"/>
        </w:rPr>
        <w:t xml:space="preserve"> that would mess up our weather for a few years.</w:t>
      </w:r>
    </w:p>
    <w:p w14:paraId="76AB9782" w14:textId="77777777" w:rsidR="000E21E3" w:rsidRPr="00623846" w:rsidRDefault="000E21E3" w:rsidP="000E21E3">
      <w:r w:rsidRPr="00623846">
        <w:t>Jot down June 30, 2047, in your calendar, and then pull out your telescope, watch it sail by and toast your good fortune.</w:t>
      </w:r>
    </w:p>
    <w:p w14:paraId="2FE05D53" w14:textId="77777777" w:rsidR="000E21E3" w:rsidRPr="00623846" w:rsidRDefault="000E21E3" w:rsidP="000E21E3">
      <w:pPr>
        <w:rPr>
          <w:rStyle w:val="Emphasis"/>
        </w:rPr>
      </w:pPr>
      <w:r w:rsidRPr="00343EA9">
        <w:rPr>
          <w:rStyle w:val="Emphasis"/>
          <w:highlight w:val="green"/>
        </w:rPr>
        <w:t>2018 AE2</w:t>
      </w:r>
    </w:p>
    <w:p w14:paraId="4D68FFCF" w14:textId="77777777" w:rsidR="000E21E3" w:rsidRPr="00623846" w:rsidRDefault="000E21E3" w:rsidP="000E21E3">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343EA9">
        <w:rPr>
          <w:rStyle w:val="StyleUnderline"/>
          <w:highlight w:val="green"/>
        </w:rPr>
        <w:t>will have a number of</w:t>
      </w:r>
      <w:r w:rsidRPr="00623846">
        <w:rPr>
          <w:rStyle w:val="StyleUnderline"/>
        </w:rPr>
        <w:t xml:space="preserve"> low-probability </w:t>
      </w:r>
      <w:r w:rsidRPr="00343EA9">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343EA9">
        <w:rPr>
          <w:rStyle w:val="StyleUnderline"/>
          <w:highlight w:val="green"/>
        </w:rPr>
        <w:t>AE2 would have a destructive capacity</w:t>
      </w:r>
      <w:r w:rsidRPr="00623846">
        <w:t xml:space="preserve"> (3,200 megatons) </w:t>
      </w:r>
      <w:r w:rsidRPr="00343EA9">
        <w:rPr>
          <w:rStyle w:val="StyleUnderline"/>
          <w:highlight w:val="green"/>
        </w:rPr>
        <w:t xml:space="preserve">equal to about </w:t>
      </w:r>
      <w:r w:rsidRPr="00343EA9">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343EA9">
        <w:rPr>
          <w:rStyle w:val="StyleUnderline"/>
          <w:highlight w:val="green"/>
        </w:rPr>
        <w:t>resulting in crop loss</w:t>
      </w:r>
      <w:r w:rsidRPr="00623846">
        <w:rPr>
          <w:rStyle w:val="StyleUnderline"/>
        </w:rPr>
        <w:t xml:space="preserve">, colder days, </w:t>
      </w:r>
      <w:r w:rsidRPr="00343EA9">
        <w:rPr>
          <w:rStyle w:val="StyleUnderline"/>
          <w:highlight w:val="green"/>
        </w:rPr>
        <w:t>and the probable deaths of</w:t>
      </w:r>
      <w:r w:rsidRPr="00623846">
        <w:rPr>
          <w:rStyle w:val="StyleUnderline"/>
        </w:rPr>
        <w:t xml:space="preserve"> millions or </w:t>
      </w:r>
      <w:r w:rsidRPr="00343EA9">
        <w:rPr>
          <w:rStyle w:val="StyleUnderline"/>
          <w:highlight w:val="green"/>
        </w:rPr>
        <w:t>billions</w:t>
      </w:r>
      <w:r w:rsidRPr="00623846">
        <w:t xml:space="preserve"> — </w:t>
      </w:r>
      <w:r w:rsidRPr="00623846">
        <w:rPr>
          <w:rStyle w:val="Emphasis"/>
        </w:rPr>
        <w:t>we would indeed be in for trouble</w:t>
      </w:r>
      <w:r w:rsidRPr="00623846">
        <w:t>.</w:t>
      </w:r>
    </w:p>
    <w:p w14:paraId="502A8D0D" w14:textId="77777777" w:rsidR="000E21E3" w:rsidRPr="00623846" w:rsidRDefault="000E21E3" w:rsidP="000E21E3">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0B72184C" w14:textId="77777777" w:rsidR="000E21E3" w:rsidRPr="00623846" w:rsidRDefault="000E21E3" w:rsidP="000E21E3"/>
    <w:p w14:paraId="331AD6A7" w14:textId="77777777" w:rsidR="000E21E3" w:rsidRPr="002E6C6D" w:rsidRDefault="000E21E3" w:rsidP="000E21E3">
      <w:pPr>
        <w:pStyle w:val="Heading4"/>
      </w:pPr>
      <w:r w:rsidRPr="002E6C6D">
        <w:t>They obliterate the earth – definitely causes extinction</w:t>
      </w:r>
    </w:p>
    <w:p w14:paraId="27A9A39B" w14:textId="77777777" w:rsidR="000E21E3" w:rsidRDefault="000E21E3" w:rsidP="000E21E3">
      <w:r>
        <w:rPr>
          <w:b/>
        </w:rPr>
        <w:t>McGuire 2</w:t>
      </w:r>
      <w:r>
        <w:t xml:space="preserve"> (Bill, Professor of Geohazards at University College London and is one of Britain's leading volcanologists, A Guide to the End of the World, p. 159-168)</w:t>
      </w:r>
    </w:p>
    <w:p w14:paraId="173CE472" w14:textId="77777777" w:rsidR="009A4C3E" w:rsidRDefault="000E21E3" w:rsidP="000E21E3">
      <w:pPr>
        <w:rPr>
          <w:u w:val="single"/>
        </w:rPr>
      </w:pPr>
      <w:r w:rsidRPr="006E6E72">
        <w:t xml:space="preserve">The Tunguska events pale into insignificance when compared to what happened </w:t>
      </w:r>
      <w:r w:rsidRPr="006E6E72">
        <w:rPr>
          <w:u w:val="single"/>
        </w:rPr>
        <w:t>off the coast of Mexico's Yucatan Peninsula</w:t>
      </w:r>
      <w:r w:rsidRPr="006E6E72">
        <w:t xml:space="preserve"> 65 million years earlier. Here </w:t>
      </w:r>
      <w:r w:rsidRPr="006E6E72">
        <w:rPr>
          <w:u w:val="single"/>
        </w:rPr>
        <w:t xml:space="preserve">a 10-kilometre </w:t>
      </w:r>
      <w:r w:rsidRPr="00FF113B">
        <w:rPr>
          <w:highlight w:val="green"/>
          <w:u w:val="single"/>
        </w:rPr>
        <w:t>asteroid</w:t>
      </w:r>
      <w:r w:rsidRPr="006E6E72">
        <w:t xml:space="preserve"> or comet—its exact nature is uncertain—crashed into the sea and </w:t>
      </w:r>
      <w:r w:rsidRPr="006E6E72">
        <w:rPr>
          <w:u w:val="single"/>
        </w:rPr>
        <w:t xml:space="preserve">changed our world forever. Within microseconds, an unimaginable explosion </w:t>
      </w:r>
      <w:r w:rsidRPr="00FF113B">
        <w:rPr>
          <w:highlight w:val="green"/>
          <w:u w:val="single"/>
        </w:rPr>
        <w:t xml:space="preserve">released as much energy as </w:t>
      </w:r>
      <w:r w:rsidRPr="00FF113B">
        <w:rPr>
          <w:rStyle w:val="Emphasis"/>
          <w:highlight w:val="green"/>
        </w:rPr>
        <w:t>billions of Hiroshima bombs</w:t>
      </w:r>
      <w:r w:rsidRPr="006E6E72">
        <w:rPr>
          <w:u w:val="single"/>
        </w:rPr>
        <w:t xml:space="preserve"> detonated simultaneously, creating a titanic fireball hotter than the Sun that vaporized the ocean</w:t>
      </w:r>
      <w:r w:rsidRPr="006E6E72">
        <w:t xml:space="preserve"> and excavated a crater 180 kilometres across in the crust beneath. Shock waves blasted upwards, </w:t>
      </w:r>
      <w:r w:rsidRPr="00FF113B">
        <w:rPr>
          <w:rStyle w:val="Emphasis"/>
          <w:highlight w:val="green"/>
        </w:rPr>
        <w:t>tearing the atmosphere</w:t>
      </w:r>
      <w:r w:rsidRPr="006E6E72">
        <w:rPr>
          <w:u w:val="single"/>
        </w:rPr>
        <w:t xml:space="preserve"> apart and expelling over a hundred trillion tonnes of molten rock into space, later to fall across the globe</w:t>
      </w:r>
      <w:r w:rsidRPr="006E6E72">
        <w:t xml:space="preserve">. Almost </w:t>
      </w:r>
      <w:r w:rsidRPr="006E6E72">
        <w:rPr>
          <w:u w:val="single"/>
        </w:rPr>
        <w:t>immediately</w:t>
      </w:r>
      <w:r w:rsidRPr="006E6E72">
        <w:t xml:space="preserve"> </w:t>
      </w:r>
      <w:r w:rsidRPr="006E6E72">
        <w:rPr>
          <w:u w:val="single"/>
        </w:rPr>
        <w:t>an area bigger than Europe would have been</w:t>
      </w:r>
      <w:r w:rsidRPr="006E6E72">
        <w:t xml:space="preserve"> flattened and </w:t>
      </w:r>
      <w:r w:rsidRPr="006E6E72">
        <w:rPr>
          <w:u w:val="single"/>
        </w:rPr>
        <w:t>scoured of</w:t>
      </w:r>
      <w:r w:rsidRPr="006E6E72">
        <w:t xml:space="preserve"> virtually </w:t>
      </w:r>
      <w:r w:rsidRPr="006E6E72">
        <w:rPr>
          <w:u w:val="single"/>
        </w:rPr>
        <w:t>all life</w:t>
      </w:r>
      <w:r w:rsidRPr="006E6E72">
        <w:t xml:space="preserve">, while massive earthquakes rocked the planet. The atmosphere would have howled and screamed as </w:t>
      </w:r>
      <w:r w:rsidRPr="006E6E72">
        <w:rPr>
          <w:u w:val="single"/>
        </w:rPr>
        <w:t>hypercanes five times more powerful than the strongest hurricane ripped the landscape apart</w:t>
      </w:r>
      <w:r w:rsidRPr="006E6E72">
        <w:t xml:space="preserve">, joining forces with huge tsunamis to batter coastlines many thousandsof kilometres distant. Even worse was to follow. As the rock blasted into space began to rain down across the entire planet so the </w:t>
      </w:r>
      <w:r w:rsidRPr="00FF113B">
        <w:rPr>
          <w:highlight w:val="green"/>
          <w:u w:val="single"/>
        </w:rPr>
        <w:t>heat</w:t>
      </w:r>
      <w:r w:rsidRPr="006E6E72">
        <w:t xml:space="preserve"> generated by its re-entry into the atmosphere </w:t>
      </w:r>
      <w:r w:rsidRPr="00FF113B">
        <w:rPr>
          <w:highlight w:val="green"/>
          <w:u w:val="single"/>
        </w:rPr>
        <w:t xml:space="preserve">irradiated the surface, </w:t>
      </w:r>
      <w:r w:rsidRPr="00FF113B">
        <w:rPr>
          <w:rStyle w:val="Emphasis"/>
          <w:highlight w:val="green"/>
        </w:rPr>
        <w:t>roasting animals alive</w:t>
      </w:r>
      <w:r w:rsidRPr="006E6E72">
        <w:rPr>
          <w:u w:val="single"/>
        </w:rPr>
        <w:t xml:space="preserve"> as effectively as an oven</w:t>
      </w:r>
      <w:r w:rsidRPr="006E6E72">
        <w:t xml:space="preserve"> grill, </w:t>
      </w:r>
      <w:r w:rsidRPr="006E6E72">
        <w:rPr>
          <w:u w:val="single"/>
        </w:rPr>
        <w:t xml:space="preserve">and starting great conflagrations that </w:t>
      </w:r>
      <w:r w:rsidRPr="00FF113B">
        <w:rPr>
          <w:highlight w:val="green"/>
          <w:u w:val="single"/>
        </w:rPr>
        <w:t xml:space="preserve">laid waste the </w:t>
      </w:r>
      <w:r w:rsidRPr="00FF113B">
        <w:rPr>
          <w:rStyle w:val="Emphasis"/>
          <w:highlight w:val="green"/>
        </w:rPr>
        <w:t>world's forests</w:t>
      </w:r>
      <w:r w:rsidRPr="00FF113B">
        <w:rPr>
          <w:highlight w:val="green"/>
          <w:u w:val="single"/>
        </w:rPr>
        <w:t xml:space="preserve"> and grasslands</w:t>
      </w:r>
      <w:r w:rsidRPr="006E6E72">
        <w:rPr>
          <w:u w:val="single"/>
        </w:rPr>
        <w:t xml:space="preserve"> and turned fully a quarter of all living material to ashes</w:t>
      </w:r>
      <w:r w:rsidRPr="006E6E72">
        <w:t xml:space="preserve">. Even once the atmosphere and oceans had settled down, the crust had stopped shuddering, and the bombardment of debris from space had ceased, more was to come. In the following weeks, </w:t>
      </w:r>
      <w:r w:rsidRPr="00FF113B">
        <w:rPr>
          <w:highlight w:val="green"/>
          <w:u w:val="single"/>
        </w:rPr>
        <w:t xml:space="preserve">smoke and dust in the atmosphere </w:t>
      </w:r>
      <w:r w:rsidRPr="00FF113B">
        <w:rPr>
          <w:rStyle w:val="Emphasis"/>
          <w:highlight w:val="green"/>
        </w:rPr>
        <w:t>blotted out the</w:t>
      </w:r>
      <w:r w:rsidRPr="00FF113B">
        <w:rPr>
          <w:highlight w:val="green"/>
          <w:u w:val="single"/>
        </w:rPr>
        <w:t xml:space="preserve"> Sun and brought temperatures plunging</w:t>
      </w:r>
      <w:r w:rsidRPr="006E6E72">
        <w:t xml:space="preserve"> by as much as 15 degrees Celsius. </w:t>
      </w:r>
      <w:r w:rsidRPr="006E6E72">
        <w:rPr>
          <w:u w:val="single"/>
        </w:rPr>
        <w:t xml:space="preserve">In the growing gloom and bitter cold the surviving </w:t>
      </w:r>
      <w:r w:rsidRPr="00FF113B">
        <w:rPr>
          <w:highlight w:val="green"/>
          <w:u w:val="single"/>
        </w:rPr>
        <w:t>plant life</w:t>
      </w:r>
      <w:r w:rsidRPr="006E6E72">
        <w:t xml:space="preserve"> wilted and </w:t>
      </w:r>
      <w:r w:rsidRPr="00FF113B">
        <w:rPr>
          <w:highlight w:val="green"/>
          <w:u w:val="single"/>
        </w:rPr>
        <w:t>died</w:t>
      </w:r>
      <w:r w:rsidRPr="006E6E72">
        <w:t xml:space="preserve"> while those herbivorous dinosaurs that remained slowly starved. </w:t>
      </w:r>
      <w:r w:rsidRPr="00FF113B">
        <w:rPr>
          <w:highlight w:val="green"/>
          <w:u w:val="single"/>
        </w:rPr>
        <w:t>global wildfires and acid rain</w:t>
      </w:r>
      <w:r w:rsidRPr="006E6E72">
        <w:t xml:space="preserve"> from the huge quantities of sulphur injected into the atmosphere from rocks at the site of the impact </w:t>
      </w:r>
      <w:r w:rsidRPr="00FF113B">
        <w:rPr>
          <w:highlight w:val="green"/>
          <w:u w:val="single"/>
        </w:rPr>
        <w:t>poured into the oceans</w:t>
      </w:r>
      <w:r w:rsidRPr="006E6E72">
        <w:rPr>
          <w:u w:val="single"/>
        </w:rPr>
        <w:t>, wiping out three-quarters of all marine life. After years of freezing conditions the gloom</w:t>
      </w:r>
      <w:r w:rsidRPr="006E6E72">
        <w:t xml:space="preserve"> following the so-called Chicxulub impact would eventually have </w:t>
      </w:r>
      <w:r w:rsidRPr="006E6E72">
        <w:rPr>
          <w:u w:val="single"/>
        </w:rPr>
        <w:t>lifted, only to reveal a terrible Sun blazing through the tatters of an ozone layer torn apart by the chemical action of nitrous oxides</w:t>
      </w:r>
      <w:r w:rsidRPr="006E6E72">
        <w:t xml:space="preserve"> concocted in the impact fireball: </w:t>
      </w:r>
      <w:r w:rsidRPr="00FF113B">
        <w:rPr>
          <w:highlight w:val="green"/>
          <w:u w:val="single"/>
        </w:rPr>
        <w:t>an ultraviolet spring</w:t>
      </w:r>
      <w:r w:rsidRPr="006E6E72">
        <w:rPr>
          <w:u w:val="single"/>
        </w:rPr>
        <w:t xml:space="preserve"> hard on the heels of the cosmic winter that </w:t>
      </w:r>
      <w:r w:rsidRPr="00FF113B">
        <w:rPr>
          <w:highlight w:val="green"/>
          <w:u w:val="single"/>
        </w:rPr>
        <w:t>fried many of the remaining species</w:t>
      </w:r>
      <w:r w:rsidRPr="006E6E72">
        <w:t xml:space="preserve"> struggling precariously to hang on to life. So enormously was the natural balance of the Earth upset that according to some it might have taken hundreds of thousands of years for the post-Chicxulub Earth to return to what passes for normal. When it did the age of the great reptiles was finally over, leaving the field to the primitive mammals—our distant ancestors—and opening an evolutionary trail that culminated in the rise and rise of the human race. But could we go the same way1?To assess the chances, let me look a little more closely at the destructive power of an impact event. At Tunguska, destruction of the forests resulted partly from the great heat generated by the explosion, but mainly from the blast wave that literally pushed the trees over and flattened them against the ground. The strength of this blast wave depends upon what is called the peak overpressure, that is the difference between ambient pressure and the pressure of the blastwave. In order to cause severe destruction thisnccds to exceed 4. pounds per square inch, an overpressure that results in wind speeds that arc over twice the force of those found in a typical hurricane. Even though tiny compared with, say, the land area of London, the enormous overpressures generated by a 50-metre object exploding low overhead would cause damage comparable with the detonation of a very large nuclear device, obliterating almost everything within the city's orbital motorway. Increase the size of the impactor and things get very much worse. An asteroid just 250 metres across would be sufficiently massive to penetrate the atmosphere; blasting a crater 5 kilometres across and devastating an area of around 10,000 square kilometres— that is about the size of the English county of Kent. Raise the size of the asteroid again, to 650 metres, and the area of devastation increases to ioo;ooo square kilometres—about the size of the US state of South Carolina. Terrible as this all sounds, however, even this would be insufficient to affect the entire planet. In order to do this, an impactor has to be at least 1 kilometre across, if it is one of the speedier comets, or 1.5 kilometres in diameter if it is one of the slower asteroids. A collision with one of these objects would generate a blast equivalent to 100.000 million tonnes of TNT, which would obliterate an area 500 kilometres across say the size of England—and kill perhaps tens of millions of people, depending upon the location of the impact. The real problems for the rest of the world would start soon after as dust in the atmosphere began to darken the skies and reduce the level of sunlight reaching the Earth's surface. By comparison with the huge Chicxulub impact it is certain that this would result in a dramatic lowering of global temperatures but there is no consensus on just how bad this would be. The chances are, however, that an impact of this size would result in appalling weather conditions and crop failures at least as severe as those of the 'Year Without a Summer'; 'which followed the 1815 eruption of Indonesia's Tambora volcano. As mentioned in the last chapter, with even developed countries holding sufficient food to feed their populations for only a month or so, large-scale crop failures across the planet would undoubtedly have serious implications. Rationing, at the very least, is likely to be die result, with a worst case scenario seeing widespread disruption of the social and economic fabric of developed nations. In the developing world, where subsistence farming remains very much the norm, wide-spread failure of the harvests could be expected to translate rapidly into famine on a biblical scale Some researchers forecast that as many as a quarter of the world's population could succumb to a deteriorating climate following an impact in the 1—1.5 kilometre size range. Anything bigger and photosynthesis stops completely. Once this happens the issue is not how many people will die but whether the human race will survive. One estimate proposes that the impact of an object just 4- kilometres across will inject sufficient quantities of dust and debris into the atmosphere to reduce light levels below those required for photosynthesis. Because we still don't know how many threatening objects there are out there nor whether they come in bursts, it is almost impossible to say when the Earth will be struck by an asteroid or comet that will bring to an end the world as we know it. Impact events on the scale of the Chicxulub dinosaur-killer only occur every several tens of millions of years, so in any single year the chances of such an impact arc tiny. Any optimism is, however, tempered by the fact that— should the Shiva hypothesis be true—the next swarm of Oort Cloud comets could even now be speeding towards the inner solar system. Failing this, we may have only another thousand years to wait until the return of the dense part of the Taurid Complex and another asteroidal assault. Even if it turns out that there is no coherence in the timing of impact events, </w:t>
      </w:r>
      <w:r w:rsidRPr="00FF113B">
        <w:rPr>
          <w:b/>
          <w:highlight w:val="green"/>
          <w:u w:val="single"/>
        </w:rPr>
        <w:t>there is</w:t>
      </w:r>
      <w:r w:rsidRPr="006E6E72">
        <w:t xml:space="preserve"> statistically </w:t>
      </w:r>
      <w:r w:rsidRPr="00FF113B">
        <w:rPr>
          <w:b/>
          <w:highlight w:val="green"/>
          <w:u w:val="single"/>
          <w:bdr w:val="single" w:sz="4" w:space="0" w:color="auto" w:frame="1"/>
        </w:rPr>
        <w:t>no reason</w:t>
      </w:r>
      <w:r w:rsidRPr="00FF113B">
        <w:rPr>
          <w:b/>
          <w:highlight w:val="green"/>
          <w:u w:val="single"/>
        </w:rPr>
        <w:t xml:space="preserve"> why we cannot be hit next year by an </w:t>
      </w:r>
      <w:r w:rsidRPr="00FF113B">
        <w:rPr>
          <w:b/>
          <w:highlight w:val="green"/>
          <w:u w:val="single"/>
          <w:bdr w:val="single" w:sz="4" w:space="0" w:color="auto" w:frame="1"/>
        </w:rPr>
        <w:t>undiscovered</w:t>
      </w:r>
      <w:r w:rsidRPr="006E6E72">
        <w:t xml:space="preserve"> Earth-Crossing </w:t>
      </w:r>
      <w:r w:rsidRPr="00FF113B">
        <w:rPr>
          <w:b/>
          <w:highlight w:val="green"/>
          <w:u w:val="single"/>
        </w:rPr>
        <w:t>Asteroid</w:t>
      </w:r>
      <w:r w:rsidRPr="006E6E72">
        <w:rPr>
          <w:u w:val="single"/>
        </w:rPr>
        <w:t xml:space="preserve"> or by a long-period comet that has never before visited the inner solar system</w:t>
      </w:r>
      <w:r w:rsidRPr="006E6E72">
        <w:t xml:space="preserve">. Small impactors on the Tunguska scale struck Brazil in 1931 and Greenland in 1097, and will continue to pound the Earth every few decades. Because their destructive footprint is tiny compared to the surface area of the Earth, however, it would be very bad luck if one of these hit an urban area, and most will fall in the sea. Although this might seem a good thing, a larger object striking the ocean would be very bad news indeed. A 500-metre rock landing in the Pacific Basin, for example, would generate gigantic tsunamis that would obliterate just about every coastal city in the hemisphere within 20 hours or so. The chances of this happening arc actually quite high—about 1 per cent in the next 100 years—and the death toll could well top half a billion. Estimates of the frequencies of impacts in the 1 kilometre size bracket range from 100,000 to 333,000 years, but the youngest impact crater produced by an object of this size is almost a million years old. Of course, there could have been several large impacts since, which cither occurred in the sea or have not yet been located on land. Fair enough you might say, the threat is clearly out there, but </w:t>
      </w:r>
      <w:r w:rsidRPr="006E6E72">
        <w:rPr>
          <w:u w:val="single"/>
        </w:rPr>
        <w:t>is there anything on the horizon? Actually, there is</w:t>
      </w:r>
      <w:r w:rsidRPr="006E6E72">
        <w:t xml:space="preserve">. Some </w:t>
      </w:r>
      <w:r w:rsidRPr="00FF113B">
        <w:rPr>
          <w:highlight w:val="green"/>
          <w:u w:val="single"/>
        </w:rPr>
        <w:t>13 asteroids</w:t>
      </w:r>
      <w:r w:rsidRPr="006E6E72">
        <w:t>—mostly quite small—</w:t>
      </w:r>
      <w:r w:rsidRPr="00FF113B">
        <w:rPr>
          <w:highlight w:val="green"/>
          <w:u w:val="single"/>
        </w:rPr>
        <w:t>could</w:t>
      </w:r>
      <w:r w:rsidRPr="006E6E72">
        <w:t xml:space="preserve"> feasibly </w:t>
      </w:r>
      <w:r w:rsidRPr="00FF113B">
        <w:rPr>
          <w:highlight w:val="green"/>
          <w:u w:val="single"/>
        </w:rPr>
        <w:t>collide with the Earth before 2100.</w:t>
      </w:r>
    </w:p>
    <w:p w14:paraId="33AABC46" w14:textId="77777777" w:rsidR="009A4C3E" w:rsidRDefault="009A4C3E" w:rsidP="000E21E3">
      <w:pPr>
        <w:rPr>
          <w:u w:val="single"/>
        </w:rPr>
      </w:pPr>
    </w:p>
    <w:p w14:paraId="47059166" w14:textId="77777777" w:rsidR="009A4C3E" w:rsidRDefault="009A4C3E" w:rsidP="000E21E3">
      <w:pPr>
        <w:rPr>
          <w:u w:val="single"/>
        </w:rPr>
      </w:pPr>
    </w:p>
    <w:p w14:paraId="31F62A1B" w14:textId="3805867F" w:rsidR="000E21E3" w:rsidRDefault="000E21E3" w:rsidP="000E21E3">
      <w:r w:rsidRPr="006E6E72">
        <w:t xml:space="preserve"> Realistically, however, this is not very likely as the probabilities involved arc not much greater than 1 in io;ooo— although bear in mind that these arc pretty good odds. If this was the probability of winning the lottery then my local agent would be getting considerably more of my business. There is another enigmatic object out there, however. Of the 40 or so Near Earth Asteroids spotted last year, one — designated 2000SG344—looked at first as if it might actually hit us. The object is small, in the 100 metre size range, and its orbit is so similar to the earth that some have suggested it may be a booster rocket that sped one of the Apollo spacecraft on its way to the Moon. Whether hunk of rock or lump of man-made metal, it was originally estimated that 2000SG344 had a 1 in 500 chance of striking the Earth on 21 September 2030. Again, these may sound very long odds, but they are actually only five times greater than those recently offered during summer 2001 for England beating Germany 5-1 at football. We can all relax now anyway, as recent calculations have indicated that the object will not approach closer to the Earth than around five million kilometres. A few years ago, scientists came up with an index to measure the impact threat, known as the Torino Scale, and so far 2000SG2144 is the first object to register a value greater than zero. The potential impactor originally scraped into category 1, events meriting careful monitoring. Let's hope that many years elapse before we encounter the first category 10 event—defined as 'a certain collision with global consequences'. Given sufficient warning we might be able to nudge an asteroid out of the Earth's way but due to its size, high velocity, and sudden appearance, wc could do little about a new comet heading in our direction. </w:t>
      </w:r>
    </w:p>
    <w:p w14:paraId="4BBA1B82" w14:textId="77777777" w:rsidR="000E21E3" w:rsidRPr="00EE5424" w:rsidRDefault="000E21E3" w:rsidP="000E21E3"/>
    <w:p w14:paraId="3DBE31EE" w14:textId="77777777" w:rsidR="000E21E3" w:rsidRPr="00623846" w:rsidRDefault="000E21E3" w:rsidP="000E21E3">
      <w:pPr>
        <w:pStyle w:val="Heading3"/>
        <w:rPr>
          <w:rFonts w:cs="Calibri"/>
        </w:rPr>
      </w:pPr>
      <w:r w:rsidRPr="00623846">
        <w:rPr>
          <w:rFonts w:cs="Calibri"/>
        </w:rPr>
        <w:t>Adv – Ozone</w:t>
      </w:r>
    </w:p>
    <w:p w14:paraId="448E39EC" w14:textId="77777777" w:rsidR="000E21E3" w:rsidRPr="00623846" w:rsidRDefault="000E21E3" w:rsidP="000E21E3">
      <w:pPr>
        <w:pStyle w:val="Heading4"/>
        <w:rPr>
          <w:rFonts w:cs="Calibri"/>
        </w:rPr>
      </w:pPr>
      <w:r w:rsidRPr="00623846">
        <w:rPr>
          <w:rFonts w:cs="Calibri"/>
        </w:rPr>
        <w:t>Mega-constellations destroy the ozone layer.</w:t>
      </w:r>
    </w:p>
    <w:p w14:paraId="1F50F0FF" w14:textId="77777777" w:rsidR="000E21E3" w:rsidRPr="00623846" w:rsidRDefault="000E21E3" w:rsidP="000E21E3">
      <w:r w:rsidRPr="00623846">
        <w:rPr>
          <w:rStyle w:val="Style13ptBold"/>
        </w:rPr>
        <w:t xml:space="preserve">Pultarova 21 </w:t>
      </w:r>
      <w:r w:rsidRPr="00623846">
        <w:t xml:space="preserve">“Air pollution from reentering megaconstellation satellites could cause ozone hole 2.0”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June 7, 2021 </w:t>
      </w:r>
      <w:hyperlink r:id="rId35" w:history="1">
        <w:r w:rsidRPr="00623846">
          <w:rPr>
            <w:rStyle w:val="Hyperlink"/>
          </w:rPr>
          <w:t>https://www.space.com/starlink-satellite-reentry-ozone-depletion-atmosphere</w:t>
        </w:r>
      </w:hyperlink>
      <w:r w:rsidRPr="00623846">
        <w:t xml:space="preserve"> SM</w:t>
      </w:r>
    </w:p>
    <w:p w14:paraId="7F3A2D71" w14:textId="77777777" w:rsidR="000E21E3" w:rsidRPr="00623846" w:rsidRDefault="000E21E3" w:rsidP="000E21E3">
      <w:pPr>
        <w:pStyle w:val="ListParagraph"/>
        <w:numPr>
          <w:ilvl w:val="0"/>
          <w:numId w:val="13"/>
        </w:numPr>
      </w:pPr>
      <w:r w:rsidRPr="00623846">
        <w:t>Aaron Boley -- an associate professor of astronomy and astrophysics at the University of British Columbia, Canada</w:t>
      </w:r>
    </w:p>
    <w:p w14:paraId="75EE3AD7" w14:textId="77777777" w:rsidR="000E21E3" w:rsidRPr="00623846" w:rsidRDefault="000E21E3" w:rsidP="000E21E3">
      <w:r w:rsidRPr="00623846">
        <w:rPr>
          <w:rStyle w:val="StyleUnderline"/>
        </w:rPr>
        <w:t xml:space="preserve">The aluminum from </w:t>
      </w:r>
      <w:r w:rsidRPr="00343EA9">
        <w:rPr>
          <w:rStyle w:val="StyleUnderline"/>
          <w:highlight w:val="green"/>
        </w:rPr>
        <w:t>re-entering satellites</w:t>
      </w:r>
      <w:r w:rsidRPr="00623846">
        <w:rPr>
          <w:rStyle w:val="StyleUnderline"/>
        </w:rPr>
        <w:t xml:space="preserve"> also has a potential to </w:t>
      </w:r>
      <w:r w:rsidRPr="00343EA9">
        <w:rPr>
          <w:rStyle w:val="StyleUnderline"/>
          <w:highlight w:val="green"/>
        </w:rPr>
        <w:t>damage the ozone</w:t>
      </w:r>
      <w:r w:rsidRPr="00623846">
        <w:rPr>
          <w:rStyle w:val="StyleUnderline"/>
        </w:rPr>
        <w:t xml:space="preserve"> layer</w:t>
      </w:r>
      <w:r w:rsidRPr="00623846">
        <w:t xml:space="preserve">, a problem well known to humanity, which has been successfully solved by widespread bans on the use of chlorofluorocarbons, chemicals used in the past in aerosol sprays and refrigerators. </w:t>
      </w:r>
    </w:p>
    <w:p w14:paraId="4F542E6F" w14:textId="77777777" w:rsidR="000E21E3" w:rsidRPr="00623846" w:rsidRDefault="000E21E3" w:rsidP="000E21E3">
      <w:pPr>
        <w:rPr>
          <w:rStyle w:val="StyleUnderline"/>
        </w:rPr>
      </w:pPr>
      <w:r w:rsidRPr="00623846">
        <w:t xml:space="preserve">In their paper, Boley and his colleague Michael Byers cite </w:t>
      </w:r>
      <w:r w:rsidRPr="00623846">
        <w:rPr>
          <w:rStyle w:val="StyleUnderline"/>
        </w:rPr>
        <w:t>research by their counterparts from the Aerospace Corporation, a U.S. non-profit research organization, which identified local damage to the planet's ozone layer triggered by the passage of polluting rockets through the atmosphere.</w:t>
      </w:r>
    </w:p>
    <w:p w14:paraId="6B863A8E" w14:textId="77777777" w:rsidR="000E21E3" w:rsidRPr="00623846" w:rsidRDefault="000E21E3" w:rsidP="000E21E3">
      <w:pPr>
        <w:rPr>
          <w:rStyle w:val="StyleUnderline"/>
        </w:rPr>
      </w:pPr>
      <w:r w:rsidRPr="00623846">
        <w:rPr>
          <w:rStyle w:val="StyleUnderline"/>
        </w:rPr>
        <w:t xml:space="preserve">"We know that </w:t>
      </w:r>
      <w:r w:rsidRPr="00343EA9">
        <w:rPr>
          <w:rStyle w:val="StyleUnderline"/>
          <w:highlight w:val="green"/>
        </w:rPr>
        <w:t>alumina does deplete ozone</w:t>
      </w:r>
      <w:r w:rsidRPr="00623846">
        <w:rPr>
          <w:rStyle w:val="StyleUnderline"/>
        </w:rPr>
        <w:t xml:space="preserve"> just </w:t>
      </w:r>
      <w:r w:rsidRPr="00343EA9">
        <w:rPr>
          <w:rStyle w:val="StyleUnderline"/>
          <w:highlight w:val="green"/>
        </w:rPr>
        <w:t>from</w:t>
      </w:r>
      <w:r w:rsidRPr="00623846">
        <w:rPr>
          <w:rStyle w:val="StyleUnderline"/>
        </w:rPr>
        <w:t xml:space="preserve"> rocket </w:t>
      </w:r>
      <w:r w:rsidRPr="00343EA9">
        <w:rPr>
          <w:rStyle w:val="StyleUnderline"/>
          <w:highlight w:val="green"/>
        </w:rPr>
        <w:t>launches</w:t>
      </w:r>
      <w:r w:rsidRPr="00623846">
        <w:rPr>
          <w:rStyle w:val="StyleUnderline"/>
        </w:rPr>
        <w:t xml:space="preserve"> themselves </w:t>
      </w:r>
      <w:r w:rsidRPr="00343EA9">
        <w:rPr>
          <w:rStyle w:val="StyleUnderline"/>
          <w:highlight w:val="green"/>
        </w:rPr>
        <w:t>because</w:t>
      </w:r>
      <w:r w:rsidRPr="00623846">
        <w:rPr>
          <w:rStyle w:val="StyleUnderline"/>
        </w:rPr>
        <w:t xml:space="preserve"> a lot </w:t>
      </w:r>
      <w:r w:rsidRPr="00343EA9">
        <w:rPr>
          <w:rStyle w:val="StyleUnderline"/>
          <w:highlight w:val="green"/>
        </w:rPr>
        <w:t>of solid-fuel</w:t>
      </w:r>
      <w:r w:rsidRPr="00623846">
        <w:rPr>
          <w:rStyle w:val="StyleUnderline"/>
        </w:rPr>
        <w:t xml:space="preserve"> rockets use, or have, alumina as a byproduct," Boley said. "</w:t>
      </w:r>
      <w:r w:rsidRPr="00343EA9">
        <w:rPr>
          <w:rStyle w:val="StyleUnderline"/>
          <w:highlight w:val="green"/>
        </w:rPr>
        <w:t>That creates</w:t>
      </w:r>
      <w:r w:rsidRPr="00623846">
        <w:rPr>
          <w:rStyle w:val="StyleUnderline"/>
        </w:rPr>
        <w:t xml:space="preserve"> these little </w:t>
      </w:r>
      <w:r w:rsidRPr="00343EA9">
        <w:rPr>
          <w:rStyle w:val="StyleUnderline"/>
          <w:highlight w:val="green"/>
        </w:rPr>
        <w:t>temporary holes in</w:t>
      </w:r>
      <w:r w:rsidRPr="00623846">
        <w:rPr>
          <w:rStyle w:val="StyleUnderline"/>
        </w:rPr>
        <w:t xml:space="preserve"> the </w:t>
      </w:r>
      <w:r w:rsidRPr="00343EA9">
        <w:rPr>
          <w:rStyle w:val="StyleUnderline"/>
          <w:highlight w:val="green"/>
        </w:rPr>
        <w:t>stratospheric ozone</w:t>
      </w:r>
      <w:r w:rsidRPr="00623846">
        <w:rPr>
          <w:rStyle w:val="StyleUnderline"/>
        </w:rPr>
        <w:t xml:space="preserve"> layer. That's one of the biggest concerns about compositional changes to the atmosphere that spaceflight can cause."</w:t>
      </w:r>
    </w:p>
    <w:p w14:paraId="17813873" w14:textId="77777777" w:rsidR="000E21E3" w:rsidRPr="00623846" w:rsidRDefault="000E21E3" w:rsidP="000E21E3">
      <w:pPr>
        <w:rPr>
          <w:b/>
          <w:u w:val="single"/>
        </w:rPr>
      </w:pPr>
      <w:r w:rsidRPr="00623846">
        <w:rPr>
          <w:rStyle w:val="StyleUnderline"/>
        </w:rPr>
        <w:t xml:space="preserve">The </w:t>
      </w:r>
      <w:r w:rsidRPr="00343EA9">
        <w:rPr>
          <w:rStyle w:val="StyleUnderline"/>
          <w:highlight w:val="green"/>
        </w:rPr>
        <w:t>ozone</w:t>
      </w:r>
      <w:r w:rsidRPr="00623846">
        <w:rPr>
          <w:rStyle w:val="StyleUnderline"/>
        </w:rPr>
        <w:t xml:space="preserve"> layer </w:t>
      </w:r>
      <w:r w:rsidRPr="00343EA9">
        <w:rPr>
          <w:rStyle w:val="StyleUnderline"/>
          <w:highlight w:val="green"/>
        </w:rPr>
        <w:t>protects life</w:t>
      </w:r>
      <w:r w:rsidRPr="00623846">
        <w:rPr>
          <w:rStyle w:val="StyleUnderline"/>
        </w:rPr>
        <w:t xml:space="preserve"> on Earth </w:t>
      </w:r>
      <w:r w:rsidRPr="00343EA9">
        <w:rPr>
          <w:rStyle w:val="StyleUnderline"/>
          <w:highlight w:val="green"/>
        </w:rPr>
        <w:t>from harmful UV radiation</w:t>
      </w:r>
      <w:r w:rsidRPr="00623846">
        <w:rPr>
          <w:rStyle w:val="StyleUnderline"/>
        </w:rPr>
        <w:t xml:space="preserve">. The </w:t>
      </w:r>
      <w:r w:rsidRPr="00343EA9">
        <w:rPr>
          <w:rStyle w:val="StyleUnderline"/>
          <w:highlight w:val="green"/>
        </w:rPr>
        <w:t>depletion</w:t>
      </w:r>
      <w:r w:rsidRPr="00623846">
        <w:rPr>
          <w:rStyle w:val="StyleUnderline"/>
        </w:rPr>
        <w:t xml:space="preserve"> of ozone in the stratosphere, the second lowest layer of the atmosphere extending between altitudes of approximately 7 to 40 miles (10 to 60 kilometers</w:t>
      </w:r>
      <w:r w:rsidRPr="00343EA9">
        <w:rPr>
          <w:rStyle w:val="StyleUnderline"/>
          <w:highlight w:val="green"/>
        </w:rPr>
        <w:t>), led to</w:t>
      </w:r>
      <w:r w:rsidRPr="00623846">
        <w:rPr>
          <w:rStyle w:val="StyleUnderline"/>
        </w:rPr>
        <w:t xml:space="preserve"> an </w:t>
      </w:r>
      <w:r w:rsidRPr="00343EA9">
        <w:rPr>
          <w:rStyle w:val="StyleUnderline"/>
          <w:highlight w:val="green"/>
        </w:rPr>
        <w:t>increased</w:t>
      </w:r>
      <w:r w:rsidRPr="00623846">
        <w:rPr>
          <w:rStyle w:val="StyleUnderline"/>
        </w:rPr>
        <w:t xml:space="preserve"> risk of </w:t>
      </w:r>
      <w:r w:rsidRPr="00343EA9">
        <w:rPr>
          <w:rStyle w:val="StyleUnderline"/>
          <w:highlight w:val="green"/>
        </w:rPr>
        <w:t>cancer and eye damage</w:t>
      </w:r>
      <w:r w:rsidRPr="00623846">
        <w:rPr>
          <w:rStyle w:val="StyleUnderline"/>
        </w:rPr>
        <w:t xml:space="preserve"> for humans on Earth. </w:t>
      </w:r>
    </w:p>
    <w:p w14:paraId="535F45C1" w14:textId="77777777" w:rsidR="000E21E3" w:rsidRPr="00623846" w:rsidRDefault="000E21E3" w:rsidP="000E21E3">
      <w:r w:rsidRPr="00623846">
        <w:t xml:space="preserve">Gerhard Drolshagen, of the University of Oldenburg, Germany, who has published papers about the effects of meteoroid material on Earth, told Space.com that reentering satellites usually evaporate at altitudes between 55 and 30 miles (90 and 50 km), just above the ozone-rich stratosphere. However, he added, the particles created as a result of the satellites' burning will eventually sink to the lower layers. </w:t>
      </w:r>
    </w:p>
    <w:p w14:paraId="0903DCE0" w14:textId="77777777" w:rsidR="000E21E3" w:rsidRPr="00623846" w:rsidRDefault="000E21E3" w:rsidP="000E21E3">
      <w:r w:rsidRPr="00623846">
        <w:t xml:space="preserve">Boley said that </w:t>
      </w:r>
      <w:r w:rsidRPr="00343EA9">
        <w:rPr>
          <w:rStyle w:val="StyleUnderline"/>
          <w:highlight w:val="green"/>
        </w:rPr>
        <w:t>as</w:t>
      </w:r>
      <w:r w:rsidRPr="00623846">
        <w:rPr>
          <w:rStyle w:val="StyleUnderline"/>
        </w:rPr>
        <w:t xml:space="preserve"> the </w:t>
      </w:r>
      <w:r w:rsidRPr="00343EA9">
        <w:rPr>
          <w:rStyle w:val="StyleUnderline"/>
          <w:highlight w:val="green"/>
        </w:rPr>
        <w:t>alumina sinks</w:t>
      </w:r>
      <w:r w:rsidRPr="00623846">
        <w:rPr>
          <w:rStyle w:val="StyleUnderline"/>
        </w:rPr>
        <w:t xml:space="preserve"> into the stratosphere, </w:t>
      </w:r>
      <w:r w:rsidRPr="00343EA9">
        <w:rPr>
          <w:rStyle w:val="StyleUnderline"/>
          <w:highlight w:val="green"/>
        </w:rPr>
        <w:t>it will</w:t>
      </w:r>
      <w:r w:rsidRPr="00623846">
        <w:rPr>
          <w:rStyle w:val="StyleUnderline"/>
        </w:rPr>
        <w:t xml:space="preserve"> cause chemical reactions, which, based on existing knowledge, will likely </w:t>
      </w:r>
      <w:r w:rsidRPr="00343EA9">
        <w:rPr>
          <w:rStyle w:val="StyleUnderline"/>
          <w:highlight w:val="green"/>
        </w:rPr>
        <w:t>trigger ozone destruction</w:t>
      </w:r>
      <w:r w:rsidRPr="00623846">
        <w:t>.</w:t>
      </w:r>
    </w:p>
    <w:p w14:paraId="743D3618" w14:textId="77777777" w:rsidR="000E21E3" w:rsidRPr="00623846" w:rsidRDefault="000E21E3" w:rsidP="000E21E3">
      <w:r w:rsidRPr="00623846">
        <w:t>Drolshagen, who wasn't involved in the recent study, agreed that because "satellites are mostly made of aluminum, the amount of aluminum deposited in the atmosphere will certainly increase."</w:t>
      </w:r>
    </w:p>
    <w:p w14:paraId="6B5123D0" w14:textId="77777777" w:rsidR="000E21E3" w:rsidRPr="00623846" w:rsidRDefault="000E21E3" w:rsidP="000E21E3">
      <w:r w:rsidRPr="00623846">
        <w:t>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w:t>
      </w:r>
    </w:p>
    <w:p w14:paraId="22D7CE63" w14:textId="77777777" w:rsidR="000E21E3" w:rsidRPr="00623846" w:rsidRDefault="000E21E3" w:rsidP="000E21E3">
      <w:r w:rsidRPr="00623846">
        <w:t>Learning from past mistakes</w:t>
      </w:r>
    </w:p>
    <w:p w14:paraId="4C156E20" w14:textId="77777777" w:rsidR="000E21E3" w:rsidRPr="00623846" w:rsidRDefault="000E21E3" w:rsidP="000E21E3">
      <w:pPr>
        <w:rPr>
          <w:b/>
          <w:u w:val="single"/>
        </w:rPr>
      </w:pPr>
      <w:r w:rsidRPr="00623846">
        <w:rPr>
          <w:rStyle w:val="StyleUnderline"/>
        </w:rPr>
        <w:t xml:space="preserve">In their study, Boley and his colleagues looked only at the effects of the first generation of </w:t>
      </w:r>
      <w:r w:rsidRPr="00343EA9">
        <w:rPr>
          <w:rStyle w:val="StyleUnderline"/>
          <w:highlight w:val="green"/>
        </w:rPr>
        <w:t>the Starlink megaconstellation</w:t>
      </w:r>
      <w:r w:rsidRPr="00623846">
        <w:rPr>
          <w:rStyle w:val="StyleUnderline"/>
        </w:rPr>
        <w:t xml:space="preserve">, which is expected to </w:t>
      </w:r>
      <w:r w:rsidRPr="00343EA9">
        <w:rPr>
          <w:rStyle w:val="StyleUnderline"/>
          <w:highlight w:val="green"/>
        </w:rPr>
        <w:t>consist of 12,000 satellites.</w:t>
      </w:r>
      <w:r w:rsidRPr="00623846">
        <w:t xml:space="preserve"> More than 1,700 of these have already been launched. </w:t>
      </w:r>
      <w:r w:rsidRPr="00623846">
        <w:rPr>
          <w:rStyle w:val="StyleUnderline"/>
        </w:rPr>
        <w:t xml:space="preserve">As a result of SpaceX's activities (and to a lesser extent those of other constellation operators), </w:t>
      </w:r>
      <w:r w:rsidRPr="00343EA9">
        <w:rPr>
          <w:rStyle w:val="StyleUnderline"/>
          <w:highlight w:val="green"/>
        </w:rPr>
        <w:t>the number of</w:t>
      </w:r>
      <w:r w:rsidRPr="00623846">
        <w:rPr>
          <w:rStyle w:val="StyleUnderline"/>
        </w:rPr>
        <w:t xml:space="preserve"> active and defunct </w:t>
      </w:r>
      <w:r w:rsidRPr="00343EA9">
        <w:rPr>
          <w:rStyle w:val="StyleUnderline"/>
          <w:highlight w:val="green"/>
        </w:rPr>
        <w:t>sat</w:t>
      </w:r>
      <w:r w:rsidRPr="00623846">
        <w:rPr>
          <w:rStyle w:val="StyleUnderline"/>
        </w:rPr>
        <w:t>ellite</w:t>
      </w:r>
      <w:r w:rsidRPr="00343EA9">
        <w:rPr>
          <w:rStyle w:val="StyleUnderline"/>
          <w:highlight w:val="green"/>
        </w:rPr>
        <w:t>s in l</w:t>
      </w:r>
      <w:r w:rsidRPr="00623846">
        <w:rPr>
          <w:rStyle w:val="StyleUnderline"/>
        </w:rPr>
        <w:t xml:space="preserve">ow </w:t>
      </w:r>
      <w:r w:rsidRPr="00343EA9">
        <w:rPr>
          <w:rStyle w:val="StyleUnderline"/>
          <w:highlight w:val="green"/>
        </w:rPr>
        <w:t>E</w:t>
      </w:r>
      <w:r w:rsidRPr="00623846">
        <w:rPr>
          <w:rStyle w:val="StyleUnderline"/>
        </w:rPr>
        <w:t xml:space="preserve">arth </w:t>
      </w:r>
      <w:r w:rsidRPr="00343EA9">
        <w:rPr>
          <w:rStyle w:val="StyleUnderline"/>
          <w:highlight w:val="green"/>
        </w:rPr>
        <w:t>o</w:t>
      </w:r>
      <w:r w:rsidRPr="00623846">
        <w:rPr>
          <w:rStyle w:val="StyleUnderline"/>
        </w:rPr>
        <w:t xml:space="preserve">rbit, the region of space below the altitude of 620 miles (1,000 km), </w:t>
      </w:r>
      <w:r w:rsidRPr="00343EA9">
        <w:rPr>
          <w:rStyle w:val="StyleUnderline"/>
          <w:highlight w:val="green"/>
        </w:rPr>
        <w:t>has increased</w:t>
      </w:r>
      <w:r w:rsidRPr="00623846">
        <w:rPr>
          <w:rStyle w:val="StyleUnderline"/>
        </w:rPr>
        <w:t xml:space="preserve"> by </w:t>
      </w:r>
      <w:r w:rsidRPr="00343EA9">
        <w:rPr>
          <w:rStyle w:val="StyleUnderline"/>
          <w:highlight w:val="green"/>
        </w:rPr>
        <w:t>50% over</w:t>
      </w:r>
      <w:r w:rsidRPr="00623846">
        <w:rPr>
          <w:rStyle w:val="StyleUnderline"/>
        </w:rPr>
        <w:t xml:space="preserve"> the past </w:t>
      </w:r>
      <w:r w:rsidRPr="00343EA9">
        <w:rPr>
          <w:rStyle w:val="StyleUnderline"/>
          <w:highlight w:val="green"/>
        </w:rPr>
        <w:t>two years</w:t>
      </w:r>
      <w:r w:rsidRPr="00623846">
        <w:rPr>
          <w:rStyle w:val="StyleUnderline"/>
        </w:rPr>
        <w:t xml:space="preserve">, according to the paper. </w:t>
      </w:r>
    </w:p>
    <w:p w14:paraId="6D2EAA5F" w14:textId="77777777" w:rsidR="000E21E3" w:rsidRPr="00623846" w:rsidRDefault="000E21E3" w:rsidP="000E21E3">
      <w:r w:rsidRPr="00623846">
        <w:rPr>
          <w:rStyle w:val="StyleUnderline"/>
        </w:rPr>
        <w:t xml:space="preserve">"The problem is that </w:t>
      </w:r>
      <w:r w:rsidRPr="00343EA9">
        <w:rPr>
          <w:rStyle w:val="StyleUnderline"/>
          <w:highlight w:val="green"/>
        </w:rPr>
        <w:t>there are</w:t>
      </w:r>
      <w:r w:rsidRPr="00623846">
        <w:rPr>
          <w:rStyle w:val="StyleUnderline"/>
        </w:rPr>
        <w:t xml:space="preserve"> now </w:t>
      </w:r>
      <w:r w:rsidRPr="00343EA9">
        <w:rPr>
          <w:rStyle w:val="StyleUnderline"/>
          <w:highlight w:val="green"/>
        </w:rPr>
        <w:t>plans to launch</w:t>
      </w:r>
      <w:r w:rsidRPr="00623846">
        <w:rPr>
          <w:rStyle w:val="StyleUnderline"/>
        </w:rPr>
        <w:t xml:space="preserve"> about </w:t>
      </w:r>
      <w:r w:rsidRPr="00343EA9">
        <w:rPr>
          <w:rStyle w:val="StyleUnderline"/>
          <w:highlight w:val="green"/>
        </w:rPr>
        <w:t>55,000 satellites</w:t>
      </w:r>
      <w:r w:rsidRPr="00623846">
        <w:t>," Boley said. "Starlink second generation could consist of up to 30,000 satellites, then you have Starnet, which is China's response to Starlink, Amazon's Kuiper, OneWeb. That could lead to unprecedented changes to the Earth’s upper atmosphere."</w:t>
      </w:r>
    </w:p>
    <w:p w14:paraId="324AFC2B" w14:textId="77777777" w:rsidR="000E21E3" w:rsidRPr="00623846" w:rsidRDefault="000E21E3" w:rsidP="000E21E3">
      <w:pPr>
        <w:rPr>
          <w:rStyle w:val="StyleUnderline"/>
        </w:rPr>
      </w:pPr>
      <w:r w:rsidRPr="00623846">
        <w:rPr>
          <w:rStyle w:val="StyleUnderline"/>
        </w:rPr>
        <w:t xml:space="preserve">Megaconstellation operators, inspired by the consumer technology model, </w:t>
      </w:r>
      <w:r w:rsidRPr="00343EA9">
        <w:rPr>
          <w:rStyle w:val="StyleUnderline"/>
          <w:highlight w:val="green"/>
        </w:rPr>
        <w:t>expect fast development</w:t>
      </w:r>
      <w:r w:rsidRPr="00623846">
        <w:rPr>
          <w:rStyle w:val="StyleUnderline"/>
        </w:rPr>
        <w:t xml:space="preserve"> of new satellites </w:t>
      </w:r>
      <w:r w:rsidRPr="00343EA9">
        <w:rPr>
          <w:rStyle w:val="StyleUnderline"/>
          <w:highlight w:val="green"/>
        </w:rPr>
        <w:t>and frequent replacement</w:t>
      </w:r>
      <w:r w:rsidRPr="00623846">
        <w:rPr>
          <w:rStyle w:val="StyleUnderline"/>
        </w:rPr>
        <w:t xml:space="preserve">, thus the high amount of satellites expected to be burning in the atmosphere on a daily basis. </w:t>
      </w:r>
    </w:p>
    <w:p w14:paraId="01B8C8A1" w14:textId="77777777" w:rsidR="000E21E3" w:rsidRPr="00623846" w:rsidRDefault="000E21E3" w:rsidP="000E21E3">
      <w:r w:rsidRPr="00623846">
        <w:t>"</w:t>
      </w:r>
      <w:r w:rsidRPr="00623846">
        <w:rPr>
          <w:rStyle w:val="StyleUnderline"/>
        </w:rPr>
        <w:t>Humans are exceptionally good at underestimating our ability to change the environment,"</w:t>
      </w:r>
      <w:r w:rsidRPr="00623846">
        <w:t xml:space="preserve"> said Boley. "There is this perception that there is no way that we can dump enough plastic into the ocean to make a difference. There is no way we can dump enough carbon into the atmosphere to make a difference. But here we are. We have a plastic pollution problem with the ocean, we have climate change ongoing as a result of our actions and our changing of the composition of the atmosphere and we are poised to make the same type of mistake by our use of space."</w:t>
      </w:r>
    </w:p>
    <w:p w14:paraId="28F57526" w14:textId="77777777" w:rsidR="000E21E3" w:rsidRPr="00623846" w:rsidRDefault="000E21E3" w:rsidP="000E21E3"/>
    <w:p w14:paraId="6B9BF02C" w14:textId="77777777" w:rsidR="000E21E3" w:rsidRPr="00623846" w:rsidRDefault="000E21E3" w:rsidP="000E21E3">
      <w:pPr>
        <w:pStyle w:val="Heading4"/>
        <w:rPr>
          <w:rFonts w:cs="Calibri"/>
        </w:rPr>
      </w:pPr>
      <w:r w:rsidRPr="00623846">
        <w:rPr>
          <w:rFonts w:cs="Calibri"/>
        </w:rPr>
        <w:t>Ozone hole recovering now but depletion causes extinction.</w:t>
      </w:r>
    </w:p>
    <w:p w14:paraId="5859AFC2" w14:textId="77777777" w:rsidR="000E21E3" w:rsidRPr="00623846" w:rsidRDefault="000E21E3" w:rsidP="000E21E3">
      <w:r w:rsidRPr="00623846">
        <w:rPr>
          <w:rStyle w:val="Style13ptBold"/>
        </w:rPr>
        <w:t xml:space="preserve">Browne 20 </w:t>
      </w:r>
      <w:r w:rsidRPr="00623846">
        <w:t xml:space="preserve">“Scientists warn erosion of ozone layer could lead to a modern mass extinction event” EDWARD BROWNE May 28, 2020 </w:t>
      </w:r>
      <w:hyperlink r:id="rId36" w:history="1">
        <w:r w:rsidRPr="00623846">
          <w:rPr>
            <w:rStyle w:val="Hyperlink"/>
          </w:rPr>
          <w:t>https://www.express.co.uk/news/science/1287983/ozone-layer-global-warming-mass-extinction-dinosaurs-Southampton</w:t>
        </w:r>
      </w:hyperlink>
      <w:r w:rsidRPr="00623846">
        <w:t xml:space="preserve"> SM</w:t>
      </w:r>
    </w:p>
    <w:p w14:paraId="03B89559" w14:textId="77777777" w:rsidR="000E21E3" w:rsidRPr="00623846" w:rsidRDefault="000E21E3" w:rsidP="000E21E3">
      <w:pPr>
        <w:rPr>
          <w:rStyle w:val="StyleUnderline"/>
        </w:rPr>
      </w:pPr>
      <w:r w:rsidRPr="00623846">
        <w:t xml:space="preserve">Scientists warn </w:t>
      </w:r>
      <w:r w:rsidRPr="00343EA9">
        <w:rPr>
          <w:rStyle w:val="StyleUnderline"/>
          <w:highlight w:val="green"/>
        </w:rPr>
        <w:t>erosion of ozone</w:t>
      </w:r>
      <w:r w:rsidRPr="00623846">
        <w:rPr>
          <w:rStyle w:val="StyleUnderline"/>
        </w:rPr>
        <w:t xml:space="preserve"> layer could </w:t>
      </w:r>
      <w:r w:rsidRPr="00343EA9">
        <w:rPr>
          <w:rStyle w:val="StyleUnderline"/>
          <w:highlight w:val="green"/>
        </w:rPr>
        <w:t>lead to</w:t>
      </w:r>
      <w:r w:rsidRPr="00623846">
        <w:rPr>
          <w:rStyle w:val="StyleUnderline"/>
        </w:rPr>
        <w:t xml:space="preserve"> a modern </w:t>
      </w:r>
      <w:r w:rsidRPr="00343EA9">
        <w:rPr>
          <w:rStyle w:val="StyleUnderline"/>
          <w:highlight w:val="green"/>
        </w:rPr>
        <w:t>mass extinction</w:t>
      </w:r>
      <w:r w:rsidRPr="00623846">
        <w:rPr>
          <w:rStyle w:val="StyleUnderline"/>
        </w:rPr>
        <w:t xml:space="preserve"> event</w:t>
      </w:r>
    </w:p>
    <w:p w14:paraId="5B463213" w14:textId="77777777" w:rsidR="000E21E3" w:rsidRPr="00623846" w:rsidRDefault="000E21E3" w:rsidP="000E21E3">
      <w:r w:rsidRPr="00623846">
        <w:t>AN unexplained mass extinction event that occurred 359 million years ago may have been caused by erosion of the ozone layer, a UK study has found.</w:t>
      </w:r>
    </w:p>
    <w:p w14:paraId="2EFBEC54" w14:textId="77777777" w:rsidR="000E21E3" w:rsidRPr="00623846" w:rsidRDefault="000E21E3" w:rsidP="000E21E3">
      <w:r w:rsidRPr="00623846">
        <w:t>It could have alarming implications for the way our current world is headed, regarding rising global temperatures. Researchers from the University of Southampton have been investigating an extinction event that occurred at the end of the Devonian geological period.</w:t>
      </w:r>
    </w:p>
    <w:p w14:paraId="11A61BCC" w14:textId="77777777" w:rsidR="000E21E3" w:rsidRPr="00623846" w:rsidRDefault="000E21E3" w:rsidP="000E21E3">
      <w:pPr>
        <w:rPr>
          <w:rStyle w:val="StyleUnderline"/>
        </w:rPr>
      </w:pPr>
      <w:r w:rsidRPr="00623846">
        <w:rPr>
          <w:rStyle w:val="StyleUnderline"/>
        </w:rPr>
        <w:t xml:space="preserve">During their study, they found evidence that plant spores from around the time had been damaged by UV radiation, suggesting that the </w:t>
      </w:r>
      <w:r w:rsidRPr="00343EA9">
        <w:rPr>
          <w:rStyle w:val="StyleUnderline"/>
          <w:highlight w:val="green"/>
        </w:rPr>
        <w:t>Earth’s ozone</w:t>
      </w:r>
      <w:r w:rsidRPr="00623846">
        <w:rPr>
          <w:rStyle w:val="StyleUnderline"/>
        </w:rPr>
        <w:t xml:space="preserve"> layer </w:t>
      </w:r>
      <w:r w:rsidRPr="00343EA9">
        <w:rPr>
          <w:rStyle w:val="StyleUnderline"/>
          <w:highlight w:val="green"/>
        </w:rPr>
        <w:t>was not providing</w:t>
      </w:r>
      <w:r w:rsidRPr="00623846">
        <w:rPr>
          <w:rStyle w:val="StyleUnderline"/>
        </w:rPr>
        <w:t xml:space="preserve"> sufficient </w:t>
      </w:r>
      <w:r w:rsidRPr="00343EA9">
        <w:rPr>
          <w:rStyle w:val="StyleUnderline"/>
          <w:highlight w:val="green"/>
        </w:rPr>
        <w:t>protection from the sun</w:t>
      </w:r>
      <w:r w:rsidRPr="00623846">
        <w:rPr>
          <w:rStyle w:val="StyleUnderline"/>
        </w:rPr>
        <w:t>’s deadly rays.</w:t>
      </w:r>
    </w:p>
    <w:p w14:paraId="2C852D50" w14:textId="77777777" w:rsidR="000E21E3" w:rsidRPr="00623846" w:rsidRDefault="000E21E3" w:rsidP="000E21E3">
      <w:r w:rsidRPr="00623846">
        <w:t xml:space="preserve">While it is already known that </w:t>
      </w:r>
      <w:r w:rsidRPr="00623846">
        <w:rPr>
          <w:rStyle w:val="StyleUnderline"/>
        </w:rPr>
        <w:t>ozone depletion could lead to an extinction event</w:t>
      </w:r>
      <w:r w:rsidRPr="00623846">
        <w:t>, the scientists were alarmed by the reason behind why the ozone depletion seemed to have occurred.</w:t>
      </w:r>
    </w:p>
    <w:p w14:paraId="0C28257D" w14:textId="77777777" w:rsidR="000E21E3" w:rsidRPr="00623846" w:rsidRDefault="000E21E3" w:rsidP="000E21E3">
      <w:pPr>
        <w:rPr>
          <w:rStyle w:val="StyleUnderline"/>
        </w:rPr>
      </w:pPr>
      <w:r w:rsidRPr="00623846">
        <w:t xml:space="preserve">The researchers discovered that this particular </w:t>
      </w:r>
      <w:r w:rsidRPr="00623846">
        <w:rPr>
          <w:rStyle w:val="StyleUnderline"/>
        </w:rPr>
        <w:t>ozone erasure</w:t>
      </w:r>
      <w:r w:rsidRPr="00623846">
        <w:t xml:space="preserve"> could have been linked to global warming, which the scientists described </w:t>
      </w:r>
      <w:r w:rsidRPr="00623846">
        <w:rPr>
          <w:rStyle w:val="StyleUnderline"/>
        </w:rPr>
        <w:t>as a “new mechanism for mass extinctions.”</w:t>
      </w:r>
    </w:p>
    <w:p w14:paraId="7B32F490" w14:textId="77777777" w:rsidR="000E21E3" w:rsidRPr="00623846" w:rsidRDefault="000E21E3" w:rsidP="000E21E3">
      <w:r w:rsidRPr="00623846">
        <w:t>Mass extinction events have occurred a number of times in Earth’s past, with known causes being asteroid impacts and large-scale volcanic eruptions, Phys.org reports.</w:t>
      </w:r>
    </w:p>
    <w:p w14:paraId="6CDD3571" w14:textId="77777777" w:rsidR="000E21E3" w:rsidRPr="00623846" w:rsidRDefault="000E21E3" w:rsidP="000E21E3">
      <w:r w:rsidRPr="00623846">
        <w:t>Many will associate the asteroid impact event as the one that led to the extinction of the dinosaurs.</w:t>
      </w:r>
    </w:p>
    <w:p w14:paraId="7D581713" w14:textId="77777777" w:rsidR="000E21E3" w:rsidRPr="00623846" w:rsidRDefault="000E21E3" w:rsidP="000E21E3">
      <w:r w:rsidRPr="00623846">
        <w:t>The extinction event that the Southampton scientists were studying came after a period of rapid global warming after an ice age, Phys.org continues.</w:t>
      </w:r>
    </w:p>
    <w:p w14:paraId="377A2AD0" w14:textId="77777777" w:rsidR="000E21E3" w:rsidRPr="00623846" w:rsidRDefault="000E21E3" w:rsidP="000E21E3">
      <w:r w:rsidRPr="00623846">
        <w:t>As part of their study, the researchers collected rocks from sites in Greenland as well as Bolivia in order to study any clues about what Earth conditions may have been like way back 360 million years ago.</w:t>
      </w:r>
    </w:p>
    <w:p w14:paraId="64C95197" w14:textId="77777777" w:rsidR="000E21E3" w:rsidRPr="00623846" w:rsidRDefault="000E21E3" w:rsidP="000E21E3">
      <w:r w:rsidRPr="00623846">
        <w:t>Indeed, these rocks held some clues as to what had been happening around the time of the Devonian period.</w:t>
      </w:r>
    </w:p>
    <w:p w14:paraId="1A4BFA81" w14:textId="77777777" w:rsidR="000E21E3" w:rsidRPr="00623846" w:rsidRDefault="000E21E3" w:rsidP="000E21E3">
      <w:pPr>
        <w:rPr>
          <w:rStyle w:val="StyleUnderline"/>
        </w:rPr>
      </w:pPr>
      <w:r w:rsidRPr="00623846">
        <w:rPr>
          <w:rStyle w:val="StyleUnderline"/>
        </w:rPr>
        <w:t xml:space="preserve">The researchers found that the rocks contained </w:t>
      </w:r>
      <w:r w:rsidRPr="00343EA9">
        <w:rPr>
          <w:rStyle w:val="StyleUnderline"/>
          <w:highlight w:val="green"/>
        </w:rPr>
        <w:t>plant spores</w:t>
      </w:r>
      <w:r w:rsidRPr="00623846">
        <w:rPr>
          <w:rStyle w:val="StyleUnderline"/>
        </w:rPr>
        <w:t xml:space="preserve"> – which plants use to reproduce – that had been preserved within them for hundreds of millions of years.</w:t>
      </w:r>
    </w:p>
    <w:p w14:paraId="6FD5E8DF" w14:textId="77777777" w:rsidR="000E21E3" w:rsidRPr="00623846" w:rsidRDefault="000E21E3" w:rsidP="000E21E3">
      <w:pPr>
        <w:rPr>
          <w:rStyle w:val="StyleUnderline"/>
        </w:rPr>
      </w:pPr>
      <w:r w:rsidRPr="00623846">
        <w:rPr>
          <w:rStyle w:val="StyleUnderline"/>
        </w:rPr>
        <w:t xml:space="preserve">They discovered that some of these spores appeared to </w:t>
      </w:r>
      <w:r w:rsidRPr="00343EA9">
        <w:rPr>
          <w:rStyle w:val="StyleUnderline"/>
          <w:highlight w:val="green"/>
        </w:rPr>
        <w:t>have been damaged by</w:t>
      </w:r>
      <w:r w:rsidRPr="00623846">
        <w:rPr>
          <w:rStyle w:val="StyleUnderline"/>
        </w:rPr>
        <w:t xml:space="preserve"> something, noting that they had “</w:t>
      </w:r>
      <w:r w:rsidRPr="00343EA9">
        <w:rPr>
          <w:rStyle w:val="StyleUnderline"/>
          <w:highlight w:val="green"/>
        </w:rPr>
        <w:t>malformed sculpture</w:t>
      </w:r>
      <w:r w:rsidRPr="00623846">
        <w:rPr>
          <w:rStyle w:val="StyleUnderline"/>
        </w:rPr>
        <w:t xml:space="preserve"> and </w:t>
      </w:r>
      <w:r w:rsidRPr="00343EA9">
        <w:rPr>
          <w:rStyle w:val="StyleUnderline"/>
          <w:highlight w:val="green"/>
        </w:rPr>
        <w:t>pigmented walls</w:t>
      </w:r>
      <w:r w:rsidRPr="00623846">
        <w:rPr>
          <w:rStyle w:val="StyleUnderline"/>
        </w:rPr>
        <w:t>”.</w:t>
      </w:r>
    </w:p>
    <w:p w14:paraId="7C53B42F" w14:textId="77777777" w:rsidR="000E21E3" w:rsidRPr="00623846" w:rsidRDefault="000E21E3" w:rsidP="000E21E3">
      <w:pPr>
        <w:rPr>
          <w:rStyle w:val="StyleUnderline"/>
        </w:rPr>
      </w:pPr>
      <w:r w:rsidRPr="00623846">
        <w:rPr>
          <w:rStyle w:val="StyleUnderline"/>
        </w:rPr>
        <w:t xml:space="preserve">This sort of damage is similar to what would occur if the spores had been </w:t>
      </w:r>
      <w:r w:rsidRPr="00343EA9">
        <w:rPr>
          <w:rStyle w:val="StyleUnderline"/>
          <w:highlight w:val="green"/>
        </w:rPr>
        <w:t>hit by</w:t>
      </w:r>
      <w:r w:rsidRPr="00623846">
        <w:rPr>
          <w:rStyle w:val="StyleUnderline"/>
        </w:rPr>
        <w:t xml:space="preserve"> </w:t>
      </w:r>
      <w:r w:rsidRPr="00343EA9">
        <w:rPr>
          <w:rStyle w:val="StyleUnderline"/>
          <w:highlight w:val="green"/>
        </w:rPr>
        <w:t xml:space="preserve">high levels of </w:t>
      </w:r>
      <w:r w:rsidRPr="00623846">
        <w:rPr>
          <w:rStyle w:val="StyleUnderline"/>
        </w:rPr>
        <w:t xml:space="preserve">ultraviolet light – also called </w:t>
      </w:r>
      <w:r w:rsidRPr="00343EA9">
        <w:rPr>
          <w:rStyle w:val="StyleUnderline"/>
          <w:highlight w:val="green"/>
        </w:rPr>
        <w:t>UV rays</w:t>
      </w:r>
      <w:r w:rsidRPr="00623846">
        <w:rPr>
          <w:rStyle w:val="StyleUnderline"/>
        </w:rPr>
        <w:t xml:space="preserve"> – that are given off by the sun.</w:t>
      </w:r>
    </w:p>
    <w:p w14:paraId="323474F9" w14:textId="77777777" w:rsidR="000E21E3" w:rsidRPr="00623846" w:rsidRDefault="000E21E3" w:rsidP="000E21E3">
      <w:pPr>
        <w:rPr>
          <w:rStyle w:val="StyleUnderline"/>
        </w:rPr>
      </w:pPr>
      <w:r w:rsidRPr="00623846">
        <w:rPr>
          <w:rStyle w:val="StyleUnderline"/>
        </w:rPr>
        <w:t xml:space="preserve">The researchers explained: “This </w:t>
      </w:r>
      <w:r w:rsidRPr="00343EA9">
        <w:rPr>
          <w:rStyle w:val="StyleUnderline"/>
          <w:highlight w:val="green"/>
        </w:rPr>
        <w:t>indicates</w:t>
      </w:r>
      <w:r w:rsidRPr="00623846">
        <w:rPr>
          <w:rStyle w:val="StyleUnderline"/>
        </w:rPr>
        <w:t xml:space="preserve"> the </w:t>
      </w:r>
      <w:r w:rsidRPr="00343EA9">
        <w:rPr>
          <w:rStyle w:val="StyleUnderline"/>
          <w:highlight w:val="green"/>
        </w:rPr>
        <w:t>temporary loss of</w:t>
      </w:r>
      <w:r w:rsidRPr="00623846">
        <w:rPr>
          <w:rStyle w:val="StyleUnderline"/>
        </w:rPr>
        <w:t xml:space="preserve"> the </w:t>
      </w:r>
      <w:r w:rsidRPr="00343EA9">
        <w:rPr>
          <w:rStyle w:val="StyleUnderline"/>
          <w:highlight w:val="green"/>
        </w:rPr>
        <w:t>global</w:t>
      </w:r>
      <w:r w:rsidRPr="00623846">
        <w:rPr>
          <w:rStyle w:val="StyleUnderline"/>
        </w:rPr>
        <w:t xml:space="preserve"> protective </w:t>
      </w:r>
      <w:r w:rsidRPr="00343EA9">
        <w:rPr>
          <w:rStyle w:val="StyleUnderline"/>
          <w:highlight w:val="green"/>
        </w:rPr>
        <w:t>ozone</w:t>
      </w:r>
      <w:r w:rsidRPr="00623846">
        <w:rPr>
          <w:rStyle w:val="StyleUnderline"/>
        </w:rPr>
        <w:t xml:space="preserve"> layer.”</w:t>
      </w:r>
    </w:p>
    <w:p w14:paraId="21783EB7" w14:textId="77777777" w:rsidR="000E21E3" w:rsidRPr="00623846" w:rsidRDefault="000E21E3" w:rsidP="000E21E3">
      <w:r w:rsidRPr="00623846">
        <w:t>This is because the ozone layer absorbs some of the UV light – a particular type called UBV – that travels from the sun to the Earth.</w:t>
      </w:r>
    </w:p>
    <w:p w14:paraId="1D0AA62F" w14:textId="77777777" w:rsidR="000E21E3" w:rsidRPr="00623846" w:rsidRDefault="000E21E3" w:rsidP="000E21E3">
      <w:r w:rsidRPr="00623846">
        <w:t>The US Environmental Protection Agency (EPA) notes that UVB light has been linked to skin cancer and can cause harm to crops and marine life.</w:t>
      </w:r>
    </w:p>
    <w:p w14:paraId="3C96194A" w14:textId="77777777" w:rsidR="000E21E3" w:rsidRPr="00623846" w:rsidRDefault="000E21E3" w:rsidP="000E21E3">
      <w:r w:rsidRPr="00623846">
        <w:t>The ozone layer is a part of Earth’s atmosphere located in the stratosphere between 9 and 18 miles up.</w:t>
      </w:r>
    </w:p>
    <w:p w14:paraId="6554F8E8" w14:textId="77777777" w:rsidR="000E21E3" w:rsidRPr="00623846" w:rsidRDefault="000E21E3" w:rsidP="000E21E3">
      <w:r w:rsidRPr="00623846">
        <w:t>Professor Marshall, lead researcher for the team, said that “current estimates suggest we will reach similar global temperatures to those of 360 million years ago,” according to phys.org.</w:t>
      </w:r>
    </w:p>
    <w:p w14:paraId="07DDD1FF" w14:textId="77777777" w:rsidR="000E21E3" w:rsidRPr="00623846" w:rsidRDefault="000E21E3" w:rsidP="000E21E3">
      <w:pPr>
        <w:rPr>
          <w:rStyle w:val="StyleUnderline"/>
        </w:rPr>
      </w:pPr>
      <w:r w:rsidRPr="00623846">
        <w:t xml:space="preserve">He added that this raises </w:t>
      </w:r>
      <w:r w:rsidRPr="00623846">
        <w:rPr>
          <w:rStyle w:val="StyleUnderline"/>
        </w:rPr>
        <w:t xml:space="preserve">the possibility of </w:t>
      </w:r>
      <w:r w:rsidRPr="00343EA9">
        <w:rPr>
          <w:rStyle w:val="StyleUnderline"/>
          <w:highlight w:val="green"/>
        </w:rPr>
        <w:t>another collapse</w:t>
      </w:r>
      <w:r w:rsidRPr="00623846">
        <w:rPr>
          <w:rStyle w:val="StyleUnderline"/>
        </w:rPr>
        <w:t xml:space="preserve"> in the ozone layer, </w:t>
      </w:r>
      <w:r w:rsidRPr="00623846">
        <w:t>which</w:t>
      </w:r>
      <w:r w:rsidRPr="00623846">
        <w:rPr>
          <w:rStyle w:val="StyleUnderline"/>
        </w:rPr>
        <w:t xml:space="preserve"> could </w:t>
      </w:r>
      <w:r w:rsidRPr="00343EA9">
        <w:rPr>
          <w:rStyle w:val="StyleUnderline"/>
          <w:highlight w:val="green"/>
        </w:rPr>
        <w:t>have disastrous consequences for all life</w:t>
      </w:r>
      <w:r w:rsidRPr="00623846">
        <w:rPr>
          <w:rStyle w:val="StyleUnderline"/>
        </w:rPr>
        <w:t xml:space="preserve"> on Earth, including us.</w:t>
      </w:r>
    </w:p>
    <w:p w14:paraId="63CDE4D3" w14:textId="77777777" w:rsidR="000E21E3" w:rsidRPr="00623846" w:rsidRDefault="000E21E3" w:rsidP="000E21E3">
      <w:r w:rsidRPr="00623846">
        <w:t>In the study’s abstract, the team said: “ozone loss during rapid warming is an inherent Earth system process with the unavoidable conclusion that we should be alert for such an eventuality in the future warming world.”</w:t>
      </w:r>
    </w:p>
    <w:p w14:paraId="6CD04D8A" w14:textId="77777777" w:rsidR="000E21E3" w:rsidRPr="00623846" w:rsidRDefault="000E21E3" w:rsidP="000E21E3">
      <w:r w:rsidRPr="00623846">
        <w:t>As well as global warming, human activity is associated with the depletion of the Earth’s vital ozone layer.</w:t>
      </w:r>
    </w:p>
    <w:p w14:paraId="0E3B8DA3" w14:textId="77777777" w:rsidR="000E21E3" w:rsidRPr="00623846" w:rsidRDefault="000E21E3" w:rsidP="000E21E3">
      <w:pPr>
        <w:rPr>
          <w:rStyle w:val="StyleUnderline"/>
        </w:rPr>
      </w:pPr>
      <w:r w:rsidRPr="00623846">
        <w:rPr>
          <w:rStyle w:val="StyleUnderline"/>
        </w:rPr>
        <w:t xml:space="preserve">Scientists have reported that </w:t>
      </w:r>
      <w:r w:rsidRPr="00343EA9">
        <w:rPr>
          <w:rStyle w:val="StyleUnderline"/>
          <w:highlight w:val="green"/>
        </w:rPr>
        <w:t>a large</w:t>
      </w:r>
      <w:r w:rsidRPr="00623846">
        <w:rPr>
          <w:rStyle w:val="StyleUnderline"/>
        </w:rPr>
        <w:t xml:space="preserve"> ozone </w:t>
      </w:r>
      <w:r w:rsidRPr="00343EA9">
        <w:rPr>
          <w:rStyle w:val="StyleUnderline"/>
          <w:highlight w:val="green"/>
        </w:rPr>
        <w:t>hole over the Antarctic is slowly</w:t>
      </w:r>
      <w:r w:rsidRPr="00623846">
        <w:rPr>
          <w:rStyle w:val="StyleUnderline"/>
        </w:rPr>
        <w:t xml:space="preserve"> </w:t>
      </w:r>
      <w:r w:rsidRPr="0064032F">
        <w:rPr>
          <w:rStyle w:val="StyleUnderline"/>
          <w:highlight w:val="green"/>
        </w:rPr>
        <w:t xml:space="preserve">beginning to </w:t>
      </w:r>
      <w:r w:rsidRPr="00DB5633">
        <w:rPr>
          <w:rStyle w:val="StyleUnderline"/>
          <w:highlight w:val="green"/>
        </w:rPr>
        <w:t>recover amid</w:t>
      </w:r>
      <w:r w:rsidRPr="00623846">
        <w:rPr>
          <w:rStyle w:val="StyleUnderline"/>
        </w:rPr>
        <w:t xml:space="preserve"> </w:t>
      </w:r>
      <w:r w:rsidRPr="00DB5633">
        <w:rPr>
          <w:rStyle w:val="StyleUnderline"/>
        </w:rPr>
        <w:t>international</w:t>
      </w:r>
      <w:r w:rsidRPr="00623846">
        <w:rPr>
          <w:rStyle w:val="StyleUnderline"/>
        </w:rPr>
        <w:t xml:space="preserve"> </w:t>
      </w:r>
      <w:r w:rsidRPr="00DB5633">
        <w:rPr>
          <w:rStyle w:val="StyleUnderline"/>
          <w:highlight w:val="green"/>
        </w:rPr>
        <w:t>efforts to limit</w:t>
      </w:r>
      <w:r w:rsidRPr="00623846">
        <w:rPr>
          <w:rStyle w:val="StyleUnderline"/>
        </w:rPr>
        <w:t xml:space="preserve"> the amount </w:t>
      </w:r>
      <w:r w:rsidRPr="00DB5633">
        <w:rPr>
          <w:rStyle w:val="StyleUnderline"/>
        </w:rPr>
        <w:t>of ozone</w:t>
      </w:r>
      <w:r w:rsidRPr="00623846">
        <w:rPr>
          <w:rStyle w:val="StyleUnderline"/>
        </w:rPr>
        <w:t xml:space="preserve">-depleting </w:t>
      </w:r>
      <w:r w:rsidRPr="00DB5633">
        <w:rPr>
          <w:rStyle w:val="StyleUnderline"/>
          <w:highlight w:val="green"/>
        </w:rPr>
        <w:t>substances</w:t>
      </w:r>
      <w:r w:rsidRPr="00623846">
        <w:rPr>
          <w:rStyle w:val="StyleUnderline"/>
        </w:rPr>
        <w:t xml:space="preserve"> belched out by mankind.</w:t>
      </w:r>
    </w:p>
    <w:p w14:paraId="1DB56C46" w14:textId="77777777" w:rsidR="000E21E3" w:rsidRPr="00623846" w:rsidRDefault="000E21E3" w:rsidP="000E21E3"/>
    <w:p w14:paraId="17446655" w14:textId="77777777" w:rsidR="000E21E3" w:rsidRPr="00623846" w:rsidRDefault="000E21E3" w:rsidP="000E21E3">
      <w:pPr>
        <w:pStyle w:val="Heading3"/>
        <w:rPr>
          <w:rFonts w:cs="Calibri"/>
        </w:rPr>
      </w:pPr>
      <w:bookmarkStart w:id="0" w:name="_Hlk93760091"/>
      <w:r w:rsidRPr="00623846">
        <w:rPr>
          <w:rFonts w:cs="Calibri"/>
        </w:rPr>
        <w:t>FW – Tiny</w:t>
      </w:r>
    </w:p>
    <w:p w14:paraId="36167BA8" w14:textId="77777777" w:rsidR="000E21E3" w:rsidRPr="00623846" w:rsidRDefault="000E21E3" w:rsidP="000E21E3"/>
    <w:p w14:paraId="1792BF64" w14:textId="77777777" w:rsidR="000E21E3" w:rsidRPr="00623846" w:rsidRDefault="000E21E3" w:rsidP="000E21E3">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73C50D42" w14:textId="77777777" w:rsidR="000E21E3" w:rsidRPr="00623846" w:rsidRDefault="000E21E3" w:rsidP="000E21E3">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7" w:history="1">
        <w:r w:rsidRPr="00623846">
          <w:rPr>
            <w:rStyle w:val="Hyperlink"/>
            <w:color w:val="000000"/>
            <w:szCs w:val="16"/>
          </w:rPr>
          <w:t>https://www.ncbi.nlm.nih.gov/pmc/articles/PMC6446569/</w:t>
        </w:r>
      </w:hyperlink>
      <w:r w:rsidRPr="00623846">
        <w:rPr>
          <w:szCs w:val="16"/>
        </w:rPr>
        <w:t>, R.S.</w:t>
      </w:r>
    </w:p>
    <w:p w14:paraId="699A8413" w14:textId="77777777" w:rsidR="000E21E3" w:rsidRPr="00623846" w:rsidRDefault="000E21E3" w:rsidP="000E21E3">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67C9CAB4" w14:textId="77777777" w:rsidR="000E21E3" w:rsidRPr="00623846" w:rsidRDefault="000E21E3" w:rsidP="000E21E3">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43725A9E" w14:textId="77777777" w:rsidR="000E21E3" w:rsidRPr="00623846" w:rsidRDefault="000E21E3" w:rsidP="000E21E3">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150B4993" w14:textId="77777777" w:rsidR="000E21E3" w:rsidRPr="00623846" w:rsidRDefault="000E21E3" w:rsidP="000E21E3">
      <w:pPr>
        <w:spacing w:line="276" w:lineRule="auto"/>
      </w:pPr>
      <w:r w:rsidRPr="00623846">
        <w:t>Evolutionary theories of pleasure: The love connection BO:D</w:t>
      </w:r>
    </w:p>
    <w:p w14:paraId="6D124EA3" w14:textId="77777777" w:rsidR="000E21E3" w:rsidRPr="00623846" w:rsidRDefault="000E21E3" w:rsidP="000E21E3">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25FB2EE" w14:textId="77777777" w:rsidR="000E21E3" w:rsidRPr="00623846" w:rsidRDefault="000E21E3" w:rsidP="000E21E3">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C604E11" w14:textId="77777777" w:rsidR="000E21E3" w:rsidRPr="00623846" w:rsidRDefault="000E21E3" w:rsidP="000E21E3">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759FDAE2" w14:textId="77777777" w:rsidR="000E21E3" w:rsidRPr="00623846" w:rsidRDefault="000E21E3" w:rsidP="000E21E3">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09D01D9" w14:textId="77777777" w:rsidR="000E21E3" w:rsidRPr="00623846" w:rsidRDefault="000E21E3" w:rsidP="000E21E3">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25C8B1D" w14:textId="77777777" w:rsidR="000E21E3" w:rsidRPr="00623846" w:rsidRDefault="000E21E3" w:rsidP="000E21E3">
      <w:pPr>
        <w:spacing w:line="276" w:lineRule="auto"/>
      </w:pPr>
      <w:r w:rsidRPr="00623846">
        <w:t>Finding happiness is different between apes and humans</w:t>
      </w:r>
    </w:p>
    <w:p w14:paraId="6351DAF5" w14:textId="77777777" w:rsidR="000E21E3" w:rsidRPr="00623846" w:rsidRDefault="000E21E3" w:rsidP="000E21E3">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649D9EB" w14:textId="77777777" w:rsidR="000E21E3" w:rsidRPr="00623846" w:rsidRDefault="000E21E3" w:rsidP="000E21E3">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6A3A024E" w14:textId="77777777" w:rsidR="000E21E3" w:rsidRPr="00623846" w:rsidRDefault="000E21E3" w:rsidP="000E21E3">
      <w:pPr>
        <w:spacing w:line="276" w:lineRule="auto"/>
      </w:pPr>
      <w:r w:rsidRPr="00623846">
        <w:t>Desire and reward centers</w:t>
      </w:r>
    </w:p>
    <w:p w14:paraId="4E7766CB" w14:textId="77777777" w:rsidR="000E21E3" w:rsidRPr="00623846" w:rsidRDefault="000E21E3" w:rsidP="000E21E3">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5AF4845" w14:textId="77777777" w:rsidR="000E21E3" w:rsidRPr="00623846" w:rsidRDefault="000E21E3" w:rsidP="000E21E3">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407466B1" w14:textId="77777777" w:rsidR="000E21E3" w:rsidRPr="00623846" w:rsidRDefault="000E21E3" w:rsidP="000E21E3">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C947628" w14:textId="77777777" w:rsidR="000E21E3" w:rsidRPr="00623846" w:rsidRDefault="000E21E3" w:rsidP="000E21E3">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685BEE9" w14:textId="77777777" w:rsidR="000E21E3" w:rsidRPr="00623846" w:rsidRDefault="000E21E3" w:rsidP="000E21E3">
      <w:pPr>
        <w:spacing w:line="276" w:lineRule="auto"/>
        <w:rPr>
          <w:szCs w:val="16"/>
        </w:rPr>
      </w:pPr>
      <w:r w:rsidRPr="00623846">
        <w:rPr>
          <w:szCs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F9DD72" w14:textId="77777777" w:rsidR="000E21E3" w:rsidRPr="00623846" w:rsidRDefault="000E21E3" w:rsidP="000E21E3">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23B10800" w14:textId="77777777" w:rsidR="000E21E3" w:rsidRPr="00623846" w:rsidRDefault="000E21E3" w:rsidP="000E21E3">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598CBA92" w14:textId="77777777" w:rsidR="000E21E3" w:rsidRPr="00623846" w:rsidRDefault="000E21E3" w:rsidP="000E21E3">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06DE5353" w14:textId="77777777" w:rsidR="000E21E3" w:rsidRPr="00623846" w:rsidRDefault="000E21E3" w:rsidP="000E21E3">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A2F5A4A" w14:textId="77777777" w:rsidR="000E21E3" w:rsidRPr="00623846" w:rsidRDefault="000E21E3" w:rsidP="000E21E3">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A79922" w14:textId="77777777" w:rsidR="000E21E3" w:rsidRPr="00623846" w:rsidRDefault="000E21E3" w:rsidP="000E21E3">
      <w:pPr>
        <w:pStyle w:val="Heading4"/>
        <w:rPr>
          <w:rFonts w:cs="Calibri"/>
        </w:rPr>
      </w:pPr>
      <w:r w:rsidRPr="00623846">
        <w:rPr>
          <w:rFonts w:cs="Calibri"/>
        </w:rPr>
        <w:t>Evolution proves the reliability of phenomenal introspection – when we introspect on data from our eyes or ears, such as whether one sees or smells food or a predator, we use the same part of the brain that introspects on hedonic tones and identifies their moral relevance.</w:t>
      </w:r>
    </w:p>
    <w:p w14:paraId="29AA756F" w14:textId="77777777" w:rsidR="000E21E3" w:rsidRPr="00623846" w:rsidRDefault="000E21E3" w:rsidP="000E21E3">
      <w:pPr>
        <w:pStyle w:val="Heading4"/>
        <w:rPr>
          <w:rFonts w:cs="Calibri"/>
        </w:rPr>
      </w:pPr>
      <w:r w:rsidRPr="00623846">
        <w:rPr>
          <w:rFonts w:cs="Calibri"/>
        </w:rPr>
        <w:t xml:space="preserve">Thus, the standard is consistency with hedonic act utilitarianism. </w:t>
      </w:r>
    </w:p>
    <w:p w14:paraId="0B67F320" w14:textId="77777777" w:rsidR="000E21E3" w:rsidRPr="00623846" w:rsidRDefault="000E21E3" w:rsidP="000E21E3"/>
    <w:bookmarkEnd w:id="0"/>
    <w:p w14:paraId="54078C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E55693"/>
    <w:multiLevelType w:val="hybridMultilevel"/>
    <w:tmpl w:val="AE8E3494"/>
    <w:lvl w:ilvl="0" w:tplc="8A4292F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29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1E3"/>
    <w:rsid w:val="00100B28"/>
    <w:rsid w:val="0010626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F7F"/>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63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9D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5F78"/>
    <w:rsid w:val="004F7279"/>
    <w:rsid w:val="005028E5"/>
    <w:rsid w:val="00503735"/>
    <w:rsid w:val="00516A88"/>
    <w:rsid w:val="00522065"/>
    <w:rsid w:val="005224F2"/>
    <w:rsid w:val="0052285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29D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DE5"/>
    <w:rsid w:val="006F126E"/>
    <w:rsid w:val="006F32C9"/>
    <w:rsid w:val="006F3834"/>
    <w:rsid w:val="006F5693"/>
    <w:rsid w:val="006F5D4C"/>
    <w:rsid w:val="00717B01"/>
    <w:rsid w:val="007227D9"/>
    <w:rsid w:val="0072491F"/>
    <w:rsid w:val="00725598"/>
    <w:rsid w:val="007374A1"/>
    <w:rsid w:val="007477F4"/>
    <w:rsid w:val="00752712"/>
    <w:rsid w:val="00753A84"/>
    <w:rsid w:val="007611F5"/>
    <w:rsid w:val="007619E4"/>
    <w:rsid w:val="00761E75"/>
    <w:rsid w:val="0076495E"/>
    <w:rsid w:val="00765FC8"/>
    <w:rsid w:val="00766C1A"/>
    <w:rsid w:val="00775694"/>
    <w:rsid w:val="00793F46"/>
    <w:rsid w:val="007A1325"/>
    <w:rsid w:val="007A1A18"/>
    <w:rsid w:val="007A3BAF"/>
    <w:rsid w:val="007A4D22"/>
    <w:rsid w:val="007B42F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7A3E"/>
    <w:rsid w:val="008F41FD"/>
    <w:rsid w:val="008F4479"/>
    <w:rsid w:val="008F4BA0"/>
    <w:rsid w:val="00901726"/>
    <w:rsid w:val="00920E6A"/>
    <w:rsid w:val="00931816"/>
    <w:rsid w:val="00932C71"/>
    <w:rsid w:val="009379C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C3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086"/>
    <w:rsid w:val="00A54315"/>
    <w:rsid w:val="00A60FBC"/>
    <w:rsid w:val="00A65C0B"/>
    <w:rsid w:val="00A776BA"/>
    <w:rsid w:val="00A81FD2"/>
    <w:rsid w:val="00A8441A"/>
    <w:rsid w:val="00A8674A"/>
    <w:rsid w:val="00A96E24"/>
    <w:rsid w:val="00A979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7"/>
    <w:rsid w:val="00B43676"/>
    <w:rsid w:val="00B5602D"/>
    <w:rsid w:val="00B60125"/>
    <w:rsid w:val="00B6656B"/>
    <w:rsid w:val="00B71625"/>
    <w:rsid w:val="00B75C54"/>
    <w:rsid w:val="00B815E9"/>
    <w:rsid w:val="00B8710E"/>
    <w:rsid w:val="00B91BEA"/>
    <w:rsid w:val="00B92A93"/>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F6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BE042"/>
  <w14:defaultImageDpi w14:val="300"/>
  <w15:docId w15:val="{30368B06-FD8A-564F-8847-9FF0A0DB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F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F5F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5F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4F5F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4F5F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5F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F78"/>
  </w:style>
  <w:style w:type="character" w:customStyle="1" w:styleId="Heading1Char">
    <w:name w:val="Heading 1 Char"/>
    <w:aliases w:val="Pocket Char"/>
    <w:basedOn w:val="DefaultParagraphFont"/>
    <w:link w:val="Heading1"/>
    <w:uiPriority w:val="9"/>
    <w:rsid w:val="004F5F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5F7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F5F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4F5F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5F78"/>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4F5F78"/>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F5F7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F5F7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F5F78"/>
    <w:rPr>
      <w:color w:val="auto"/>
      <w:u w:val="none"/>
    </w:rPr>
  </w:style>
  <w:style w:type="paragraph" w:styleId="DocumentMap">
    <w:name w:val="Document Map"/>
    <w:basedOn w:val="Normal"/>
    <w:link w:val="DocumentMapChar"/>
    <w:uiPriority w:val="99"/>
    <w:semiHidden/>
    <w:unhideWhenUsed/>
    <w:rsid w:val="004F5F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5F78"/>
    <w:rPr>
      <w:rFonts w:ascii="Lucida Grande" w:hAnsi="Lucida Grande" w:cs="Lucida Grande"/>
    </w:rPr>
  </w:style>
  <w:style w:type="paragraph" w:styleId="ListParagraph">
    <w:name w:val="List Paragraph"/>
    <w:aliases w:val="6 font"/>
    <w:basedOn w:val="Normal"/>
    <w:uiPriority w:val="99"/>
    <w:qFormat/>
    <w:rsid w:val="000E21E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E21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0E21E3"/>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9" Type="http://schemas.openxmlformats.org/officeDocument/2006/relationships/theme" Target="theme/theme1.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hyperlink" Target="https://www.salon.com/2018/01/14/the-asteroids-most-likely-to-hit-earth/"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bigthink.com/starts-with-a-bang/ground-based-astronom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theverge.com/2020/3/24/21190273/spacex-starlink-satellite-internet-constellation-astronomy-coating" TargetMode="External"/><Relationship Id="rId37"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36" Type="http://schemas.openxmlformats.org/officeDocument/2006/relationships/hyperlink" Target="https://www.express.co.uk/news/science/1287983/ozone-layer-global-warming-mass-extinction-dinosaurs-Southampton"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hyperlink" Target="https://www.space.com/starlink-satellite-reentry-ozone-depletion-atmospher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23</Pages>
  <Words>20435</Words>
  <Characters>116482</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20</cp:revision>
  <dcterms:created xsi:type="dcterms:W3CDTF">2022-03-26T13:46:00Z</dcterms:created>
  <dcterms:modified xsi:type="dcterms:W3CDTF">2022-03-26T17:28:00Z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