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82331" w14:textId="77777777" w:rsidR="006C127F" w:rsidRPr="006C127F" w:rsidRDefault="006C127F" w:rsidP="006C127F"/>
    <w:p w14:paraId="1DA720FA" w14:textId="3DCE05D3" w:rsidR="00C37E4D" w:rsidRDefault="00C37E4D" w:rsidP="00C37E4D">
      <w:pPr>
        <w:pStyle w:val="Heading1"/>
      </w:pPr>
      <w:r>
        <w:lastRenderedPageBreak/>
        <w:t>1AC</w:t>
      </w:r>
    </w:p>
    <w:p w14:paraId="7704992A" w14:textId="41560FC0" w:rsidR="00C37E4D" w:rsidRPr="00623846" w:rsidRDefault="00C37E4D" w:rsidP="00C37E4D">
      <w:pPr>
        <w:pStyle w:val="Heading3"/>
        <w:rPr>
          <w:rFonts w:cs="Calibri"/>
        </w:rPr>
      </w:pPr>
      <w:r w:rsidRPr="00623846">
        <w:rPr>
          <w:rFonts w:cs="Calibri"/>
        </w:rPr>
        <w:lastRenderedPageBreak/>
        <w:t>Plan</w:t>
      </w:r>
    </w:p>
    <w:p w14:paraId="0674D526" w14:textId="77777777" w:rsidR="00C37E4D" w:rsidRPr="00623846" w:rsidRDefault="00C37E4D" w:rsidP="00C37E4D"/>
    <w:p w14:paraId="4B21D411" w14:textId="77777777" w:rsidR="00C37E4D" w:rsidRPr="00623846" w:rsidRDefault="00C37E4D" w:rsidP="00C37E4D">
      <w:pPr>
        <w:pStyle w:val="Heading4"/>
        <w:rPr>
          <w:rFonts w:cs="Calibri"/>
        </w:rPr>
      </w:pPr>
      <w:r w:rsidRPr="00623846">
        <w:rPr>
          <w:rFonts w:cs="Calibri"/>
        </w:rPr>
        <w:t>Plan: Private entities ought not appropriate outer space via Large Satellite Constellations in Lower Earth Orbit</w:t>
      </w:r>
    </w:p>
    <w:p w14:paraId="6BD17208" w14:textId="77777777" w:rsidR="00C37E4D" w:rsidRPr="00623846" w:rsidRDefault="00C37E4D" w:rsidP="00C37E4D">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5D107F49" w14:textId="77777777" w:rsidR="00C37E4D" w:rsidRPr="00623846" w:rsidRDefault="00C37E4D" w:rsidP="00C37E4D">
      <w:pPr>
        <w:pStyle w:val="ListParagraph"/>
        <w:numPr>
          <w:ilvl w:val="0"/>
          <w:numId w:val="12"/>
        </w:numPr>
      </w:pPr>
      <w:r w:rsidRPr="00623846">
        <w:t>LSC = large satellite constellations</w:t>
      </w:r>
    </w:p>
    <w:p w14:paraId="5CF00064" w14:textId="77777777" w:rsidR="00C37E4D" w:rsidRPr="00623846" w:rsidRDefault="00C37E4D" w:rsidP="00C37E4D">
      <w:pPr>
        <w:pStyle w:val="ListParagraph"/>
        <w:numPr>
          <w:ilvl w:val="0"/>
          <w:numId w:val="12"/>
        </w:numPr>
      </w:pPr>
      <w:r w:rsidRPr="00623846">
        <w:t>Outlines “L”SC thresholds</w:t>
      </w:r>
    </w:p>
    <w:p w14:paraId="7E4BD33E" w14:textId="77777777" w:rsidR="00C37E4D" w:rsidRPr="00623846" w:rsidRDefault="00C37E4D" w:rsidP="00C37E4D">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3DF3E656" w14:textId="77777777" w:rsidR="00C37E4D" w:rsidRPr="00623846" w:rsidRDefault="00C37E4D" w:rsidP="00C37E4D">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w:t>
      </w:r>
      <w:r w:rsidRPr="00623846">
        <w:rPr>
          <w:rStyle w:val="StyleUnderline"/>
        </w:rPr>
        <w:lastRenderedPageBreak/>
        <w:t xml:space="preserve">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50D851F9" w14:textId="77777777" w:rsidR="00C37E4D" w:rsidRPr="00623846" w:rsidRDefault="00C37E4D" w:rsidP="00C37E4D">
      <w:r w:rsidRPr="00623846">
        <w:t xml:space="preserve">6. Conclusion </w:t>
      </w:r>
    </w:p>
    <w:p w14:paraId="15CDAA68" w14:textId="77777777" w:rsidR="00C37E4D" w:rsidRPr="00623846" w:rsidRDefault="00C37E4D" w:rsidP="00C37E4D">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0E0F0F4E" w14:textId="77777777" w:rsidR="00C37E4D" w:rsidRPr="00623846" w:rsidRDefault="00C37E4D" w:rsidP="00C37E4D">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72CAEDA9" w14:textId="77777777" w:rsidR="00C37E4D" w:rsidRPr="00623846" w:rsidRDefault="00C37E4D" w:rsidP="00C37E4D">
      <w:r w:rsidRPr="00623846">
        <w:t xml:space="preserve">ITU’s “first come, first served” principle is reaching its limits with current LSC projects and should be re-evaluated; </w:t>
      </w:r>
    </w:p>
    <w:p w14:paraId="6E0C73CA" w14:textId="77777777" w:rsidR="00C37E4D" w:rsidRPr="00623846" w:rsidRDefault="00C37E4D" w:rsidP="00C37E4D">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6EC2EEE9" w14:textId="77777777" w:rsidR="00C37E4D" w:rsidRPr="00623846" w:rsidRDefault="00C37E4D" w:rsidP="00C37E4D"/>
    <w:p w14:paraId="47545B74" w14:textId="77777777" w:rsidR="00C37E4D" w:rsidRPr="00623846" w:rsidRDefault="00C37E4D" w:rsidP="00C37E4D">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0A453FE5" w14:textId="77777777" w:rsidR="00C37E4D" w:rsidRPr="00623846" w:rsidRDefault="00C37E4D" w:rsidP="00C37E4D">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623846">
          <w:rPr>
            <w:rStyle w:val="Hyperlink"/>
          </w:rPr>
          <w:t>https://www.salon.com/2020/11/14/big-tech-is-leading-the-new-space-race-heres-why-thats-a-problem/</w:t>
        </w:r>
      </w:hyperlink>
      <w:r w:rsidRPr="00623846">
        <w:t xml:space="preserve"> SM</w:t>
      </w:r>
    </w:p>
    <w:p w14:paraId="1DB0E400" w14:textId="77777777" w:rsidR="00C37E4D" w:rsidRPr="00623846" w:rsidRDefault="00C37E4D" w:rsidP="00C37E4D">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26278322" w14:textId="77777777" w:rsidR="00C37E4D" w:rsidRPr="00623846" w:rsidRDefault="00C37E4D" w:rsidP="00C37E4D">
      <w:r w:rsidRPr="00623846">
        <w:rPr>
          <w:rStyle w:val="StyleUnderline"/>
        </w:rPr>
        <w:t>New satellite tech could bring billions more online</w:t>
      </w:r>
      <w:r w:rsidRPr="00623846">
        <w:t>. But will Big Tech bring their extractive ethos into space?</w:t>
      </w:r>
    </w:p>
    <w:p w14:paraId="54DE6C7E" w14:textId="77777777" w:rsidR="00C37E4D" w:rsidRPr="00623846" w:rsidRDefault="00C37E4D" w:rsidP="00C37E4D">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73F50000" w14:textId="77777777" w:rsidR="00C37E4D" w:rsidRPr="00623846" w:rsidRDefault="00C37E4D" w:rsidP="00C37E4D">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from space, and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190E053A" w14:textId="77777777" w:rsidR="00C37E4D" w:rsidRPr="00623846" w:rsidRDefault="00C37E4D" w:rsidP="00C37E4D">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49EB340C" w14:textId="77777777" w:rsidR="00C37E4D" w:rsidRPr="00623846" w:rsidRDefault="00C37E4D" w:rsidP="00C37E4D">
      <w:r w:rsidRPr="00623846">
        <w:t>So what's not to love?</w:t>
      </w:r>
    </w:p>
    <w:p w14:paraId="5F38901E" w14:textId="77777777" w:rsidR="00C37E4D" w:rsidRPr="00623846" w:rsidRDefault="00C37E4D" w:rsidP="00C37E4D">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w:t>
      </w:r>
      <w:r w:rsidRPr="00623846">
        <w:rPr>
          <w:rStyle w:val="StyleUnderline"/>
        </w:rPr>
        <w:lastRenderedPageBreak/>
        <w:t>interference between different constellations, and the potential chain reaction of collisions from a single error in satellite trajectory, leaving near-space an inaccessible junkyard of debris.</w:t>
      </w:r>
    </w:p>
    <w:p w14:paraId="17FDADFC" w14:textId="77777777" w:rsidR="00C37E4D" w:rsidRPr="00623846" w:rsidRDefault="00C37E4D" w:rsidP="00C37E4D">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7A086347" w14:textId="77777777" w:rsidR="00C37E4D" w:rsidRPr="00623846" w:rsidRDefault="00C37E4D" w:rsidP="00C37E4D">
      <w:r w:rsidRPr="00623846">
        <w:t>The scramble for space</w:t>
      </w:r>
    </w:p>
    <w:p w14:paraId="2ED5869E" w14:textId="77777777" w:rsidR="00C37E4D" w:rsidRPr="00623846" w:rsidRDefault="00C37E4D" w:rsidP="00C37E4D">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509A1D8F" w14:textId="77777777" w:rsidR="00C37E4D" w:rsidRPr="00623846" w:rsidRDefault="00C37E4D" w:rsidP="00C37E4D">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as a commons</w:t>
      </w:r>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436CDFB3" w14:textId="77777777" w:rsidR="00C37E4D" w:rsidRPr="00623846" w:rsidRDefault="00C37E4D" w:rsidP="00C37E4D">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42CEAD52" w14:textId="77777777" w:rsidR="00C37E4D" w:rsidRPr="00623846" w:rsidRDefault="00C37E4D" w:rsidP="00C37E4D">
      <w:r w:rsidRPr="00623846">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623846">
        <w:lastRenderedPageBreak/>
        <w:t>weeks ago, SpaceX signed a contract with the Pentagon to jointly develop a rocket that can deliver up to 80 tons of cargo and weaponry anywhere in the world in just one hour.</w:t>
      </w:r>
    </w:p>
    <w:p w14:paraId="0DDBEDB9" w14:textId="77777777" w:rsidR="00C37E4D" w:rsidRPr="00623846" w:rsidRDefault="00C37E4D" w:rsidP="00C37E4D">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r w:rsidRPr="00C57A4B">
        <w:rPr>
          <w:rStyle w:val="StyleUnderline"/>
          <w:highlight w:val="green"/>
        </w:rPr>
        <w:t xml:space="preserve">privatization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493B77E5" w14:textId="77777777" w:rsidR="00C37E4D" w:rsidRPr="00623846" w:rsidRDefault="00C37E4D" w:rsidP="00C37E4D">
      <w:r w:rsidRPr="00623846">
        <w:t>Telecommunications: driving inequality or empowering citizens?</w:t>
      </w:r>
    </w:p>
    <w:p w14:paraId="0973740C" w14:textId="77777777" w:rsidR="00C37E4D" w:rsidRPr="00623846" w:rsidRDefault="00C37E4D" w:rsidP="00C37E4D">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2D379A65" w14:textId="77777777" w:rsidR="00C37E4D" w:rsidRPr="00623846" w:rsidRDefault="00C37E4D" w:rsidP="00C37E4D">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492AEAB5" w14:textId="77777777" w:rsidR="00C37E4D" w:rsidRPr="00623846" w:rsidRDefault="00C37E4D" w:rsidP="00C37E4D">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0E7B0FAD" w14:textId="77777777" w:rsidR="00C37E4D" w:rsidRPr="00623846" w:rsidRDefault="00C37E4D" w:rsidP="00C37E4D">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623846">
        <w:lastRenderedPageBreak/>
        <w:t>likely to open up a new front in the ongoing wrangling by geo-political power blocs over the future of the Internet.</w:t>
      </w:r>
    </w:p>
    <w:p w14:paraId="2215253C" w14:textId="77777777" w:rsidR="00C37E4D" w:rsidRPr="00623846" w:rsidRDefault="00C37E4D" w:rsidP="00C37E4D">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204229EB" w14:textId="77777777" w:rsidR="00C37E4D" w:rsidRPr="00623846" w:rsidRDefault="00C37E4D" w:rsidP="00C37E4D">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254EDBEA" w14:textId="77777777" w:rsidR="00C37E4D" w:rsidRPr="00623846" w:rsidRDefault="00C37E4D" w:rsidP="00C37E4D">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5D5754AE" w14:textId="17D335AD" w:rsidR="00C37E4D" w:rsidRDefault="00C37E4D" w:rsidP="00C37E4D">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actually benefits humanity </w:t>
      </w:r>
      <w:r w:rsidRPr="00623846">
        <w:rPr>
          <w:rStyle w:val="StyleUnderline"/>
        </w:rPr>
        <w:lastRenderedPageBreak/>
        <w:t>involves not just the end result of affordable access, but also the process through which people gain that access.</w:t>
      </w:r>
    </w:p>
    <w:p w14:paraId="1F729A9A" w14:textId="77777777" w:rsidR="00DA7740" w:rsidRPr="00623846" w:rsidRDefault="00DA7740" w:rsidP="00DA7740">
      <w:pPr>
        <w:pStyle w:val="Heading4"/>
        <w:rPr>
          <w:rFonts w:cs="Calibri"/>
        </w:rPr>
      </w:pPr>
      <w:r w:rsidRPr="00623846">
        <w:rPr>
          <w:rFonts w:cs="Calibri"/>
        </w:rPr>
        <w:t>Constellations couldn’t support more than 1 user for every 10 km</w:t>
      </w:r>
      <w:r w:rsidRPr="00623846">
        <w:rPr>
          <w:rFonts w:cs="Calibri"/>
          <w:vertAlign w:val="superscript"/>
        </w:rPr>
        <w:t>2</w:t>
      </w:r>
      <w:r w:rsidRPr="00623846">
        <w:rPr>
          <w:rFonts w:cs="Calibri"/>
        </w:rPr>
        <w:t xml:space="preserve"> – only useful in extremely remote areas.</w:t>
      </w:r>
    </w:p>
    <w:p w14:paraId="0AA1CE8E" w14:textId="77777777" w:rsidR="00DA7740" w:rsidRPr="00623846" w:rsidRDefault="00DA7740" w:rsidP="00DA7740">
      <w:r w:rsidRPr="00623846">
        <w:rPr>
          <w:rStyle w:val="Style13ptBold"/>
        </w:rPr>
        <w:t xml:space="preserve">Ogutu and Oughton 21 </w:t>
      </w:r>
      <w:r w:rsidRPr="00623846">
        <w:t xml:space="preserve">“A Techno-Economic Cost Framework for Satellite Networks Applied to Low Earth Orbit Constellations: Assessing Starlink, OneWeb and Kuiper” Osoro B. Ogutu and Edward J. Oughton [O. Ogutu is with the Department of Geography and Geoinformation Science, George Mason University; E. Oughton is an assistant professor with the Department of Geography and Geoinformation Science, George Mason University] August 2021 </w:t>
      </w:r>
      <w:hyperlink r:id="rId10" w:history="1">
        <w:r w:rsidRPr="00623846">
          <w:rPr>
            <w:rStyle w:val="Hyperlink"/>
          </w:rPr>
          <w:t>https://ieeexplore.ieee.org/stamp/stamp.jsp?arnumber=9568932</w:t>
        </w:r>
      </w:hyperlink>
      <w:r w:rsidRPr="00623846">
        <w:t xml:space="preserve"> SM</w:t>
      </w:r>
    </w:p>
    <w:p w14:paraId="7C7DD16F" w14:textId="77777777" w:rsidR="00DA7740" w:rsidRPr="00623846" w:rsidRDefault="00DA7740" w:rsidP="00DA7740">
      <w:pPr>
        <w:rPr>
          <w:b/>
          <w:u w:val="single"/>
        </w:rPr>
      </w:pPr>
      <w:r w:rsidRPr="00623846">
        <w:rPr>
          <w:rStyle w:val="StyleUnderline"/>
        </w:rPr>
        <w:t>At maximum network density, each Starlink satellite covers approximately 101,000 km2, OneWeb 708,000 km2 and Kuiper 157,000 km2. At a subscriber density of 0.05 users per km2, the corresponding number of subscribers per satellite for Starlink, OneWeb and Kuiper are 5,000, 35,400 and 7,900 respectively.</w:t>
      </w:r>
      <w:r w:rsidRPr="00623846">
        <w:t xml:space="preserve"> Since the aggregate capacity is shared among the subscribers, Starlink provides the highest mean capacity followed by Kuiper and OneWeb as shown in Figure 4. Therefore</w:t>
      </w:r>
      <w:r w:rsidRPr="00623846">
        <w:rPr>
          <w:rStyle w:val="StyleUnderline"/>
        </w:rPr>
        <w:t xml:space="preserve">, an </w:t>
      </w:r>
      <w:r w:rsidRPr="00C57A4B">
        <w:rPr>
          <w:rStyle w:val="StyleUnderline"/>
          <w:highlight w:val="green"/>
        </w:rPr>
        <w:t>increase in population density</w:t>
      </w:r>
      <w:r w:rsidRPr="00623846">
        <w:rPr>
          <w:rStyle w:val="StyleUnderline"/>
        </w:rPr>
        <w:t xml:space="preserve"> (and logically a higher subscriber density) </w:t>
      </w:r>
      <w:r w:rsidRPr="00C57A4B">
        <w:rPr>
          <w:rStyle w:val="StyleUnderline"/>
          <w:highlight w:val="green"/>
        </w:rPr>
        <w:t>leads to a drastic decrease in</w:t>
      </w:r>
      <w:r w:rsidRPr="00623846">
        <w:rPr>
          <w:rStyle w:val="StyleUnderline"/>
        </w:rPr>
        <w:t xml:space="preserve"> mean </w:t>
      </w:r>
      <w:r w:rsidRPr="00C57A4B">
        <w:rPr>
          <w:rStyle w:val="StyleUnderline"/>
          <w:highlight w:val="green"/>
        </w:rPr>
        <w:t>capacity</w:t>
      </w:r>
      <w:r w:rsidRPr="00623846">
        <w:rPr>
          <w:rStyle w:val="StyleUnderline"/>
        </w:rPr>
        <w:t>.</w:t>
      </w:r>
    </w:p>
    <w:p w14:paraId="01D883D8" w14:textId="77777777" w:rsidR="00DA7740" w:rsidRPr="00623846" w:rsidRDefault="00DA7740" w:rsidP="00DA7740">
      <w:pPr>
        <w:rPr>
          <w:b/>
          <w:u w:val="single"/>
        </w:rPr>
      </w:pPr>
      <w:r w:rsidRPr="00623846">
        <w:t xml:space="preserve">We also plot the potential cost in Figure 5. The NPV for a single satellite asset over the study period was estimated at US$ 0.6 million, US$ 5.6 million, and US$ 3 million for Starlink, OneWeb and Kuiper, respectively. Thus, the NPV cost per user for each constellation can then be plotted, which logically reduces as each subscriber density increases. Starlink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C57A4B">
        <w:rPr>
          <w:rStyle w:val="StyleUnderline"/>
          <w:highlight w:val="green"/>
        </w:rPr>
        <w:t>constellations</w:t>
      </w:r>
      <w:r w:rsidRPr="00623846">
        <w:rPr>
          <w:rStyle w:val="StyleUnderline"/>
        </w:rPr>
        <w:t xml:space="preserve"> such as Starlink </w:t>
      </w:r>
      <w:r w:rsidRPr="00C57A4B">
        <w:rPr>
          <w:rStyle w:val="StyleUnderline"/>
          <w:highlight w:val="green"/>
        </w:rPr>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6A4693F6" w14:textId="77777777" w:rsidR="00DA7740" w:rsidRPr="00623846" w:rsidRDefault="00DA7740" w:rsidP="00DA7740">
      <w:r w:rsidRPr="00623846">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30A741CD" w14:textId="77777777" w:rsidR="00DA7740" w:rsidRPr="00623846" w:rsidRDefault="00DA7740" w:rsidP="00DA7740">
      <w:r w:rsidRPr="00623846">
        <w:t xml:space="preserve">We can see </w:t>
      </w:r>
      <w:r w:rsidRPr="00623846">
        <w:rPr>
          <w:rStyle w:val="StyleUnderline"/>
        </w:rPr>
        <w:t>large parts of Asia (India, China etc.) will be unsuitable, along with most of mainland Europe (e.g. Germany, Italy) and central America (e.g. Mexico).</w:t>
      </w:r>
      <w:r w:rsidRPr="00623846">
        <w:t xml:space="preserve"> </w:t>
      </w:r>
      <w:r w:rsidRPr="00623846">
        <w:lastRenderedPageBreak/>
        <w:t>However, the constellations can choose to limit the number of subscribers in such regions to provide relatively higher speeds and ensure QoS. In the USA, the West and South West have large areas which could be suitable, along with much of Canada, Australia and New Zealand.</w:t>
      </w:r>
    </w:p>
    <w:p w14:paraId="1B942280" w14:textId="77777777" w:rsidR="00DA7740" w:rsidRPr="00623846" w:rsidRDefault="00DA7740" w:rsidP="00DA7740">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C57A4B">
        <w:rPr>
          <w:rStyle w:val="StyleUnderline"/>
          <w:highlight w:val="green"/>
        </w:rPr>
        <w:t>incomes</w:t>
      </w:r>
      <w:r w:rsidRPr="00623846">
        <w:rPr>
          <w:rStyle w:val="StyleUnderline"/>
        </w:rPr>
        <w:t xml:space="preserve"> would enable the purchasing of such services </w:t>
      </w:r>
      <w:r w:rsidRPr="00C57A4B">
        <w:rPr>
          <w:rStyle w:val="StyleUnderline"/>
          <w:highlight w:val="green"/>
        </w:rPr>
        <w:t>would be a main concern.</w:t>
      </w:r>
    </w:p>
    <w:p w14:paraId="1CFC57DA" w14:textId="77777777" w:rsidR="00DA7740" w:rsidRPr="00623846" w:rsidRDefault="00DA7740" w:rsidP="00DA7740">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Generally, Starlink provides impressive capacity for remote regions with global coverage thanks to its high asset density. In regions with very low population density Starlink provides a mean of over 90 Mbps per user, such as in parts of Canada, the West and South West of the USA, Central and South America, Sahara Africa, South-west Africa, Australia, Russia and remote parts of Asia. Kuiper performs similarly, with only slightly reduced performance. However, OneWeb offers generally lower capacity per user, although still reaching impressive peak rates in areas with very low population density.</w:t>
      </w:r>
    </w:p>
    <w:p w14:paraId="17C30763" w14:textId="77777777" w:rsidR="00DA7740" w:rsidRPr="00623846" w:rsidRDefault="00DA7740" w:rsidP="00DA7740">
      <w:r w:rsidRPr="00623846">
        <w:t>SECTION VII.Discussion</w:t>
      </w:r>
    </w:p>
    <w:p w14:paraId="2FFF157E" w14:textId="77777777" w:rsidR="00DA7740" w:rsidRPr="00623846" w:rsidRDefault="00DA7740" w:rsidP="00DA7740">
      <w:r w:rsidRPr="00623846">
        <w:t>In this paper a generalizable techno-economic assessment model was developed for satellite broadband constellations. The approach was used to estimate the capacity and related costs for three LEO constellations, including Starlink, OneWeb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67E842E9" w14:textId="77777777" w:rsidR="00DA7740" w:rsidRPr="00623846" w:rsidRDefault="00DA7740" w:rsidP="00DA7740">
      <w:pPr>
        <w:rPr>
          <w:rStyle w:val="StyleUnderline"/>
        </w:rPr>
      </w:pPr>
      <w:r w:rsidRPr="00623846">
        <w:t xml:space="preserve">A. </w:t>
      </w:r>
      <w:r w:rsidRPr="00623846">
        <w:rPr>
          <w:rStyle w:val="StyleUnderline"/>
        </w:rPr>
        <w:t>How Much Capacity can be Provided by Different LEO Broadband Constellations?</w:t>
      </w:r>
    </w:p>
    <w:p w14:paraId="545BD111" w14:textId="77777777" w:rsidR="00DA7740" w:rsidRPr="00623846" w:rsidRDefault="00DA7740" w:rsidP="00DA7740">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623846">
        <w:rPr>
          <w:rStyle w:val="StyleUnderline"/>
        </w:rPr>
        <w:t>We find that for network densities of 5,040, 720 and 3,240 satellites for Starlink, OneWeb and Kuiper respectively, the estimated coverage areas equate to 101,000, 708,000 and 157,000 km2.</w:t>
      </w:r>
    </w:p>
    <w:p w14:paraId="61704CA5" w14:textId="77777777" w:rsidR="00DA7740" w:rsidRPr="00623846" w:rsidRDefault="00DA7740" w:rsidP="00DA7740">
      <w:r w:rsidRPr="00623846">
        <w:lastRenderedPageBreak/>
        <w:t>The variation in the FSPL due to the orbital altitude and network density among the three constellations results in different received power. To compensate for high path loss, Kuiper and OneWeb opt for high receiver antenna gain, transmitted power and diameter. In contrast, the ultra-dense network and low orbital altitude enables Starlink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OneWeb suggests why a more enterprise-focused approach is being adopted to provide Business-to-Business (B2B) global connectivity services, ranging from cellular backhaul to logistics for emergency services redundancy.</w:t>
      </w:r>
    </w:p>
    <w:p w14:paraId="2C393D1F" w14:textId="77777777" w:rsidR="00DA7740" w:rsidRPr="00623846" w:rsidRDefault="00DA7740" w:rsidP="00DA7740">
      <w:pPr>
        <w:rPr>
          <w:rStyle w:val="StyleUnderline"/>
        </w:rPr>
      </w:pPr>
      <w:r w:rsidRPr="00623846">
        <w:t xml:space="preserve">B. </w:t>
      </w:r>
      <w:r w:rsidRPr="00623846">
        <w:rPr>
          <w:rStyle w:val="StyleUnderline"/>
        </w:rPr>
        <w:t>What is the Potential Capacity Per User From Different Constellations?</w:t>
      </w:r>
    </w:p>
    <w:p w14:paraId="2AEA864F" w14:textId="77777777" w:rsidR="00DA7740" w:rsidRPr="00623846" w:rsidRDefault="00DA7740" w:rsidP="00DA7740">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C57A4B">
        <w:rPr>
          <w:rStyle w:val="StyleUnderline"/>
          <w:highlight w:val="green"/>
        </w:rPr>
        <w:t>highest</w:t>
      </w:r>
      <w:r w:rsidRPr="00623846">
        <w:rPr>
          <w:rStyle w:val="StyleUnderline"/>
        </w:rPr>
        <w:t xml:space="preserve"> mean user </w:t>
      </w:r>
      <w:r w:rsidRPr="00C57A4B">
        <w:rPr>
          <w:rStyle w:val="StyleUnderline"/>
          <w:highlight w:val="green"/>
        </w:rPr>
        <w:t>capacity</w:t>
      </w:r>
      <w:r w:rsidRPr="00623846">
        <w:rPr>
          <w:rStyle w:val="StyleUnderline"/>
        </w:rPr>
        <w:t xml:space="preserve"> is achieved with the lowest subscriber densities, which </w:t>
      </w:r>
      <w:r w:rsidRPr="00C57A4B">
        <w:rPr>
          <w:rStyle w:val="StyleUnderline"/>
          <w:highlight w:val="green"/>
        </w:rPr>
        <w:t xml:space="preserve">occur in the most </w:t>
      </w:r>
      <w:r w:rsidRPr="00623846">
        <w:rPr>
          <w:rStyle w:val="StyleUnderline"/>
        </w:rPr>
        <w:t xml:space="preserve">rural and </w:t>
      </w:r>
      <w:r w:rsidRPr="00C57A4B">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(Starlink) records a very modest mean per user capacity of 24.94 ± 0.72 Mbps. This is worse for Kuiper and OneWeb with 10.30 ± 0.25 Mbps and 1.01 ± 0.02 Mbps, respectively. Hence, this explains why LEO broadband </w:t>
      </w:r>
      <w:r w:rsidRPr="00C57A4B">
        <w:rPr>
          <w:rStyle w:val="StyleUnderline"/>
          <w:highlight w:val="green"/>
        </w:rPr>
        <w:t>providers</w:t>
      </w:r>
      <w:r w:rsidRPr="00623846">
        <w:rPr>
          <w:rStyle w:val="StyleUnderline"/>
        </w:rPr>
        <w:t xml:space="preserve"> have been </w:t>
      </w:r>
      <w:r w:rsidRPr="00C57A4B">
        <w:rPr>
          <w:rStyle w:val="StyleUnderline"/>
          <w:highlight w:val="green"/>
        </w:rPr>
        <w:t>making a</w:t>
      </w:r>
      <w:r w:rsidRPr="00623846">
        <w:rPr>
          <w:rStyle w:val="StyleUnderline"/>
        </w:rPr>
        <w:t xml:space="preserve"> strong business </w:t>
      </w:r>
      <w:r w:rsidRPr="00C57A4B">
        <w:rPr>
          <w:rStyle w:val="StyleUnderline"/>
          <w:highlight w:val="green"/>
        </w:rPr>
        <w:t>case for</w:t>
      </w:r>
      <w:r w:rsidRPr="00623846">
        <w:rPr>
          <w:rStyle w:val="StyleUnderline"/>
        </w:rPr>
        <w:t xml:space="preserve"> the usage of </w:t>
      </w:r>
      <w:r w:rsidRPr="00C57A4B">
        <w:rPr>
          <w:rStyle w:val="StyleUnderline"/>
          <w:highlight w:val="green"/>
        </w:rPr>
        <w:t>satellites in</w:t>
      </w:r>
      <w:r w:rsidRPr="00623846">
        <w:rPr>
          <w:rStyle w:val="StyleUnderline"/>
        </w:rPr>
        <w:t xml:space="preserve"> the final </w:t>
      </w:r>
      <w:r w:rsidRPr="00C57A4B">
        <w:rPr>
          <w:rStyle w:val="StyleUnderline"/>
          <w:highlight w:val="green"/>
        </w:rPr>
        <w:t>3 percent</w:t>
      </w:r>
      <w:r w:rsidRPr="00623846">
        <w:rPr>
          <w:rStyle w:val="StyleUnderline"/>
        </w:rPr>
        <w:t xml:space="preserve"> of customers </w:t>
      </w:r>
      <w:r w:rsidRPr="00C57A4B">
        <w:rPr>
          <w:rStyle w:val="StyleUnderline"/>
          <w:highlight w:val="green"/>
        </w:rPr>
        <w:t>in the hardest-to-reach</w:t>
      </w:r>
      <w:r w:rsidRPr="00623846">
        <w:rPr>
          <w:rStyle w:val="StyleUnderline"/>
        </w:rPr>
        <w:t xml:space="preserve"> rural and remote </w:t>
      </w:r>
      <w:r w:rsidRPr="00C57A4B">
        <w:rPr>
          <w:rStyle w:val="StyleUnderline"/>
          <w:highlight w:val="green"/>
        </w:rPr>
        <w:t>regions</w:t>
      </w:r>
      <w:r w:rsidRPr="00623846">
        <w:rPr>
          <w:rStyle w:val="StyleUnderline"/>
        </w:rPr>
        <w:t xml:space="preserve"> of the USA, Canada, United Kingdom, Australia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022F5972" w14:textId="77777777" w:rsidR="00DA7740" w:rsidRPr="00623846" w:rsidRDefault="00DA7740" w:rsidP="00DA7740">
      <w:r w:rsidRPr="00623846">
        <w:t>C. What is the Potential Cost Per User as Subscriber Penetration Increases?</w:t>
      </w:r>
    </w:p>
    <w:p w14:paraId="6D872E99" w14:textId="77777777" w:rsidR="00DA7740" w:rsidRPr="00623846" w:rsidRDefault="00DA7740" w:rsidP="00DA7740">
      <w:r w:rsidRPr="00623846">
        <w:rPr>
          <w:rStyle w:val="StyleUnderline"/>
        </w:rPr>
        <w:t xml:space="preserve">The largest capital expenditure costs are incurred by rocket launches, building ground stations and acquiring spectrum. </w:t>
      </w:r>
      <w:r w:rsidRPr="00C57A4B">
        <w:rPr>
          <w:rStyle w:val="StyleUnderline"/>
          <w:highlight w:val="green"/>
        </w:rPr>
        <w:t>As more satellites are launched, the cost 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ground station energy requirements, maintenance, continual engineering and staff costs increase. </w:t>
      </w:r>
      <w:r w:rsidRPr="00623846">
        <w:t xml:space="preserve">At a low subscriber density, high capacity per user is available but the </w:t>
      </w:r>
      <w:r w:rsidRPr="00623846">
        <w:lastRenderedPageBreak/>
        <w:t>cost could be prohibitively expensive for some. In contrast, at a high subscriber density, the cost of broadband connectivity services is much more affordable but there is a major trade-off in QoS, with only very modest speeds being delivered.</w:t>
      </w:r>
    </w:p>
    <w:p w14:paraId="761388A9" w14:textId="77777777" w:rsidR="00DA7740" w:rsidRPr="00623846" w:rsidRDefault="00DA7740" w:rsidP="00DA7740">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C57A4B">
        <w:rPr>
          <w:rStyle w:val="StyleUnderline"/>
          <w:highlight w:val="green"/>
        </w:rPr>
        <w:t>the possibility of succeeding</w:t>
      </w:r>
      <w:r w:rsidRPr="00623846">
        <w:rPr>
          <w:rStyle w:val="StyleUnderline"/>
        </w:rPr>
        <w:t xml:space="preserve"> in developed countries where constellations such as Starlink are testing their products </w:t>
      </w:r>
      <w:r w:rsidRPr="00C57A4B">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aviation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666EAD82" w14:textId="77777777" w:rsidR="00DA7740" w:rsidRPr="00623846" w:rsidRDefault="00DA7740" w:rsidP="00DA7740">
      <w:r w:rsidRPr="00623846">
        <w:t>D. Which Parts of the World are LEO Constellations Most Suitable for?</w:t>
      </w:r>
    </w:p>
    <w:p w14:paraId="3F0346A4" w14:textId="77777777" w:rsidR="00DA7740" w:rsidRPr="00623846" w:rsidRDefault="00DA7740" w:rsidP="00DA7740">
      <w:pPr>
        <w:rPr>
          <w:rStyle w:val="StyleUnderline"/>
        </w:rPr>
      </w:pPr>
      <w:r w:rsidRPr="00623846">
        <w:t>The performance of the three constellations in areas of different population density shows a general trend</w:t>
      </w:r>
      <w:r w:rsidRPr="00623846">
        <w:rPr>
          <w:rStyle w:val="StyleUnderline"/>
        </w:rPr>
        <w:t>. Regions with low population density generally experience higher capacity per user with Starlink and Kuiper providing superior speeds.</w:t>
      </w:r>
    </w:p>
    <w:p w14:paraId="7BB9E96D" w14:textId="77777777" w:rsidR="00DA7740" w:rsidRPr="00623846" w:rsidRDefault="00DA7740" w:rsidP="00DA7740">
      <w:pPr>
        <w:rPr>
          <w:rStyle w:val="StyleUnderline"/>
        </w:rPr>
      </w:pPr>
      <w:r w:rsidRPr="00623846">
        <w:rPr>
          <w:rStyle w:val="StyleUnderline"/>
        </w:rPr>
        <w:t xml:space="preserve">The simulation of possible geographical areas of adoption indicates that </w:t>
      </w:r>
      <w:r w:rsidRPr="00C57A4B">
        <w:rPr>
          <w:rStyle w:val="StyleUnderline"/>
          <w:highlight w:val="green"/>
        </w:rPr>
        <w:t>most parts of Central Asia, Middle East,</w:t>
      </w:r>
      <w:r w:rsidRPr="00623846">
        <w:rPr>
          <w:rStyle w:val="StyleUnderline"/>
        </w:rPr>
        <w:t xml:space="preserve"> South East </w:t>
      </w:r>
      <w:r w:rsidRPr="00C57A4B">
        <w:rPr>
          <w:rStyle w:val="StyleUnderline"/>
          <w:highlight w:val="green"/>
        </w:rPr>
        <w:t>Asia, South America,</w:t>
      </w:r>
      <w:r w:rsidRPr="00623846">
        <w:rPr>
          <w:rStyle w:val="StyleUnderline"/>
        </w:rPr>
        <w:t xml:space="preserve"> Sub-Saharan </w:t>
      </w:r>
      <w:r w:rsidRPr="00C57A4B">
        <w:rPr>
          <w:rStyle w:val="StyleUnderline"/>
          <w:highlight w:val="green"/>
        </w:rPr>
        <w:t>Africa and</w:t>
      </w:r>
      <w:r w:rsidRPr="00623846">
        <w:rPr>
          <w:rStyle w:val="StyleUnderline"/>
        </w:rPr>
        <w:t xml:space="preserve"> Eastern </w:t>
      </w:r>
      <w:r w:rsidRPr="00C57A4B">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263CF15C" w14:textId="77777777" w:rsidR="00DA7740" w:rsidRPr="00623846" w:rsidRDefault="00DA7740" w:rsidP="00DA7740">
      <w:r w:rsidRPr="00623846">
        <w:t>These results are arrived at by only considering population density. Future research should recognize the roles of adoption factors such as disposable income, perceived relevance of the Internet, literacy and cellular network penetration, as these may affect the number of people who can actually afford to pay for broadband services.</w:t>
      </w:r>
    </w:p>
    <w:p w14:paraId="0B042C85" w14:textId="77777777" w:rsidR="00DA7740" w:rsidRPr="00623846" w:rsidRDefault="00DA7740" w:rsidP="00DA7740">
      <w:r w:rsidRPr="00623846">
        <w:t>SECTION VIII.Conclusion</w:t>
      </w:r>
    </w:p>
    <w:p w14:paraId="3A2C927B" w14:textId="77777777" w:rsidR="00DA7740" w:rsidRPr="00623846" w:rsidRDefault="00DA7740" w:rsidP="00DA7740">
      <w:r w:rsidRPr="00623846">
        <w:t>Connecting the global population who are still unable to access a decent broadband service remains a key part of the United Nation’s Sustainable Development Goals (specifically Target 9.c).</w:t>
      </w:r>
    </w:p>
    <w:p w14:paraId="5AFC39F2" w14:textId="77777777" w:rsidR="00DA7740" w:rsidRPr="00623846" w:rsidRDefault="00DA7740" w:rsidP="00DA7740">
      <w:r w:rsidRPr="00623846">
        <w:t xml:space="preserve">Motivated by these developments, the framework applied in this paper introduces a techno-economic modeling approach for the integrated assessment of data capacity and investment cost per user by constellation. The model presents the engineering and economic simulation </w:t>
      </w:r>
      <w:r w:rsidRPr="00623846">
        <w:lastRenderedPageBreak/>
        <w:t>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Telesat.</w:t>
      </w:r>
    </w:p>
    <w:p w14:paraId="1947DAC6" w14:textId="77777777" w:rsidR="00DA7740" w:rsidRPr="00623846" w:rsidRDefault="00DA7740" w:rsidP="00DA7740">
      <w:r w:rsidRPr="00623846">
        <w:t xml:space="preserve">The results of the model reveal that at the 95% confidence level, mean aggregate capacity speeds of 11.72 ± 0.04 Gbps, 3.43 ± 0.01 Gbps and 7.53 ± 0.03 Gbps are achievable for Starlink, OneWeb and Kuiper, respectively. The current anticipation associated with the benefits of LEO broadband constellations is very high, </w:t>
      </w:r>
      <w:r w:rsidRPr="00623846">
        <w:rPr>
          <w:rStyle w:val="StyleUnderline"/>
        </w:rPr>
        <w:t xml:space="preserve">but </w:t>
      </w:r>
      <w:r w:rsidRPr="00C57A4B">
        <w:rPr>
          <w:rStyle w:val="StyleUnderline"/>
          <w:highlight w:val="green"/>
        </w:rPr>
        <w:t>success will depend on maintaining</w:t>
      </w:r>
      <w:r w:rsidRPr="00623846">
        <w:rPr>
          <w:rStyle w:val="StyleUnderline"/>
        </w:rPr>
        <w:t xml:space="preserve"> relatively low spatial </w:t>
      </w:r>
      <w:r w:rsidRPr="00C57A4B">
        <w:rPr>
          <w:rStyle w:val="StyleUnderline"/>
          <w:highlight w:val="green"/>
        </w:rPr>
        <w:t>subscriber densities</w:t>
      </w:r>
      <w:r w:rsidRPr="00623846">
        <w:rPr>
          <w:rStyle w:val="StyleUnderline"/>
        </w:rPr>
        <w:t xml:space="preserve">, preferably </w:t>
      </w:r>
      <w:r w:rsidRPr="00C57A4B">
        <w:rPr>
          <w:rStyle w:val="StyleUnderline"/>
          <w:highlight w:val="green"/>
        </w:rPr>
        <w:t>below</w:t>
      </w:r>
      <w:r w:rsidRPr="00623846">
        <w:rPr>
          <w:rStyle w:val="StyleUnderline"/>
        </w:rPr>
        <w:t xml:space="preserve"> 0.1 users per km2 (so less then </w:t>
      </w:r>
      <w:r w:rsidRPr="00C57A4B">
        <w:rPr>
          <w:rStyle w:val="StyleUnderline"/>
          <w:highlight w:val="green"/>
        </w:rPr>
        <w:t>1 user per 10 km2), otherwise</w:t>
      </w:r>
      <w:r w:rsidRPr="00623846">
        <w:rPr>
          <w:rStyle w:val="StyleUnderline"/>
        </w:rPr>
        <w:t xml:space="preserve"> the </w:t>
      </w:r>
      <w:r w:rsidRPr="00C57A4B">
        <w:rPr>
          <w:rStyle w:val="StyleUnderline"/>
          <w:highlight w:val="green"/>
        </w:rPr>
        <w:t xml:space="preserve">services </w:t>
      </w:r>
      <w:r w:rsidRPr="00623846">
        <w:rPr>
          <w:rStyle w:val="StyleUnderline"/>
        </w:rPr>
        <w:t xml:space="preserve">provided may </w:t>
      </w:r>
      <w:r w:rsidRPr="00C57A4B">
        <w:rPr>
          <w:rStyle w:val="StyleUnderline"/>
          <w:highlight w:val="green"/>
        </w:rPr>
        <w:t>offer little benefit</w:t>
      </w:r>
      <w:r w:rsidRPr="00623846">
        <w:rPr>
          <w:rStyle w:val="StyleUnderline"/>
        </w:rPr>
        <w:t xml:space="preserve"> </w:t>
      </w:r>
      <w:r w:rsidRPr="00623846">
        <w:t>against other terrestrial options. For example, the model has shown that at 0.1 users per km2, only a mean per user capacity of 24.94 ± 0.72 Mbps, 1.01 ± 0.02 Mbps and 10.30 ± 0.25 Mbps can be achieved by Starlink, OneWeb and Kuiper respectively in the busiest hour of the day.</w:t>
      </w:r>
    </w:p>
    <w:p w14:paraId="74A099F2" w14:textId="77777777" w:rsidR="00DA7740" w:rsidRPr="00623846" w:rsidRDefault="00DA7740" w:rsidP="00DA7740"/>
    <w:p w14:paraId="1CBEF0E9" w14:textId="77777777" w:rsidR="00DA7740" w:rsidRPr="00623846" w:rsidRDefault="00DA7740" w:rsidP="00C37E4D">
      <w:pPr>
        <w:rPr>
          <w:rStyle w:val="StyleUnderline"/>
        </w:rPr>
      </w:pPr>
    </w:p>
    <w:p w14:paraId="7A588BA5" w14:textId="77777777" w:rsidR="00C37E4D" w:rsidRPr="00623846" w:rsidRDefault="00C37E4D" w:rsidP="00C37E4D"/>
    <w:p w14:paraId="0B45C051" w14:textId="77777777" w:rsidR="00C37E4D" w:rsidRPr="00623846" w:rsidRDefault="00C37E4D" w:rsidP="00C37E4D">
      <w:pPr>
        <w:pStyle w:val="Heading3"/>
        <w:rPr>
          <w:rFonts w:cs="Calibri"/>
        </w:rPr>
      </w:pPr>
      <w:r w:rsidRPr="00623846">
        <w:rPr>
          <w:rFonts w:cs="Calibri"/>
        </w:rPr>
        <w:lastRenderedPageBreak/>
        <w:t>Adv – Collisions</w:t>
      </w:r>
    </w:p>
    <w:p w14:paraId="0DEF8B84" w14:textId="77777777" w:rsidR="00C37E4D" w:rsidRPr="00623846" w:rsidRDefault="00C37E4D" w:rsidP="00C37E4D">
      <w:pPr>
        <w:pStyle w:val="Heading4"/>
        <w:rPr>
          <w:rFonts w:cs="Calibri"/>
        </w:rPr>
      </w:pPr>
      <w:r w:rsidRPr="00623846">
        <w:rPr>
          <w:rFonts w:cs="Calibri"/>
        </w:rPr>
        <w:t>Satellite internet constellations accelerate collision risks – more close encounters and less transparency means bad decisions are inevitable.</w:t>
      </w:r>
    </w:p>
    <w:p w14:paraId="39C8013F" w14:textId="77777777" w:rsidR="00C37E4D" w:rsidRPr="00623846" w:rsidRDefault="00C37E4D" w:rsidP="00C37E4D">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1" w:history="1">
        <w:r w:rsidRPr="00623846">
          <w:rPr>
            <w:rStyle w:val="Hyperlink"/>
          </w:rPr>
          <w:t>https://www.space.com/spacex-starlink-satellite-collision-alerts-on-the-rise</w:t>
        </w:r>
      </w:hyperlink>
      <w:r w:rsidRPr="00623846">
        <w:t xml:space="preserve"> SM</w:t>
      </w:r>
    </w:p>
    <w:p w14:paraId="48E4B3DD" w14:textId="77777777" w:rsidR="00C37E4D" w:rsidRPr="00623846" w:rsidRDefault="00C37E4D" w:rsidP="00C37E4D">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08D5074C" w14:textId="77777777" w:rsidR="00C37E4D" w:rsidRPr="00623846" w:rsidRDefault="00C37E4D" w:rsidP="00C37E4D">
      <w:pPr>
        <w:rPr>
          <w:rStyle w:val="StyleUnderline"/>
        </w:rPr>
      </w:pPr>
      <w:r w:rsidRPr="00623846">
        <w:rPr>
          <w:rStyle w:val="StyleUnderline"/>
        </w:rPr>
        <w:t>Starlink satellites might soon be involved in 90% of close encounters between two spacecraft in low Earth orbit.</w:t>
      </w:r>
    </w:p>
    <w:p w14:paraId="6F859233" w14:textId="77777777" w:rsidR="00C37E4D" w:rsidRPr="00623846" w:rsidRDefault="00C37E4D" w:rsidP="00C37E4D">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72469314" w14:textId="77777777" w:rsidR="00C37E4D" w:rsidRPr="00623846" w:rsidRDefault="00C37E4D" w:rsidP="00C37E4D">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18855D7B" w14:textId="77777777" w:rsidR="00C37E4D" w:rsidRPr="00623846" w:rsidRDefault="00C37E4D" w:rsidP="00C37E4D">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4F5FEADC" w14:textId="77777777" w:rsidR="00C37E4D" w:rsidRPr="00623846" w:rsidRDefault="00C37E4D" w:rsidP="00C37E4D">
      <w:r w:rsidRPr="00623846">
        <w:t xml:space="preserve">Lewis publishes regular updates on Twitter and has seen a worrying trend in the data that reflects the fast deployment of the Starlink constellation. </w:t>
      </w:r>
    </w:p>
    <w:p w14:paraId="2DC1D616" w14:textId="77777777" w:rsidR="00C37E4D" w:rsidRPr="00623846" w:rsidRDefault="00C37E4D" w:rsidP="00C37E4D">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003ECD82" w14:textId="77777777" w:rsidR="00C37E4D" w:rsidRPr="00623846" w:rsidRDefault="00C37E4D" w:rsidP="00C37E4D">
      <w:pPr>
        <w:rPr>
          <w:rStyle w:val="StyleUnderline"/>
        </w:rPr>
      </w:pPr>
      <w:r w:rsidRPr="00623846">
        <w:rPr>
          <w:rStyle w:val="StyleUnderline"/>
        </w:rPr>
        <w:lastRenderedPageBreak/>
        <w:t>The current 1,600 close passes include those between two Starlink satellites. Excluding these encounters, Starlink satellites approach other operators’ spacecraft 500 times every week.</w:t>
      </w:r>
    </w:p>
    <w:p w14:paraId="045E9A98" w14:textId="77777777" w:rsidR="00C37E4D" w:rsidRPr="00623846" w:rsidRDefault="00C37E4D" w:rsidP="00C37E4D">
      <w:r w:rsidRPr="00623846">
        <w:t>In comparison, Starlink's competitor OneWeb, currently flying over 250 satellites, is involved in 80 close passes with other operators' satellites every week, according to Lewis' data.</w:t>
      </w:r>
    </w:p>
    <w:p w14:paraId="3C5D6CB2" w14:textId="77777777" w:rsidR="00C37E4D" w:rsidRPr="00623846" w:rsidRDefault="00C37E4D" w:rsidP="00C37E4D">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of all close approaches, Lewis’ calculations suggest.</w:t>
      </w:r>
      <w:r w:rsidRPr="00C57A4B">
        <w:rPr>
          <w:rStyle w:val="StyleUnderline"/>
          <w:highlight w:val="green"/>
        </w:rPr>
        <w:t>will be involved in 90%</w:t>
      </w:r>
      <w:r w:rsidRPr="00623846">
        <w:rPr>
          <w:rStyle w:val="StyleUnderline"/>
        </w:rPr>
        <w:t xml:space="preserve"> </w:t>
      </w:r>
    </w:p>
    <w:p w14:paraId="671FC8B5" w14:textId="77777777" w:rsidR="00C37E4D" w:rsidRPr="00623846" w:rsidRDefault="00C37E4D" w:rsidP="00C37E4D">
      <w:pPr>
        <w:rPr>
          <w:rStyle w:val="StyleUnderline"/>
        </w:rPr>
      </w:pPr>
      <w:r w:rsidRPr="00623846">
        <w:rPr>
          <w:b/>
          <w:noProof/>
        </w:rPr>
        <w:drawing>
          <wp:inline distT="0" distB="0" distL="0" distR="0" wp14:anchorId="5E0F6017" wp14:editId="0EE64DC4">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2"/>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4963ABDC" w14:textId="77777777" w:rsidR="00C37E4D" w:rsidRPr="00623846" w:rsidRDefault="00C37E4D" w:rsidP="00C37E4D">
      <w:r w:rsidRPr="00623846">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0FC4E42D" w14:textId="77777777" w:rsidR="00C37E4D" w:rsidRPr="00623846" w:rsidRDefault="00C37E4D" w:rsidP="00C37E4D">
      <w:r w:rsidRPr="00623846">
        <w:t>The risk of collision</w:t>
      </w:r>
    </w:p>
    <w:p w14:paraId="0F72503E" w14:textId="77777777" w:rsidR="00C37E4D" w:rsidRPr="00623846" w:rsidRDefault="00C37E4D" w:rsidP="00C37E4D">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2F7D0F59" w14:textId="77777777" w:rsidR="00C37E4D" w:rsidRPr="00623846" w:rsidRDefault="00C37E4D" w:rsidP="00C37E4D">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6BC2A557" w14:textId="77777777" w:rsidR="00C37E4D" w:rsidRPr="00623846" w:rsidRDefault="00C37E4D" w:rsidP="00C37E4D">
      <w:pPr>
        <w:rPr>
          <w:b/>
          <w:u w:val="single"/>
        </w:rPr>
      </w:pPr>
      <w:r w:rsidRPr="00623846">
        <w:rPr>
          <w:rStyle w:val="StyleUnderline"/>
        </w:rPr>
        <w:lastRenderedPageBreak/>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254DFCE8" w14:textId="77777777" w:rsidR="00C37E4D" w:rsidRPr="00623846" w:rsidRDefault="00C37E4D" w:rsidP="00C37E4D">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3BEC2553" w14:textId="77777777" w:rsidR="00C37E4D" w:rsidRPr="00623846" w:rsidRDefault="00C37E4D" w:rsidP="00C37E4D">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6D60C135" w14:textId="77777777" w:rsidR="00C37E4D" w:rsidRPr="00623846" w:rsidRDefault="00C37E4D" w:rsidP="00C37E4D">
      <w:r w:rsidRPr="00623846">
        <w:t>"You want to have that situational awareness for the other actors that are flying in the neighbourhood," Hesar said.</w:t>
      </w:r>
    </w:p>
    <w:p w14:paraId="33E10936" w14:textId="77777777" w:rsidR="00C37E4D" w:rsidRPr="00623846" w:rsidRDefault="00C37E4D" w:rsidP="00C37E4D">
      <w:r w:rsidRPr="00623846">
        <w:t>Bad decisions</w:t>
      </w:r>
    </w:p>
    <w:p w14:paraId="5B2B394D" w14:textId="77777777" w:rsidR="00C37E4D" w:rsidRPr="00623846" w:rsidRDefault="00C37E4D" w:rsidP="00C37E4D">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24423343" w14:textId="77777777" w:rsidR="00C37E4D" w:rsidRPr="00623846" w:rsidRDefault="00C37E4D" w:rsidP="00C37E4D">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1AB56796" w14:textId="77777777" w:rsidR="00C37E4D" w:rsidRPr="00623846" w:rsidRDefault="00C37E4D" w:rsidP="00C37E4D">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3C539B97" w14:textId="77777777" w:rsidR="00C37E4D" w:rsidRPr="00623846" w:rsidRDefault="00C37E4D" w:rsidP="00C37E4D">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w:t>
      </w:r>
      <w:r w:rsidRPr="00623846">
        <w:rPr>
          <w:rStyle w:val="StyleUnderline"/>
        </w:rPr>
        <w:lastRenderedPageBreak/>
        <w:t xml:space="preserve">certain amount of risk. The problem is that at some point, </w:t>
      </w:r>
      <w:r w:rsidRPr="00C57A4B">
        <w:rPr>
          <w:rStyle w:val="StyleUnderline"/>
          <w:highlight w:val="green"/>
        </w:rPr>
        <w:t>you are likely to make a wrong decision</w:t>
      </w:r>
      <w:r w:rsidRPr="00623846">
        <w:rPr>
          <w:rStyle w:val="StyleUnderline"/>
        </w:rPr>
        <w:t>."</w:t>
      </w:r>
    </w:p>
    <w:p w14:paraId="6E84CF3D" w14:textId="77777777" w:rsidR="00C37E4D" w:rsidRPr="00623846" w:rsidRDefault="00C37E4D" w:rsidP="00C37E4D">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780F39C3" w14:textId="77777777" w:rsidR="00C37E4D" w:rsidRPr="00623846" w:rsidRDefault="00C37E4D" w:rsidP="00C37E4D">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7B27EF8A" w14:textId="77777777" w:rsidR="00C37E4D" w:rsidRPr="00623846" w:rsidRDefault="00C37E4D" w:rsidP="00C37E4D">
      <w:r w:rsidRPr="00623846">
        <w:t>Starlink monopoly</w:t>
      </w:r>
    </w:p>
    <w:p w14:paraId="461D6B28" w14:textId="77777777" w:rsidR="00C37E4D" w:rsidRPr="00623846" w:rsidRDefault="00C37E4D" w:rsidP="00C37E4D">
      <w:r w:rsidRPr="00623846">
        <w:t xml:space="preserve">Lewis is concerned about the growing influence of a single actor — Starlink — on the safety of orbital operations. Especially, he says, as the spaceflight company has entered the satellite operations world only recently. </w:t>
      </w:r>
    </w:p>
    <w:p w14:paraId="71A4B844" w14:textId="77777777" w:rsidR="00C37E4D" w:rsidRPr="00623846" w:rsidRDefault="00C37E4D" w:rsidP="00C37E4D">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573E07A1" w14:textId="77777777" w:rsidR="00C37E4D" w:rsidRPr="00623846" w:rsidRDefault="00C37E4D" w:rsidP="00C37E4D">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01B7A04E" w14:textId="77777777" w:rsidR="00C37E4D" w:rsidRPr="00623846" w:rsidRDefault="00C37E4D" w:rsidP="00C37E4D">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7C8D8AA0" w14:textId="77777777" w:rsidR="00C37E4D" w:rsidRPr="00623846" w:rsidRDefault="00C37E4D" w:rsidP="00C37E4D"/>
    <w:p w14:paraId="5D0C2877" w14:textId="77777777" w:rsidR="00C37E4D" w:rsidRPr="00623846" w:rsidRDefault="00C37E4D" w:rsidP="00C37E4D">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3679563E" w14:textId="77777777" w:rsidR="00C37E4D" w:rsidRPr="00623846" w:rsidRDefault="00C37E4D" w:rsidP="00C37E4D">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3" w:history="1">
        <w:r w:rsidRPr="00623846">
          <w:rPr>
            <w:rStyle w:val="Hyperlink"/>
          </w:rPr>
          <w:t>https://www.japcc.org/congested-outer-space/</w:t>
        </w:r>
      </w:hyperlink>
      <w:r w:rsidRPr="00623846">
        <w:t xml:space="preserve"> SM</w:t>
      </w:r>
    </w:p>
    <w:p w14:paraId="67EE4969" w14:textId="77777777" w:rsidR="00C37E4D" w:rsidRPr="00623846" w:rsidRDefault="00C37E4D" w:rsidP="00C37E4D">
      <w:r w:rsidRPr="00623846">
        <w:lastRenderedPageBreak/>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3B832686" w14:textId="77777777" w:rsidR="00C37E4D" w:rsidRPr="00623846" w:rsidRDefault="00C37E4D" w:rsidP="00C37E4D">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3169B34E" w14:textId="77777777" w:rsidR="00C37E4D" w:rsidRPr="00623846" w:rsidRDefault="00C37E4D" w:rsidP="00C37E4D">
      <w:pPr>
        <w:rPr>
          <w:rStyle w:val="StyleUnderline"/>
        </w:rPr>
      </w:pPr>
      <w:r w:rsidRPr="00623846">
        <w:rPr>
          <w:rStyle w:val="StyleUnderline"/>
        </w:rPr>
        <w:t>Space Debris Threat Increases in the LEO</w:t>
      </w:r>
    </w:p>
    <w:p w14:paraId="3F107BE5" w14:textId="77777777" w:rsidR="00C37E4D" w:rsidRPr="00623846" w:rsidRDefault="00C37E4D" w:rsidP="00C37E4D">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766DE1BF" w14:textId="77777777" w:rsidR="00C37E4D" w:rsidRPr="00623846" w:rsidRDefault="00C37E4D" w:rsidP="00C37E4D">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707A4941" w14:textId="77777777" w:rsidR="00C37E4D" w:rsidRPr="00623846" w:rsidRDefault="00C37E4D" w:rsidP="00C37E4D">
      <w:r w:rsidRPr="00623846">
        <w:lastRenderedPageBreak/>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1E593FF8" w14:textId="77777777" w:rsidR="00C37E4D" w:rsidRPr="00623846" w:rsidRDefault="00C37E4D" w:rsidP="00C37E4D">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60F7E296" w14:textId="77777777" w:rsidR="00C37E4D" w:rsidRPr="00623846" w:rsidRDefault="00C37E4D" w:rsidP="00C37E4D">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20BC7800" w14:textId="77777777" w:rsidR="00C37E4D" w:rsidRPr="00623846" w:rsidRDefault="00C37E4D" w:rsidP="00C37E4D">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795453DD" w14:textId="77777777" w:rsidR="00C37E4D" w:rsidRPr="00623846" w:rsidRDefault="00C37E4D" w:rsidP="00C37E4D"/>
    <w:p w14:paraId="33224A82" w14:textId="77777777" w:rsidR="00C37E4D" w:rsidRPr="00623846" w:rsidRDefault="00C37E4D" w:rsidP="00C37E4D">
      <w:pPr>
        <w:pStyle w:val="Heading4"/>
        <w:rPr>
          <w:rFonts w:cs="Calibri"/>
        </w:rPr>
      </w:pPr>
      <w:r w:rsidRPr="00623846">
        <w:rPr>
          <w:rFonts w:cs="Calibri"/>
        </w:rPr>
        <w:lastRenderedPageBreak/>
        <w:t>Collisions with early warning satellites causes miscalc and goes nuclear – magnified by the Kessler effect</w:t>
      </w:r>
    </w:p>
    <w:p w14:paraId="45913591" w14:textId="77777777" w:rsidR="00C37E4D" w:rsidRPr="00623846" w:rsidRDefault="00C37E4D" w:rsidP="00C37E4D">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4" w:history="1">
        <w:r w:rsidRPr="00623846">
          <w:rPr>
            <w:rStyle w:val="Hyperlink"/>
          </w:rPr>
          <w:t>https://hir.harvard.edu/anti-satellite-weapons-and-the-emerging-space-arms-race/</w:t>
        </w:r>
      </w:hyperlink>
      <w:r w:rsidRPr="00623846">
        <w:t xml:space="preserve"> TG</w:t>
      </w:r>
    </w:p>
    <w:p w14:paraId="6EC0DB6E" w14:textId="77777777" w:rsidR="00C37E4D" w:rsidRPr="00623846" w:rsidRDefault="00C37E4D" w:rsidP="00C37E4D">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5"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6"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77AF1068" w14:textId="77777777" w:rsidR="00C37E4D" w:rsidRPr="00623846" w:rsidRDefault="00C37E4D" w:rsidP="00C37E4D">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dark, or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7"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8"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121552F4" w14:textId="77777777" w:rsidR="00C37E4D" w:rsidRPr="00623846" w:rsidRDefault="00C37E4D" w:rsidP="00C37E4D">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9" w:anchor="v=onepage&amp;q=space%20offense%20dominant&amp;f=false" w:history="1">
        <w:r w:rsidRPr="00623846">
          <w:rPr>
            <w:rStyle w:val="Hyperlink"/>
          </w:rPr>
          <w:t>much easier</w:t>
        </w:r>
      </w:hyperlink>
      <w:r w:rsidRPr="00623846">
        <w:t> to hold an adversary’s space systems in jeopardy with destructive ASATs than it is to </w:t>
      </w:r>
      <w:hyperlink r:id="rId20"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21"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22" w:history="1">
        <w:r w:rsidRPr="00623846">
          <w:rPr>
            <w:rStyle w:val="StyleUnderline"/>
          </w:rPr>
          <w:t>improving GPS</w:t>
        </w:r>
      </w:hyperlink>
      <w:r w:rsidRPr="00623846">
        <w:rPr>
          <w:rStyle w:val="StyleUnderline"/>
        </w:rPr>
        <w:t> or making satellites more resistant to jamming.</w:t>
      </w:r>
    </w:p>
    <w:p w14:paraId="571C2724" w14:textId="77777777" w:rsidR="00C37E4D" w:rsidRPr="00623846" w:rsidRDefault="00C37E4D" w:rsidP="00C37E4D">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6E167B5F" w14:textId="77777777" w:rsidR="00C37E4D" w:rsidRPr="00623846" w:rsidRDefault="00C37E4D" w:rsidP="00C37E4D">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23"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4" w:history="1">
        <w:r w:rsidRPr="00623846">
          <w:rPr>
            <w:rStyle w:val="StyleUnderline"/>
          </w:rPr>
          <w:t>history</w:t>
        </w:r>
      </w:hyperlink>
      <w:r w:rsidRPr="00623846">
        <w:rPr>
          <w:rStyle w:val="StyleUnderline"/>
        </w:rPr>
        <w:t xml:space="preserve"> of nuclear provocations, </w:t>
      </w:r>
      <w:r w:rsidRPr="00623846">
        <w:rPr>
          <w:rStyle w:val="StyleUnderline"/>
        </w:rPr>
        <w:lastRenderedPageBreak/>
        <w:t xml:space="preserve">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5" w:history="1">
        <w:r w:rsidRPr="00623846">
          <w:rPr>
            <w:rStyle w:val="Hyperlink"/>
          </w:rPr>
          <w:t>potentially in jeopardy</w:t>
        </w:r>
      </w:hyperlink>
      <w:r w:rsidRPr="00623846">
        <w:t>, a succession battle or even civil war on the peninsula </w:t>
      </w:r>
      <w:hyperlink r:id="rId26"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7"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in a position to fundamentally </w:t>
      </w:r>
      <w:r w:rsidRPr="00C57A4B">
        <w:rPr>
          <w:rStyle w:val="StyleUnderline"/>
          <w:highlight w:val="green"/>
        </w:rPr>
        <w:t>reshape East Asian geopolitics.</w:t>
      </w:r>
    </w:p>
    <w:p w14:paraId="6F87EFE8" w14:textId="77777777" w:rsidR="00C37E4D" w:rsidRPr="00623846" w:rsidRDefault="00C37E4D" w:rsidP="00C37E4D">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8"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4D0B95FC" w14:textId="77777777" w:rsidR="00C37E4D" w:rsidRPr="00623846" w:rsidRDefault="00C37E4D" w:rsidP="00C37E4D"/>
    <w:p w14:paraId="5085C461" w14:textId="77777777" w:rsidR="00C37E4D" w:rsidRPr="00623846" w:rsidRDefault="00C37E4D" w:rsidP="00C37E4D">
      <w:pPr>
        <w:pStyle w:val="Heading4"/>
        <w:rPr>
          <w:rFonts w:cs="Calibri"/>
        </w:rPr>
      </w:pPr>
      <w:r w:rsidRPr="00623846">
        <w:rPr>
          <w:rFonts w:cs="Calibri"/>
        </w:rPr>
        <w:t>Independently causes cyberwar and satellite hacking which escalates.</w:t>
      </w:r>
    </w:p>
    <w:p w14:paraId="36CBA34B" w14:textId="77777777" w:rsidR="00C37E4D" w:rsidRPr="00623846" w:rsidRDefault="00C37E4D" w:rsidP="00C37E4D">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9"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3D4436DC" w14:textId="77777777" w:rsidR="00C37E4D" w:rsidRPr="00623846" w:rsidRDefault="00C37E4D" w:rsidP="00C37E4D">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7CF95BC0" w14:textId="77777777" w:rsidR="00C37E4D" w:rsidRPr="00623846" w:rsidRDefault="00C37E4D" w:rsidP="00C37E4D">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0541E00C" w14:textId="77777777" w:rsidR="00C37E4D" w:rsidRPr="00623846" w:rsidRDefault="00C37E4D" w:rsidP="00C37E4D">
      <w:pPr>
        <w:rPr>
          <w:b/>
          <w:u w:val="single"/>
        </w:rPr>
      </w:pPr>
      <w:r w:rsidRPr="00623846">
        <w:rPr>
          <w:rStyle w:val="StyleUnderline"/>
        </w:rPr>
        <w:lastRenderedPageBreak/>
        <w:t xml:space="preserve">This past weekend, SpaceX won approval from the Federal Communications Commission to increase the number of low-flying satellites as part of its </w:t>
      </w:r>
      <w:r w:rsidRPr="00C57A4B">
        <w:rPr>
          <w:rStyle w:val="StyleUnderline"/>
          <w:highlight w:val="green"/>
        </w:rPr>
        <w:t>Starlink</w:t>
      </w:r>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4B3CD33F" w14:textId="77777777" w:rsidR="00C37E4D" w:rsidRPr="00623846" w:rsidRDefault="00C37E4D" w:rsidP="00C37E4D">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7780FC23" w14:textId="77777777" w:rsidR="00C37E4D" w:rsidRPr="00623846" w:rsidRDefault="00C37E4D" w:rsidP="00C37E4D">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2A55CC44" w14:textId="77777777" w:rsidR="00C37E4D" w:rsidRPr="00623846" w:rsidRDefault="00C37E4D" w:rsidP="00C37E4D">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388A28CA" w14:textId="77777777" w:rsidR="00C37E4D" w:rsidRPr="00623846" w:rsidRDefault="00C37E4D" w:rsidP="00C37E4D">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So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274BB04A" w14:textId="77777777" w:rsidR="00C37E4D" w:rsidRPr="00623846" w:rsidRDefault="00C37E4D" w:rsidP="00C37E4D">
      <w:r w:rsidRPr="00623846">
        <w:lastRenderedPageBreak/>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1DB6D7BC" w14:textId="77777777" w:rsidR="00C37E4D" w:rsidRPr="00623846" w:rsidRDefault="00C37E4D" w:rsidP="00C37E4D">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0A7EFA67" w14:textId="77777777" w:rsidR="00C37E4D" w:rsidRPr="00623846" w:rsidRDefault="00C37E4D" w:rsidP="00C37E4D">
      <w:pPr>
        <w:rPr>
          <w:rStyle w:val="StyleUnderline"/>
        </w:rPr>
      </w:pPr>
    </w:p>
    <w:p w14:paraId="4458F040" w14:textId="77777777" w:rsidR="00C37E4D" w:rsidRPr="00623846" w:rsidRDefault="00C37E4D" w:rsidP="00C37E4D">
      <w:pPr>
        <w:pStyle w:val="Heading4"/>
        <w:rPr>
          <w:rFonts w:cs="Calibri"/>
        </w:rPr>
      </w:pPr>
      <w:r w:rsidRPr="00623846">
        <w:rPr>
          <w:rFonts w:cs="Calibri"/>
        </w:rPr>
        <w:t>Empirics prove it’s possible and likely by state and nonstate actors – especially true given private sector cost cutting.</w:t>
      </w:r>
    </w:p>
    <w:p w14:paraId="23058EE2" w14:textId="77777777" w:rsidR="00C37E4D" w:rsidRPr="00623846" w:rsidRDefault="00C37E4D" w:rsidP="00C37E4D">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30" w:history="1">
        <w:r w:rsidRPr="00623846">
          <w:rPr>
            <w:rStyle w:val="Hyperlink"/>
          </w:rPr>
          <w:t>https://www.upi.com/Top_News/Voices/2020/02/13/Hackers-could-shut-down-satellites-or-turn-them-into-weapons/4091581597502/</w:t>
        </w:r>
      </w:hyperlink>
      <w:r w:rsidRPr="00623846">
        <w:t xml:space="preserve"> SM</w:t>
      </w:r>
    </w:p>
    <w:p w14:paraId="27474075" w14:textId="77777777" w:rsidR="00C37E4D" w:rsidRPr="00623846" w:rsidRDefault="00C37E4D" w:rsidP="00C37E4D">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r w:rsidRPr="00C57A4B">
        <w:rPr>
          <w:rStyle w:val="StyleUnderline"/>
          <w:highlight w:val="green"/>
        </w:rPr>
        <w:t>OneWeb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73807F80" w14:textId="77777777" w:rsidR="00C37E4D" w:rsidRPr="00623846" w:rsidRDefault="00C37E4D" w:rsidP="00C37E4D">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23A837C7" w14:textId="77777777" w:rsidR="00C37E4D" w:rsidRPr="00623846" w:rsidRDefault="00C37E4D" w:rsidP="00C37E4D">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0770A4E3" w14:textId="77777777" w:rsidR="00C37E4D" w:rsidRPr="00623846" w:rsidRDefault="00C37E4D" w:rsidP="00C37E4D">
      <w:pPr>
        <w:rPr>
          <w:rStyle w:val="StyleUnderline"/>
        </w:rPr>
      </w:pPr>
      <w:r w:rsidRPr="00623846">
        <w:rPr>
          <w:rStyle w:val="StyleUnderline"/>
        </w:rPr>
        <w:lastRenderedPageBreak/>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077258E8" w14:textId="77777777" w:rsidR="00C37E4D" w:rsidRPr="00623846" w:rsidRDefault="00C37E4D" w:rsidP="00C37E4D">
      <w:r w:rsidRPr="00623846">
        <w:t>Commodity parts</w:t>
      </w:r>
    </w:p>
    <w:p w14:paraId="48C977D9" w14:textId="77777777" w:rsidR="00C37E4D" w:rsidRPr="00623846" w:rsidRDefault="00C37E4D" w:rsidP="00C37E4D">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7407A92E" w14:textId="77777777" w:rsidR="00C37E4D" w:rsidRPr="00623846" w:rsidRDefault="00C37E4D" w:rsidP="00C37E4D">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64F23262" w14:textId="77777777" w:rsidR="00C37E4D" w:rsidRPr="00623846" w:rsidRDefault="00C37E4D" w:rsidP="00C37E4D">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3A83D05D" w14:textId="77777777" w:rsidR="00C37E4D" w:rsidRPr="00623846" w:rsidRDefault="00C37E4D" w:rsidP="00C37E4D">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6DDD55CD" w14:textId="77777777" w:rsidR="00C37E4D" w:rsidRPr="00623846" w:rsidRDefault="00C37E4D" w:rsidP="00C37E4D">
      <w:r w:rsidRPr="00623846">
        <w:t>History of hacks</w:t>
      </w:r>
    </w:p>
    <w:p w14:paraId="5F318764" w14:textId="77777777" w:rsidR="00C37E4D" w:rsidRPr="00623846" w:rsidRDefault="00C37E4D" w:rsidP="00C37E4D">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SkyNet satellites.</w:t>
      </w:r>
    </w:p>
    <w:p w14:paraId="0A23F327" w14:textId="77777777" w:rsidR="00C37E4D" w:rsidRPr="00623846" w:rsidRDefault="00C37E4D" w:rsidP="00C37E4D">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 xml:space="preserve">launched a </w:t>
      </w:r>
      <w:r w:rsidRPr="00C57A4B">
        <w:rPr>
          <w:rStyle w:val="StyleUnderline"/>
          <w:highlight w:val="green"/>
        </w:rPr>
        <w:lastRenderedPageBreak/>
        <w:t>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2033E142" w14:textId="77777777" w:rsidR="00C37E4D" w:rsidRPr="00623846" w:rsidRDefault="00C37E4D" w:rsidP="00C37E4D">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01555C66" w14:textId="77777777" w:rsidR="00C37E4D" w:rsidRPr="00623846" w:rsidRDefault="00C37E4D" w:rsidP="00C37E4D">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actually getting these satellites in space.</w:t>
      </w:r>
    </w:p>
    <w:p w14:paraId="42C66A1B" w14:textId="77777777" w:rsidR="00C37E4D" w:rsidRPr="00623846" w:rsidRDefault="00C37E4D" w:rsidP="00C37E4D"/>
    <w:p w14:paraId="50E1585D" w14:textId="77777777" w:rsidR="00C37E4D" w:rsidRPr="00623846" w:rsidRDefault="00C37E4D" w:rsidP="00C37E4D"/>
    <w:p w14:paraId="7007C2D2" w14:textId="77777777" w:rsidR="00C37E4D" w:rsidRPr="00623846" w:rsidRDefault="00C37E4D" w:rsidP="00C37E4D">
      <w:pPr>
        <w:pStyle w:val="Heading4"/>
        <w:rPr>
          <w:rFonts w:cs="Calibri"/>
        </w:rPr>
      </w:pPr>
      <w:r w:rsidRPr="00623846">
        <w:rPr>
          <w:rFonts w:cs="Calibri"/>
        </w:rPr>
        <w:t>Interconnectedness and surface area</w:t>
      </w:r>
    </w:p>
    <w:p w14:paraId="74C9E6BA" w14:textId="77777777" w:rsidR="00C37E4D" w:rsidRPr="00623846" w:rsidRDefault="00C37E4D" w:rsidP="00C37E4D">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00A551E7" w14:textId="77777777" w:rsidR="00C37E4D" w:rsidRPr="00623846" w:rsidRDefault="00C37E4D" w:rsidP="00C37E4D">
      <w:r w:rsidRPr="00C57A4B">
        <w:rPr>
          <w:rStyle w:val="Emphasis"/>
          <w:highlight w:val="green"/>
        </w:rPr>
        <w:t>NewSpace</w:t>
      </w:r>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6143C6C9" w14:textId="77777777" w:rsidR="00C37E4D" w:rsidRPr="00623846" w:rsidRDefault="00C37E4D" w:rsidP="00C37E4D">
      <w:pPr>
        <w:pStyle w:val="Heading4"/>
        <w:rPr>
          <w:rFonts w:cs="Calibri"/>
        </w:rPr>
      </w:pPr>
      <w:r w:rsidRPr="00623846">
        <w:rPr>
          <w:rFonts w:cs="Calibri"/>
        </w:rPr>
        <w:t>Nuke war causes extinction – Ice Age, famines, and war won’t stay limited</w:t>
      </w:r>
    </w:p>
    <w:p w14:paraId="002DEBE2" w14:textId="77777777" w:rsidR="00C37E4D" w:rsidRPr="00623846" w:rsidRDefault="00C37E4D" w:rsidP="00C37E4D">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t>
      </w:r>
      <w:r w:rsidRPr="00623846">
        <w:lastRenderedPageBreak/>
        <w:t>world/how-nuclear-war-would-affect-earths-climate] Note, we are only reading parts of the interview that are directly from Paul Edwards -- MMG</w:t>
      </w:r>
    </w:p>
    <w:p w14:paraId="7CBEFA64" w14:textId="77777777" w:rsidR="00C37E4D" w:rsidRPr="00623846" w:rsidRDefault="00C37E4D" w:rsidP="00C37E4D">
      <w:r w:rsidRPr="00623846">
        <w:t>In the nuclear conversation, what are we not talking about that we should be?</w:t>
      </w:r>
    </w:p>
    <w:p w14:paraId="4598BE7F" w14:textId="77777777" w:rsidR="00C37E4D" w:rsidRPr="00623846" w:rsidRDefault="00C37E4D" w:rsidP="00C37E4D">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C57A4B">
        <w:rPr>
          <w:rStyle w:val="StyleUnderline"/>
          <w:highlight w:val="green"/>
        </w:rPr>
        <w:t xml:space="preserve">used </w:t>
      </w:r>
      <w:r w:rsidRPr="00623846">
        <w:rPr>
          <w:rStyle w:val="StyleUnderline"/>
        </w:rPr>
        <w:t>much-</w:t>
      </w:r>
      <w:r w:rsidRPr="00C57A4B">
        <w:rPr>
          <w:rStyle w:val="StyleUnderline"/>
          <w:highlight w:val="green"/>
        </w:rPr>
        <w:t>improved</w:t>
      </w:r>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r w:rsidRPr="00C57A4B">
        <w:rPr>
          <w:rStyle w:val="StyleUnderline"/>
          <w:highlight w:val="green"/>
        </w:rPr>
        <w:t xml:space="preserve">famine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effect would be similar to</w:t>
      </w:r>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w:t>
      </w:r>
      <w:r w:rsidRPr="00623846">
        <w:rPr>
          <w:szCs w:val="26"/>
        </w:rPr>
        <w:lastRenderedPageBreak/>
        <w:t xml:space="preserve">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510BE75B" w14:textId="77777777" w:rsidR="00C37E4D" w:rsidRPr="00623846" w:rsidRDefault="00C37E4D" w:rsidP="00C37E4D"/>
    <w:p w14:paraId="76E54CC5" w14:textId="77777777" w:rsidR="00C37E4D" w:rsidRPr="00623846" w:rsidRDefault="00C37E4D" w:rsidP="00C37E4D">
      <w:pPr>
        <w:pStyle w:val="Heading3"/>
        <w:rPr>
          <w:rFonts w:cs="Calibri"/>
        </w:rPr>
      </w:pPr>
      <w:r w:rsidRPr="00623846">
        <w:rPr>
          <w:rFonts w:cs="Calibri"/>
        </w:rPr>
        <w:lastRenderedPageBreak/>
        <w:t>FW – Fancy</w:t>
      </w:r>
    </w:p>
    <w:p w14:paraId="58619B2A" w14:textId="3E871F3F" w:rsidR="00F81D52" w:rsidRPr="00F81D52" w:rsidRDefault="00C37E4D" w:rsidP="00F81D52">
      <w:pPr>
        <w:pStyle w:val="Heading4"/>
        <w:rPr>
          <w:rFonts w:cs="Calibri"/>
        </w:rPr>
      </w:pPr>
      <w:bookmarkStart w:id="0" w:name="_Hlk54967592"/>
      <w:r w:rsidRPr="00623846">
        <w:rPr>
          <w:rFonts w:cs="Calibri"/>
        </w:rPr>
        <w:t>Moral realism must start by being mind-independent – realism wouldn’t make sense if there were a plethora of moral truths contingent on the agent’s cognitively predisposed capacity because then moral truths wouldn’t exist outside of the ways we cohere them. Thus, moral naturalism is true.</w:t>
      </w:r>
      <w:bookmarkStart w:id="1" w:name="_Hlk83379941"/>
      <w:bookmarkEnd w:id="0"/>
    </w:p>
    <w:p w14:paraId="338A730D" w14:textId="77777777" w:rsidR="00F81D52" w:rsidRPr="00623846" w:rsidRDefault="00F81D52" w:rsidP="00F81D52">
      <w:pPr>
        <w:pStyle w:val="Heading4"/>
        <w:rPr>
          <w:rFonts w:cs="Calibri"/>
        </w:rPr>
      </w:pPr>
      <w:r w:rsidRPr="00623846">
        <w:rPr>
          <w:rFonts w:cs="Calibri"/>
        </w:rPr>
        <w:t>Synthetic a posteriori moral naturalism is the basis of realist ethics:</w:t>
      </w:r>
    </w:p>
    <w:p w14:paraId="616C7690" w14:textId="77777777" w:rsidR="00F81D52" w:rsidRPr="00623846" w:rsidRDefault="00F81D52" w:rsidP="00F81D52">
      <w:pPr>
        <w:pStyle w:val="Heading4"/>
        <w:rPr>
          <w:rFonts w:cs="Calibri"/>
        </w:rPr>
      </w:pPr>
      <w:r w:rsidRPr="00623846">
        <w:rPr>
          <w:rFonts w:cs="Calibri"/>
        </w:rPr>
        <w:t>A] The normative supervenes on the natural – natural facts like whether brains develop to permit rationality or subjectivity determine whether non naturalist moral facts can be premised on things like capacity for reason</w:t>
      </w:r>
    </w:p>
    <w:p w14:paraId="190D5F09" w14:textId="77777777" w:rsidR="00F81D52" w:rsidRPr="00623846" w:rsidRDefault="00F81D52" w:rsidP="00F81D52">
      <w:r w:rsidRPr="00623846">
        <w:rPr>
          <w:b/>
          <w:bCs/>
          <w:sz w:val="26"/>
          <w:szCs w:val="26"/>
          <w:u w:val="single"/>
        </w:rPr>
        <w:t>Lutz and Lenman 18.</w:t>
      </w:r>
      <w:r w:rsidRPr="00623846">
        <w:t xml:space="preserve"> Lutz, Matthew and Lenman, James, "Moral Naturalism", The Stanford Encyclopedia of Philosophy (Fall 2018 Edition), Edward N. Zalta (ed.), URL = &lt;https://plato.stanford</w:t>
      </w:r>
      <w:r w:rsidRPr="00623846">
        <w:rPr>
          <w:szCs w:val="16"/>
        </w:rPr>
        <w:t>.edu/archives/fall2018/entries/naturalism-moral/&gt;. //Massa</w:t>
      </w:r>
    </w:p>
    <w:p w14:paraId="3103A540" w14:textId="77777777" w:rsidR="00F81D52" w:rsidRPr="00623846" w:rsidRDefault="00F81D52" w:rsidP="00F81D52">
      <w:r w:rsidRPr="00623846">
        <w:t xml:space="preserve">The first argument against normative non-naturalism concerns normative supervenience. </w:t>
      </w:r>
      <w:r w:rsidRPr="00623846">
        <w:rPr>
          <w:b/>
          <w:bCs/>
          <w:sz w:val="26"/>
          <w:szCs w:val="26"/>
          <w:u w:val="single"/>
        </w:rPr>
        <w:t xml:space="preserve">The </w:t>
      </w:r>
      <w:r w:rsidRPr="00C57A4B">
        <w:rPr>
          <w:b/>
          <w:bCs/>
          <w:sz w:val="26"/>
          <w:szCs w:val="26"/>
          <w:highlight w:val="green"/>
          <w:u w:val="single"/>
        </w:rPr>
        <w:t>normative supervenes</w:t>
      </w:r>
      <w:r w:rsidRPr="00623846">
        <w:rPr>
          <w:b/>
          <w:bCs/>
          <w:sz w:val="26"/>
          <w:szCs w:val="26"/>
          <w:u w:val="single"/>
        </w:rPr>
        <w:t xml:space="preserve"> on </w:t>
      </w:r>
      <w:r w:rsidRPr="00C57A4B">
        <w:rPr>
          <w:b/>
          <w:bCs/>
          <w:sz w:val="26"/>
          <w:szCs w:val="26"/>
          <w:highlight w:val="green"/>
          <w:u w:val="single"/>
        </w:rPr>
        <w:t>the natural</w:t>
      </w:r>
      <w:r w:rsidRPr="00623846">
        <w:rPr>
          <w:b/>
          <w:bCs/>
          <w:sz w:val="26"/>
          <w:szCs w:val="26"/>
          <w:u w:val="single"/>
        </w:rPr>
        <w:t>; in all</w:t>
      </w:r>
      <w:r w:rsidRPr="00623846">
        <w:t xml:space="preserve"> metaphysically </w:t>
      </w:r>
      <w:r w:rsidRPr="00623846">
        <w:rPr>
          <w:b/>
          <w:bCs/>
          <w:sz w:val="26"/>
          <w:szCs w:val="26"/>
          <w:u w:val="single"/>
        </w:rPr>
        <w:t>possible worlds in which the natural facts are the same as</w:t>
      </w:r>
      <w:r w:rsidRPr="00623846">
        <w:t xml:space="preserve"> they are in </w:t>
      </w:r>
      <w:r w:rsidRPr="00623846">
        <w:rPr>
          <w:b/>
          <w:bCs/>
          <w:sz w:val="26"/>
          <w:szCs w:val="26"/>
          <w:u w:val="single"/>
        </w:rPr>
        <w:t>the actual world, the moral facts are the same</w:t>
      </w:r>
      <w:r w:rsidRPr="00623846">
        <w:t xml:space="preserve"> as well. </w:t>
      </w:r>
      <w:r w:rsidRPr="00623846">
        <w:rPr>
          <w:b/>
          <w:bCs/>
          <w:sz w:val="26"/>
          <w:szCs w:val="26"/>
          <w:u w:val="single"/>
        </w:rPr>
        <w:t>This</w:t>
      </w:r>
      <w:r w:rsidRPr="00623846">
        <w:t xml:space="preserve"> claim </w:t>
      </w:r>
      <w:r w:rsidRPr="00623846">
        <w:rPr>
          <w:b/>
          <w:bCs/>
          <w:sz w:val="26"/>
          <w:szCs w:val="26"/>
          <w:u w:val="single"/>
        </w:rPr>
        <w:t xml:space="preserve">has been called </w:t>
      </w:r>
      <w:r w:rsidRPr="00C57A4B">
        <w:rPr>
          <w:b/>
          <w:bCs/>
          <w:sz w:val="26"/>
          <w:szCs w:val="26"/>
          <w:highlight w:val="green"/>
          <w:u w:val="single"/>
        </w:rPr>
        <w:t>the “least controversial thesis in metaethics”</w:t>
      </w:r>
      <w:r w:rsidRPr="00623846">
        <w:t xml:space="preserve"> (Rosen forthcoming); </w:t>
      </w:r>
      <w:r w:rsidRPr="00623846">
        <w:rPr>
          <w:b/>
          <w:bCs/>
          <w:sz w:val="26"/>
          <w:szCs w:val="26"/>
          <w:u w:val="single"/>
        </w:rPr>
        <w:t xml:space="preserve">it </w:t>
      </w:r>
      <w:r w:rsidRPr="00C57A4B">
        <w:rPr>
          <w:b/>
          <w:bCs/>
          <w:sz w:val="26"/>
          <w:szCs w:val="26"/>
          <w:highlight w:val="green"/>
          <w:u w:val="single"/>
        </w:rPr>
        <w:t>is</w:t>
      </w:r>
      <w:r w:rsidRPr="00623846">
        <w:rPr>
          <w:b/>
          <w:bCs/>
          <w:sz w:val="26"/>
          <w:szCs w:val="26"/>
          <w:u w:val="single"/>
        </w:rPr>
        <w:t xml:space="preserve"> very </w:t>
      </w:r>
      <w:r w:rsidRPr="00C57A4B">
        <w:rPr>
          <w:b/>
          <w:bCs/>
          <w:sz w:val="26"/>
          <w:szCs w:val="26"/>
          <w:highlight w:val="green"/>
          <w:u w:val="single"/>
        </w:rPr>
        <w:t>widely accepted</w:t>
      </w:r>
      <w:r w:rsidRPr="00623846">
        <w:rPr>
          <w:b/>
          <w:bCs/>
          <w:sz w:val="26"/>
          <w:szCs w:val="26"/>
          <w:u w:val="single"/>
        </w:rPr>
        <w:t>.</w:t>
      </w:r>
      <w:r w:rsidRPr="00623846">
        <w:t xml:space="preserve"> But it is also a striking fact that stands in need of some explanation. </w:t>
      </w:r>
      <w:r w:rsidRPr="00623846">
        <w:rPr>
          <w:b/>
          <w:bCs/>
          <w:sz w:val="26"/>
          <w:szCs w:val="26"/>
          <w:u w:val="single"/>
        </w:rPr>
        <w:t>For naturalists</w:t>
      </w:r>
      <w:r w:rsidRPr="00623846">
        <w:t xml:space="preserve">, such an explanation is easy to provide: </w:t>
      </w:r>
      <w:r w:rsidRPr="00C57A4B">
        <w:rPr>
          <w:b/>
          <w:bCs/>
          <w:sz w:val="26"/>
          <w:szCs w:val="26"/>
          <w:highlight w:val="green"/>
          <w:u w:val="single"/>
        </w:rPr>
        <w:t>the moral facts</w:t>
      </w:r>
      <w:r w:rsidRPr="00623846">
        <w:rPr>
          <w:b/>
          <w:bCs/>
          <w:sz w:val="26"/>
          <w:szCs w:val="26"/>
          <w:u w:val="single"/>
        </w:rPr>
        <w:t xml:space="preserve"> just </w:t>
      </w:r>
      <w:r w:rsidRPr="00C57A4B">
        <w:rPr>
          <w:b/>
          <w:bCs/>
          <w:sz w:val="26"/>
          <w:szCs w:val="26"/>
          <w:highlight w:val="green"/>
          <w:u w:val="single"/>
        </w:rPr>
        <w:t xml:space="preserve">are natural facts, so </w:t>
      </w:r>
      <w:r w:rsidRPr="00623846">
        <w:rPr>
          <w:b/>
          <w:bCs/>
          <w:sz w:val="26"/>
          <w:szCs w:val="26"/>
          <w:u w:val="single"/>
        </w:rPr>
        <w:t xml:space="preserve">when we consider </w:t>
      </w:r>
      <w:r w:rsidRPr="00C57A4B">
        <w:rPr>
          <w:b/>
          <w:bCs/>
          <w:sz w:val="26"/>
          <w:szCs w:val="26"/>
          <w:highlight w:val="green"/>
          <w:u w:val="single"/>
        </w:rPr>
        <w:t xml:space="preserve">worlds </w:t>
      </w:r>
      <w:r w:rsidRPr="00623846">
        <w:rPr>
          <w:b/>
          <w:bCs/>
          <w:sz w:val="26"/>
          <w:szCs w:val="26"/>
          <w:u w:val="single"/>
        </w:rPr>
        <w:t xml:space="preserve">that are </w:t>
      </w:r>
      <w:r w:rsidRPr="00C57A4B">
        <w:rPr>
          <w:b/>
          <w:bCs/>
          <w:sz w:val="26"/>
          <w:szCs w:val="26"/>
          <w:highlight w:val="green"/>
          <w:u w:val="single"/>
        </w:rPr>
        <w:t>naturally the same</w:t>
      </w:r>
      <w:r w:rsidRPr="00623846">
        <w:t xml:space="preserve"> as the actual world, </w:t>
      </w:r>
      <w:r w:rsidRPr="00623846">
        <w:rPr>
          <w:b/>
          <w:bCs/>
          <w:sz w:val="26"/>
          <w:szCs w:val="26"/>
          <w:u w:val="single"/>
        </w:rPr>
        <w:t xml:space="preserve">we </w:t>
      </w:r>
      <w:r w:rsidRPr="00C57A4B">
        <w:rPr>
          <w:b/>
          <w:bCs/>
          <w:sz w:val="26"/>
          <w:szCs w:val="26"/>
          <w:highlight w:val="green"/>
          <w:u w:val="single"/>
        </w:rPr>
        <w:t xml:space="preserve">will ipso facto be </w:t>
      </w:r>
      <w:r w:rsidRPr="00623846">
        <w:rPr>
          <w:b/>
          <w:bCs/>
          <w:sz w:val="26"/>
          <w:szCs w:val="26"/>
          <w:u w:val="single"/>
        </w:rPr>
        <w:t xml:space="preserve">considering </w:t>
      </w:r>
      <w:r w:rsidRPr="00C57A4B">
        <w:rPr>
          <w:b/>
          <w:bCs/>
          <w:sz w:val="26"/>
          <w:szCs w:val="26"/>
          <w:highlight w:val="green"/>
          <w:u w:val="single"/>
        </w:rPr>
        <w:t>worlds</w:t>
      </w:r>
      <w:r w:rsidRPr="00623846">
        <w:rPr>
          <w:b/>
          <w:bCs/>
          <w:sz w:val="26"/>
          <w:szCs w:val="26"/>
          <w:u w:val="single"/>
        </w:rPr>
        <w:t xml:space="preserve"> that are </w:t>
      </w:r>
      <w:r w:rsidRPr="00C57A4B">
        <w:rPr>
          <w:b/>
          <w:bCs/>
          <w:sz w:val="26"/>
          <w:szCs w:val="26"/>
          <w:highlight w:val="green"/>
          <w:u w:val="single"/>
        </w:rPr>
        <w:t>morally the same</w:t>
      </w:r>
      <w:r w:rsidRPr="00623846">
        <w:rPr>
          <w:b/>
          <w:bCs/>
          <w:sz w:val="26"/>
          <w:szCs w:val="26"/>
          <w:u w:val="single"/>
        </w:rPr>
        <w:t xml:space="preserve"> </w:t>
      </w:r>
      <w:r w:rsidRPr="00623846">
        <w:t xml:space="preserve">as the actual world. But for the non-naturalist, no such explanation seems available. In fact, </w:t>
      </w:r>
      <w:r w:rsidRPr="00623846">
        <w:rPr>
          <w:b/>
          <w:bCs/>
          <w:sz w:val="26"/>
          <w:szCs w:val="26"/>
          <w:u w:val="single"/>
        </w:rPr>
        <w:t>it seems</w:t>
      </w:r>
      <w:r w:rsidRPr="00623846">
        <w:t xml:space="preserve"> to be in principle </w:t>
      </w:r>
      <w:r w:rsidRPr="00C57A4B">
        <w:rPr>
          <w:b/>
          <w:bCs/>
          <w:sz w:val="26"/>
          <w:szCs w:val="26"/>
          <w:highlight w:val="green"/>
          <w:u w:val="single"/>
        </w:rPr>
        <w:t xml:space="preserve">impossible for a non-naturalist to explain how the moral supervenes </w:t>
      </w:r>
      <w:r w:rsidRPr="00623846">
        <w:rPr>
          <w:b/>
          <w:bCs/>
          <w:sz w:val="26"/>
          <w:szCs w:val="26"/>
          <w:u w:val="single"/>
        </w:rPr>
        <w:t xml:space="preserve">on </w:t>
      </w:r>
      <w:r w:rsidRPr="00C57A4B">
        <w:rPr>
          <w:b/>
          <w:bCs/>
          <w:sz w:val="26"/>
          <w:szCs w:val="26"/>
          <w:highlight w:val="green"/>
          <w:u w:val="single"/>
        </w:rPr>
        <w:t>the natural.</w:t>
      </w:r>
      <w:r w:rsidRPr="00623846">
        <w:t xml:space="preserve"> And if the non-naturalist can offer no explanation of this phenomenon that demands explanation, this is a heavy mark against non-naturalism (McPherson 2012).</w:t>
      </w:r>
    </w:p>
    <w:p w14:paraId="73E75EF0" w14:textId="77777777" w:rsidR="00F81D52" w:rsidRPr="00623846" w:rsidRDefault="00F81D52" w:rsidP="00F81D52">
      <w:pPr>
        <w:pStyle w:val="Heading4"/>
        <w:rPr>
          <w:rFonts w:cs="Calibri"/>
        </w:rPr>
      </w:pPr>
      <w:r w:rsidRPr="00623846">
        <w:rPr>
          <w:rFonts w:cs="Calibri"/>
        </w:rPr>
        <w:t>That outweighs other metaethical justifications– controversy prevents acting on moral laws, but lack of philosophical controversy on the correlation between moral and natural facts indicates naturalism guides action.</w:t>
      </w:r>
    </w:p>
    <w:p w14:paraId="0E322376" w14:textId="77777777" w:rsidR="00F81D52" w:rsidRPr="00623846" w:rsidRDefault="00F81D52" w:rsidP="00F81D52">
      <w:pPr>
        <w:pStyle w:val="Heading4"/>
        <w:rPr>
          <w:rFonts w:cs="Calibri"/>
        </w:rPr>
      </w:pPr>
      <w:r w:rsidRPr="00623846">
        <w:rPr>
          <w:rFonts w:cs="Calibr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34872C87" w14:textId="77777777" w:rsidR="00F81D52" w:rsidRPr="00623846" w:rsidRDefault="00F81D52" w:rsidP="00F81D52"/>
    <w:p w14:paraId="40C3F589" w14:textId="77777777" w:rsidR="00F81D52" w:rsidRPr="00623846" w:rsidRDefault="00F81D52" w:rsidP="00F81D52">
      <w:pPr>
        <w:pStyle w:val="Heading4"/>
        <w:rPr>
          <w:rFonts w:cs="Calibri"/>
        </w:rPr>
      </w:pPr>
      <w:r w:rsidRPr="00623846">
        <w:rPr>
          <w:rFonts w:cs="Calibri"/>
        </w:rPr>
        <w:lastRenderedPageBreak/>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38AF4EFA" w14:textId="77777777" w:rsidR="00F81D52" w:rsidRPr="00623846" w:rsidRDefault="00F81D52" w:rsidP="00F81D52">
      <w:pPr>
        <w:pStyle w:val="Heading4"/>
        <w:spacing w:line="276" w:lineRule="auto"/>
        <w:rPr>
          <w:rFonts w:cs="Calibri"/>
        </w:rPr>
      </w:pPr>
      <w:r w:rsidRPr="00623846">
        <w:rPr>
          <w:rFonts w:cs="Calibri"/>
        </w:rPr>
        <w:t>This connection between pain and pleasure and phenomenal conceptions of intrinsic value and disvalue is irrefutable – everything else regresses – robust neuroscience proves.</w:t>
      </w:r>
    </w:p>
    <w:p w14:paraId="3875AE3A" w14:textId="77777777" w:rsidR="00F81D52" w:rsidRPr="00623846" w:rsidRDefault="00F81D52" w:rsidP="00F81D52">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1" w:history="1">
        <w:r w:rsidRPr="00623846">
          <w:rPr>
            <w:rStyle w:val="Hyperlink"/>
            <w:color w:val="000000"/>
            <w:szCs w:val="16"/>
          </w:rPr>
          <w:t>https://www.ncbi.nlm.nih.gov/pmc/articles/PMC6446569/</w:t>
        </w:r>
      </w:hyperlink>
      <w:r w:rsidRPr="00623846">
        <w:rPr>
          <w:szCs w:val="16"/>
        </w:rPr>
        <w:t>, R.S.</w:t>
      </w:r>
    </w:p>
    <w:p w14:paraId="15A9C602" w14:textId="77777777" w:rsidR="00F81D52" w:rsidRPr="00623846" w:rsidRDefault="00F81D52" w:rsidP="00F81D52">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first of all to sex and to the primary homeostatic rewards of food and </w:t>
      </w:r>
      <w:r w:rsidRPr="00623846">
        <w:lastRenderedPageBreak/>
        <w:t xml:space="preserve">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2D1DF386" w14:textId="77777777" w:rsidR="00F81D52" w:rsidRPr="00623846" w:rsidRDefault="00F81D52" w:rsidP="00F81D52">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71142961" w14:textId="77777777" w:rsidR="00F81D52" w:rsidRPr="00623846" w:rsidRDefault="00F81D52" w:rsidP="00F81D52">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D8455F1" w14:textId="77777777" w:rsidR="00F81D52" w:rsidRPr="00623846" w:rsidRDefault="00F81D52" w:rsidP="00F81D52">
      <w:pPr>
        <w:spacing w:line="276" w:lineRule="auto"/>
      </w:pPr>
      <w:r w:rsidRPr="00623846">
        <w:t>Evolutionary theories of pleasure: The love connection BO:D</w:t>
      </w:r>
    </w:p>
    <w:p w14:paraId="48E1C103" w14:textId="77777777" w:rsidR="00F81D52" w:rsidRPr="00623846" w:rsidRDefault="00F81D52" w:rsidP="00F81D52">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7B66E5A" w14:textId="77777777" w:rsidR="00F81D52" w:rsidRPr="00623846" w:rsidRDefault="00F81D52" w:rsidP="00F81D52">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w:t>
      </w:r>
      <w:r w:rsidRPr="00623846">
        <w:lastRenderedPageBreak/>
        <w:t xml:space="preserve">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CB43981" w14:textId="77777777" w:rsidR="00F81D52" w:rsidRPr="00623846" w:rsidRDefault="00F81D52" w:rsidP="00F81D52">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390ED64A" w14:textId="77777777" w:rsidR="00F81D52" w:rsidRPr="00623846" w:rsidRDefault="00F81D52" w:rsidP="00F81D52">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93FB937" w14:textId="77777777" w:rsidR="00F81D52" w:rsidRPr="00623846" w:rsidRDefault="00F81D52" w:rsidP="00F81D52">
      <w:pPr>
        <w:spacing w:line="276" w:lineRule="auto"/>
      </w:pPr>
      <w:r w:rsidRPr="00623846">
        <w:lastRenderedPageBreak/>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CB12EC5" w14:textId="77777777" w:rsidR="00F81D52" w:rsidRPr="00623846" w:rsidRDefault="00F81D52" w:rsidP="00F81D52">
      <w:pPr>
        <w:spacing w:line="276" w:lineRule="auto"/>
      </w:pPr>
      <w:r w:rsidRPr="00623846">
        <w:t>Finding happiness is different between apes and humans</w:t>
      </w:r>
    </w:p>
    <w:p w14:paraId="645C39D2" w14:textId="77777777" w:rsidR="00F81D52" w:rsidRPr="00623846" w:rsidRDefault="00F81D52" w:rsidP="00F81D52">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12309AD" w14:textId="77777777" w:rsidR="00F81D52" w:rsidRPr="00623846" w:rsidRDefault="00F81D52" w:rsidP="00F81D52">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78370A43" w14:textId="77777777" w:rsidR="00F81D52" w:rsidRPr="00623846" w:rsidRDefault="00F81D52" w:rsidP="00F81D52">
      <w:pPr>
        <w:spacing w:line="276" w:lineRule="auto"/>
      </w:pPr>
      <w:r w:rsidRPr="00623846">
        <w:t>Desire and reward centers</w:t>
      </w:r>
    </w:p>
    <w:p w14:paraId="72919310" w14:textId="77777777" w:rsidR="00F81D52" w:rsidRPr="00623846" w:rsidRDefault="00F81D52" w:rsidP="00F81D52">
      <w:pPr>
        <w:spacing w:line="276" w:lineRule="auto"/>
      </w:pPr>
      <w:r w:rsidRPr="00623846">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5C3CE36" w14:textId="77777777" w:rsidR="00F81D52" w:rsidRPr="00623846" w:rsidRDefault="00F81D52" w:rsidP="00F81D52">
      <w:pPr>
        <w:spacing w:line="276" w:lineRule="auto"/>
      </w:pPr>
      <w:r w:rsidRPr="00623846">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r w:rsidRPr="00623846">
        <w:lastRenderedPageBreak/>
        <w:t>hypodopaminergia in the “Brain Reward Cascade” that contribute to addiction and compulsive behaviors [3,6,41].</w:t>
      </w:r>
    </w:p>
    <w:p w14:paraId="53CAE221" w14:textId="77777777" w:rsidR="00F81D52" w:rsidRPr="00623846" w:rsidRDefault="00F81D52" w:rsidP="00F81D52">
      <w:pPr>
        <w:spacing w:line="276" w:lineRule="auto"/>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951F723" w14:textId="77777777" w:rsidR="00F81D52" w:rsidRPr="00623846" w:rsidRDefault="00F81D52" w:rsidP="00F81D52">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882C9D0" w14:textId="77777777" w:rsidR="00F81D52" w:rsidRPr="00623846" w:rsidRDefault="00F81D52" w:rsidP="00F81D52">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5C851112" w14:textId="77777777" w:rsidR="00F81D52" w:rsidRPr="00623846" w:rsidRDefault="00F81D52" w:rsidP="00F81D52">
      <w:pPr>
        <w:spacing w:line="276" w:lineRule="auto"/>
        <w:rPr>
          <w:szCs w:val="16"/>
        </w:rPr>
      </w:pPr>
      <w:r w:rsidRPr="00623846">
        <w:rPr>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w:t>
      </w:r>
      <w:r w:rsidRPr="00623846">
        <w:rPr>
          <w:szCs w:val="16"/>
        </w:rPr>
        <w:lastRenderedPageBreak/>
        <w:t>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7ECB794" w14:textId="77777777" w:rsidR="00F81D52" w:rsidRPr="00623846" w:rsidRDefault="00F81D52" w:rsidP="00F81D52">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F4B9303" w14:textId="77777777" w:rsidR="00F81D52" w:rsidRPr="00623846" w:rsidRDefault="00F81D52" w:rsidP="00F81D52">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153C9CF" w14:textId="77777777" w:rsidR="00F81D52" w:rsidRPr="00623846" w:rsidRDefault="00F81D52" w:rsidP="00F81D52">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671DD5F" w14:textId="77777777" w:rsidR="00F81D52" w:rsidRPr="00623846" w:rsidRDefault="00F81D52" w:rsidP="00F81D52">
      <w:pPr>
        <w:spacing w:line="276" w:lineRule="auto"/>
      </w:pPr>
      <w:r w:rsidRPr="00623846">
        <w:lastRenderedPageBreak/>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1"/>
    <w:p w14:paraId="794650D0" w14:textId="77777777" w:rsidR="00F81D52" w:rsidRPr="00623846" w:rsidRDefault="00F81D52" w:rsidP="00F81D52">
      <w:pPr>
        <w:pStyle w:val="Heading4"/>
        <w:rPr>
          <w:rFonts w:cs="Calibri"/>
        </w:rPr>
      </w:pPr>
      <w:r w:rsidRPr="00623846">
        <w:rPr>
          <w:rFonts w:cs="Calibri"/>
        </w:rPr>
        <w:t>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pressure to identify moral truths that have no bearing on survival and reproduction.</w:t>
      </w:r>
    </w:p>
    <w:p w14:paraId="19972A76" w14:textId="77777777" w:rsidR="00F81D52" w:rsidRPr="00623846" w:rsidRDefault="00F81D52" w:rsidP="00F81D52"/>
    <w:p w14:paraId="57449DC0" w14:textId="77777777" w:rsidR="00F81D52" w:rsidRPr="00623846" w:rsidRDefault="00F81D52" w:rsidP="00F81D52">
      <w:pPr>
        <w:pStyle w:val="Heading4"/>
        <w:rPr>
          <w:rFonts w:cs="Calibri"/>
        </w:rPr>
      </w:pPr>
      <w:r w:rsidRPr="00623846">
        <w:rPr>
          <w:rFonts w:cs="Calibri"/>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7E64A105" w14:textId="77777777" w:rsidR="00F81D52" w:rsidRPr="00623846" w:rsidRDefault="00F81D52" w:rsidP="00F81D52"/>
    <w:p w14:paraId="75822796" w14:textId="77777777" w:rsidR="00F81D52" w:rsidRPr="00623846" w:rsidRDefault="00F81D52" w:rsidP="00F81D52">
      <w:pPr>
        <w:pStyle w:val="Heading4"/>
        <w:rPr>
          <w:rFonts w:cs="Calibri"/>
        </w:rPr>
      </w:pPr>
      <w:r w:rsidRPr="00623846">
        <w:rPr>
          <w:rFonts w:cs="Calibri"/>
        </w:rPr>
        <w:t>Thus, the standard is consistency with hedonic act utilitarianism. Prefer it:</w:t>
      </w:r>
    </w:p>
    <w:p w14:paraId="1D359F8E" w14:textId="77777777" w:rsidR="00F81D52" w:rsidRPr="00623846" w:rsidRDefault="00F81D52" w:rsidP="00F81D52"/>
    <w:p w14:paraId="2D36BA04" w14:textId="77777777" w:rsidR="00F81D52" w:rsidRPr="00623846" w:rsidRDefault="00F81D52" w:rsidP="00F81D52">
      <w:pPr>
        <w:pStyle w:val="Heading4"/>
        <w:rPr>
          <w:rFonts w:cs="Calibri"/>
        </w:rPr>
      </w:pPr>
      <w:r w:rsidRPr="00623846">
        <w:rPr>
          <w:rFonts w:cs="Calibri"/>
        </w:rPr>
        <w:lastRenderedPageBreak/>
        <w:t xml:space="preserve">1] Actor specificity – </w:t>
      </w:r>
    </w:p>
    <w:p w14:paraId="278B0478" w14:textId="77777777" w:rsidR="00F81D52" w:rsidRPr="00623846" w:rsidRDefault="00F81D52" w:rsidP="00F81D52">
      <w:pPr>
        <w:pStyle w:val="Heading4"/>
        <w:rPr>
          <w:rFonts w:cs="Calibri"/>
        </w:rPr>
      </w:pPr>
      <w:r w:rsidRPr="00623846">
        <w:rPr>
          <w:rFonts w:cs="Calibri"/>
        </w:rPr>
        <w:t>A] Governments must aggregate because their policies benefit some and harm others so the only non-arbitrary way to prioritize is by helping the most amount of people</w:t>
      </w:r>
    </w:p>
    <w:p w14:paraId="1B374158" w14:textId="77777777" w:rsidR="00F81D52" w:rsidRPr="00623846" w:rsidRDefault="00F81D52" w:rsidP="00F81D52">
      <w:pPr>
        <w:rPr>
          <w:rStyle w:val="Style13ptBold"/>
          <w:b w:val="0"/>
          <w:bCs/>
        </w:rPr>
      </w:pPr>
      <w:r w:rsidRPr="00623846">
        <w:rPr>
          <w:rStyle w:val="Style13ptBold"/>
        </w:rPr>
        <w:t>Mack 4</w:t>
      </w:r>
      <w:r w:rsidRPr="00623846">
        <w:t xml:space="preserve"> [(Peter, MBBS, FRCS(Ed), FRCS (Glasg), PhD, MBA, MHlthEcon) “Utilitarian Ethics in Healthcare.” International Journal of the Computer, the Internet, and Management Vol. 12, No.3. 2004. Department of Surgery. Singapore General Hospital.] SJDI</w:t>
      </w:r>
    </w:p>
    <w:p w14:paraId="31D286F7" w14:textId="77777777" w:rsidR="00F81D52" w:rsidRPr="00623846" w:rsidRDefault="00F81D52" w:rsidP="00F81D52">
      <w:pPr>
        <w:rPr>
          <w:u w:val="single"/>
        </w:rPr>
      </w:pPr>
      <w:r w:rsidRPr="00623846">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623846">
        <w:rPr>
          <w:rStyle w:val="StyleUnderline"/>
        </w:rPr>
        <w:t xml:space="preserve">The traditional stance </w:t>
      </w:r>
      <w:r w:rsidRPr="00623846">
        <w:t>of the physician</w:t>
      </w:r>
      <w:r w:rsidRPr="00623846">
        <w:rPr>
          <w:rStyle w:val="StyleUnderline"/>
        </w:rPr>
        <w:t xml:space="preserve"> is that each patient is an isolated universe. </w:t>
      </w:r>
      <w:r w:rsidRPr="00623846">
        <w:t xml:space="preserve">When confronted with a situation in which his duty involves a competition for scarce medications or treatments, he would plead the patient’s cause by all methods, short of deceit. However, </w:t>
      </w:r>
      <w:r w:rsidRPr="00C57A4B">
        <w:rPr>
          <w:rStyle w:val="StyleUnderline"/>
          <w:highlight w:val="green"/>
        </w:rPr>
        <w:t>when the</w:t>
      </w:r>
      <w:r w:rsidRPr="00623846">
        <w:rPr>
          <w:rStyle w:val="StyleUnderline"/>
        </w:rPr>
        <w:t xml:space="preserve"> </w:t>
      </w:r>
      <w:r w:rsidRPr="00623846">
        <w:t>physician’s</w:t>
      </w:r>
      <w:r w:rsidRPr="00623846">
        <w:rPr>
          <w:rStyle w:val="StyleUnderline"/>
        </w:rPr>
        <w:t xml:space="preserve"> </w:t>
      </w:r>
      <w:r w:rsidRPr="00C57A4B">
        <w:rPr>
          <w:rStyle w:val="StyleUnderline"/>
          <w:highlight w:val="green"/>
        </w:rPr>
        <w:t>decision involves more</w:t>
      </w:r>
      <w:r w:rsidRPr="00623846">
        <w:rPr>
          <w:rStyle w:val="StyleUnderline"/>
        </w:rPr>
        <w:t xml:space="preserve"> than just his own patient</w:t>
      </w:r>
      <w:r w:rsidRPr="00623846">
        <w:t>, or has some commitment to public health,</w:t>
      </w:r>
      <w:r w:rsidRPr="00623846">
        <w:rPr>
          <w:rStyle w:val="StyleUnderline"/>
        </w:rPr>
        <w:t xml:space="preserve"> </w:t>
      </w:r>
      <w:r w:rsidRPr="00C57A4B">
        <w:rPr>
          <w:rStyle w:val="StyleUnderline"/>
          <w:highlight w:val="green"/>
        </w:rPr>
        <w:t>other issues have to be considered.</w:t>
      </w:r>
      <w:r w:rsidRPr="00623846">
        <w:rPr>
          <w:rStyle w:val="StyleUnderline"/>
        </w:rPr>
        <w:t xml:space="preserve"> </w:t>
      </w:r>
      <w:r w:rsidRPr="00623846">
        <w:t>He then has to recognise that the</w:t>
      </w:r>
      <w:r w:rsidRPr="00623846">
        <w:rPr>
          <w:rStyle w:val="StyleUnderline"/>
        </w:rPr>
        <w:t xml:space="preserve"> </w:t>
      </w:r>
      <w:r w:rsidRPr="00C57A4B">
        <w:rPr>
          <w:rStyle w:val="StyleUnderline"/>
          <w:highlight w:val="green"/>
        </w:rPr>
        <w:t>unbridled advocacy</w:t>
      </w:r>
      <w:r w:rsidRPr="00623846">
        <w:rPr>
          <w:rStyle w:val="StyleUnderline"/>
        </w:rPr>
        <w:t xml:space="preserve"> of the patient </w:t>
      </w:r>
      <w:r w:rsidRPr="00C57A4B">
        <w:rPr>
          <w:rStyle w:val="StyleUnderline"/>
          <w:highlight w:val="green"/>
        </w:rPr>
        <w:t>may not square with</w:t>
      </w:r>
      <w:r w:rsidRPr="00623846">
        <w:t xml:space="preserve"> what the economist perceives to be </w:t>
      </w:r>
      <w:r w:rsidRPr="00C57A4B">
        <w:rPr>
          <w:rStyle w:val="StyleUnderline"/>
          <w:highlight w:val="green"/>
        </w:rPr>
        <w:t>the most advantageous policy to society</w:t>
      </w:r>
      <w:r w:rsidRPr="00623846">
        <w:rPr>
          <w:rStyle w:val="StyleUnderline"/>
        </w:rPr>
        <w:t xml:space="preserve"> as a whole.</w:t>
      </w:r>
      <w:r w:rsidRPr="00623846">
        <w:t xml:space="preserve"> Medical professionals characteristically deplore scarcities. Many of them are simply not prepared to modify their intransigent principle of unwavering duty to their patients’ individual interest. However, </w:t>
      </w:r>
      <w:r w:rsidRPr="00623846">
        <w:rPr>
          <w:rStyle w:val="StyleUnderline"/>
        </w:rPr>
        <w:t>in decisions involving multiple patients</w:t>
      </w:r>
      <w:r w:rsidRPr="00623846">
        <w:t xml:space="preserve">, making available </w:t>
      </w:r>
      <w:r w:rsidRPr="00C57A4B">
        <w:rPr>
          <w:rStyle w:val="StyleUnderline"/>
          <w:highlight w:val="green"/>
        </w:rPr>
        <w:t>more</w:t>
      </w:r>
      <w:r w:rsidRPr="00623846">
        <w:rPr>
          <w:rStyle w:val="StyleUnderline"/>
        </w:rPr>
        <w:t xml:space="preserve"> </w:t>
      </w:r>
      <w:r w:rsidRPr="00623846">
        <w:t xml:space="preserve">medication, labour or </w:t>
      </w:r>
      <w:r w:rsidRPr="00C57A4B">
        <w:rPr>
          <w:rStyle w:val="StyleUnderline"/>
          <w:highlight w:val="green"/>
        </w:rPr>
        <w:t>expenses for one</w:t>
      </w:r>
      <w:r w:rsidRPr="00623846">
        <w:rPr>
          <w:rStyle w:val="StyleUnderline"/>
        </w:rPr>
        <w:t xml:space="preserve"> </w:t>
      </w:r>
      <w:r w:rsidRPr="00623846">
        <w:t xml:space="preserve">patient </w:t>
      </w:r>
      <w:r w:rsidRPr="00623846">
        <w:rPr>
          <w:rStyle w:val="StyleUnderline"/>
        </w:rPr>
        <w:t xml:space="preserve">will </w:t>
      </w:r>
      <w:r w:rsidRPr="00C57A4B">
        <w:rPr>
          <w:rStyle w:val="StyleUnderline"/>
          <w:highlight w:val="green"/>
        </w:rPr>
        <w:t>mean</w:t>
      </w:r>
      <w:r w:rsidRPr="00623846">
        <w:rPr>
          <w:rStyle w:val="StyleUnderline"/>
        </w:rPr>
        <w:t xml:space="preserve"> </w:t>
      </w:r>
      <w:r w:rsidRPr="00623846">
        <w:t xml:space="preserve">leaving </w:t>
      </w:r>
      <w:r w:rsidRPr="00C57A4B">
        <w:rPr>
          <w:rStyle w:val="StyleUnderline"/>
          <w:highlight w:val="green"/>
        </w:rPr>
        <w:t>less for another.</w:t>
      </w:r>
      <w:r w:rsidRPr="00623846">
        <w:rPr>
          <w:rStyle w:val="StyleUnderline"/>
        </w:rPr>
        <w:t xml:space="preserve"> The physician is</w:t>
      </w:r>
      <w:r w:rsidRPr="00623846">
        <w:t xml:space="preserve"> then </w:t>
      </w:r>
      <w:r w:rsidRPr="00623846">
        <w:rPr>
          <w:rStyle w:val="StyleUnderline"/>
        </w:rPr>
        <w:t>compelled</w:t>
      </w:r>
      <w:r w:rsidRPr="00623846">
        <w:t xml:space="preserve"> by his competing loyalties </w:t>
      </w:r>
      <w:r w:rsidRPr="00623846">
        <w:rPr>
          <w:rStyle w:val="StyleUnderline"/>
        </w:rPr>
        <w:t>to enter into a decision mode of one versus many, where the underlying constraint is</w:t>
      </w:r>
      <w:r w:rsidRPr="00623846">
        <w:t xml:space="preserve"> one of </w:t>
      </w:r>
      <w:r w:rsidRPr="00623846">
        <w:rPr>
          <w:rStyle w:val="StyleUnderline"/>
        </w:rPr>
        <w:t>finiteness of the commodities.</w:t>
      </w:r>
      <w:r w:rsidRPr="00623846">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623846">
        <w:rPr>
          <w:rStyle w:val="StyleUnderline"/>
        </w:rPr>
        <w:t>ethics is identified with the investigation of rationally justifiable bases for resolving conflict among persons with divergent aims</w:t>
      </w:r>
      <w:r w:rsidRPr="00623846">
        <w:t xml:space="preserve"> and who share a common world. </w:t>
      </w:r>
      <w:r w:rsidRPr="00C57A4B">
        <w:rPr>
          <w:rStyle w:val="StyleUnderline"/>
          <w:highlight w:val="green"/>
        </w:rPr>
        <w:t>Because of the scarcity of resources</w:t>
      </w:r>
      <w:r w:rsidRPr="00623846">
        <w:rPr>
          <w:rStyle w:val="StyleUnderline"/>
        </w:rPr>
        <w:t xml:space="preserve">, one’s success is another person’s failure. Therefore </w:t>
      </w:r>
      <w:r w:rsidRPr="00C57A4B">
        <w:rPr>
          <w:rStyle w:val="StyleUnderline"/>
          <w:highlight w:val="green"/>
        </w:rPr>
        <w:t>ethics search for rationally justifiable standards for the resolution of interpersonal conflict.</w:t>
      </w:r>
      <w:r w:rsidRPr="00623846">
        <w:t xml:space="preserve"> </w:t>
      </w:r>
      <w:r w:rsidRPr="00623846">
        <w:rPr>
          <w:rStyle w:val="StyleUnderline"/>
        </w:rPr>
        <w:t xml:space="preserve">While the realities of human life have given </w:t>
      </w:r>
      <w:r w:rsidRPr="00623846">
        <w:rPr>
          <w:rStyle w:val="StyleUnderline"/>
        </w:rPr>
        <w:lastRenderedPageBreak/>
        <w:t>rise to the concepts of property, justice and scarcity, the management of scarcity requires the exercise of choice</w:t>
      </w:r>
      <w:r w:rsidRPr="00623846">
        <w:t xml:space="preserve">, since having more of some goods means having less of others. </w:t>
      </w:r>
      <w:r w:rsidRPr="00623846">
        <w:rPr>
          <w:rStyle w:val="StyleUnderline"/>
        </w:rPr>
        <w:t xml:space="preserve">Exercising choice in turn involves </w:t>
      </w:r>
      <w:r w:rsidRPr="00623846">
        <w:t xml:space="preserve">comparisons, and </w:t>
      </w:r>
      <w:r w:rsidRPr="00623846">
        <w:rPr>
          <w:rStyle w:val="StyleUnderline"/>
        </w:rPr>
        <w:t xml:space="preserve">comparisons </w:t>
      </w:r>
      <w:r w:rsidRPr="00623846">
        <w:t xml:space="preserve">are </w:t>
      </w:r>
      <w:r w:rsidRPr="00623846">
        <w:rPr>
          <w:rStyle w:val="StyleUnderline"/>
        </w:rPr>
        <w:t xml:space="preserve">based on principles. </w:t>
      </w:r>
      <w:r w:rsidRPr="00623846">
        <w:t xml:space="preserve">As ethicists, </w:t>
      </w:r>
      <w:r w:rsidRPr="00623846">
        <w:rPr>
          <w:rStyle w:val="StyleUnderline"/>
        </w:rPr>
        <w:t>the meaning of these principles must be sought in the moral basis that implementing them would require.</w:t>
      </w:r>
      <w:r w:rsidRPr="00623846">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623846">
        <w:rPr>
          <w:rStyle w:val="StyleUnderline"/>
        </w:rPr>
        <w:t xml:space="preserve">all </w:t>
      </w:r>
      <w:r w:rsidRPr="00C57A4B">
        <w:rPr>
          <w:rStyle w:val="StyleUnderline"/>
          <w:highlight w:val="green"/>
        </w:rPr>
        <w:t xml:space="preserve">distributive questions should </w:t>
      </w:r>
      <w:r w:rsidRPr="00623846">
        <w:rPr>
          <w:rStyle w:val="StyleUnderline"/>
        </w:rPr>
        <w:t xml:space="preserve">be settled according to which distribution </w:t>
      </w:r>
      <w:r w:rsidRPr="00C57A4B">
        <w:rPr>
          <w:rStyle w:val="StyleUnderline"/>
          <w:highlight w:val="green"/>
        </w:rPr>
        <w:t>maximise</w:t>
      </w:r>
      <w:r w:rsidRPr="00623846">
        <w:rPr>
          <w:rStyle w:val="StyleUnderline"/>
        </w:rPr>
        <w:t>s</w:t>
      </w:r>
      <w:r w:rsidRPr="00C57A4B">
        <w:rPr>
          <w:rStyle w:val="StyleUnderline"/>
          <w:highlight w:val="green"/>
        </w:rPr>
        <w:t xml:space="preserve"> welfare.</w:t>
      </w:r>
      <w:r w:rsidRPr="00623846">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623846">
        <w:rPr>
          <w:rStyle w:val="StyleUnderline"/>
        </w:rPr>
        <w:t>these</w:t>
      </w:r>
      <w:r w:rsidRPr="00623846">
        <w:t xml:space="preserve"> four </w:t>
      </w:r>
      <w:r w:rsidRPr="00623846">
        <w:rPr>
          <w:rStyle w:val="StyleUnderline"/>
        </w:rPr>
        <w:t xml:space="preserve">tenets require that a </w:t>
      </w:r>
      <w:r w:rsidRPr="00C57A4B">
        <w:rPr>
          <w:rStyle w:val="StyleUnderline"/>
          <w:highlight w:val="green"/>
        </w:rPr>
        <w:t>policy be judged solely in terms of the resulting utilities</w:t>
      </w:r>
      <w:r w:rsidRPr="00623846">
        <w:rPr>
          <w:rStyle w:val="StyleUnderline"/>
        </w:rPr>
        <w:t xml:space="preserve"> achieved by individuals as assessed by the individuals themselves. Issues of who receives the utility, the source of the utility and any non-utility aspects of the situation are ignored.</w:t>
      </w:r>
    </w:p>
    <w:p w14:paraId="74907BD5" w14:textId="77777777" w:rsidR="00F81D52" w:rsidRPr="00623846" w:rsidRDefault="00F81D52" w:rsidP="00F81D52">
      <w:pPr>
        <w:pStyle w:val="Heading4"/>
        <w:rPr>
          <w:rFonts w:eastAsia="Calibri" w:cs="Calibri"/>
        </w:rPr>
      </w:pPr>
      <w:r w:rsidRPr="00623846">
        <w:rPr>
          <w:rFonts w:cs="Calibri"/>
        </w:rPr>
        <w:t>B] No intent-foresight distinction for governments –</w:t>
      </w:r>
      <w:r w:rsidRPr="00623846">
        <w:rPr>
          <w:rFonts w:eastAsia="Calibri" w:cs="Calibri"/>
        </w:rPr>
        <w:t xml:space="preserve"> deliberating over an action requires analysis of foreseen consequences which could be prevented which makes them intrinsic to state action</w:t>
      </w:r>
    </w:p>
    <w:p w14:paraId="65EB8CDE" w14:textId="77777777" w:rsidR="00F81D52" w:rsidRPr="00623846" w:rsidRDefault="00F81D52" w:rsidP="00F81D52">
      <w:pPr>
        <w:pStyle w:val="Heading4"/>
        <w:rPr>
          <w:rFonts w:cs="Calibri"/>
        </w:rPr>
      </w:pPr>
      <w:r w:rsidRPr="00623846">
        <w:rPr>
          <w:rFonts w:cs="Calibri"/>
        </w:rPr>
        <w:t>C] Governments aren’t singular rational agents which makes theories about individuals irrelevant – only consequentialism solves by analyzing ends divorced from an actor</w:t>
      </w:r>
    </w:p>
    <w:p w14:paraId="18880F78" w14:textId="77777777" w:rsidR="00F81D52" w:rsidRPr="00623846" w:rsidRDefault="00F81D52" w:rsidP="00F81D52"/>
    <w:p w14:paraId="36C63ADF" w14:textId="77777777" w:rsidR="00F81D52" w:rsidRPr="00623846" w:rsidRDefault="00F81D52" w:rsidP="00F81D52">
      <w:pPr>
        <w:pStyle w:val="Heading4"/>
        <w:rPr>
          <w:rFonts w:cs="Calibri"/>
        </w:rPr>
      </w:pPr>
      <w:r w:rsidRPr="00623846">
        <w:rPr>
          <w:rFonts w:cs="Calibri"/>
        </w:rPr>
        <w:t>2] No act-omission distinction – governments are culpable for omissions cuz their purpose is to protect the constituency – otherwise they would have no obligation to make murder illegal. Actor spec o/w – different agents have different ethical standings that affect their obligations and considerations.</w:t>
      </w:r>
    </w:p>
    <w:p w14:paraId="6DCD5367" w14:textId="77777777" w:rsidR="00F81D52" w:rsidRPr="00623846" w:rsidRDefault="00F81D52" w:rsidP="00F81D52"/>
    <w:p w14:paraId="790580D0" w14:textId="77777777" w:rsidR="00F81D52" w:rsidRPr="00623846" w:rsidRDefault="00F81D52" w:rsidP="00F81D52">
      <w:pPr>
        <w:pStyle w:val="Heading4"/>
        <w:rPr>
          <w:rFonts w:cs="Calibri"/>
        </w:rPr>
      </w:pPr>
      <w:r w:rsidRPr="00623846">
        <w:rPr>
          <w:rFonts w:cs="Calibri"/>
        </w:rPr>
        <w:t>3] Extinction comes first – moral theories converge</w:t>
      </w:r>
    </w:p>
    <w:p w14:paraId="632BA911" w14:textId="77777777" w:rsidR="00F81D52" w:rsidRPr="00623846" w:rsidRDefault="00F81D52" w:rsidP="00F81D52">
      <w:r w:rsidRPr="00623846">
        <w:rPr>
          <w:rStyle w:val="Style13ptBold"/>
        </w:rPr>
        <w:t>Pummer 15</w:t>
      </w:r>
      <w:r w:rsidRPr="00623846">
        <w:t xml:space="preserve"> [Theron, Junior Research Fellow in Philosophy at St. Anne's College, University of Oxford. “Moral Agreement on Saving the World” Practical Ethics, University of Oxford. May 18, 2015] AT</w:t>
      </w:r>
    </w:p>
    <w:p w14:paraId="1D01D49C" w14:textId="77777777" w:rsidR="00F81D52" w:rsidRPr="00623846" w:rsidRDefault="00F81D52" w:rsidP="00F81D52">
      <w:r w:rsidRPr="00623846">
        <w:rPr>
          <w:rStyle w:val="StyleUnderline"/>
        </w:rPr>
        <w:lastRenderedPageBreak/>
        <w:t>There appears to be lot of disagreement in moral philosophy. Whether these many apparent disagreements are deep and irresolvable, I believe there is at least one thing it is reasonable to agree on right now</w:t>
      </w:r>
      <w:r w:rsidRPr="00623846">
        <w:t>, whatever general moral view we adopt</w:t>
      </w:r>
      <w:r w:rsidRPr="00623846">
        <w:rPr>
          <w:rStyle w:val="StyleUnderline"/>
        </w:rPr>
        <w:t>: that it is very important to reduce the risk that all intelligent beings on this planet are eliminated by an enormous catastrophe, such as a nuclear war.</w:t>
      </w:r>
      <w:r w:rsidRPr="00623846">
        <w:t xml:space="preserve"> How we might in fact try to reduce such existential risks is discussed elsewhere. My claim here is only that </w:t>
      </w:r>
      <w:r w:rsidRPr="00623846">
        <w:rPr>
          <w:rStyle w:val="StyleUnderline"/>
        </w:rPr>
        <w:t xml:space="preserve">we – whether we’re consequentialists, deontologists, or virtue ethicists – should all agree that we should try to save the world. </w:t>
      </w:r>
      <w:r w:rsidRPr="00623846">
        <w:t xml:space="preserve">According to consequentialism, we should maximize the good, where this is taken to be the goodness, from an impartial perspective, of outcomes. </w:t>
      </w:r>
      <w:r w:rsidRPr="00623846">
        <w:rPr>
          <w:rStyle w:val="StyleUnderline"/>
        </w:rPr>
        <w:t>Clearly one thing that makes an outcome good is that the people in it are doing well. There is little disagreement here.</w:t>
      </w:r>
      <w:r w:rsidRPr="00623846">
        <w:t xml:space="preserve"> If the happiness or well-being of possible future people is just as important as that of people who already exist, and if they would have good lives, it is not hard to see how</w:t>
      </w:r>
      <w:r w:rsidRPr="00623846">
        <w:rPr>
          <w:rStyle w:val="StyleUnderline"/>
        </w:rPr>
        <w:t xml:space="preserve"> </w:t>
      </w:r>
      <w:r w:rsidRPr="00C57A4B">
        <w:rPr>
          <w:rStyle w:val="StyleUnderline"/>
          <w:highlight w:val="green"/>
        </w:rPr>
        <w:t xml:space="preserve">reducing existential risk is </w:t>
      </w:r>
      <w:r w:rsidRPr="00623846">
        <w:rPr>
          <w:rStyle w:val="StyleUnderline"/>
        </w:rPr>
        <w:t xml:space="preserve">easily </w:t>
      </w:r>
      <w:r w:rsidRPr="00C57A4B">
        <w:rPr>
          <w:rStyle w:val="StyleUnderline"/>
          <w:highlight w:val="green"/>
        </w:rPr>
        <w:t>the most important thing in the whole world.</w:t>
      </w:r>
      <w:r w:rsidRPr="00623846">
        <w:rPr>
          <w:rStyle w:val="StyleUnderline"/>
        </w:rPr>
        <w:t xml:space="preserve"> This is for the familiar reason that there are so many people who could exist in the future – there are trillions upon trillions… upon trillions. There are so many possible future people that reducing existential risk is arguably the most important thing in the world, </w:t>
      </w:r>
      <w:r w:rsidRPr="00C57A4B">
        <w:rPr>
          <w:rStyle w:val="StyleUnderline"/>
          <w:highlight w:val="green"/>
        </w:rPr>
        <w:t xml:space="preserve">even if the well-being of these possible people were given only 0.001% as much weight </w:t>
      </w:r>
      <w:r w:rsidRPr="00623846">
        <w:rPr>
          <w:rStyle w:val="StyleUnderline"/>
        </w:rPr>
        <w:t>as that of existing people.</w:t>
      </w:r>
      <w:r w:rsidRPr="00623846">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23846">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23846">
        <w:rPr>
          <w:rStyle w:val="Emphasis"/>
        </w:rPr>
        <w:t>that is a huge mistake.</w:t>
      </w:r>
      <w:r w:rsidRPr="00623846">
        <w:t xml:space="preserve"> </w:t>
      </w:r>
      <w:r w:rsidRPr="00623846">
        <w:rPr>
          <w:rStyle w:val="StyleUnderline"/>
        </w:rPr>
        <w:t xml:space="preserve">Non-consequentialism is the view that there’s more that determines rightness than the goodness of consequences or outcomes; </w:t>
      </w:r>
      <w:r w:rsidRPr="00623846">
        <w:rPr>
          <w:rStyle w:val="Emphasis"/>
        </w:rPr>
        <w:t>it is not the view that the latter don’t matter</w:t>
      </w:r>
      <w:r w:rsidRPr="00623846">
        <w:rPr>
          <w:rStyle w:val="StyleUnderline"/>
        </w:rPr>
        <w:t>.</w:t>
      </w:r>
      <w:r w:rsidRPr="00623846">
        <w:t xml:space="preserve"> Even John Rawls wrote, “</w:t>
      </w:r>
      <w:r w:rsidRPr="00623846">
        <w:rPr>
          <w:rStyle w:val="StyleUnderline"/>
        </w:rPr>
        <w:t>All ethical doctrines worth our attention take consequences into account in judging rightness. One which did not would simply be irrational, crazy.</w:t>
      </w:r>
      <w:r w:rsidRPr="00623846">
        <w:t xml:space="preserve">” </w:t>
      </w:r>
      <w:r w:rsidRPr="00623846">
        <w:rPr>
          <w:rStyle w:val="Emphasis"/>
        </w:rPr>
        <w:t>Minimally plausible versions of deontology and virtue ethics must be concerned in part with promoting the good</w:t>
      </w:r>
      <w:r w:rsidRPr="00623846">
        <w:rPr>
          <w:rStyle w:val="StyleUnderline"/>
        </w:rPr>
        <w:t>, from an impartial point of view.</w:t>
      </w:r>
      <w:r w:rsidRPr="00623846">
        <w:t xml:space="preserve"> </w:t>
      </w:r>
      <w:r w:rsidRPr="00623846">
        <w:rPr>
          <w:rStyle w:val="StyleUnderline"/>
        </w:rPr>
        <w:t>They’d thus imply very strong reasons to reduce existential risk</w:t>
      </w:r>
      <w:r w:rsidRPr="00623846">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23846">
        <w:rPr>
          <w:rStyle w:val="StyleUnderline"/>
        </w:rPr>
        <w:t xml:space="preserve">Even egoism, the view that each agent should maximize her own good, might </w:t>
      </w:r>
      <w:r w:rsidRPr="00623846">
        <w:rPr>
          <w:rStyle w:val="StyleUnderline"/>
        </w:rPr>
        <w:lastRenderedPageBreak/>
        <w:t>imply strong reasons to reduce existential risk.</w:t>
      </w:r>
      <w:r w:rsidRPr="00623846">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23846">
        <w:rPr>
          <w:rStyle w:val="StyleUnderline"/>
        </w:rPr>
        <w:t>To be minimally plausible, egoism will need to be paired with a more sophisticated account of well-being.</w:t>
      </w:r>
      <w:r w:rsidRPr="00623846">
        <w:t xml:space="preserve"> To see this, it is enough to consider, as Plato did, the possibility of a ring of invisibility – </w:t>
      </w:r>
      <w:r w:rsidRPr="00623846">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23846">
        <w:t xml:space="preserve">, in some robust way, where this would to a significant extent be a function of other-regarding concerns (see chapter 12 of this classic intro to ethics). But </w:t>
      </w:r>
      <w:r w:rsidRPr="00623846">
        <w:rPr>
          <w:rStyle w:val="StyleUnderline"/>
        </w:rPr>
        <w:t>once these elements are included, we can (roughly, as above) argue that this sort of egoism will imply strong reasons to reduce existential risk.</w:t>
      </w:r>
      <w:r w:rsidRPr="00623846">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57A4B">
        <w:rPr>
          <w:rStyle w:val="Emphasis"/>
          <w:highlight w:val="green"/>
        </w:rPr>
        <w:t>We should also take into account moral uncertainty.</w:t>
      </w:r>
      <w:r w:rsidRPr="00623846">
        <w:t xml:space="preserve"> </w:t>
      </w:r>
      <w:r w:rsidRPr="00623846">
        <w:rPr>
          <w:rStyle w:val="StyleUnderline"/>
        </w:rPr>
        <w:t>What is it reasonable for one to do, when one is uncertain not (only) about the empirical facts, but also about the moral facts?</w:t>
      </w:r>
      <w:r w:rsidRPr="00623846">
        <w:t xml:space="preserve"> I’ve just argued that </w:t>
      </w:r>
      <w:r w:rsidRPr="00623846">
        <w:rPr>
          <w:rStyle w:val="StyleUnderline"/>
        </w:rPr>
        <w:t>there’s agreement among minimally plausible ethical views that we have strong reason to reduce existential risk – not only consequentialists, but also deontologists, virtue ethicists, and sophisticated egoists should agree.</w:t>
      </w:r>
      <w:r w:rsidRPr="00623846">
        <w:t xml:space="preserve"> But </w:t>
      </w:r>
      <w:r w:rsidRPr="00623846">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23846">
        <w:t xml:space="preserve">(and 10% sure that one of these other ones is correct), </w:t>
      </w:r>
      <w:r w:rsidRPr="00623846">
        <w:rPr>
          <w:rStyle w:val="StyleUnderline"/>
        </w:rPr>
        <w:t>they would have pretty strong reason, from the standpoint of moral uncertainty, to reduce existential risk.</w:t>
      </w:r>
      <w:r w:rsidRPr="00623846">
        <w:t xml:space="preserve"> Perhaps most disturbingly still, </w:t>
      </w:r>
      <w:r w:rsidRPr="00C57A4B">
        <w:rPr>
          <w:rStyle w:val="StyleUnderline"/>
          <w:highlight w:val="green"/>
        </w:rPr>
        <w:t xml:space="preserve">even if we are only 1% sure that </w:t>
      </w:r>
      <w:r w:rsidRPr="00623846">
        <w:rPr>
          <w:rStyle w:val="StyleUnderline"/>
        </w:rPr>
        <w:t xml:space="preserve">the </w:t>
      </w:r>
      <w:r w:rsidRPr="00C57A4B">
        <w:rPr>
          <w:rStyle w:val="StyleUnderline"/>
          <w:highlight w:val="green"/>
        </w:rPr>
        <w:t xml:space="preserve">well-being </w:t>
      </w:r>
      <w:r w:rsidRPr="00623846">
        <w:rPr>
          <w:rStyle w:val="StyleUnderline"/>
        </w:rPr>
        <w:t xml:space="preserve">of possible future people </w:t>
      </w:r>
      <w:r w:rsidRPr="00C57A4B">
        <w:rPr>
          <w:rStyle w:val="StyleUnderline"/>
          <w:highlight w:val="green"/>
        </w:rPr>
        <w:t xml:space="preserve">matters, </w:t>
      </w:r>
      <w:r w:rsidRPr="00623846">
        <w:rPr>
          <w:rStyle w:val="StyleUnderline"/>
        </w:rPr>
        <w:t xml:space="preserve">it is at least arguable that, </w:t>
      </w:r>
      <w:r w:rsidRPr="00C57A4B">
        <w:rPr>
          <w:rStyle w:val="StyleUnderline"/>
          <w:highlight w:val="green"/>
        </w:rPr>
        <w:t xml:space="preserve">from </w:t>
      </w:r>
      <w:r w:rsidRPr="00623846">
        <w:rPr>
          <w:rStyle w:val="StyleUnderline"/>
        </w:rPr>
        <w:t xml:space="preserve">the standpoint of </w:t>
      </w:r>
      <w:r w:rsidRPr="00C57A4B">
        <w:rPr>
          <w:rStyle w:val="StyleUnderline"/>
          <w:highlight w:val="green"/>
        </w:rPr>
        <w:t>moral uncertainty, reducing existential risk is the most important thing in the world.</w:t>
      </w:r>
      <w:r w:rsidRPr="00623846">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w:t>
      </w:r>
      <w:r w:rsidRPr="00623846">
        <w:lastRenderedPageBreak/>
        <w:t xml:space="preserve">untold trillions would, in general, have good lives. It’s possible they’ll be miserable. </w:t>
      </w:r>
      <w:r w:rsidRPr="00623846">
        <w:rPr>
          <w:rStyle w:val="StyleUnderline"/>
        </w:rPr>
        <w:t>It is enough for my claim that there is moral agreement in the relevant sense if</w:t>
      </w:r>
      <w:r w:rsidRPr="00623846">
        <w:t xml:space="preserve">, at least given certain empirical claims about what future lives would most likely be like, </w:t>
      </w:r>
      <w:r w:rsidRPr="00C57A4B">
        <w:rPr>
          <w:rStyle w:val="Emphasis"/>
          <w:highlight w:val="green"/>
        </w:rPr>
        <w:t xml:space="preserve">all minimally plausible moral views would converge </w:t>
      </w:r>
      <w:r w:rsidRPr="00623846">
        <w:rPr>
          <w:rStyle w:val="Emphasis"/>
        </w:rPr>
        <w:t xml:space="preserve">on the conclusion </w:t>
      </w:r>
      <w:r w:rsidRPr="00C57A4B">
        <w:rPr>
          <w:rStyle w:val="Emphasis"/>
          <w:highlight w:val="green"/>
        </w:rPr>
        <w:t>that we should try to save the world</w:t>
      </w:r>
      <w:r w:rsidRPr="00C57A4B">
        <w:rPr>
          <w:rStyle w:val="StyleUnderline"/>
          <w:highlight w:val="green"/>
        </w:rPr>
        <w:t>.</w:t>
      </w:r>
      <w:r w:rsidRPr="00623846">
        <w:t xml:space="preserve"> While there are some non-crazy </w:t>
      </w:r>
      <w:r w:rsidRPr="00623846">
        <w:rPr>
          <w:rStyle w:val="StyleUnderline"/>
        </w:rPr>
        <w:t>views that place significantly greater moral weight on avoiding suffering than on promoting happiness</w:t>
      </w:r>
      <w:r w:rsidRPr="00623846">
        <w:t xml:space="preserve">, for reasons others have offered (and for independent reasons I won’t get into here unless requested to), they nonetheless </w:t>
      </w:r>
      <w:r w:rsidRPr="00623846">
        <w:rPr>
          <w:rStyle w:val="StyleUnderline"/>
        </w:rPr>
        <w:t>seem to be fairly implausible views.</w:t>
      </w:r>
      <w:r w:rsidRPr="00623846">
        <w:t xml:space="preserve"> And </w:t>
      </w:r>
      <w:r w:rsidRPr="00623846">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23846">
        <w:t xml:space="preserve"> Derek Parfit, whose work has emphasized future generations as well as agreement in ethics, described our situation clearly and accurately: “We live during the hinge of history. </w:t>
      </w:r>
      <w:r w:rsidRPr="00623846">
        <w:rPr>
          <w:rStyle w:val="StyleUnderline"/>
        </w:rPr>
        <w:t xml:space="preserve">Given the scientific and technological discoveries of the last two centuries, the world has never changed as fast. </w:t>
      </w:r>
      <w:r w:rsidRPr="00623846">
        <w:t xml:space="preserve">We shall soon have even greater powers to transform, not only our surroundings, but ourselves and our successors. </w:t>
      </w:r>
      <w:r w:rsidRPr="00623846">
        <w:rPr>
          <w:rStyle w:val="StyleUnderline"/>
        </w:rPr>
        <w:t xml:space="preserve">If we act wisely in the next few centuries, humanity will survive its most dangerous and decisive period. </w:t>
      </w:r>
      <w:r w:rsidRPr="00623846">
        <w:t xml:space="preserve">Our descendants could, if necessary, go elsewhere, spreading through this galaxy…. </w:t>
      </w:r>
      <w:r w:rsidRPr="00623846">
        <w:rPr>
          <w:rStyle w:val="StyleUnderline"/>
        </w:rPr>
        <w:t>Our descendants might, I believe, make the further future very good. But that good future may also depend in part on us. If our selfish recklessness ends human history, we would be acting very wrongly.</w:t>
      </w:r>
      <w:r w:rsidRPr="00623846">
        <w:t>” (From chapter 36 of On What Matters)</w:t>
      </w:r>
    </w:p>
    <w:p w14:paraId="6A461992" w14:textId="77777777" w:rsidR="00F81D52" w:rsidRPr="00623846" w:rsidRDefault="00F81D52" w:rsidP="00F81D52"/>
    <w:p w14:paraId="1E4FD906" w14:textId="77777777" w:rsidR="00F81D52" w:rsidRPr="00623846" w:rsidRDefault="00F81D52" w:rsidP="00F81D52">
      <w:pPr>
        <w:pStyle w:val="Heading4"/>
        <w:rPr>
          <w:rFonts w:cs="Calibri"/>
        </w:rPr>
      </w:pPr>
      <w:r w:rsidRPr="00623846">
        <w:rPr>
          <w:rFonts w:cs="Calibri"/>
        </w:rPr>
        <w:t>4] Degrees of wrongness - only util can account for degrees of wrongness, telling someone their shirt looks nice when it doesn’t is better than telling a slave owner where a runaway slave is which means aggregation controls the internal link to your fw</w:t>
      </w:r>
    </w:p>
    <w:p w14:paraId="78456CA1" w14:textId="77777777" w:rsidR="00F81D52" w:rsidRPr="00623846" w:rsidRDefault="00F81D52" w:rsidP="00F81D52"/>
    <w:p w14:paraId="1A655833" w14:textId="77777777" w:rsidR="00F81D52" w:rsidRPr="00623846" w:rsidRDefault="00F81D52" w:rsidP="00F81D52">
      <w:pPr>
        <w:pStyle w:val="Heading4"/>
        <w:rPr>
          <w:rFonts w:cs="Calibri"/>
        </w:rPr>
      </w:pPr>
      <w:r w:rsidRPr="00623846">
        <w:rPr>
          <w:rFonts w:cs="Calibri"/>
        </w:rPr>
        <w:t xml:space="preserve">5] Substitutability—only consequentialism explains necessary enablers. </w:t>
      </w:r>
    </w:p>
    <w:p w14:paraId="3CF54BCF" w14:textId="77777777" w:rsidR="00F81D52" w:rsidRPr="00623846" w:rsidRDefault="00F81D52" w:rsidP="00F81D52">
      <w:r w:rsidRPr="00623846">
        <w:rPr>
          <w:rStyle w:val="Emphasis"/>
        </w:rPr>
        <w:t>Sinnott-Armstrong 92</w:t>
      </w:r>
      <w:r w:rsidRPr="00623846">
        <w:t xml:space="preserve"> [Walter, professor of practical ethics. “An Argument for Consequentialism” Dartmouth College Philosophical Perspectives. 1992.] </w:t>
      </w:r>
    </w:p>
    <w:p w14:paraId="296A0F47" w14:textId="77777777" w:rsidR="00F81D52" w:rsidRPr="00623846" w:rsidRDefault="00F81D52" w:rsidP="00F81D52">
      <w:pPr>
        <w:rPr>
          <w:rStyle w:val="Emphasis"/>
        </w:rPr>
      </w:pPr>
      <w:r w:rsidRPr="00C57A4B">
        <w:rPr>
          <w:rStyle w:val="Emphasis"/>
          <w:highlight w:val="green"/>
        </w:rPr>
        <w:t>A moral reason</w:t>
      </w:r>
      <w:r w:rsidRPr="00623846">
        <w:rPr>
          <w:rStyle w:val="Emphasis"/>
        </w:rPr>
        <w:t xml:space="preserve"> to do an act </w:t>
      </w:r>
      <w:r w:rsidRPr="00C57A4B">
        <w:rPr>
          <w:rStyle w:val="Emphasis"/>
          <w:highlight w:val="green"/>
        </w:rPr>
        <w:t>is consequential if</w:t>
      </w:r>
      <w:r w:rsidRPr="00623846">
        <w:rPr>
          <w:rStyle w:val="Emphasis"/>
        </w:rPr>
        <w:t xml:space="preserve"> and only if </w:t>
      </w:r>
      <w:r w:rsidRPr="00C57A4B">
        <w:rPr>
          <w:rStyle w:val="Emphasis"/>
          <w:highlight w:val="green"/>
        </w:rPr>
        <w:t>the reason depends</w:t>
      </w:r>
      <w:r w:rsidRPr="00623846">
        <w:rPr>
          <w:rStyle w:val="Emphasis"/>
        </w:rPr>
        <w:t xml:space="preserve"> only </w:t>
      </w:r>
      <w:r w:rsidRPr="00C57A4B">
        <w:rPr>
          <w:rStyle w:val="Emphasis"/>
          <w:highlight w:val="green"/>
        </w:rPr>
        <w:t>on the consequences</w:t>
      </w:r>
      <w:r w:rsidRPr="00623846">
        <w:rPr>
          <w:rStyle w:val="Emphasis"/>
        </w:rPr>
        <w:t xml:space="preserve"> of either doing the act or not doing the act.</w:t>
      </w:r>
      <w:r w:rsidRPr="00623846">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w:t>
      </w:r>
      <w:r w:rsidRPr="00623846">
        <w:lastRenderedPageBreak/>
        <w:t xml:space="preserve">are non-consequential. Thus, </w:t>
      </w:r>
      <w:r w:rsidRPr="00C57A4B">
        <w:rPr>
          <w:rStyle w:val="Emphasis"/>
          <w:highlight w:val="green"/>
        </w:rPr>
        <w:t>a moral reason</w:t>
      </w:r>
      <w:r w:rsidRPr="00623846">
        <w:t xml:space="preserve"> to do an act</w:t>
      </w:r>
      <w:r w:rsidRPr="00C57A4B">
        <w:rPr>
          <w:highlight w:val="green"/>
        </w:rPr>
        <w:t xml:space="preserve"> </w:t>
      </w:r>
      <w:r w:rsidRPr="00C57A4B">
        <w:rPr>
          <w:rStyle w:val="Emphasis"/>
          <w:highlight w:val="green"/>
        </w:rPr>
        <w:t>is non-consequential if</w:t>
      </w:r>
      <w:r w:rsidRPr="00623846">
        <w:rPr>
          <w:rStyle w:val="Emphasis"/>
        </w:rPr>
        <w:t xml:space="preserve"> </w:t>
      </w:r>
      <w:r w:rsidRPr="00623846">
        <w:t>and only if</w:t>
      </w:r>
      <w:r w:rsidRPr="00623846">
        <w:rPr>
          <w:rStyle w:val="Emphasis"/>
        </w:rPr>
        <w:t xml:space="preserve"> </w:t>
      </w:r>
      <w:r w:rsidRPr="00C57A4B">
        <w:rPr>
          <w:rStyle w:val="Emphasis"/>
          <w:highlight w:val="green"/>
        </w:rPr>
        <w:t>the reason depends</w:t>
      </w:r>
      <w:r w:rsidRPr="00623846">
        <w:rPr>
          <w:rStyle w:val="Emphasis"/>
        </w:rPr>
        <w:t xml:space="preserve"> even partly </w:t>
      </w:r>
      <w:r w:rsidRPr="00C57A4B">
        <w:rPr>
          <w:rStyle w:val="Emphasis"/>
          <w:highlight w:val="green"/>
        </w:rPr>
        <w:t>on some property that the act has</w:t>
      </w:r>
      <w:r w:rsidRPr="00623846">
        <w:rPr>
          <w:rStyle w:val="Emphasis"/>
        </w:rPr>
        <w:t xml:space="preserve"> independently of its consequences. For example, an act can be a lie regardless of what happens as a result of the lie </w:t>
      </w:r>
      <w:r w:rsidRPr="00623846">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23846">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23846">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C57A4B">
        <w:rPr>
          <w:rStyle w:val="Emphasis"/>
          <w:highlight w:val="green"/>
        </w:rPr>
        <w:t>if I promise to mow the grass, there is a moral reason for me to mow</w:t>
      </w:r>
      <w:r w:rsidRPr="00623846">
        <w:rPr>
          <w:rStyle w:val="Emphasis"/>
        </w:rPr>
        <w:t xml:space="preserve"> the grass, and this moral reason is </w:t>
      </w:r>
      <w:r w:rsidRPr="00C57A4B">
        <w:rPr>
          <w:rStyle w:val="Emphasis"/>
          <w:highlight w:val="green"/>
        </w:rPr>
        <w:t>constituted by</w:t>
      </w:r>
      <w:r w:rsidRPr="00623846">
        <w:rPr>
          <w:rStyle w:val="Emphasis"/>
        </w:rPr>
        <w:t xml:space="preserve"> the fact that mowing the grass fulfills </w:t>
      </w:r>
      <w:r w:rsidRPr="00C57A4B">
        <w:rPr>
          <w:rStyle w:val="Emphasis"/>
          <w:highlight w:val="green"/>
        </w:rPr>
        <w:t>my promise.</w:t>
      </w:r>
      <w:r w:rsidRPr="00623846">
        <w:rPr>
          <w:rStyle w:val="Emphasis"/>
        </w:rPr>
        <w:t xml:space="preserve"> </w:t>
      </w:r>
      <w:r w:rsidRPr="00623846">
        <w:t xml:space="preserve">This reason exists regardless of the consequences of mowing the </w:t>
      </w:r>
      <w:r w:rsidRPr="00623846">
        <w:lastRenderedPageBreak/>
        <w:t xml:space="preserve">grass, even though it might be overridden by certain bad consequences. </w:t>
      </w:r>
      <w:r w:rsidRPr="00C57A4B">
        <w:rPr>
          <w:rStyle w:val="Emphasis"/>
          <w:highlight w:val="green"/>
        </w:rPr>
        <w:t>However</w:t>
      </w:r>
      <w:r w:rsidRPr="00623846">
        <w:t xml:space="preserve">, if this is why I have a moral reason to mow the grass, then, even </w:t>
      </w:r>
      <w:r w:rsidRPr="00C57A4B">
        <w:rPr>
          <w:rStyle w:val="Emphasis"/>
          <w:highlight w:val="green"/>
        </w:rPr>
        <w:t>if I cannot mow the grass without starting my mower</w:t>
      </w:r>
      <w:r w:rsidRPr="00623846">
        <w:rPr>
          <w:rStyle w:val="Emphasis"/>
        </w:rPr>
        <w:t xml:space="preserve">, and starting the mower would enable me to mow the grass, </w:t>
      </w:r>
      <w:r w:rsidRPr="00C57A4B">
        <w:rPr>
          <w:rStyle w:val="Emphasis"/>
          <w:highlight w:val="green"/>
        </w:rPr>
        <w:t>it still would not follow that I have any</w:t>
      </w:r>
      <w:r w:rsidRPr="00623846">
        <w:rPr>
          <w:rStyle w:val="Emphasis"/>
        </w:rPr>
        <w:t xml:space="preserve"> moral </w:t>
      </w:r>
      <w:r w:rsidRPr="00C57A4B">
        <w:rPr>
          <w:rStyle w:val="Emphasis"/>
          <w:highlight w:val="green"/>
        </w:rPr>
        <w:t>reason to start my mower</w:t>
      </w:r>
      <w:r w:rsidRPr="00623846">
        <w:rPr>
          <w:rStyle w:val="Emphasis"/>
        </w:rPr>
        <w:t>, since I did not promise to start my mower</w:t>
      </w:r>
      <w:r w:rsidRPr="00623846">
        <w:t xml:space="preserve">, and starting my mower does not fulfill my promise. Thus, </w:t>
      </w:r>
      <w:r w:rsidRPr="00C57A4B">
        <w:rPr>
          <w:rStyle w:val="Emphasis"/>
          <w:highlight w:val="green"/>
        </w:rPr>
        <w:t>a moral theory cannot explain</w:t>
      </w:r>
      <w:r w:rsidRPr="00623846">
        <w:rPr>
          <w:rStyle w:val="Emphasis"/>
        </w:rPr>
        <w:t xml:space="preserve"> </w:t>
      </w:r>
      <w:r w:rsidRPr="00623846">
        <w:t>moral</w:t>
      </w:r>
      <w:r w:rsidRPr="00623846">
        <w:rPr>
          <w:rStyle w:val="Emphasis"/>
        </w:rPr>
        <w:t xml:space="preserve"> </w:t>
      </w:r>
      <w:r w:rsidRPr="00C57A4B">
        <w:rPr>
          <w:rStyle w:val="Emphasis"/>
          <w:highlight w:val="green"/>
        </w:rPr>
        <w:t>substitutability if it claims that properties</w:t>
      </w:r>
      <w:r w:rsidRPr="00623846">
        <w:t xml:space="preserve"> like this</w:t>
      </w:r>
      <w:r w:rsidRPr="00623846">
        <w:rPr>
          <w:rStyle w:val="Emphasis"/>
        </w:rPr>
        <w:t xml:space="preserve"> </w:t>
      </w:r>
      <w:r w:rsidRPr="00C57A4B">
        <w:rPr>
          <w:rStyle w:val="Emphasis"/>
          <w:highlight w:val="green"/>
        </w:rPr>
        <w:t>provide moral reasons.</w:t>
      </w:r>
    </w:p>
    <w:p w14:paraId="64D8F0C8" w14:textId="77777777" w:rsidR="00F81D52" w:rsidRPr="00623846" w:rsidRDefault="00F81D52" w:rsidP="00F81D52"/>
    <w:p w14:paraId="719A0843" w14:textId="77777777" w:rsidR="00F81D52" w:rsidRPr="00623846" w:rsidRDefault="00F81D52" w:rsidP="00F81D52"/>
    <w:p w14:paraId="3D3BE9DA" w14:textId="77777777" w:rsidR="00F81D52" w:rsidRPr="00623846" w:rsidRDefault="00F81D52" w:rsidP="00F81D52"/>
    <w:p w14:paraId="09F5176B" w14:textId="77777777" w:rsidR="00C37E4D" w:rsidRPr="00623846" w:rsidRDefault="00C37E4D" w:rsidP="00C37E4D"/>
    <w:p w14:paraId="3121A457" w14:textId="7BBA247D" w:rsidR="00E42E4C" w:rsidRDefault="002571BD" w:rsidP="002571BD">
      <w:pPr>
        <w:pStyle w:val="Heading3"/>
      </w:pPr>
      <w:r>
        <w:lastRenderedPageBreak/>
        <w:t>Method</w:t>
      </w:r>
    </w:p>
    <w:p w14:paraId="205564A1" w14:textId="77777777" w:rsidR="002571BD" w:rsidRPr="00623846" w:rsidRDefault="002571BD" w:rsidP="002571BD">
      <w:pPr>
        <w:pStyle w:val="Heading4"/>
        <w:rPr>
          <w:rFonts w:cs="Calibri"/>
        </w:rPr>
      </w:pPr>
      <w:bookmarkStart w:id="2" w:name="_Hlk61766079"/>
      <w:r w:rsidRPr="00623846">
        <w:rPr>
          <w:rFonts w:cs="Calibri"/>
        </w:rPr>
        <w:t>Focus on large scale catastrophes is good and they outweigh – appeals to social costs, moral rules, and securitization play into cognitive bias and flawed risk calculus – 2020 is living proof</w:t>
      </w:r>
    </w:p>
    <w:p w14:paraId="0702360E" w14:textId="77777777" w:rsidR="002571BD" w:rsidRPr="00623846" w:rsidRDefault="002571BD" w:rsidP="002571BD">
      <w:r w:rsidRPr="00623846">
        <w:rPr>
          <w:rStyle w:val="Style13ptBold"/>
        </w:rPr>
        <w:t>Weber 20</w:t>
      </w:r>
      <w:r w:rsidRPr="00623846">
        <w:t xml:space="preserve"> (ELKE U. WEBER is Gerhard R. Andlinger Professor in Energy and the Environment and Professor of Psychology and Public Affairs at Princeton University.), November-December 2020 Issue, "Heads in the Sand," Foreign Affairs, </w:t>
      </w:r>
      <w:hyperlink r:id="rId32" w:history="1">
        <w:r w:rsidRPr="00623846">
          <w:rPr>
            <w:rStyle w:val="Hyperlink"/>
            <w:color w:val="000000"/>
            <w:u w:val="single"/>
          </w:rPr>
          <w:t>https://www.foreignaffairs.com/articles/2020-10-13/heads-sand</w:t>
        </w:r>
      </w:hyperlink>
      <w:r w:rsidRPr="00623846">
        <w:t xml:space="preserve"> mvp</w:t>
      </w:r>
    </w:p>
    <w:p w14:paraId="7AE06816" w14:textId="77777777" w:rsidR="002571BD" w:rsidRPr="00623846" w:rsidRDefault="002571BD" w:rsidP="002571BD">
      <w:r w:rsidRPr="00C57A4B">
        <w:rPr>
          <w:rStyle w:val="StyleUnderline"/>
          <w:highlight w:val="green"/>
        </w:rPr>
        <w:t>We are</w:t>
      </w:r>
      <w:r w:rsidRPr="00623846">
        <w:rPr>
          <w:rStyle w:val="StyleUnderline"/>
        </w:rPr>
        <w:t xml:space="preserve"> living </w:t>
      </w:r>
      <w:r w:rsidRPr="00C57A4B">
        <w:rPr>
          <w:rStyle w:val="StyleUnderline"/>
          <w:highlight w:val="green"/>
        </w:rPr>
        <w:t>in a time of crisis</w:t>
      </w:r>
      <w:r w:rsidRPr="00623846">
        <w:t xml:space="preserve">. From the immediate challenge of the COVID-19 pandemic to the looming existential threat of climate change, </w:t>
      </w:r>
      <w:r w:rsidRPr="00623846">
        <w:rPr>
          <w:rStyle w:val="StyleUnderline"/>
        </w:rPr>
        <w:t xml:space="preserve">the world is grappling </w:t>
      </w:r>
      <w:r w:rsidRPr="00C57A4B">
        <w:rPr>
          <w:rStyle w:val="StyleUnderline"/>
          <w:highlight w:val="green"/>
        </w:rPr>
        <w:t>with massive global dangers</w:t>
      </w:r>
      <w:r w:rsidRPr="00623846">
        <w:t xml:space="preserve">—to say nothing of countless problems within countries, such as inequality, cyberattacks, unemployment, systemic racism, and obesity. </w:t>
      </w:r>
      <w:r w:rsidRPr="00623846">
        <w:rPr>
          <w:rStyle w:val="StyleUnderline"/>
        </w:rPr>
        <w:t xml:space="preserve">In any given crisis, </w:t>
      </w:r>
      <w:r w:rsidRPr="00C57A4B">
        <w:rPr>
          <w:rStyle w:val="StyleUnderline"/>
          <w:highlight w:val="green"/>
        </w:rPr>
        <w:t>the right response is often clear</w:t>
      </w:r>
      <w:r w:rsidRPr="00623846">
        <w:t xml:space="preserve">. Wear a mask and keep away from other people. Burn less fossil fuel. Redistribute income. Protect digital infrastructure. The answers are out there. </w:t>
      </w:r>
      <w:r w:rsidRPr="00C57A4B">
        <w:rPr>
          <w:rStyle w:val="StyleUnderline"/>
          <w:highlight w:val="green"/>
        </w:rPr>
        <w:t>What’s lacking are</w:t>
      </w:r>
      <w:r w:rsidRPr="00623846">
        <w:rPr>
          <w:rStyle w:val="StyleUnderline"/>
        </w:rPr>
        <w:t xml:space="preserve"> governments that can translate them into </w:t>
      </w:r>
      <w:r w:rsidRPr="00C57A4B">
        <w:rPr>
          <w:rStyle w:val="StyleUnderline"/>
          <w:highlight w:val="green"/>
        </w:rPr>
        <w:t>actual policy</w:t>
      </w:r>
      <w:r w:rsidRPr="00623846">
        <w:t>. As a result, the crises continue. The death toll from the pandemic skyrockets, and the world makes dangerously slow progress on climate change, and so on.</w:t>
      </w:r>
    </w:p>
    <w:p w14:paraId="0E060C41" w14:textId="77777777" w:rsidR="002571BD" w:rsidRPr="00623846" w:rsidRDefault="002571BD" w:rsidP="002571BD">
      <w:r w:rsidRPr="00623846">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623846">
        <w:rPr>
          <w:rStyle w:val="StyleUnderline"/>
        </w:rPr>
        <w:t xml:space="preserve">That means </w:t>
      </w:r>
      <w:r w:rsidRPr="00C57A4B">
        <w:rPr>
          <w:rStyle w:val="StyleUnderline"/>
          <w:highlight w:val="green"/>
        </w:rPr>
        <w:t>incorporating</w:t>
      </w:r>
      <w:r w:rsidRPr="00623846">
        <w:rPr>
          <w:rStyle w:val="StyleUnderline"/>
        </w:rPr>
        <w:t xml:space="preserve"> the </w:t>
      </w:r>
      <w:r w:rsidRPr="00C57A4B">
        <w:rPr>
          <w:rStyle w:val="StyleUnderline"/>
          <w:highlight w:val="green"/>
        </w:rPr>
        <w:t>full range of scientific knowledge</w:t>
      </w:r>
      <w:r w:rsidRPr="00623846">
        <w:rPr>
          <w:rStyle w:val="StyleUnderline"/>
        </w:rPr>
        <w:t xml:space="preserve"> available about the problem at hand. It means </w:t>
      </w:r>
      <w:r w:rsidRPr="00C57A4B">
        <w:rPr>
          <w:rStyle w:val="Emphasis"/>
          <w:highlight w:val="green"/>
        </w:rPr>
        <w:t>embracing uncertainty</w:t>
      </w:r>
      <w:r w:rsidRPr="00623846">
        <w:rPr>
          <w:rStyle w:val="Emphasis"/>
        </w:rPr>
        <w:t>,</w:t>
      </w:r>
      <w:r w:rsidRPr="00623846">
        <w:rPr>
          <w:rStyle w:val="StyleUnderline"/>
        </w:rPr>
        <w:t xml:space="preserve"> rather than willfully ignoring it. And it means </w:t>
      </w:r>
      <w:r w:rsidRPr="00C57A4B">
        <w:rPr>
          <w:rStyle w:val="StyleUnderline"/>
          <w:highlight w:val="green"/>
        </w:rPr>
        <w:t>thinking in</w:t>
      </w:r>
      <w:r w:rsidRPr="00623846">
        <w:rPr>
          <w:rStyle w:val="StyleUnderline"/>
        </w:rPr>
        <w:t xml:space="preserve"> terms of </w:t>
      </w:r>
      <w:r w:rsidRPr="00C57A4B">
        <w:rPr>
          <w:rStyle w:val="StyleUnderline"/>
          <w:highlight w:val="green"/>
        </w:rPr>
        <w:t>a long time horizon</w:t>
      </w:r>
      <w:r w:rsidRPr="00623846">
        <w:t>, rather than merely until the next election. But so often, policymakers are anything but nimble and wise. They are slow, inflexible, uninformed, overconfident, and myopic.</w:t>
      </w:r>
    </w:p>
    <w:p w14:paraId="1910E19F" w14:textId="77777777" w:rsidR="002571BD" w:rsidRPr="00623846" w:rsidRDefault="002571BD" w:rsidP="002571BD">
      <w:r w:rsidRPr="00623846">
        <w:t xml:space="preserve">Why is everyone doing so badly? Part of the explanation lies in the inherent qualities of crises. </w:t>
      </w:r>
      <w:r w:rsidRPr="00623846">
        <w:rPr>
          <w:rStyle w:val="StyleUnderline"/>
        </w:rPr>
        <w:t xml:space="preserve">Crises typically </w:t>
      </w:r>
      <w:r w:rsidRPr="00C57A4B">
        <w:rPr>
          <w:rStyle w:val="StyleUnderline"/>
          <w:highlight w:val="green"/>
        </w:rPr>
        <w:t>require navigating between risks</w:t>
      </w:r>
      <w:r w:rsidRPr="00623846">
        <w:rPr>
          <w:rStyle w:val="StyleUnderline"/>
        </w:rPr>
        <w:t>. In the COVID-19 pandemic, policymakers want to save lives and jobs. With climate change, they seek a balance between avoiding extreme weather and allowing economic growth</w:t>
      </w:r>
      <w:r w:rsidRPr="00623846">
        <w:t xml:space="preserve">. Such tradeoffs are hard as it is, and they are further complicated by the fact that costs and benefits are not evenly distributed among stakeholders, making conflict a seemingly unavoidable part of any policy choice. </w:t>
      </w:r>
      <w:r w:rsidRPr="00C57A4B">
        <w:rPr>
          <w:rStyle w:val="StyleUnderline"/>
          <w:highlight w:val="green"/>
        </w:rPr>
        <w:t>Vested interests</w:t>
      </w:r>
      <w:r w:rsidRPr="00623846">
        <w:rPr>
          <w:rStyle w:val="StyleUnderline"/>
        </w:rPr>
        <w:t xml:space="preserve"> attempt to </w:t>
      </w:r>
      <w:r w:rsidRPr="00C57A4B">
        <w:rPr>
          <w:rStyle w:val="StyleUnderline"/>
          <w:highlight w:val="green"/>
        </w:rPr>
        <w:t>forestall</w:t>
      </w:r>
      <w:r w:rsidRPr="00623846">
        <w:rPr>
          <w:rStyle w:val="StyleUnderline"/>
        </w:rPr>
        <w:t xml:space="preserve"> needed </w:t>
      </w:r>
      <w:r w:rsidRPr="00C57A4B">
        <w:rPr>
          <w:rStyle w:val="StyleUnderline"/>
          <w:highlight w:val="green"/>
        </w:rPr>
        <w:t>action</w:t>
      </w:r>
      <w:r w:rsidRPr="00C57A4B">
        <w:rPr>
          <w:highlight w:val="green"/>
        </w:rPr>
        <w:t>,</w:t>
      </w:r>
      <w:r w:rsidRPr="00623846">
        <w:t xml:space="preserve"> using their money to influence decision-makers and the media. To make matters worse, policymakers must pay sustained attention to multiple issues and multiple constituencies over time. </w:t>
      </w:r>
      <w:r w:rsidRPr="00623846">
        <w:rPr>
          <w:rStyle w:val="StyleUnderline"/>
        </w:rPr>
        <w:t>They must accept large amounts of uncertainty</w:t>
      </w:r>
      <w:r w:rsidRPr="00623846">
        <w:t xml:space="preserve">. Often, then, the easiest response is to stick with the </w:t>
      </w:r>
      <w:r w:rsidRPr="00623846">
        <w:lastRenderedPageBreak/>
        <w:t xml:space="preserve">status quo. But that can be a singularly dangerous response to many new hazards. After all, with the pandemic, business as usual would mean no social distancing. With climate change, it would mean continuing to burn fossil fuels. </w:t>
      </w:r>
    </w:p>
    <w:p w14:paraId="37AC5998" w14:textId="77777777" w:rsidR="002571BD" w:rsidRPr="00623846" w:rsidRDefault="002571BD" w:rsidP="002571BD">
      <w:pPr>
        <w:rPr>
          <w:rStyle w:val="StyleUnderline"/>
        </w:rPr>
      </w:pPr>
      <w:r w:rsidRPr="00623846">
        <w:t xml:space="preserve">But </w:t>
      </w:r>
      <w:r w:rsidRPr="00623846">
        <w:rPr>
          <w:rStyle w:val="StyleUnderline"/>
        </w:rPr>
        <w:t>the explanation for humanity’s woeful response to crises goes beyond politics and incentives. To truly understand the failure to act, one must turn to human psychology.</w:t>
      </w:r>
      <w:r w:rsidRPr="00623846">
        <w:t xml:space="preserve"> It is there that one can grasp the full impediments to proper decision-making—the </w:t>
      </w:r>
      <w:r w:rsidRPr="00C57A4B">
        <w:rPr>
          <w:rStyle w:val="StyleUnderline"/>
          <w:highlight w:val="green"/>
        </w:rPr>
        <w:t>cognitive biases, emotion</w:t>
      </w:r>
      <w:r w:rsidRPr="00623846">
        <w:rPr>
          <w:rStyle w:val="StyleUnderline"/>
        </w:rPr>
        <w:t xml:space="preserve">al reactions, </w:t>
      </w:r>
      <w:r w:rsidRPr="00C57A4B">
        <w:rPr>
          <w:rStyle w:val="StyleUnderline"/>
          <w:highlight w:val="green"/>
        </w:rPr>
        <w:t>and suboptimal shortcuts</w:t>
      </w:r>
      <w:r w:rsidRPr="00623846">
        <w:rPr>
          <w:rStyle w:val="StyleUnderline"/>
        </w:rPr>
        <w:t xml:space="preserve"> that </w:t>
      </w:r>
      <w:r w:rsidRPr="00C57A4B">
        <w:rPr>
          <w:rStyle w:val="StyleUnderline"/>
          <w:highlight w:val="green"/>
        </w:rPr>
        <w:t>hold policymakers back</w:t>
      </w:r>
      <w:r w:rsidRPr="00623846">
        <w:rPr>
          <w:rStyle w:val="StyleUnderline"/>
        </w:rPr>
        <w:t xml:space="preserve">—and the tools to overcome them. </w:t>
      </w:r>
    </w:p>
    <w:p w14:paraId="69F5E4F9" w14:textId="77777777" w:rsidR="002571BD" w:rsidRPr="00623846" w:rsidRDefault="002571BD" w:rsidP="002571BD">
      <w:r w:rsidRPr="00623846">
        <w:t>AVOIDING THE UNCOMFORTABLE</w:t>
      </w:r>
    </w:p>
    <w:p w14:paraId="195E0C9C" w14:textId="77777777" w:rsidR="002571BD" w:rsidRPr="00623846" w:rsidRDefault="002571BD" w:rsidP="002571BD">
      <w:r w:rsidRPr="00C57A4B">
        <w:rPr>
          <w:rStyle w:val="StyleUnderline"/>
          <w:highlight w:val="green"/>
        </w:rPr>
        <w:t>People are singularly bad at predicting</w:t>
      </w:r>
      <w:r w:rsidRPr="00623846">
        <w:rPr>
          <w:rStyle w:val="StyleUnderline"/>
        </w:rPr>
        <w:t xml:space="preserve"> and preparing </w:t>
      </w:r>
      <w:r w:rsidRPr="00C57A4B">
        <w:rPr>
          <w:rStyle w:val="StyleUnderline"/>
          <w:highlight w:val="green"/>
        </w:rPr>
        <w:t>for catastrophes. Many</w:t>
      </w:r>
      <w:r w:rsidRPr="00623846">
        <w:rPr>
          <w:rStyle w:val="StyleUnderline"/>
        </w:rPr>
        <w:t xml:space="preserve"> of these events </w:t>
      </w:r>
      <w:r w:rsidRPr="00C57A4B">
        <w:rPr>
          <w:rStyle w:val="StyleUnderline"/>
          <w:highlight w:val="green"/>
        </w:rPr>
        <w:t>are “black swans</w:t>
      </w:r>
      <w:r w:rsidRPr="00623846">
        <w:rPr>
          <w:rStyle w:val="StyleUnderline"/>
        </w:rPr>
        <w:t xml:space="preserve">,” rare and unpredictable occurrences that most people find </w:t>
      </w:r>
      <w:r w:rsidRPr="00C57A4B">
        <w:rPr>
          <w:rStyle w:val="StyleUnderline"/>
          <w:highlight w:val="green"/>
        </w:rPr>
        <w:t>difficult to imagine</w:t>
      </w:r>
      <w:r w:rsidRPr="00623846">
        <w:rPr>
          <w:rStyle w:val="StyleUnderline"/>
        </w:rPr>
        <w:t>, seemingly falling into the realm of science fiction</w:t>
      </w:r>
      <w:r w:rsidRPr="00C57A4B">
        <w:rPr>
          <w:rStyle w:val="StyleUnderline"/>
          <w:highlight w:val="green"/>
        </w:rPr>
        <w:t>. Others are</w:t>
      </w:r>
      <w:r w:rsidRPr="00623846">
        <w:rPr>
          <w:rStyle w:val="StyleUnderline"/>
        </w:rPr>
        <w:t xml:space="preserve"> “gray rhinos,” large and </w:t>
      </w:r>
      <w:r w:rsidRPr="00C57A4B">
        <w:rPr>
          <w:rStyle w:val="StyleUnderline"/>
          <w:highlight w:val="green"/>
        </w:rPr>
        <w:t>not uncommon</w:t>
      </w:r>
      <w:r w:rsidRPr="00623846">
        <w:rPr>
          <w:rStyle w:val="StyleUnderline"/>
        </w:rPr>
        <w:t xml:space="preserve"> threats that are still </w:t>
      </w:r>
      <w:r w:rsidRPr="00C57A4B">
        <w:rPr>
          <w:rStyle w:val="StyleUnderline"/>
          <w:highlight w:val="green"/>
        </w:rPr>
        <w:t>neglected until they stare you in the face</w:t>
      </w:r>
      <w:r w:rsidRPr="00623846">
        <w:rPr>
          <w:rStyle w:val="StyleUnderline"/>
        </w:rPr>
        <w:t xml:space="preserve"> (such as a coronavirus outbreak</w:t>
      </w:r>
      <w:r w:rsidRPr="00623846">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48168294" w14:textId="77777777" w:rsidR="002571BD" w:rsidRPr="00623846" w:rsidRDefault="002571BD" w:rsidP="002571BD">
      <w:r w:rsidRPr="00623846">
        <w:rPr>
          <w:rStyle w:val="StyleUnderline"/>
        </w:rPr>
        <w:t>Not only do humans fail to anticipate crises; they also fail to respond rationally to them.</w:t>
      </w:r>
      <w:r w:rsidRPr="00623846">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229C53AA" w14:textId="77777777" w:rsidR="002571BD" w:rsidRPr="00623846" w:rsidRDefault="002571BD" w:rsidP="002571BD">
      <w:r w:rsidRPr="00C57A4B">
        <w:rPr>
          <w:rStyle w:val="StyleUnderline"/>
          <w:highlight w:val="green"/>
        </w:rPr>
        <w:t>Because humans don’t have</w:t>
      </w:r>
      <w:r w:rsidRPr="00623846">
        <w:rPr>
          <w:rStyle w:val="StyleUnderline"/>
        </w:rPr>
        <w:t xml:space="preserve"> enough </w:t>
      </w:r>
      <w:r w:rsidRPr="00C57A4B">
        <w:rPr>
          <w:rStyle w:val="StyleUnderline"/>
          <w:highlight w:val="green"/>
        </w:rPr>
        <w:t>time, info</w:t>
      </w:r>
      <w:r w:rsidRPr="00623846">
        <w:rPr>
          <w:rStyle w:val="StyleUnderline"/>
        </w:rPr>
        <w:t>rmation</w:t>
      </w:r>
      <w:r w:rsidRPr="00C57A4B">
        <w:rPr>
          <w:rStyle w:val="StyleUnderline"/>
          <w:highlight w:val="green"/>
        </w:rPr>
        <w:t>, or</w:t>
      </w:r>
      <w:r w:rsidRPr="00623846">
        <w:rPr>
          <w:rStyle w:val="StyleUnderline"/>
        </w:rPr>
        <w:t xml:space="preserve"> processing </w:t>
      </w:r>
      <w:r w:rsidRPr="00C57A4B">
        <w:rPr>
          <w:rStyle w:val="StyleUnderline"/>
          <w:highlight w:val="green"/>
        </w:rPr>
        <w:t>power to deliberate rationally</w:t>
      </w:r>
      <w:r w:rsidRPr="00623846">
        <w:rPr>
          <w:rStyle w:val="StyleUnderline"/>
        </w:rPr>
        <w:t xml:space="preserve">, they have evolved easier ways of making decisions. </w:t>
      </w:r>
      <w:r w:rsidRPr="00C57A4B">
        <w:rPr>
          <w:rStyle w:val="StyleUnderline"/>
          <w:highlight w:val="green"/>
        </w:rPr>
        <w:t>They rely on</w:t>
      </w:r>
      <w:r w:rsidRPr="00623846">
        <w:rPr>
          <w:rStyle w:val="StyleUnderline"/>
        </w:rPr>
        <w:t xml:space="preserve"> their </w:t>
      </w:r>
      <w:r w:rsidRPr="00C57A4B">
        <w:rPr>
          <w:rStyle w:val="StyleUnderline"/>
          <w:highlight w:val="green"/>
        </w:rPr>
        <w:t>emotions</w:t>
      </w:r>
      <w:r w:rsidRPr="00623846">
        <w:rPr>
          <w:rStyle w:val="StyleUnderline"/>
        </w:rPr>
        <w:t>, which serve as an early warning system of sorts</w:t>
      </w:r>
      <w:r w:rsidRPr="00623846">
        <w:t xml:space="preserve">: alerting people that they are in a positive context that can be explored and exploited or in a negative context where fight or flight is the appropriate response. </w:t>
      </w:r>
      <w:r w:rsidRPr="00623846">
        <w:rPr>
          <w:rStyle w:val="StyleUnderline"/>
        </w:rPr>
        <w:t>They also rely on rules</w:t>
      </w:r>
      <w:r w:rsidRPr="00623846">
        <w:t xml:space="preserve">. To simplify decision-making, </w:t>
      </w:r>
      <w:r w:rsidRPr="00623846">
        <w:rPr>
          <w:rStyle w:val="StyleUnderline"/>
        </w:rPr>
        <w:t xml:space="preserve">they might follow standard operating procedures </w:t>
      </w:r>
      <w:r w:rsidRPr="00C57A4B">
        <w:rPr>
          <w:rStyle w:val="StyleUnderline"/>
          <w:highlight w:val="green"/>
        </w:rPr>
        <w:t>or</w:t>
      </w:r>
      <w:r w:rsidRPr="00623846">
        <w:rPr>
          <w:rStyle w:val="StyleUnderline"/>
        </w:rPr>
        <w:t xml:space="preserve"> abide by some sort of </w:t>
      </w:r>
      <w:r w:rsidRPr="00C57A4B">
        <w:rPr>
          <w:rStyle w:val="StyleUnderline"/>
          <w:highlight w:val="green"/>
        </w:rPr>
        <w:t>moral code</w:t>
      </w:r>
      <w:r w:rsidRPr="00623846">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624269D0" w14:textId="77777777" w:rsidR="002571BD" w:rsidRPr="00623846" w:rsidRDefault="002571BD" w:rsidP="002571BD">
      <w:r w:rsidRPr="00623846">
        <w:t>Not only do humans fail to anticipate crises; they also fail to respond rationally to them.</w:t>
      </w:r>
    </w:p>
    <w:p w14:paraId="28E22E39" w14:textId="77777777" w:rsidR="002571BD" w:rsidRPr="00623846" w:rsidRDefault="002571BD" w:rsidP="002571BD">
      <w:r w:rsidRPr="00623846">
        <w:lastRenderedPageBreak/>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623846">
        <w:rPr>
          <w:rStyle w:val="StyleUnderline"/>
        </w:rPr>
        <w:t xml:space="preserve">But </w:t>
      </w:r>
      <w:r w:rsidRPr="00C57A4B">
        <w:rPr>
          <w:rStyle w:val="StyleUnderline"/>
          <w:highlight w:val="green"/>
        </w:rPr>
        <w:t>in</w:t>
      </w:r>
      <w:r w:rsidRPr="00623846">
        <w:rPr>
          <w:rStyle w:val="StyleUnderline"/>
        </w:rPr>
        <w:t xml:space="preserve"> times of </w:t>
      </w:r>
      <w:r w:rsidRPr="00C57A4B">
        <w:rPr>
          <w:rStyle w:val="StyleUnderline"/>
          <w:highlight w:val="green"/>
        </w:rPr>
        <w:t>crisis, emotions and rules are not</w:t>
      </w:r>
      <w:r w:rsidRPr="00623846">
        <w:t xml:space="preserve"> always </w:t>
      </w:r>
      <w:r w:rsidRPr="00C57A4B">
        <w:rPr>
          <w:rStyle w:val="StyleUnderline"/>
          <w:highlight w:val="green"/>
        </w:rPr>
        <w:t>helpful drivers</w:t>
      </w:r>
      <w:r w:rsidRPr="00623846">
        <w:rPr>
          <w:rStyle w:val="StyleUnderline"/>
        </w:rPr>
        <w:t xml:space="preserve"> </w:t>
      </w:r>
      <w:r w:rsidRPr="00623846">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08141C7F" w14:textId="77777777" w:rsidR="002571BD" w:rsidRPr="00623846" w:rsidRDefault="002571BD" w:rsidP="002571BD"/>
    <w:bookmarkEnd w:id="2"/>
    <w:p w14:paraId="247D3D6B" w14:textId="77777777" w:rsidR="002571BD" w:rsidRPr="00623846" w:rsidRDefault="002571BD" w:rsidP="002571BD">
      <w:pPr>
        <w:pStyle w:val="Heading4"/>
        <w:rPr>
          <w:rFonts w:cs="Calibri"/>
        </w:rPr>
      </w:pPr>
      <w:r w:rsidRPr="00623846">
        <w:rPr>
          <w:rFonts w:cs="Calibri"/>
        </w:rPr>
        <w:t xml:space="preserve">Evaluate the plan before discourse---focusing on their theory and requiring the Aff to defend every assumption collapses global progress </w:t>
      </w:r>
    </w:p>
    <w:p w14:paraId="73AA06E9" w14:textId="77777777" w:rsidR="002571BD" w:rsidRPr="00623846" w:rsidRDefault="002571BD" w:rsidP="002571BD">
      <w:r w:rsidRPr="00623846">
        <w:t xml:space="preserve">David A. </w:t>
      </w:r>
      <w:r w:rsidRPr="00623846">
        <w:rPr>
          <w:rStyle w:val="Style13ptBold"/>
        </w:rPr>
        <w:t>Lake 14</w:t>
      </w:r>
      <w:r w:rsidRPr="00623846">
        <w:t>. University of California, San Diego, USA. “Theory is dead, long live theory: The end of the Great Debates and the rise of eclecticism in International Relations.” European Journal of International Relations 19(3) 567–587</w:t>
      </w:r>
    </w:p>
    <w:p w14:paraId="5CD81F11" w14:textId="77777777" w:rsidR="002571BD" w:rsidRPr="00623846" w:rsidRDefault="002571BD" w:rsidP="002571BD">
      <w:pPr>
        <w:rPr>
          <w:rStyle w:val="StyleUnderline"/>
        </w:rPr>
      </w:pPr>
      <w:r w:rsidRPr="00623846">
        <w:t xml:space="preserve">More important, as Kuhn (1970) first argued, </w:t>
      </w:r>
      <w:r w:rsidRPr="00623846">
        <w:rPr>
          <w:rStyle w:val="Emphasis"/>
        </w:rPr>
        <w:t>progress</w:t>
      </w:r>
      <w:r w:rsidRPr="00623846">
        <w:rPr>
          <w:rStyle w:val="StyleUnderline"/>
        </w:rPr>
        <w:t xml:space="preserve"> is only possible </w:t>
      </w:r>
      <w:r w:rsidRPr="00623846">
        <w:rPr>
          <w:rStyle w:val="Emphasis"/>
        </w:rPr>
        <w:t>within paradigms</w:t>
      </w:r>
      <w:r w:rsidRPr="00623846">
        <w:t xml:space="preserve">. OEP and democratic peace theory, described above, made progress only through sets of shared assumptions and common epistemologies and ontologies that allowed theory to be extended to new topics, additional hypotheses to be deduced, and propositions confronted with evidence according to agreed-upon standards. </w:t>
      </w:r>
      <w:r w:rsidRPr="00C57A4B">
        <w:rPr>
          <w:rStyle w:val="Emphasis"/>
          <w:highlight w:val="green"/>
        </w:rPr>
        <w:t>Were researchers</w:t>
      </w:r>
      <w:r w:rsidRPr="00623846">
        <w:rPr>
          <w:rStyle w:val="StyleUnderline"/>
        </w:rPr>
        <w:t xml:space="preserve"> in each area </w:t>
      </w:r>
      <w:r w:rsidRPr="00C57A4B">
        <w:rPr>
          <w:rStyle w:val="Emphasis"/>
          <w:highlight w:val="green"/>
        </w:rPr>
        <w:t>forced to defend</w:t>
      </w:r>
      <w:r w:rsidRPr="00623846">
        <w:rPr>
          <w:rStyle w:val="StyleUnderline"/>
        </w:rPr>
        <w:t xml:space="preserve"> </w:t>
      </w:r>
      <w:r w:rsidRPr="00C57A4B">
        <w:rPr>
          <w:rStyle w:val="StyleUnderline"/>
          <w:highlight w:val="green"/>
        </w:rPr>
        <w:t>their</w:t>
      </w:r>
      <w:r w:rsidRPr="00623846">
        <w:rPr>
          <w:rStyle w:val="StyleUnderline"/>
        </w:rPr>
        <w:t xml:space="preserve"> </w:t>
      </w:r>
      <w:r w:rsidRPr="00623846">
        <w:rPr>
          <w:rStyle w:val="Emphasis"/>
        </w:rPr>
        <w:t>methodological</w:t>
      </w:r>
      <w:r w:rsidRPr="00623846">
        <w:rPr>
          <w:rStyle w:val="StyleUnderline"/>
        </w:rPr>
        <w:t xml:space="preserve">, </w:t>
      </w:r>
      <w:r w:rsidRPr="00623846">
        <w:rPr>
          <w:rStyle w:val="Emphasis"/>
        </w:rPr>
        <w:t>epistemological</w:t>
      </w:r>
      <w:r w:rsidRPr="00623846">
        <w:rPr>
          <w:rStyle w:val="StyleUnderline"/>
        </w:rPr>
        <w:t xml:space="preserve">, and </w:t>
      </w:r>
      <w:r w:rsidRPr="00623846">
        <w:rPr>
          <w:rStyle w:val="Emphasis"/>
        </w:rPr>
        <w:t>ontological</w:t>
      </w:r>
      <w:r w:rsidRPr="00623846">
        <w:rPr>
          <w:rStyle w:val="StyleUnderline"/>
        </w:rPr>
        <w:t xml:space="preserve"> </w:t>
      </w:r>
      <w:r w:rsidRPr="00C57A4B">
        <w:rPr>
          <w:rStyle w:val="Emphasis"/>
          <w:highlight w:val="green"/>
        </w:rPr>
        <w:t>assumptions</w:t>
      </w:r>
      <w:r w:rsidRPr="00623846">
        <w:rPr>
          <w:rStyle w:val="StyleUnderline"/>
        </w:rPr>
        <w:t xml:space="preserve"> </w:t>
      </w:r>
      <w:r w:rsidRPr="00C57A4B">
        <w:rPr>
          <w:rStyle w:val="StyleUnderline"/>
          <w:highlight w:val="green"/>
        </w:rPr>
        <w:t xml:space="preserve">at </w:t>
      </w:r>
      <w:r w:rsidRPr="00C57A4B">
        <w:rPr>
          <w:rStyle w:val="Emphasis"/>
          <w:highlight w:val="green"/>
        </w:rPr>
        <w:t>every turn</w:t>
      </w:r>
      <w:r w:rsidRPr="00623846">
        <w:rPr>
          <w:rStyle w:val="StyleUnderline"/>
        </w:rPr>
        <w:t xml:space="preserve">, </w:t>
      </w:r>
      <w:r w:rsidRPr="00C57A4B">
        <w:rPr>
          <w:rStyle w:val="Emphasis"/>
          <w:highlight w:val="green"/>
        </w:rPr>
        <w:t>progress</w:t>
      </w:r>
      <w:r w:rsidRPr="00623846">
        <w:rPr>
          <w:rStyle w:val="StyleUnderline"/>
        </w:rPr>
        <w:t xml:space="preserve"> within the approach </w:t>
      </w:r>
      <w:r w:rsidRPr="00C57A4B">
        <w:rPr>
          <w:rStyle w:val="StyleUnderline"/>
          <w:highlight w:val="green"/>
        </w:rPr>
        <w:t xml:space="preserve">would have been </w:t>
      </w:r>
      <w:r w:rsidRPr="00C57A4B">
        <w:rPr>
          <w:rStyle w:val="Emphasis"/>
          <w:highlight w:val="green"/>
        </w:rPr>
        <w:t>severely</w:t>
      </w:r>
      <w:r w:rsidRPr="00623846">
        <w:rPr>
          <w:rStyle w:val="Emphasis"/>
        </w:rPr>
        <w:t xml:space="preserve"> </w:t>
      </w:r>
      <w:r w:rsidRPr="00C57A4B">
        <w:rPr>
          <w:rStyle w:val="Emphasis"/>
          <w:highlight w:val="green"/>
        </w:rPr>
        <w:t>hampered</w:t>
      </w:r>
      <w:r w:rsidRPr="00623846">
        <w:t xml:space="preserve">. As these research programs have developed, they have been increasingly challenged by accumulated anomalies, as expected, and will either be revised or superseded by some future theory. Although I have not reviewed research in the postpositivist approach in similar detail in this article, and others are undoubtedly better qualified to address this question, I see similar progress in the feminist security studies program from the early works of Enloe (1990) that opened the political space to include women, to Tickner’s (1992) agenda-setting work, to more recent and substantive applications that reveal and highlight the ways in which gender deeply structures world politics (see Sjoberg, 2010; Sjoberg and Via, 2010; Towns, 2010). This too would have been even more difficult if researchers were forced to debate first principles at every turn. Within both positivist and post-positivist approaches, </w:t>
      </w:r>
      <w:r w:rsidRPr="00623846">
        <w:rPr>
          <w:rStyle w:val="StyleUnderline"/>
        </w:rPr>
        <w:t>progress occurs within paradigms according to their own criteria for evaluating that progress</w:t>
      </w:r>
      <w:r w:rsidRPr="00623846">
        <w:t xml:space="preserve">. </w:t>
      </w:r>
      <w:r w:rsidRPr="00623846">
        <w:rPr>
          <w:rStyle w:val="StyleUnderline"/>
        </w:rPr>
        <w:t>This suggests letting each paradigm develop on its own in its own fashion.</w:t>
      </w:r>
    </w:p>
    <w:p w14:paraId="6A2CA3EB" w14:textId="77777777" w:rsidR="002571BD" w:rsidRPr="00623846" w:rsidRDefault="002571BD" w:rsidP="002571BD">
      <w:pPr>
        <w:rPr>
          <w:rStyle w:val="StyleUnderline"/>
        </w:rPr>
      </w:pPr>
      <w:r w:rsidRPr="00623846">
        <w:t xml:space="preserve">In the end, </w:t>
      </w:r>
      <w:r w:rsidRPr="00623846">
        <w:rPr>
          <w:rStyle w:val="StyleUnderline"/>
        </w:rPr>
        <w:t>I prefer progress within paradigms rather than war between paradigms</w:t>
      </w:r>
      <w:r w:rsidRPr="00623846">
        <w:t xml:space="preserve">, especially as the latter would be inconclusive. </w:t>
      </w:r>
      <w:r w:rsidRPr="00623846">
        <w:rPr>
          <w:rStyle w:val="StyleUnderline"/>
        </w:rPr>
        <w:t>The human condition is precarious</w:t>
      </w:r>
      <w:r w:rsidRPr="00623846">
        <w:t xml:space="preserve">. </w:t>
      </w:r>
      <w:r w:rsidRPr="00C57A4B">
        <w:rPr>
          <w:rStyle w:val="StyleUnderline"/>
          <w:highlight w:val="green"/>
        </w:rPr>
        <w:t xml:space="preserve">This is still the </w:t>
      </w:r>
      <w:r w:rsidRPr="00C57A4B">
        <w:rPr>
          <w:rStyle w:val="Emphasis"/>
          <w:highlight w:val="green"/>
        </w:rPr>
        <w:t>age</w:t>
      </w:r>
      <w:r w:rsidRPr="00C57A4B">
        <w:rPr>
          <w:rStyle w:val="StyleUnderline"/>
          <w:highlight w:val="green"/>
        </w:rPr>
        <w:t xml:space="preserve"> of</w:t>
      </w:r>
      <w:r w:rsidRPr="00623846">
        <w:rPr>
          <w:rStyle w:val="StyleUnderline"/>
        </w:rPr>
        <w:t xml:space="preserve"> </w:t>
      </w:r>
      <w:r w:rsidRPr="00623846">
        <w:rPr>
          <w:rStyle w:val="Emphasis"/>
        </w:rPr>
        <w:t>thermo</w:t>
      </w:r>
      <w:r w:rsidRPr="00C57A4B">
        <w:rPr>
          <w:rStyle w:val="Emphasis"/>
          <w:highlight w:val="green"/>
        </w:rPr>
        <w:t>nuclear weapons</w:t>
      </w:r>
      <w:r w:rsidRPr="00623846">
        <w:t xml:space="preserve">. Globalization continues to disrupt lives as </w:t>
      </w:r>
      <w:r w:rsidRPr="00623846">
        <w:lastRenderedPageBreak/>
        <w:t xml:space="preserve">countries realign their economies on the basis of comparative advantage, production chains are disaggregated and wrapped around the globe, and </w:t>
      </w:r>
      <w:r w:rsidRPr="00C57A4B">
        <w:rPr>
          <w:rStyle w:val="Emphasis"/>
          <w:highlight w:val="green"/>
        </w:rPr>
        <w:t>financial</w:t>
      </w:r>
      <w:r w:rsidRPr="00623846">
        <w:rPr>
          <w:rStyle w:val="Emphasis"/>
        </w:rPr>
        <w:t xml:space="preserve"> </w:t>
      </w:r>
      <w:r w:rsidRPr="00C57A4B">
        <w:rPr>
          <w:rStyle w:val="Emphasis"/>
          <w:highlight w:val="green"/>
        </w:rPr>
        <w:t>crises</w:t>
      </w:r>
      <w:r w:rsidRPr="00623846">
        <w:rPr>
          <w:rStyle w:val="StyleUnderline"/>
        </w:rPr>
        <w:t xml:space="preserve"> in one country </w:t>
      </w:r>
      <w:r w:rsidRPr="00C57A4B">
        <w:rPr>
          <w:rStyle w:val="Emphasis"/>
          <w:highlight w:val="green"/>
        </w:rPr>
        <w:t>reverberate</w:t>
      </w:r>
      <w:r w:rsidRPr="00623846">
        <w:rPr>
          <w:rStyle w:val="StyleUnderline"/>
        </w:rPr>
        <w:t xml:space="preserve"> </w:t>
      </w:r>
      <w:r w:rsidRPr="00C57A4B">
        <w:rPr>
          <w:rStyle w:val="StyleUnderline"/>
          <w:highlight w:val="green"/>
        </w:rPr>
        <w:t>around the planet</w:t>
      </w:r>
      <w:r w:rsidRPr="00623846">
        <w:rPr>
          <w:rStyle w:val="StyleUnderline"/>
        </w:rPr>
        <w:t xml:space="preserve"> in minutes</w:t>
      </w:r>
      <w:r w:rsidRPr="00623846">
        <w:t xml:space="preserve">. </w:t>
      </w:r>
      <w:r w:rsidRPr="00623846">
        <w:rPr>
          <w:rStyle w:val="StyleUnderline"/>
        </w:rPr>
        <w:t xml:space="preserve">Transnational </w:t>
      </w:r>
      <w:r w:rsidRPr="00C57A4B">
        <w:rPr>
          <w:rStyle w:val="StyleUnderline"/>
          <w:highlight w:val="green"/>
        </w:rPr>
        <w:t>terrorism</w:t>
      </w:r>
      <w:r w:rsidRPr="00623846">
        <w:rPr>
          <w:rStyle w:val="StyleUnderline"/>
        </w:rPr>
        <w:t xml:space="preserve"> </w:t>
      </w:r>
      <w:r w:rsidRPr="00C57A4B">
        <w:rPr>
          <w:rStyle w:val="StyleUnderline"/>
          <w:highlight w:val="green"/>
        </w:rPr>
        <w:t>threatens</w:t>
      </w:r>
      <w:r w:rsidRPr="00623846">
        <w:rPr>
          <w:rStyle w:val="StyleUnderline"/>
        </w:rPr>
        <w:t xml:space="preserve"> to turn otherwise local disputes into </w:t>
      </w:r>
      <w:r w:rsidRPr="00C57A4B">
        <w:rPr>
          <w:rStyle w:val="StyleUnderline"/>
          <w:highlight w:val="green"/>
        </w:rPr>
        <w:t>global conflicts</w:t>
      </w:r>
      <w:r w:rsidRPr="00623846">
        <w:rPr>
          <w:rStyle w:val="StyleUnderline"/>
        </w:rPr>
        <w:t>, and leave everyone everywhere feeling unsafe</w:t>
      </w:r>
      <w:r w:rsidRPr="00623846">
        <w:t xml:space="preserve">. And all the while, </w:t>
      </w:r>
      <w:r w:rsidRPr="00623846">
        <w:rPr>
          <w:rStyle w:val="StyleUnderline"/>
        </w:rPr>
        <w:t>anthropomorphic change transforms the global climate with potentially catastrophic consequences</w:t>
      </w:r>
      <w:r w:rsidRPr="00623846">
        <w:t xml:space="preserve">. Under these circumstances, </w:t>
      </w:r>
      <w:r w:rsidRPr="00C57A4B">
        <w:rPr>
          <w:rStyle w:val="StyleUnderline"/>
          <w:highlight w:val="green"/>
        </w:rPr>
        <w:t>we as a</w:t>
      </w:r>
      <w:r w:rsidRPr="00623846">
        <w:rPr>
          <w:rStyle w:val="StyleUnderline"/>
        </w:rPr>
        <w:t xml:space="preserve"> </w:t>
      </w:r>
      <w:r w:rsidRPr="00C57A4B">
        <w:rPr>
          <w:rStyle w:val="StyleUnderline"/>
          <w:highlight w:val="green"/>
        </w:rPr>
        <w:t>society need all the help we can get</w:t>
      </w:r>
      <w:r w:rsidRPr="00623846">
        <w:rPr>
          <w:rStyle w:val="StyleUnderline"/>
        </w:rPr>
        <w:t xml:space="preserve">. </w:t>
      </w:r>
      <w:r w:rsidRPr="00C57A4B">
        <w:rPr>
          <w:rStyle w:val="StyleUnderline"/>
          <w:highlight w:val="green"/>
        </w:rPr>
        <w:t xml:space="preserve">There is </w:t>
      </w:r>
      <w:r w:rsidRPr="00C57A4B">
        <w:rPr>
          <w:rStyle w:val="Emphasis"/>
          <w:highlight w:val="green"/>
        </w:rPr>
        <w:t>no monopoly</w:t>
      </w:r>
      <w:r w:rsidRPr="00C57A4B">
        <w:rPr>
          <w:rStyle w:val="StyleUnderline"/>
          <w:highlight w:val="green"/>
        </w:rPr>
        <w:t xml:space="preserve"> on </w:t>
      </w:r>
      <w:r w:rsidRPr="00C57A4B">
        <w:rPr>
          <w:rStyle w:val="Emphasis"/>
          <w:highlight w:val="green"/>
        </w:rPr>
        <w:t>knowledge</w:t>
      </w:r>
      <w:r w:rsidRPr="00623846">
        <w:t xml:space="preserve">. </w:t>
      </w:r>
      <w:r w:rsidRPr="00623846">
        <w:rPr>
          <w:rStyle w:val="StyleUnderline"/>
        </w:rPr>
        <w:t xml:space="preserve">And </w:t>
      </w:r>
      <w:r w:rsidRPr="00C57A4B">
        <w:rPr>
          <w:rStyle w:val="StyleUnderline"/>
          <w:highlight w:val="green"/>
        </w:rPr>
        <w:t xml:space="preserve">there is </w:t>
      </w:r>
      <w:r w:rsidRPr="00C57A4B">
        <w:rPr>
          <w:rStyle w:val="Emphasis"/>
          <w:highlight w:val="green"/>
        </w:rPr>
        <w:t>no guarantee</w:t>
      </w:r>
      <w:r w:rsidRPr="00623846">
        <w:rPr>
          <w:rStyle w:val="StyleUnderline"/>
        </w:rPr>
        <w:t xml:space="preserve"> that any </w:t>
      </w:r>
      <w:r w:rsidRPr="00C57A4B">
        <w:rPr>
          <w:rStyle w:val="Emphasis"/>
          <w:highlight w:val="green"/>
        </w:rPr>
        <w:t>one kind</w:t>
      </w:r>
      <w:r w:rsidRPr="00C57A4B">
        <w:rPr>
          <w:rStyle w:val="StyleUnderline"/>
          <w:highlight w:val="green"/>
        </w:rPr>
        <w:t xml:space="preserve"> of knowledge</w:t>
      </w:r>
      <w:r w:rsidRPr="00623846">
        <w:rPr>
          <w:rStyle w:val="StyleUnderline"/>
        </w:rPr>
        <w:t xml:space="preserve"> generated and understood </w:t>
      </w:r>
      <w:r w:rsidRPr="00C57A4B">
        <w:rPr>
          <w:rStyle w:val="Emphasis"/>
          <w:highlight w:val="green"/>
        </w:rPr>
        <w:t>within</w:t>
      </w:r>
      <w:r w:rsidRPr="00C57A4B">
        <w:rPr>
          <w:rStyle w:val="StyleUnderline"/>
          <w:highlight w:val="green"/>
        </w:rPr>
        <w:t xml:space="preserve"> </w:t>
      </w:r>
      <w:r w:rsidRPr="00C57A4B">
        <w:rPr>
          <w:rStyle w:val="Emphasis"/>
          <w:highlight w:val="green"/>
        </w:rPr>
        <w:t>any</w:t>
      </w:r>
      <w:r w:rsidRPr="00623846">
        <w:rPr>
          <w:rStyle w:val="StyleUnderline"/>
        </w:rPr>
        <w:t xml:space="preserve"> </w:t>
      </w:r>
      <w:r w:rsidRPr="00C57A4B">
        <w:rPr>
          <w:rStyle w:val="Emphasis"/>
          <w:highlight w:val="green"/>
        </w:rPr>
        <w:t>one epistemology</w:t>
      </w:r>
      <w:r w:rsidRPr="00623846">
        <w:rPr>
          <w:rStyle w:val="StyleUnderline"/>
        </w:rPr>
        <w:t xml:space="preserve"> </w:t>
      </w:r>
      <w:r w:rsidRPr="00C57A4B">
        <w:rPr>
          <w:rStyle w:val="StyleUnderline"/>
          <w:highlight w:val="green"/>
        </w:rPr>
        <w:t xml:space="preserve">or </w:t>
      </w:r>
      <w:r w:rsidRPr="00C57A4B">
        <w:rPr>
          <w:rStyle w:val="Emphasis"/>
          <w:highlight w:val="green"/>
        </w:rPr>
        <w:t>ontology</w:t>
      </w:r>
      <w:r w:rsidRPr="00C57A4B">
        <w:rPr>
          <w:rStyle w:val="StyleUnderline"/>
          <w:highlight w:val="green"/>
        </w:rPr>
        <w:t xml:space="preserve"> is </w:t>
      </w:r>
      <w:r w:rsidRPr="00C57A4B">
        <w:rPr>
          <w:rStyle w:val="Emphasis"/>
          <w:highlight w:val="green"/>
        </w:rPr>
        <w:t>always</w:t>
      </w:r>
      <w:r w:rsidRPr="00623846">
        <w:rPr>
          <w:rStyle w:val="StyleUnderline"/>
        </w:rPr>
        <w:t xml:space="preserve"> and everywhere </w:t>
      </w:r>
      <w:r w:rsidRPr="00C57A4B">
        <w:rPr>
          <w:rStyle w:val="StyleUnderline"/>
          <w:highlight w:val="green"/>
        </w:rPr>
        <w:t xml:space="preserve">more </w:t>
      </w:r>
      <w:r w:rsidRPr="00C57A4B">
        <w:rPr>
          <w:rStyle w:val="Emphasis"/>
          <w:highlight w:val="green"/>
        </w:rPr>
        <w:t>useful</w:t>
      </w:r>
      <w:r w:rsidRPr="00623846">
        <w:rPr>
          <w:rStyle w:val="StyleUnderline"/>
        </w:rPr>
        <w:t xml:space="preserve"> than another</w:t>
      </w:r>
      <w:r w:rsidRPr="00623846">
        <w:t xml:space="preserve">. </w:t>
      </w:r>
      <w:r w:rsidRPr="00623846">
        <w:rPr>
          <w:rStyle w:val="StyleUnderline"/>
        </w:rPr>
        <w:t>To assert otherwise is an act of supreme intellectual hubris.</w:t>
      </w:r>
    </w:p>
    <w:p w14:paraId="4D9958EB" w14:textId="77777777" w:rsidR="002571BD" w:rsidRPr="00623846" w:rsidRDefault="002571BD" w:rsidP="002571BD">
      <w:r w:rsidRPr="00623846">
        <w:rPr>
          <w:rStyle w:val="StyleUnderline"/>
        </w:rPr>
        <w:t>This is not a plea to let a hundred, a thousand, or ten thousand intellectual flowers bloom</w:t>
      </w:r>
      <w:r w:rsidRPr="00623846">
        <w:t xml:space="preserve">. </w:t>
      </w:r>
      <w:r w:rsidRPr="00623846">
        <w:rPr>
          <w:rStyle w:val="StyleUnderline"/>
        </w:rPr>
        <w:t>Scholars working in cloistered isolation are not likely to produce great insights, especially when the social problems besetting us today are of such magnitude</w:t>
      </w:r>
      <w:r w:rsidRPr="00623846">
        <w:t xml:space="preserve">. </w:t>
      </w:r>
      <w:r w:rsidRPr="00C57A4B">
        <w:rPr>
          <w:rStyle w:val="Emphasis"/>
          <w:highlight w:val="green"/>
        </w:rPr>
        <w:t>All</w:t>
      </w:r>
      <w:r w:rsidRPr="00623846">
        <w:rPr>
          <w:rStyle w:val="Emphasis"/>
        </w:rPr>
        <w:t xml:space="preserve"> </w:t>
      </w:r>
      <w:r w:rsidRPr="00C57A4B">
        <w:rPr>
          <w:rStyle w:val="Emphasis"/>
          <w:highlight w:val="green"/>
        </w:rPr>
        <w:t>knowledge</w:t>
      </w:r>
      <w:r w:rsidRPr="00623846">
        <w:rPr>
          <w:rStyle w:val="StyleUnderline"/>
        </w:rPr>
        <w:t xml:space="preserve"> </w:t>
      </w:r>
      <w:r w:rsidRPr="00C57A4B">
        <w:rPr>
          <w:rStyle w:val="StyleUnderline"/>
          <w:highlight w:val="green"/>
        </w:rPr>
        <w:t xml:space="preserve">must be </w:t>
      </w:r>
      <w:r w:rsidRPr="00C57A4B">
        <w:rPr>
          <w:rStyle w:val="Emphasis"/>
          <w:highlight w:val="green"/>
        </w:rPr>
        <w:t>disciplined</w:t>
      </w:r>
      <w:r w:rsidRPr="00623846">
        <w:t xml:space="preserve">. That is, knowledge must be shared by and with others if it is to count as knowledge. </w:t>
      </w:r>
      <w:r w:rsidRPr="00623846">
        <w:rPr>
          <w:rStyle w:val="StyleUnderline"/>
        </w:rPr>
        <w:t>Positivists and post-positivists are each working hard to improve and clarify the standards of knowledge within their respective paradigms. This is an important turn for both, as it will facilitate progress within each even as it raises barriers to exchange across approaches</w:t>
      </w:r>
      <w:r w:rsidRPr="00623846">
        <w:t>. So, if not a thousand flowers, it is perhaps better for teams of scholars to tend a small number of separate gardens, grow what they can best, and share when possible with the others and, especially, the broader societies of which they are part.</w:t>
      </w:r>
    </w:p>
    <w:p w14:paraId="0EF51474" w14:textId="77777777" w:rsidR="002571BD" w:rsidRPr="00623846" w:rsidRDefault="002571BD" w:rsidP="002571BD">
      <w:r w:rsidRPr="00623846">
        <w:rPr>
          <w:rStyle w:val="StyleUnderline"/>
        </w:rPr>
        <w:t>Do not mourn the end of theory</w:t>
      </w:r>
      <w:r w:rsidRPr="00623846">
        <w:t xml:space="preserve">, if by theory we mean the Great Debates in International Relations. Too often, the Great Debates and especially the paradigm wars became contests over the truth status of assumptions. </w:t>
      </w:r>
      <w:r w:rsidRPr="00C57A4B">
        <w:rPr>
          <w:rStyle w:val="Emphasis"/>
          <w:highlight w:val="green"/>
        </w:rPr>
        <w:t>Declarations</w:t>
      </w:r>
      <w:r w:rsidRPr="00623846">
        <w:rPr>
          <w:rStyle w:val="StyleUnderline"/>
        </w:rPr>
        <w:t xml:space="preserve"> that ‘I am a realist’ or pronouncements that ‘As a liberal, I predict …’ </w:t>
      </w:r>
      <w:r w:rsidRPr="00C57A4B">
        <w:rPr>
          <w:rStyle w:val="StyleUnderline"/>
          <w:highlight w:val="green"/>
        </w:rPr>
        <w:t>were statements of</w:t>
      </w:r>
      <w:r w:rsidRPr="00623846">
        <w:rPr>
          <w:rStyle w:val="StyleUnderline"/>
        </w:rPr>
        <w:t xml:space="preserve"> a near </w:t>
      </w:r>
      <w:r w:rsidRPr="00623846">
        <w:rPr>
          <w:rStyle w:val="Emphasis"/>
        </w:rPr>
        <w:t xml:space="preserve">quasi-religious </w:t>
      </w:r>
      <w:r w:rsidRPr="00C57A4B">
        <w:rPr>
          <w:rStyle w:val="Emphasis"/>
          <w:highlight w:val="green"/>
        </w:rPr>
        <w:t>faith</w:t>
      </w:r>
      <w:r w:rsidRPr="00623846">
        <w:rPr>
          <w:rStyle w:val="StyleUnderline"/>
        </w:rPr>
        <w:t xml:space="preserve">, </w:t>
      </w:r>
      <w:r w:rsidRPr="00C57A4B">
        <w:rPr>
          <w:rStyle w:val="Emphasis"/>
          <w:highlight w:val="green"/>
        </w:rPr>
        <w:t>not</w:t>
      </w:r>
      <w:r w:rsidRPr="00C57A4B">
        <w:rPr>
          <w:rStyle w:val="StyleUnderline"/>
          <w:highlight w:val="green"/>
        </w:rPr>
        <w:t xml:space="preserve"> </w:t>
      </w:r>
      <w:r w:rsidRPr="00C57A4B">
        <w:rPr>
          <w:rStyle w:val="Emphasis"/>
          <w:highlight w:val="green"/>
        </w:rPr>
        <w:t>conclusions</w:t>
      </w:r>
      <w:r w:rsidRPr="00623846">
        <w:rPr>
          <w:rStyle w:val="StyleUnderline"/>
        </w:rPr>
        <w:t xml:space="preserve"> that </w:t>
      </w:r>
      <w:r w:rsidRPr="00C57A4B">
        <w:rPr>
          <w:rStyle w:val="StyleUnderline"/>
          <w:highlight w:val="green"/>
        </w:rPr>
        <w:t xml:space="preserve">followed </w:t>
      </w:r>
      <w:r w:rsidRPr="00C57A4B">
        <w:rPr>
          <w:rStyle w:val="Emphasis"/>
          <w:highlight w:val="green"/>
        </w:rPr>
        <w:t>from</w:t>
      </w:r>
      <w:r w:rsidRPr="00C57A4B">
        <w:rPr>
          <w:rStyle w:val="StyleUnderline"/>
          <w:highlight w:val="green"/>
        </w:rPr>
        <w:t xml:space="preserve"> a</w:t>
      </w:r>
      <w:r w:rsidRPr="00623846">
        <w:rPr>
          <w:rStyle w:val="StyleUnderline"/>
        </w:rPr>
        <w:t xml:space="preserve"> </w:t>
      </w:r>
      <w:r w:rsidRPr="00C57A4B">
        <w:rPr>
          <w:rStyle w:val="Emphasis"/>
          <w:highlight w:val="green"/>
        </w:rPr>
        <w:t>falsifiable theory</w:t>
      </w:r>
      <w:r w:rsidRPr="00C57A4B">
        <w:rPr>
          <w:rStyle w:val="StyleUnderline"/>
          <w:highlight w:val="green"/>
        </w:rPr>
        <w:t xml:space="preserve"> </w:t>
      </w:r>
      <w:r w:rsidRPr="00C57A4B">
        <w:rPr>
          <w:rStyle w:val="Emphasis"/>
          <w:highlight w:val="green"/>
        </w:rPr>
        <w:t>with</w:t>
      </w:r>
      <w:r w:rsidRPr="00623846">
        <w:rPr>
          <w:rStyle w:val="StyleUnderline"/>
        </w:rPr>
        <w:t xml:space="preserve"> stronger </w:t>
      </w:r>
      <w:r w:rsidRPr="00C57A4B">
        <w:rPr>
          <w:rStyle w:val="Emphasis"/>
          <w:highlight w:val="green"/>
        </w:rPr>
        <w:t>empirical support</w:t>
      </w:r>
      <w:r w:rsidRPr="00623846">
        <w:t>. Likewise, assertions that positivism or post-positivism is a better approach to understanding world politics are similarly blinding. The Great Debates were too often academic in the worst sense of that term. Mid-level theory flourished in the interstices of these debates for decades and now, with the waning of the paradigm wars, is coming into its own within the field. I regard this as an entirely positive development. We may be witnessing the demise of a particular kind of grand theory, but theory — in the plural — lives. Long may they reign.</w:t>
      </w:r>
    </w:p>
    <w:p w14:paraId="6B1E5AE3" w14:textId="77777777" w:rsidR="002571BD" w:rsidRPr="00623846" w:rsidRDefault="002571BD" w:rsidP="002571BD"/>
    <w:p w14:paraId="74B1C2AB" w14:textId="3B04BD9F" w:rsidR="002571BD" w:rsidRPr="00D358C0" w:rsidRDefault="002571BD" w:rsidP="002571BD">
      <w:pPr>
        <w:pStyle w:val="Heading4"/>
        <w:rPr>
          <w:rFonts w:cs="Calibri"/>
          <w:bCs w:val="0"/>
        </w:rPr>
      </w:pPr>
      <w:r w:rsidRPr="00D358C0">
        <w:rPr>
          <w:rFonts w:cs="Calibri"/>
        </w:rPr>
        <w:t>N</w:t>
      </w:r>
      <w:r>
        <w:rPr>
          <w:rFonts w:cs="Calibri"/>
        </w:rPr>
        <w:t>o</w:t>
      </w:r>
      <w:r w:rsidRPr="00D358C0">
        <w:rPr>
          <w:rFonts w:cs="Calibri"/>
        </w:rPr>
        <w:t xml:space="preserve"> chance any grab for power succeeds</w:t>
      </w:r>
      <w:r>
        <w:rPr>
          <w:rFonts w:cs="Calibri"/>
        </w:rPr>
        <w:t>– reform is all we’ve got</w:t>
      </w:r>
    </w:p>
    <w:p w14:paraId="628607F7" w14:textId="77777777" w:rsidR="002571BD" w:rsidRPr="00D358C0" w:rsidRDefault="002571BD" w:rsidP="002571BD">
      <w:r w:rsidRPr="00D358C0">
        <w:t xml:space="preserve">Fredrik </w:t>
      </w:r>
      <w:r w:rsidRPr="00D358C0">
        <w:rPr>
          <w:rStyle w:val="Style13ptBold"/>
        </w:rPr>
        <w:t>deBoer 16</w:t>
      </w:r>
      <w:r w:rsidRPr="00D358C0">
        <w:t>, Limited-Term Lecturer, Introductory Composition at Purdue Program, 3/15/16, “c’mon, guys,” http://fredrikdeboer.com/2016/03/15/cmon-guys/</w:t>
      </w:r>
    </w:p>
    <w:p w14:paraId="4AEC73A9" w14:textId="77777777" w:rsidR="002571BD" w:rsidRPr="00D358C0" w:rsidRDefault="002571BD" w:rsidP="002571BD">
      <w:r w:rsidRPr="00D358C0">
        <w:lastRenderedPageBreak/>
        <w:t xml:space="preserve">I could be wrong about the short-term dangers, and the stakes are incredibly high. But in the end we’re left with the same old question: </w:t>
      </w:r>
      <w:r w:rsidRPr="00D358C0">
        <w:rPr>
          <w:rStyle w:val="StyleUnderline"/>
        </w:rPr>
        <w:t xml:space="preserve">what tactics will </w:t>
      </w:r>
      <w:r w:rsidRPr="00D358C0">
        <w:rPr>
          <w:rStyle w:val="Emphasis"/>
        </w:rPr>
        <w:t>actually work to secure a better world?</w:t>
      </w:r>
    </w:p>
    <w:p w14:paraId="215EC58D" w14:textId="77777777" w:rsidR="003B6433" w:rsidRDefault="002571BD" w:rsidP="002571BD">
      <w:r w:rsidRPr="00D358C0">
        <w:t>In a sharp, sober piece about the meaning of left-wing political violence in the 1970s, Tim Barker writes “</w:t>
      </w:r>
      <w:r w:rsidRPr="00D358C0">
        <w:rPr>
          <w:rStyle w:val="StyleUnderline"/>
        </w:rPr>
        <w:t>If you can’t acknowledge radical violence, radicals are reduced to mere victims of repression</w:t>
      </w:r>
      <w:r w:rsidRPr="00D358C0">
        <w:t xml:space="preserve">, rather than political actors who made definite tactical choices under given political circumstances.” </w:t>
      </w:r>
      <w:r w:rsidRPr="00D358C0">
        <w:rPr>
          <w:rStyle w:val="Emphasis"/>
        </w:rPr>
        <w:t>The problem</w:t>
      </w:r>
      <w:r w:rsidRPr="00D358C0">
        <w:t xml:space="preserve">, as Barker goes on to imply, </w:t>
      </w:r>
      <w:r w:rsidRPr="00D358C0">
        <w:rPr>
          <w:rStyle w:val="StyleUnderline"/>
        </w:rPr>
        <w:t>is those tactical choices: in today’s America they will</w:t>
      </w:r>
      <w:r w:rsidRPr="00D358C0">
        <w:t xml:space="preserve"> essentially </w:t>
      </w:r>
      <w:r w:rsidRPr="00D358C0">
        <w:rPr>
          <w:rStyle w:val="Emphasis"/>
        </w:rPr>
        <w:t>never break on the side of armed opposition against the state</w:t>
      </w:r>
      <w:r w:rsidRPr="00D358C0">
        <w:rPr>
          <w:rStyle w:val="StyleUnderline"/>
        </w:rPr>
        <w:t>. The government knows everything about you</w:t>
      </w:r>
      <w:r w:rsidRPr="00D358C0">
        <w:t xml:space="preserve">, I’m sorry to say, your movements and your associations and the books you read and the things you buy </w:t>
      </w:r>
      <w:r w:rsidRPr="00D358C0">
        <w:rPr>
          <w:rStyle w:val="StyleUnderline"/>
        </w:rPr>
        <w:t>and what you’re saying to the people you communicate with. That’s simply</w:t>
      </w:r>
      <w:r w:rsidRPr="00D358C0">
        <w:t xml:space="preserve"> on </w:t>
      </w:r>
      <w:r w:rsidRPr="00D358C0">
        <w:rPr>
          <w:rStyle w:val="StyleUnderline"/>
        </w:rPr>
        <w:t>the level of information, before we even get to the state’s incredible capacity to inflict violence</w:t>
      </w:r>
      <w:r w:rsidRPr="00D358C0">
        <w:t xml:space="preserve">. Look, </w:t>
      </w:r>
      <w:r w:rsidRPr="00D358C0">
        <w:rPr>
          <w:rStyle w:val="Emphasis"/>
        </w:rPr>
        <w:t>the world has changed</w:t>
      </w:r>
      <w:r w:rsidRPr="00D358C0">
        <w:t xml:space="preserve">. The relative military capacity of regular people compared to establishment governments has changed, especially in fully developed, technology-enabled countries like the United States. The Czar had his armies, yes, but </w:t>
      </w:r>
      <w:r w:rsidRPr="00D358C0">
        <w:rPr>
          <w:rStyle w:val="StyleUnderline"/>
        </w:rPr>
        <w:t>the Czar’s armies depended on manpower above and beyond everything else</w:t>
      </w:r>
      <w:r w:rsidRPr="00D358C0">
        <w:t xml:space="preserve">. The fighting was still mostly different groups of people with rifles shooting at each </w:t>
      </w:r>
      <w:r w:rsidRPr="000F6325">
        <w:t xml:space="preserve">other. </w:t>
      </w:r>
      <w:r w:rsidRPr="005377CC">
        <w:rPr>
          <w:rStyle w:val="StyleUnderline"/>
          <w:highlight w:val="green"/>
        </w:rPr>
        <w:t>If</w:t>
      </w:r>
      <w:r w:rsidRPr="000F6325">
        <w:rPr>
          <w:rStyle w:val="StyleUnderline"/>
        </w:rPr>
        <w:t xml:space="preserve"> tomorrow </w:t>
      </w:r>
      <w:r w:rsidRPr="005377CC">
        <w:rPr>
          <w:rStyle w:val="StyleUnderline"/>
          <w:highlight w:val="green"/>
        </w:rPr>
        <w:t>you</w:t>
      </w:r>
      <w:r w:rsidRPr="000F6325">
        <w:rPr>
          <w:rStyle w:val="StyleUnderline"/>
        </w:rPr>
        <w:t xml:space="preserve"> could </w:t>
      </w:r>
      <w:r w:rsidRPr="003C1AC4">
        <w:rPr>
          <w:rStyle w:val="StyleUnderline"/>
          <w:highlight w:val="green"/>
        </w:rPr>
        <w:t>ral</w:t>
      </w:r>
      <w:r w:rsidRPr="005377CC">
        <w:rPr>
          <w:rStyle w:val="StyleUnderline"/>
          <w:highlight w:val="green"/>
        </w:rPr>
        <w:t>ly as many</w:t>
      </w:r>
      <w:r w:rsidRPr="000F6325">
        <w:rPr>
          <w:rStyle w:val="StyleUnderline"/>
        </w:rPr>
        <w:t xml:space="preserve"> people </w:t>
      </w:r>
      <w:r w:rsidRPr="005377CC">
        <w:rPr>
          <w:rStyle w:val="StyleUnderline"/>
          <w:highlight w:val="green"/>
        </w:rPr>
        <w:t>as the Bolsheviks had</w:t>
      </w:r>
      <w:r w:rsidRPr="000F6325">
        <w:t xml:space="preserve"> at their revolutionary</w:t>
      </w:r>
      <w:r w:rsidRPr="00D358C0">
        <w:t xml:space="preserve"> peak, </w:t>
      </w:r>
      <w:r w:rsidRPr="005377CC">
        <w:rPr>
          <w:rStyle w:val="StyleUnderline"/>
          <w:highlight w:val="green"/>
        </w:rPr>
        <w:t>you’re still</w:t>
      </w:r>
      <w:r w:rsidRPr="00D358C0">
        <w:t xml:space="preserve"> left </w:t>
      </w:r>
      <w:r w:rsidRPr="00D358C0">
        <w:rPr>
          <w:rStyle w:val="Emphasis"/>
          <w:highlight w:val="green"/>
        </w:rPr>
        <w:t xml:space="preserve">in a world of F-15s, drones, and cluster </w:t>
      </w:r>
      <w:r w:rsidRPr="005377CC">
        <w:rPr>
          <w:rStyle w:val="StyleUnderline"/>
          <w:highlight w:val="green"/>
        </w:rPr>
        <w:t>bombs. And</w:t>
      </w:r>
      <w:r w:rsidRPr="005377CC">
        <w:rPr>
          <w:rStyle w:val="StyleUnderline"/>
        </w:rPr>
        <w:t xml:space="preserve"> that’s to say nothing of the fact that establishment gov</w:t>
      </w:r>
      <w:r w:rsidRPr="00D358C0">
        <w:rPr>
          <w:rStyle w:val="StyleUnderline"/>
        </w:rPr>
        <w:t>ernments</w:t>
      </w:r>
      <w:r w:rsidRPr="00D358C0">
        <w:t xml:space="preserve"> in the developed world </w:t>
      </w:r>
      <w:r w:rsidRPr="00D358C0">
        <w:rPr>
          <w:rStyle w:val="StyleUnderline"/>
        </w:rPr>
        <w:t xml:space="preserve">can rely on the </w:t>
      </w:r>
      <w:r w:rsidRPr="005377CC">
        <w:rPr>
          <w:rStyle w:val="Emphasis"/>
          <w:highlight w:val="green"/>
        </w:rPr>
        <w:t>numbing agents of capitalist luxuries</w:t>
      </w:r>
      <w:r w:rsidRPr="00D358C0">
        <w:t xml:space="preserve"> and the American dream </w:t>
      </w:r>
      <w:r w:rsidRPr="005377CC">
        <w:rPr>
          <w:rStyle w:val="StyleUnderline"/>
          <w:highlight w:val="green"/>
        </w:rPr>
        <w:t>to damper</w:t>
      </w:r>
      <w:r w:rsidRPr="00D358C0">
        <w:rPr>
          <w:rStyle w:val="StyleUnderline"/>
        </w:rPr>
        <w:t xml:space="preserve"> revolutionary </w:t>
      </w:r>
      <w:r w:rsidRPr="005377CC">
        <w:rPr>
          <w:rStyle w:val="StyleUnderline"/>
          <w:highlight w:val="green"/>
        </w:rPr>
        <w:t>enthusiasm</w:t>
      </w:r>
      <w:r w:rsidRPr="00D358C0">
        <w:rPr>
          <w:rStyle w:val="StyleUnderline"/>
        </w:rPr>
        <w:t xml:space="preserve"> even among the</w:t>
      </w:r>
      <w:r w:rsidRPr="00D358C0">
        <w:t xml:space="preserve"> many millions who have been </w:t>
      </w:r>
      <w:r w:rsidRPr="00D358C0">
        <w:rPr>
          <w:rStyle w:val="StyleUnderline"/>
        </w:rPr>
        <w:t>marginalized and impoverished</w:t>
      </w:r>
      <w:r w:rsidRPr="00D358C0">
        <w:t xml:space="preserve">. </w:t>
      </w:r>
      <w:r w:rsidRPr="00D358C0">
        <w:rPr>
          <w:rStyle w:val="Emphasis"/>
          <w:highlight w:val="green"/>
        </w:rPr>
        <w:t xml:space="preserve">This just </w:t>
      </w:r>
      <w:r w:rsidRPr="003C1AC4">
        <w:rPr>
          <w:rStyle w:val="Emphasis"/>
          <w:highlight w:val="green"/>
        </w:rPr>
        <w:t>isn’t 1950s Cuba</w:t>
      </w:r>
      <w:r w:rsidRPr="00D358C0">
        <w:t xml:space="preserve">, </w:t>
      </w:r>
    </w:p>
    <w:p w14:paraId="272157E2" w14:textId="77777777" w:rsidR="003B6433" w:rsidRDefault="003B6433" w:rsidP="002571BD"/>
    <w:p w14:paraId="27AAD105" w14:textId="77777777" w:rsidR="003B6433" w:rsidRDefault="003B6433" w:rsidP="002571BD"/>
    <w:p w14:paraId="22CD7D00" w14:textId="77777777" w:rsidR="003B6433" w:rsidRDefault="003B6433" w:rsidP="002571BD"/>
    <w:p w14:paraId="1FF0A356" w14:textId="77777777" w:rsidR="003B6433" w:rsidRDefault="003B6433" w:rsidP="002571BD"/>
    <w:p w14:paraId="6C1DE791" w14:textId="4041308F" w:rsidR="002571BD" w:rsidRDefault="002571BD" w:rsidP="002571BD">
      <w:r w:rsidRPr="00D358C0">
        <w:t xml:space="preserve">guys. </w:t>
      </w:r>
      <w:r w:rsidRPr="00D358C0">
        <w:rPr>
          <w:rStyle w:val="Emphasis"/>
        </w:rPr>
        <w:t>It’s just not</w:t>
      </w:r>
      <w:r w:rsidRPr="00D358C0">
        <w:t xml:space="preserve">. In a very real way, </w:t>
      </w:r>
      <w:r w:rsidRPr="00D358C0">
        <w:rPr>
          <w:rStyle w:val="StyleUnderline"/>
        </w:rPr>
        <w:t xml:space="preserve">modern </w:t>
      </w:r>
      <w:r w:rsidRPr="00D358C0">
        <w:rPr>
          <w:rStyle w:val="StyleUnderline"/>
          <w:highlight w:val="green"/>
        </w:rPr>
        <w:t>tech</w:t>
      </w:r>
      <w:r w:rsidRPr="00D358C0">
        <w:rPr>
          <w:rStyle w:val="StyleUnderline"/>
        </w:rPr>
        <w:t>nology</w:t>
      </w:r>
      <w:r w:rsidRPr="00D358C0">
        <w:t xml:space="preserve"> effectively </w:t>
      </w:r>
      <w:r w:rsidRPr="00D358C0">
        <w:rPr>
          <w:rStyle w:val="StyleUnderline"/>
          <w:highlight w:val="green"/>
        </w:rPr>
        <w:t>lowers</w:t>
      </w:r>
      <w:r w:rsidRPr="00D358C0">
        <w:rPr>
          <w:rStyle w:val="StyleUnderline"/>
        </w:rPr>
        <w:t xml:space="preserve"> the </w:t>
      </w:r>
      <w:r w:rsidRPr="000F6325">
        <w:rPr>
          <w:rStyle w:val="StyleUnderline"/>
        </w:rPr>
        <w:t>odds of armed</w:t>
      </w:r>
      <w:r w:rsidRPr="00D358C0">
        <w:rPr>
          <w:rStyle w:val="StyleUnderline"/>
        </w:rPr>
        <w:t xml:space="preserve"> political </w:t>
      </w:r>
      <w:r w:rsidRPr="00D358C0">
        <w:rPr>
          <w:rStyle w:val="StyleUnderline"/>
          <w:highlight w:val="green"/>
        </w:rPr>
        <w:t>revolution</w:t>
      </w:r>
      <w:r w:rsidRPr="00D358C0">
        <w:rPr>
          <w:rStyle w:val="StyleUnderline"/>
        </w:rPr>
        <w:t xml:space="preserve"> in a country like the U</w:t>
      </w:r>
      <w:r w:rsidRPr="00D358C0">
        <w:t xml:space="preserve">nited </w:t>
      </w:r>
      <w:r w:rsidRPr="00D358C0">
        <w:rPr>
          <w:rStyle w:val="StyleUnderline"/>
        </w:rPr>
        <w:t>S</w:t>
      </w:r>
      <w:r w:rsidRPr="00D358C0">
        <w:t xml:space="preserve">tates </w:t>
      </w:r>
      <w:r w:rsidRPr="00D358C0">
        <w:rPr>
          <w:rStyle w:val="Emphasis"/>
          <w:highlight w:val="green"/>
        </w:rPr>
        <w:t>to zero</w:t>
      </w:r>
      <w:r w:rsidRPr="00D358C0">
        <w:t>, and so much the worse for us</w:t>
      </w:r>
      <w:r w:rsidRPr="000F6325">
        <w:t xml:space="preserve">. </w:t>
      </w:r>
      <w:r w:rsidRPr="000F6325">
        <w:rPr>
          <w:rStyle w:val="Emphasis"/>
        </w:rPr>
        <w:t>This isn’t fatalism</w:t>
      </w:r>
      <w:r w:rsidRPr="000F6325">
        <w:rPr>
          <w:rStyle w:val="StyleUnderline"/>
        </w:rPr>
        <w:t>. It doesn’t mean there’s</w:t>
      </w:r>
      <w:r w:rsidRPr="00D358C0">
        <w:rPr>
          <w:rStyle w:val="StyleUnderline"/>
        </w:rPr>
        <w:t xml:space="preserve"> no hope. It means that </w:t>
      </w:r>
      <w:r w:rsidRPr="00D358C0">
        <w:rPr>
          <w:rStyle w:val="StyleUnderline"/>
          <w:highlight w:val="green"/>
        </w:rPr>
        <w:t>there is</w:t>
      </w:r>
      <w:r w:rsidRPr="00D358C0">
        <w:rPr>
          <w:highlight w:val="green"/>
        </w:rPr>
        <w:t xml:space="preserve"> </w:t>
      </w:r>
      <w:r w:rsidRPr="00D358C0">
        <w:rPr>
          <w:rStyle w:val="Emphasis"/>
          <w:highlight w:val="green"/>
        </w:rPr>
        <w:t xml:space="preserve">little </w:t>
      </w:r>
      <w:r w:rsidRPr="005377CC">
        <w:rPr>
          <w:rStyle w:val="Emphasis"/>
          <w:highlight w:val="green"/>
        </w:rPr>
        <w:t>alternative to</w:t>
      </w:r>
      <w:r w:rsidRPr="000F6325">
        <w:rPr>
          <w:rStyle w:val="Emphasis"/>
        </w:rPr>
        <w:t xml:space="preserve"> organization</w:t>
      </w:r>
      <w:r w:rsidRPr="000F6325">
        <w:rPr>
          <w:rStyle w:val="StyleUnderline"/>
        </w:rPr>
        <w:t xml:space="preserve">, to changing minds through </w:t>
      </w:r>
      <w:r w:rsidRPr="005377CC">
        <w:rPr>
          <w:rStyle w:val="Emphasis"/>
          <w:highlight w:val="green"/>
        </w:rPr>
        <w:t>committed political action</w:t>
      </w:r>
      <w:r w:rsidRPr="000F6325">
        <w:rPr>
          <w:rStyle w:val="StyleUnderline"/>
        </w:rPr>
        <w:t xml:space="preserve"> and using</w:t>
      </w:r>
      <w:r w:rsidRPr="00D358C0">
        <w:t xml:space="preserve"> the </w:t>
      </w:r>
      <w:r w:rsidRPr="00D358C0">
        <w:rPr>
          <w:rStyle w:val="StyleUnderline"/>
        </w:rPr>
        <w:t>available</w:t>
      </w:r>
      <w:r w:rsidRPr="00D358C0">
        <w:t xml:space="preserve"> nonviolent </w:t>
      </w:r>
      <w:r w:rsidRPr="00D358C0">
        <w:rPr>
          <w:rStyle w:val="StyleUnderline"/>
        </w:rPr>
        <w:t>means to create change</w:t>
      </w:r>
      <w:r w:rsidRPr="00D358C0">
        <w:t xml:space="preserve">: a concert of grassroots organizing, labor tactics, and </w:t>
      </w:r>
      <w:r w:rsidRPr="00D358C0">
        <w:rPr>
          <w:rStyle w:val="Emphasis"/>
        </w:rPr>
        <w:t>partisan politics</w:t>
      </w:r>
      <w:r w:rsidRPr="00D358C0">
        <w:rPr>
          <w:rStyle w:val="StyleUnderline"/>
        </w:rPr>
        <w:t xml:space="preserve">. </w:t>
      </w:r>
      <w:r w:rsidRPr="005377CC">
        <w:rPr>
          <w:rStyle w:val="StyleUnderline"/>
          <w:highlight w:val="green"/>
        </w:rPr>
        <w:t>Those</w:t>
      </w:r>
      <w:r w:rsidRPr="000F6325">
        <w:rPr>
          <w:rStyle w:val="StyleUnderline"/>
        </w:rPr>
        <w:t xml:space="preserve"> things </w:t>
      </w:r>
      <w:r w:rsidRPr="005377CC">
        <w:rPr>
          <w:rStyle w:val="StyleUnderline"/>
          <w:highlight w:val="green"/>
        </w:rPr>
        <w:t>aren’t exactly likely to work</w:t>
      </w:r>
      <w:r w:rsidRPr="000F6325">
        <w:t xml:space="preserve">, either, </w:t>
      </w:r>
      <w:r w:rsidRPr="005377CC">
        <w:rPr>
          <w:rStyle w:val="StyleUnderline"/>
          <w:highlight w:val="green"/>
        </w:rPr>
        <w:t xml:space="preserve">but they’re a </w:t>
      </w:r>
      <w:r w:rsidRPr="005377CC">
        <w:rPr>
          <w:rStyle w:val="Emphasis"/>
          <w:highlight w:val="green"/>
        </w:rPr>
        <w:t>hell of a lot</w:t>
      </w:r>
      <w:r w:rsidRPr="000F6325">
        <w:rPr>
          <w:rStyle w:val="Emphasis"/>
        </w:rPr>
        <w:t xml:space="preserve"> </w:t>
      </w:r>
      <w:r w:rsidRPr="00D358C0">
        <w:rPr>
          <w:rStyle w:val="Emphasis"/>
          <w:highlight w:val="green"/>
        </w:rPr>
        <w:t>more plausible than</w:t>
      </w:r>
      <w:r w:rsidRPr="00D358C0">
        <w:rPr>
          <w:rStyle w:val="Emphasis"/>
        </w:rPr>
        <w:t xml:space="preserve"> us </w:t>
      </w:r>
      <w:r w:rsidRPr="00D358C0">
        <w:rPr>
          <w:rStyle w:val="Emphasis"/>
          <w:highlight w:val="green"/>
        </w:rPr>
        <w:t>dweebs taking the Pentagon</w:t>
      </w:r>
      <w:r w:rsidRPr="00D358C0">
        <w:rPr>
          <w:rStyle w:val="StyleUnderline"/>
          <w:highlight w:val="green"/>
        </w:rPr>
        <w:t>.</w:t>
      </w:r>
      <w:r w:rsidRPr="00D358C0">
        <w:rPr>
          <w:rStyle w:val="StyleUnderline"/>
        </w:rPr>
        <w:t xml:space="preserve"> </w:t>
      </w:r>
      <w:r w:rsidRPr="000A1BE4">
        <w:rPr>
          <w:rStyle w:val="StyleUnderline"/>
        </w:rPr>
        <w:t>Bernie Sanders isn’t really a socialist, but he’s a social democrat that moves</w:t>
      </w:r>
      <w:r w:rsidRPr="00D358C0">
        <w:rPr>
          <w:rStyle w:val="StyleUnderline"/>
        </w:rPr>
        <w:t xml:space="preserve"> the conversation to the left, and if people are </w:t>
      </w:r>
      <w:r w:rsidRPr="00D358C0">
        <w:rPr>
          <w:rStyle w:val="Emphasis"/>
        </w:rPr>
        <w:t xml:space="preserve">dedicated </w:t>
      </w:r>
      <w:r w:rsidRPr="00D358C0">
        <w:rPr>
          <w:rStyle w:val="Emphasis"/>
        </w:rPr>
        <w:lastRenderedPageBreak/>
        <w:t>and committed to organizing</w:t>
      </w:r>
      <w:r w:rsidRPr="00D358C0">
        <w:t xml:space="preserve">, the </w:t>
      </w:r>
      <w:r w:rsidRPr="00D358C0">
        <w:rPr>
          <w:rStyle w:val="StyleUnderline"/>
        </w:rPr>
        <w:t xml:space="preserve">local, state, and national candidates he inspires will </w:t>
      </w:r>
      <w:r w:rsidRPr="00D358C0">
        <w:rPr>
          <w:rStyle w:val="Emphasis"/>
        </w:rPr>
        <w:t>move it further to the left still</w:t>
      </w:r>
      <w:r w:rsidRPr="00D358C0">
        <w:rPr>
          <w:rStyle w:val="StyleUnderline"/>
        </w:rPr>
        <w:t>. You got any better suggestions?</w:t>
      </w:r>
      <w:r w:rsidRPr="00D358C0">
        <w:t xml:space="preserve"> </w:t>
      </w:r>
      <w:r w:rsidRPr="00D358C0">
        <w:rPr>
          <w:rStyle w:val="StyleUnderline"/>
        </w:rPr>
        <w:t>Listen, commie nerds</w:t>
      </w:r>
      <w:r w:rsidRPr="00D358C0">
        <w:t xml:space="preserve">. My people. I love you guys. I really do. And </w:t>
      </w:r>
      <w:r w:rsidRPr="00D358C0">
        <w:rPr>
          <w:rStyle w:val="StyleUnderline"/>
        </w:rPr>
        <w:t>I want to build a better world</w:t>
      </w:r>
      <w:r w:rsidRPr="00D358C0">
        <w:t xml:space="preserve">. </w:t>
      </w:r>
      <w:r w:rsidRPr="00D358C0">
        <w:rPr>
          <w:rStyle w:val="Emphasis"/>
        </w:rPr>
        <w:t>Not incrementally, either</w:t>
      </w:r>
      <w:r w:rsidRPr="00D358C0">
        <w:rPr>
          <w:rStyle w:val="StyleUnderline"/>
        </w:rPr>
        <w:t>, but with</w:t>
      </w:r>
      <w:r w:rsidRPr="00D358C0">
        <w:t xml:space="preserve"> the kind of </w:t>
      </w:r>
      <w:r w:rsidRPr="00D358C0">
        <w:rPr>
          <w:rStyle w:val="Emphasis"/>
        </w:rPr>
        <w:t>sweeping and transformative change</w:t>
      </w:r>
      <w:r w:rsidRPr="00D358C0">
        <w:t xml:space="preserve"> that is required to fix a world of such deep </w:t>
      </w:r>
      <w:r w:rsidRPr="000F6325">
        <w:t xml:space="preserve">injustice. </w:t>
      </w:r>
      <w:r w:rsidRPr="000F6325">
        <w:rPr>
          <w:rStyle w:val="StyleUnderline"/>
        </w:rPr>
        <w:t xml:space="preserve">But </w:t>
      </w:r>
      <w:r w:rsidRPr="000F6325">
        <w:rPr>
          <w:rStyle w:val="Emphasis"/>
        </w:rPr>
        <w:t>seriously</w:t>
      </w:r>
      <w:r w:rsidRPr="000F6325">
        <w:rPr>
          <w:rStyle w:val="StyleUnderline"/>
        </w:rPr>
        <w:t xml:space="preserve">: none of us are ever going to take to </w:t>
      </w:r>
      <w:r w:rsidRPr="000F6325">
        <w:rPr>
          <w:rStyle w:val="Emphasis"/>
        </w:rPr>
        <w:t>the barricades</w:t>
      </w:r>
      <w:r w:rsidRPr="000F6325">
        <w:t>. And</w:t>
      </w:r>
      <w:r w:rsidRPr="00D358C0">
        <w:t xml:space="preserve"> it’s a good thing, too, because we’d probably find a way to shoot in the wrong direction. I can’t dribble a basketball without falling down. American socialism is largely made up of bookish dreamers. I love those people but they’re not for fighting. And even if you have a particular talent for combat, you’re looking at fighting the combined forces of Google, Goldman Sachs, and the defense industry. </w:t>
      </w:r>
      <w:r w:rsidRPr="00D358C0">
        <w:rPr>
          <w:rStyle w:val="StyleUnderline"/>
        </w:rPr>
        <w:t xml:space="preserve">Violence is hard. Soldiering is hard. </w:t>
      </w:r>
      <w:r w:rsidRPr="00D358C0">
        <w:rPr>
          <w:rStyle w:val="StyleUnderline"/>
          <w:highlight w:val="green"/>
        </w:rPr>
        <w:t>In an era of the NSA</w:t>
      </w:r>
      <w:r w:rsidRPr="00D358C0">
        <w:rPr>
          <w:rStyle w:val="StyleUnderline"/>
        </w:rPr>
        <w:t xml:space="preserve"> and </w:t>
      </w:r>
      <w:r w:rsidRPr="000F6325">
        <w:rPr>
          <w:rStyle w:val="StyleUnderline"/>
        </w:rPr>
        <w:t>military robots, it’s really, really hard.</w:t>
      </w:r>
      <w:r w:rsidRPr="000F6325">
        <w:t xml:space="preserve"> </w:t>
      </w:r>
      <w:r w:rsidRPr="000F6325">
        <w:rPr>
          <w:rStyle w:val="Emphasis"/>
        </w:rPr>
        <w:t>“</w:t>
      </w:r>
      <w:r w:rsidRPr="005377CC">
        <w:rPr>
          <w:rStyle w:val="Emphasis"/>
          <w:highlight w:val="green"/>
        </w:rPr>
        <w:t>Should we condone revolutionary violence</w:t>
      </w:r>
      <w:r w:rsidRPr="000F6325">
        <w:rPr>
          <w:rStyle w:val="Emphasis"/>
        </w:rPr>
        <w:t>?” is dorm room, pass-the-bong conversation fodder</w:t>
      </w:r>
      <w:r w:rsidRPr="000F6325">
        <w:rPr>
          <w:rStyle w:val="StyleUnderline"/>
        </w:rPr>
        <w:t xml:space="preserve">, of </w:t>
      </w:r>
      <w:r w:rsidRPr="000F6325">
        <w:rPr>
          <w:rStyle w:val="Emphasis"/>
        </w:rPr>
        <w:t>precisely the moral and intellectual weight</w:t>
      </w:r>
      <w:r w:rsidRPr="000F6325">
        <w:rPr>
          <w:rStyle w:val="StyleUnderline"/>
        </w:rPr>
        <w:t xml:space="preserve"> of “should we torture a guy if we know there’s a bomb and we know he knows where it is and we know we can stop it if we do?” </w:t>
      </w:r>
      <w:r w:rsidRPr="005377CC">
        <w:rPr>
          <w:rStyle w:val="StyleUnderline"/>
          <w:highlight w:val="green"/>
        </w:rPr>
        <w:t xml:space="preserve">It’s built on </w:t>
      </w:r>
      <w:r w:rsidRPr="005377CC">
        <w:rPr>
          <w:rStyle w:val="Emphasis"/>
          <w:highlight w:val="green"/>
        </w:rPr>
        <w:t>absurd hypotheticals</w:t>
      </w:r>
      <w:r w:rsidRPr="000F6325">
        <w:t xml:space="preserve">, propped up by the power of anxious machismo, </w:t>
      </w:r>
      <w:r w:rsidRPr="000F6325">
        <w:rPr>
          <w:rStyle w:val="StyleUnderline"/>
        </w:rPr>
        <w:t xml:space="preserve">and undertaken to </w:t>
      </w:r>
      <w:r w:rsidRPr="000F6325">
        <w:rPr>
          <w:rStyle w:val="Emphasis"/>
        </w:rPr>
        <w:t>n</w:t>
      </w:r>
      <w:r w:rsidRPr="00D358C0">
        <w:rPr>
          <w:rStyle w:val="Emphasis"/>
        </w:rPr>
        <w:t>o practical political end</w:t>
      </w:r>
      <w:r w:rsidRPr="00D358C0">
        <w:t xml:space="preserve">. It’s understandable. I get it, I really do. But it’s got nothing to do with us. </w:t>
      </w:r>
      <w:r w:rsidRPr="00D358C0">
        <w:rPr>
          <w:rStyle w:val="StyleUnderline"/>
        </w:rPr>
        <w:t xml:space="preserve">The only way forward is the </w:t>
      </w:r>
      <w:r w:rsidRPr="00D358C0">
        <w:rPr>
          <w:rStyle w:val="Emphasis"/>
        </w:rPr>
        <w:t>grubby, unsexy work of building coalitions</w:t>
      </w:r>
      <w:r w:rsidRPr="00D358C0">
        <w:rPr>
          <w:rStyle w:val="StyleUnderline"/>
        </w:rPr>
        <w:t xml:space="preserve"> and asking people to climb on board</w:t>
      </w:r>
      <w:r w:rsidRPr="00D358C0">
        <w:t>.</w:t>
      </w:r>
    </w:p>
    <w:p w14:paraId="5249A953" w14:textId="77777777" w:rsidR="002571BD" w:rsidRPr="00623846" w:rsidRDefault="002571BD" w:rsidP="002571BD"/>
    <w:p w14:paraId="2F16BE12" w14:textId="77777777" w:rsidR="002571BD" w:rsidRPr="002571BD" w:rsidRDefault="002571BD" w:rsidP="002571BD"/>
    <w:sectPr w:rsidR="002571BD" w:rsidRPr="002571B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4F5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52F"/>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571BD"/>
    <w:rsid w:val="00267EBB"/>
    <w:rsid w:val="0027023B"/>
    <w:rsid w:val="00272F3F"/>
    <w:rsid w:val="00274EDB"/>
    <w:rsid w:val="00274F51"/>
    <w:rsid w:val="0027729E"/>
    <w:rsid w:val="002843B2"/>
    <w:rsid w:val="00284ED6"/>
    <w:rsid w:val="00290C5A"/>
    <w:rsid w:val="00290C92"/>
    <w:rsid w:val="0029647A"/>
    <w:rsid w:val="00296504"/>
    <w:rsid w:val="002B5511"/>
    <w:rsid w:val="002B7ACF"/>
    <w:rsid w:val="002C069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433"/>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CBC"/>
    <w:rsid w:val="00442018"/>
    <w:rsid w:val="00446567"/>
    <w:rsid w:val="00447B10"/>
    <w:rsid w:val="00452EE4"/>
    <w:rsid w:val="00452F0B"/>
    <w:rsid w:val="004536D6"/>
    <w:rsid w:val="00457224"/>
    <w:rsid w:val="0047482C"/>
    <w:rsid w:val="00475436"/>
    <w:rsid w:val="0048047E"/>
    <w:rsid w:val="00482AF9"/>
    <w:rsid w:val="00496BB2"/>
    <w:rsid w:val="004A75F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3E1D"/>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27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622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0684B"/>
    <w:rsid w:val="00920E6A"/>
    <w:rsid w:val="00924A86"/>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68B"/>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46904"/>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116"/>
    <w:rsid w:val="00B75C54"/>
    <w:rsid w:val="00B8710E"/>
    <w:rsid w:val="00B92A93"/>
    <w:rsid w:val="00BA17A8"/>
    <w:rsid w:val="00BA3C33"/>
    <w:rsid w:val="00BA7105"/>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663"/>
    <w:rsid w:val="00C10856"/>
    <w:rsid w:val="00C203FA"/>
    <w:rsid w:val="00C244F5"/>
    <w:rsid w:val="00C3164F"/>
    <w:rsid w:val="00C31B5E"/>
    <w:rsid w:val="00C34D3E"/>
    <w:rsid w:val="00C35B37"/>
    <w:rsid w:val="00C3747A"/>
    <w:rsid w:val="00C37E4D"/>
    <w:rsid w:val="00C37F29"/>
    <w:rsid w:val="00C5686A"/>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C30"/>
    <w:rsid w:val="00D354F2"/>
    <w:rsid w:val="00D36C30"/>
    <w:rsid w:val="00D37C90"/>
    <w:rsid w:val="00D43A8C"/>
    <w:rsid w:val="00D53072"/>
    <w:rsid w:val="00D61A4E"/>
    <w:rsid w:val="00D634EA"/>
    <w:rsid w:val="00D713A1"/>
    <w:rsid w:val="00D77956"/>
    <w:rsid w:val="00D80F0C"/>
    <w:rsid w:val="00D92077"/>
    <w:rsid w:val="00D951E2"/>
    <w:rsid w:val="00D9565A"/>
    <w:rsid w:val="00DA7740"/>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D52"/>
    <w:rsid w:val="00F94060"/>
    <w:rsid w:val="00FA56F6"/>
    <w:rsid w:val="00FB329D"/>
    <w:rsid w:val="00FC27E3"/>
    <w:rsid w:val="00FC69AA"/>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CEC0B7"/>
  <w14:defaultImageDpi w14:val="300"/>
  <w15:docId w15:val="{F9C746D0-18C0-A442-9032-89CCCB769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352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C35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35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1C35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1C35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35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352F"/>
  </w:style>
  <w:style w:type="character" w:customStyle="1" w:styleId="Heading1Char">
    <w:name w:val="Heading 1 Char"/>
    <w:aliases w:val="Pocket Char"/>
    <w:basedOn w:val="DefaultParagraphFont"/>
    <w:link w:val="Heading1"/>
    <w:uiPriority w:val="9"/>
    <w:rsid w:val="001C35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C352F"/>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1C352F"/>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1C35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C352F"/>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1C352F"/>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1C352F"/>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1C352F"/>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1C352F"/>
    <w:rPr>
      <w:color w:val="auto"/>
      <w:u w:val="none"/>
    </w:rPr>
  </w:style>
  <w:style w:type="paragraph" w:styleId="DocumentMap">
    <w:name w:val="Document Map"/>
    <w:basedOn w:val="Normal"/>
    <w:link w:val="DocumentMapChar"/>
    <w:uiPriority w:val="99"/>
    <w:semiHidden/>
    <w:unhideWhenUsed/>
    <w:rsid w:val="001C35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352F"/>
    <w:rPr>
      <w:rFonts w:ascii="Lucida Grande" w:hAnsi="Lucida Grande" w:cs="Lucida Grande"/>
    </w:rPr>
  </w:style>
  <w:style w:type="paragraph" w:styleId="ListParagraph">
    <w:name w:val="List Paragraph"/>
    <w:aliases w:val="6 font"/>
    <w:basedOn w:val="Normal"/>
    <w:uiPriority w:val="99"/>
    <w:qFormat/>
    <w:rsid w:val="00C37E4D"/>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37E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C37E4D"/>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apcc.org/congested-outer-space/" TargetMode="External"/><Relationship Id="rId18"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6" Type="http://schemas.openxmlformats.org/officeDocument/2006/relationships/hyperlink" Target="https://www.express.co.uk/news/world/1273890/Kim-Jong-un-dead-North-Korea-nuclear-weapon-news-latest-death-US" TargetMode="External"/><Relationship Id="rId3" Type="http://schemas.openxmlformats.org/officeDocument/2006/relationships/customXml" Target="../customXml/item3.xm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belfercenter.org/sites/default/files/files/publication/isec_a_00273_LieberPress.pdf" TargetMode="External"/><Relationship Id="rId25" Type="http://schemas.openxmlformats.org/officeDocument/2006/relationships/hyperlink" Target="https://apnews.com/f5d302ae65b03838173e40848223b771"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globalsecurity.org/space/world/japan/warning.htm" TargetMode="External"/><Relationship Id="rId20" Type="http://schemas.openxmlformats.org/officeDocument/2006/relationships/hyperlink" Target="https://www.cnas.org/publications/commentary/the-us-military-should-not-be-doubling-down-on-space" TargetMode="External"/><Relationship Id="rId29" Type="http://schemas.openxmlformats.org/officeDocument/2006/relationships/hyperlink" Target="https://www.washingtonpost.com/opinions/our-satellites-are-prime-targets-for-a-cyberattack-and-things-could-get-worse/2019/05/07/31c85438-7041-11e9-8be0-ca575670e91c_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x-starlink-satellite-collision-alerts-on-the-rise" TargetMode="External"/><Relationship Id="rId24" Type="http://schemas.openxmlformats.org/officeDocument/2006/relationships/hyperlink" Target="https://www.bbc.com/news/world-asia-pacific-11813699" TargetMode="External"/><Relationship Id="rId32" Type="http://schemas.openxmlformats.org/officeDocument/2006/relationships/hyperlink" Target="https://www.foreignaffairs.com/articles/2020-10-13/heads-sand" TargetMode="External"/><Relationship Id="rId5" Type="http://schemas.openxmlformats.org/officeDocument/2006/relationships/numbering" Target="numbering.xml"/><Relationship Id="rId15" Type="http://schemas.openxmlformats.org/officeDocument/2006/relationships/hyperlink" Target="https://thebulletin.org/2019/06/arms-control-in-outer-space-the-russian-angle-and-a-possible-way-forward/"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missiledefenseadvocacy.org/missile-threat-and-proliferation/todays-missile-threat/china-anti-access-area-denial-coming-soon/" TargetMode="Externa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1"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hir.harvard.edu/anti-satellite-weapons-and-the-emerging-space-arms-race/"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foreignpolicy.com/2020/04/28/kim-jong-un-china-north-korea/" TargetMode="External"/><Relationship Id="rId30" Type="http://schemas.openxmlformats.org/officeDocument/2006/relationships/hyperlink" Target="https://www.upi.com/Top_News/Voices/2020/02/13/Hackers-could-shut-down-satellites-or-turn-them-into-weapons/4091581597502/"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66</Pages>
  <Words>19772</Words>
  <Characters>112703</Characters>
  <Application>Microsoft Office Word</Application>
  <DocSecurity>0</DocSecurity>
  <Lines>939</Lines>
  <Paragraphs>264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132211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22</cp:revision>
  <dcterms:created xsi:type="dcterms:W3CDTF">2022-03-25T20:34:00Z</dcterms:created>
  <dcterms:modified xsi:type="dcterms:W3CDTF">2022-03-26T07:05:00Z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