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7A11E" w14:textId="77777777" w:rsidR="00A0193D" w:rsidRPr="001E51E3" w:rsidRDefault="00A0193D" w:rsidP="00A0193D">
      <w:pPr>
        <w:rPr>
          <w:rFonts w:asciiTheme="majorHAnsi" w:hAnsiTheme="majorHAnsi" w:cstheme="majorHAnsi"/>
        </w:rPr>
      </w:pPr>
    </w:p>
    <w:p w14:paraId="644490D1" w14:textId="77777777" w:rsidR="00D7265F" w:rsidRPr="00D7265F" w:rsidRDefault="00D7265F" w:rsidP="00D7265F"/>
    <w:p w14:paraId="1AA55A9E" w14:textId="4BDD17B5" w:rsidR="00E10F36" w:rsidRDefault="00E10F36" w:rsidP="00E10F36">
      <w:pPr>
        <w:pStyle w:val="Heading1"/>
      </w:pPr>
      <w:r>
        <w:lastRenderedPageBreak/>
        <w:t>1AC</w:t>
      </w:r>
    </w:p>
    <w:p w14:paraId="68B05F6D" w14:textId="413EA0A3" w:rsidR="00347CAE" w:rsidRPr="001E51E3" w:rsidRDefault="00347CAE" w:rsidP="00347CAE">
      <w:pPr>
        <w:pStyle w:val="Heading3"/>
        <w:rPr>
          <w:rFonts w:asciiTheme="majorHAnsi" w:hAnsiTheme="majorHAnsi" w:cstheme="majorHAnsi"/>
        </w:rPr>
      </w:pPr>
      <w:r w:rsidRPr="001E51E3">
        <w:rPr>
          <w:rFonts w:asciiTheme="majorHAnsi" w:hAnsiTheme="majorHAnsi" w:cstheme="majorHAnsi"/>
        </w:rPr>
        <w:lastRenderedPageBreak/>
        <w:t>Plan</w:t>
      </w:r>
    </w:p>
    <w:p w14:paraId="5149C3F8"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I affirm: The appropriation of outer space by private entities via Large Satellite Constellations in Lower Earth Orbit is unjust.</w:t>
      </w:r>
    </w:p>
    <w:p w14:paraId="15EFE61A"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w:t>
      </w:r>
      <w:proofErr w:type="spellStart"/>
      <w:r w:rsidRPr="001E51E3">
        <w:rPr>
          <w:rFonts w:asciiTheme="majorHAnsi" w:hAnsiTheme="majorHAnsi" w:cstheme="majorHAnsi"/>
        </w:rPr>
        <w:t>Umehara</w:t>
      </w:r>
      <w:proofErr w:type="spellEnd"/>
      <w:r w:rsidRPr="001E51E3">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1E51E3">
        <w:rPr>
          <w:rFonts w:asciiTheme="majorHAnsi" w:hAnsiTheme="majorHAnsi" w:cstheme="majorHAnsi"/>
        </w:rPr>
        <w:t>Verspieren</w:t>
      </w:r>
      <w:proofErr w:type="spellEnd"/>
      <w:r w:rsidRPr="001E51E3">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F5B213A" w14:textId="77777777" w:rsidR="00347CAE" w:rsidRPr="001E51E3" w:rsidRDefault="00347CAE" w:rsidP="00347CAE">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5616873C" w14:textId="77777777" w:rsidR="00347CAE" w:rsidRPr="001E51E3" w:rsidRDefault="00347CAE" w:rsidP="00347CAE">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394EE87B"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1E51E3">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1E51E3">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1E51E3">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1E51E3">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1E51E3">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1E51E3">
        <w:rPr>
          <w:rStyle w:val="StyleUnderline"/>
          <w:rFonts w:asciiTheme="majorHAnsi" w:hAnsiTheme="majorHAnsi" w:cstheme="majorHAnsi"/>
        </w:rPr>
        <w:t>abstracto</w:t>
      </w:r>
      <w:proofErr w:type="spellEnd"/>
      <w:r w:rsidRPr="001E51E3">
        <w:rPr>
          <w:rStyle w:val="StyleUnderline"/>
          <w:rFonts w:asciiTheme="majorHAnsi" w:hAnsiTheme="majorHAnsi" w:cstheme="majorHAnsi"/>
        </w:rPr>
        <w:t>, it naturally shifts towards a regulatory challenge.</w:t>
      </w:r>
    </w:p>
    <w:p w14:paraId="23398ECD"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1E51E3">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1E51E3">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1E51E3">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1E51E3">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1E51E3">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1E51E3">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1E51E3">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1E51E3">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w:t>
      </w:r>
      <w:proofErr w:type="spellStart"/>
      <w:r w:rsidRPr="001E51E3">
        <w:rPr>
          <w:rStyle w:val="StyleUnderline"/>
          <w:rFonts w:asciiTheme="majorHAnsi" w:hAnsiTheme="majorHAnsi" w:cstheme="majorHAnsi"/>
        </w:rPr>
        <w:t>neighbouring</w:t>
      </w:r>
      <w:proofErr w:type="spellEnd"/>
      <w:r w:rsidRPr="001E51E3">
        <w:rPr>
          <w:rStyle w:val="StyleUnderline"/>
          <w:rFonts w:asciiTheme="majorHAnsi" w:hAnsiTheme="majorHAnsi" w:cstheme="majorHAnsi"/>
        </w:rPr>
        <w:t xml:space="preserve">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w:t>
      </w:r>
      <w:proofErr w:type="gramStart"/>
      <w:r w:rsidRPr="001E51E3">
        <w:rPr>
          <w:rStyle w:val="StyleUnderline"/>
          <w:rFonts w:asciiTheme="majorHAnsi" w:hAnsiTheme="majorHAnsi" w:cstheme="majorHAnsi"/>
        </w:rPr>
        <w:t xml:space="preserve">be in </w:t>
      </w:r>
      <w:r w:rsidRPr="001E51E3">
        <w:rPr>
          <w:rStyle w:val="StyleUnderline"/>
          <w:rFonts w:asciiTheme="majorHAnsi" w:hAnsiTheme="majorHAnsi" w:cstheme="majorHAnsi"/>
        </w:rPr>
        <w:lastRenderedPageBreak/>
        <w:t>charge of</w:t>
      </w:r>
      <w:proofErr w:type="gramEnd"/>
      <w:r w:rsidRPr="001E51E3">
        <w:rPr>
          <w:rStyle w:val="StyleUnderline"/>
          <w:rFonts w:asciiTheme="majorHAnsi" w:hAnsiTheme="majorHAnsi" w:cstheme="maj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 xml:space="preserve">Moreover, even if its rules suffer from a </w:t>
      </w:r>
      <w:proofErr w:type="gramStart"/>
      <w:r w:rsidRPr="001E51E3">
        <w:rPr>
          <w:rFonts w:asciiTheme="majorHAnsi" w:hAnsiTheme="majorHAnsi" w:cstheme="majorHAnsi"/>
        </w:rPr>
        <w:t>low implementation rates</w:t>
      </w:r>
      <w:proofErr w:type="gramEnd"/>
      <w:r w:rsidRPr="001E51E3">
        <w:rPr>
          <w:rFonts w:asciiTheme="majorHAnsi" w:hAnsiTheme="majorHAnsi" w:cstheme="majorHAnsi"/>
        </w:rPr>
        <w:t>, the IADC would be an appropriate discussion platform thanks to its very deep technical focus.</w:t>
      </w:r>
    </w:p>
    <w:p w14:paraId="7228195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6. Conclusion </w:t>
      </w:r>
    </w:p>
    <w:p w14:paraId="0760709A"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1E51E3">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1E51E3">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1E51E3">
        <w:rPr>
          <w:rFonts w:asciiTheme="majorHAnsi" w:hAnsiTheme="majorHAnsi" w:cstheme="majorHAnsi"/>
        </w:rPr>
        <w:t>nonappropriation</w:t>
      </w:r>
      <w:proofErr w:type="spellEnd"/>
      <w:r w:rsidRPr="001E51E3">
        <w:rPr>
          <w:rFonts w:asciiTheme="majorHAnsi" w:hAnsiTheme="majorHAnsi" w:cstheme="majorHAnsi"/>
        </w:rPr>
        <w:t xml:space="preserve"> principle as stated in OST Article II. This paper concludes that: </w:t>
      </w:r>
    </w:p>
    <w:p w14:paraId="19CC89B5"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1E51E3">
        <w:rPr>
          <w:rStyle w:val="StyleUnderline"/>
          <w:rFonts w:asciiTheme="majorHAnsi" w:hAnsiTheme="majorHAnsi" w:cstheme="majorHAnsi"/>
        </w:rPr>
        <w:t>space</w:t>
      </w:r>
      <w:r w:rsidRPr="001E51E3">
        <w:rPr>
          <w:rFonts w:asciiTheme="majorHAnsi" w:hAnsiTheme="majorHAnsi" w:cstheme="majorHAnsi"/>
        </w:rPr>
        <w:t>;</w:t>
      </w:r>
      <w:proofErr w:type="gramEnd"/>
      <w:r w:rsidRPr="001E51E3">
        <w:rPr>
          <w:rFonts w:asciiTheme="majorHAnsi" w:hAnsiTheme="majorHAnsi" w:cstheme="majorHAnsi"/>
        </w:rPr>
        <w:t xml:space="preserve"> </w:t>
      </w:r>
    </w:p>
    <w:p w14:paraId="56CB9C5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w:t>
      </w:r>
      <w:proofErr w:type="gramStart"/>
      <w:r w:rsidRPr="001E51E3">
        <w:rPr>
          <w:rFonts w:asciiTheme="majorHAnsi" w:hAnsiTheme="majorHAnsi" w:cstheme="majorHAnsi"/>
        </w:rPr>
        <w:t>re-evaluated;</w:t>
      </w:r>
      <w:proofErr w:type="gramEnd"/>
      <w:r w:rsidRPr="001E51E3">
        <w:rPr>
          <w:rFonts w:asciiTheme="majorHAnsi" w:hAnsiTheme="majorHAnsi" w:cstheme="majorHAnsi"/>
        </w:rPr>
        <w:t xml:space="preserve"> </w:t>
      </w:r>
    </w:p>
    <w:p w14:paraId="5C39F9FE"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3738622F" w14:textId="77777777" w:rsidR="00347CAE" w:rsidRPr="001E51E3" w:rsidRDefault="00347CAE" w:rsidP="00347CAE">
      <w:pPr>
        <w:rPr>
          <w:rFonts w:asciiTheme="majorHAnsi" w:hAnsiTheme="majorHAnsi" w:cstheme="majorHAnsi"/>
        </w:rPr>
      </w:pPr>
    </w:p>
    <w:p w14:paraId="091B87E9"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0039992A"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1E51E3">
        <w:rPr>
          <w:rFonts w:asciiTheme="majorHAnsi" w:hAnsiTheme="majorHAnsi" w:cstheme="majorHAnsi"/>
        </w:rPr>
        <w:t>Rhizomatica</w:t>
      </w:r>
      <w:proofErr w:type="spellEnd"/>
      <w:r w:rsidRPr="001E51E3">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3CB5977B"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1E51E3">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1D811E82"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7D7C146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C278F95"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1E51E3">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1E51E3">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1E51E3">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1E51E3">
        <w:rPr>
          <w:rStyle w:val="StyleUnderline"/>
          <w:rFonts w:asciiTheme="majorHAnsi" w:hAnsiTheme="majorHAnsi" w:cstheme="majorHAnsi"/>
          <w:highlight w:val="green"/>
        </w:rPr>
        <w:t xml:space="preserve">from </w:t>
      </w:r>
      <w:proofErr w:type="gramStart"/>
      <w:r w:rsidRPr="001E51E3">
        <w:rPr>
          <w:rStyle w:val="StyleUnderline"/>
          <w:rFonts w:asciiTheme="majorHAnsi" w:hAnsiTheme="majorHAnsi" w:cstheme="majorHAnsi"/>
          <w:highlight w:val="green"/>
        </w:rPr>
        <w:t>space, and</w:t>
      </w:r>
      <w:proofErr w:type="gramEnd"/>
      <w:r w:rsidRPr="001E51E3">
        <w:rPr>
          <w:rStyle w:val="StyleUnderline"/>
          <w:rFonts w:asciiTheme="majorHAnsi" w:hAnsiTheme="majorHAnsi" w:cstheme="majorHAnsi"/>
          <w:highlight w:val="green"/>
        </w:rPr>
        <w:t xml:space="preserve"> require</w:t>
      </w:r>
      <w:r w:rsidRPr="001E51E3">
        <w:rPr>
          <w:rStyle w:val="StyleUnderline"/>
          <w:rFonts w:asciiTheme="majorHAnsi" w:hAnsiTheme="majorHAnsi" w:cstheme="majorHAnsi"/>
        </w:rPr>
        <w:t xml:space="preserve"> placing </w:t>
      </w:r>
      <w:r w:rsidRPr="001E51E3">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34BC0ACA"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1E51E3">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1E51E3">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(SpaceX), Project Kuiper (Amazon),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proofErr w:type="spellStart"/>
      <w:r w:rsidRPr="001E51E3">
        <w:rPr>
          <w:rStyle w:val="StyleUnderline"/>
          <w:rFonts w:asciiTheme="majorHAnsi" w:hAnsiTheme="majorHAnsi" w:cstheme="majorHAnsi"/>
        </w:rPr>
        <w:t>Telesat</w:t>
      </w:r>
      <w:proofErr w:type="spellEnd"/>
      <w:r w:rsidRPr="001E51E3">
        <w:rPr>
          <w:rStyle w:val="StyleUnderline"/>
          <w:rFonts w:asciiTheme="majorHAnsi" w:hAnsiTheme="majorHAnsi" w:cstheme="majorHAnsi"/>
        </w:rPr>
        <w: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recently applied for permission to launch 48,000 satellites.</w:t>
      </w:r>
    </w:p>
    <w:p w14:paraId="2CF6C20C" w14:textId="77777777" w:rsidR="00347CAE" w:rsidRPr="001E51E3" w:rsidRDefault="00347CAE" w:rsidP="00347CAE">
      <w:pPr>
        <w:rPr>
          <w:rFonts w:asciiTheme="majorHAnsi" w:hAnsiTheme="majorHAnsi" w:cstheme="majorHAnsi"/>
        </w:rPr>
      </w:pP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what's not to love?</w:t>
      </w:r>
    </w:p>
    <w:p w14:paraId="117F17F6"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53C6E46D"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035FBF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scramble for space</w:t>
      </w:r>
    </w:p>
    <w:p w14:paraId="020F3E4C"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1E51E3">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1E51E3">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1E51E3">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1E51E3">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1E51E3">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1E51E3">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1DD592BF"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1E51E3">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1E51E3">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1E51E3">
        <w:rPr>
          <w:rStyle w:val="StyleUnderline"/>
          <w:rFonts w:asciiTheme="majorHAnsi" w:hAnsiTheme="majorHAnsi" w:cstheme="majorHAnsi"/>
          <w:highlight w:val="green"/>
        </w:rPr>
        <w:t xml:space="preserve">as a </w:t>
      </w:r>
      <w:proofErr w:type="gramStart"/>
      <w:r w:rsidRPr="001E51E3">
        <w:rPr>
          <w:rStyle w:val="StyleUnderline"/>
          <w:rFonts w:asciiTheme="majorHAnsi" w:hAnsiTheme="majorHAnsi" w:cstheme="majorHAnsi"/>
          <w:highlight w:val="green"/>
        </w:rPr>
        <w:t>commons</w:t>
      </w:r>
      <w:proofErr w:type="gramEnd"/>
      <w:r w:rsidRPr="001E51E3">
        <w:rPr>
          <w:rStyle w:val="StyleUnderline"/>
          <w:rFonts w:asciiTheme="majorHAnsi" w:hAnsiTheme="majorHAnsi" w:cstheme="majorHAnsi"/>
        </w:rPr>
        <w:t xml:space="preserve"> for the benefit of all humanity </w:t>
      </w:r>
      <w:r w:rsidRPr="001E51E3">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1E51E3">
        <w:rPr>
          <w:rFonts w:asciiTheme="majorHAnsi" w:hAnsiTheme="majorHAnsi" w:cstheme="majorHAnsi"/>
        </w:rPr>
        <w:t>'global commons'"</w:t>
      </w:r>
      <w:proofErr w:type="gramEnd"/>
      <w:r w:rsidRPr="001E51E3">
        <w:rPr>
          <w:rFonts w:asciiTheme="majorHAnsi" w:hAnsiTheme="majorHAnsi" w:cstheme="majorHAnsi"/>
        </w:rPr>
        <w:t xml:space="preserve"> and refers to the Moon Agreement as "a failed attempt at constraining free enterprise."</w:t>
      </w:r>
    </w:p>
    <w:p w14:paraId="256B7884"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 xml:space="preserve">in exchange for $28 million USD,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6FB233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0B83B959"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w:t>
      </w:r>
      <w:proofErr w:type="gramStart"/>
      <w:r w:rsidRPr="001E51E3">
        <w:rPr>
          <w:rStyle w:val="StyleUnderline"/>
          <w:rFonts w:asciiTheme="majorHAnsi" w:hAnsiTheme="majorHAnsi" w:cstheme="majorHAnsi"/>
        </w:rPr>
        <w:t>ultimate goal</w:t>
      </w:r>
      <w:proofErr w:type="gramEnd"/>
      <w:r w:rsidRPr="001E51E3">
        <w:rPr>
          <w:rStyle w:val="StyleUnderline"/>
          <w:rFonts w:asciiTheme="majorHAnsi" w:hAnsiTheme="majorHAnsi" w:cstheme="majorHAnsi"/>
        </w:rPr>
        <w:t xml:space="preserve"> and passion is the human colonization of other planets in our solar system. In general terms, </w:t>
      </w:r>
      <w:r w:rsidRPr="001E51E3">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1E51E3">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1E51E3">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1E51E3">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1E51E3">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proofErr w:type="gramStart"/>
      <w:r w:rsidRPr="001E51E3">
        <w:rPr>
          <w:rStyle w:val="StyleUnderline"/>
          <w:rFonts w:asciiTheme="majorHAnsi" w:hAnsiTheme="majorHAnsi" w:cstheme="majorHAnsi"/>
          <w:highlight w:val="green"/>
        </w:rPr>
        <w:t>privatization</w:t>
      </w:r>
      <w:proofErr w:type="gramEnd"/>
      <w:r w:rsidRPr="001E51E3">
        <w:rPr>
          <w:rStyle w:val="StyleUnderline"/>
          <w:rFonts w:asciiTheme="majorHAnsi" w:hAnsiTheme="majorHAnsi" w:cstheme="majorHAnsi"/>
          <w:highlight w:val="green"/>
        </w:rPr>
        <w:t xml:space="preserve"> </w:t>
      </w:r>
      <w:r w:rsidRPr="001E51E3">
        <w:rPr>
          <w:rStyle w:val="StyleUnderline"/>
          <w:rFonts w:asciiTheme="majorHAnsi" w:hAnsiTheme="majorHAnsi" w:cstheme="majorHAnsi"/>
        </w:rPr>
        <w:t xml:space="preserve">and colonization </w:t>
      </w:r>
      <w:r w:rsidRPr="001E51E3">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576A4B2B"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Telecommunications: driving inequality or empowering citizens?</w:t>
      </w:r>
    </w:p>
    <w:p w14:paraId="23D2A78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371F05C"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51EDF1A"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2C61AE94"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 xml:space="preserve">likely to </w:t>
      </w:r>
      <w:proofErr w:type="gramStart"/>
      <w:r w:rsidRPr="001E51E3">
        <w:rPr>
          <w:rFonts w:asciiTheme="majorHAnsi" w:hAnsiTheme="majorHAnsi" w:cstheme="majorHAnsi"/>
        </w:rPr>
        <w:t>open up</w:t>
      </w:r>
      <w:proofErr w:type="gramEnd"/>
      <w:r w:rsidRPr="001E51E3">
        <w:rPr>
          <w:rFonts w:asciiTheme="majorHAnsi" w:hAnsiTheme="majorHAnsi" w:cstheme="majorHAnsi"/>
        </w:rPr>
        <w:t xml:space="preserve"> a new front in the ongoing wrangling by geo-political power blocs over the future of the Internet.</w:t>
      </w:r>
    </w:p>
    <w:p w14:paraId="3A733E34"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1E51E3">
        <w:rPr>
          <w:rStyle w:val="StyleUnderline"/>
          <w:rFonts w:asciiTheme="majorHAnsi" w:hAnsiTheme="majorHAnsi" w:cstheme="majorHAnsi"/>
        </w:rPr>
        <w:t>economically disadvantaged</w:t>
      </w:r>
      <w:proofErr w:type="gramEnd"/>
      <w:r w:rsidRPr="001E51E3">
        <w:rPr>
          <w:rStyle w:val="StyleUnderline"/>
          <w:rFonts w:asciiTheme="majorHAnsi" w:hAnsiTheme="majorHAnsi" w:cstheme="majorHAnsi"/>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1E51E3">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1E51E3">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1E51E3">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722633F1"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1E51E3">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3EA3A9B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1E51E3">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1E51E3">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1E51E3">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1E51E3">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27B20954"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1E51E3">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1E51E3">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w:t>
      </w:r>
      <w:proofErr w:type="gramStart"/>
      <w:r w:rsidRPr="001E51E3">
        <w:rPr>
          <w:rFonts w:asciiTheme="majorHAnsi" w:hAnsiTheme="majorHAnsi" w:cstheme="majorHAnsi"/>
        </w:rPr>
        <w:t>commons</w:t>
      </w:r>
      <w:proofErr w:type="gramEnd"/>
      <w:r w:rsidRPr="001E51E3">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1E51E3">
        <w:rPr>
          <w:rStyle w:val="StyleUnderline"/>
          <w:rFonts w:asciiTheme="majorHAnsi" w:hAnsiTheme="majorHAnsi" w:cstheme="majorHAnsi"/>
        </w:rPr>
        <w:t>actually benefits humanity</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741C9210" w14:textId="77777777" w:rsidR="00347CAE" w:rsidRPr="001E51E3" w:rsidRDefault="00347CAE" w:rsidP="00347CAE">
      <w:pPr>
        <w:rPr>
          <w:rFonts w:asciiTheme="majorHAnsi" w:hAnsiTheme="majorHAnsi" w:cstheme="majorHAnsi"/>
        </w:rPr>
      </w:pPr>
    </w:p>
    <w:p w14:paraId="75708240" w14:textId="77777777" w:rsidR="00347CAE" w:rsidRPr="001E51E3" w:rsidRDefault="00347CAE" w:rsidP="00347CAE">
      <w:pPr>
        <w:pStyle w:val="Heading3"/>
        <w:rPr>
          <w:rFonts w:asciiTheme="majorHAnsi" w:hAnsiTheme="majorHAnsi" w:cstheme="majorHAnsi"/>
        </w:rPr>
      </w:pPr>
      <w:r w:rsidRPr="001E51E3">
        <w:rPr>
          <w:rFonts w:asciiTheme="majorHAnsi" w:hAnsiTheme="majorHAnsi" w:cstheme="majorHAnsi"/>
        </w:rPr>
        <w:lastRenderedPageBreak/>
        <w:t>Adv – Collisions</w:t>
      </w:r>
    </w:p>
    <w:p w14:paraId="7841D8F1"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112C93F5" w14:textId="77777777" w:rsidR="00347CAE" w:rsidRPr="001E51E3" w:rsidRDefault="00347CAE" w:rsidP="00347CAE">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“SpaceX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responsible for over half of close encounters in orbit, scientist says”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7634E1F6"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SpaceX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highlight w:val="green"/>
        </w:rPr>
        <w:t xml:space="preserve">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65CD90E7" w14:textId="77777777" w:rsidR="00347CAE" w:rsidRPr="001E51E3" w:rsidRDefault="00347CAE" w:rsidP="00347CAE">
      <w:pPr>
        <w:rPr>
          <w:rStyle w:val="StyleUnderline"/>
          <w:rFonts w:asciiTheme="majorHAnsi" w:hAnsiTheme="majorHAnsi" w:cstheme="majorHAnsi"/>
        </w:rPr>
      </w:pP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might soon be involved in 90% of close encounters between two spacecraft in low Earth orbit.</w:t>
      </w:r>
    </w:p>
    <w:p w14:paraId="1A3CD58C"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1E51E3">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w:t>
      </w:r>
      <w:r w:rsidRPr="001E51E3">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1E51E3">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1E51E3">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2AD9175B"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alone are involved in about </w:t>
      </w:r>
      <w:r w:rsidRPr="001E51E3">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1E51E3">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xml:space="preserve">. These encounters include situations when two spacecraft </w:t>
      </w:r>
      <w:proofErr w:type="gramStart"/>
      <w:r w:rsidRPr="001E51E3">
        <w:rPr>
          <w:rFonts w:asciiTheme="majorHAnsi" w:hAnsiTheme="majorHAnsi" w:cstheme="majorHAnsi"/>
        </w:rPr>
        <w:t>pass</w:t>
      </w:r>
      <w:proofErr w:type="gramEnd"/>
      <w:r w:rsidRPr="001E51E3">
        <w:rPr>
          <w:rFonts w:asciiTheme="majorHAnsi" w:hAnsiTheme="majorHAnsi" w:cstheme="majorHAnsi"/>
        </w:rPr>
        <w:t xml:space="preserve"> within a distance of 0.6 miles (1 kilometer) from each other.</w:t>
      </w:r>
    </w:p>
    <w:p w14:paraId="6561BA1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1E51E3">
        <w:rPr>
          <w:rFonts w:asciiTheme="majorHAnsi" w:hAnsiTheme="majorHAnsi" w:cstheme="majorHAnsi"/>
        </w:rPr>
        <w:t>Space )</w:t>
      </w:r>
      <w:proofErr w:type="gramEnd"/>
      <w:r w:rsidRPr="001E51E3">
        <w:rPr>
          <w:rFonts w:asciiTheme="majorHAnsi" w:hAnsiTheme="majorHAnsi" w:cstheme="majorHAnsi"/>
        </w:rPr>
        <w:t xml:space="preserve"> database. This tool, managed by </w:t>
      </w:r>
      <w:proofErr w:type="spellStart"/>
      <w:r w:rsidRPr="001E51E3">
        <w:rPr>
          <w:rFonts w:asciiTheme="majorHAnsi" w:hAnsiTheme="majorHAnsi" w:cstheme="majorHAnsi"/>
        </w:rPr>
        <w:t>Celestrack</w:t>
      </w:r>
      <w:proofErr w:type="spellEnd"/>
      <w:r w:rsidRPr="001E51E3">
        <w:rPr>
          <w:rFonts w:asciiTheme="majorHAnsi" w:hAnsiTheme="majorHAnsi" w:cstheme="majorHAnsi"/>
        </w:rPr>
        <w:t>, provides information about satellite orbits and models their trajectories into the future to assess collision risk.</w:t>
      </w:r>
    </w:p>
    <w:p w14:paraId="712C57B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constellation. </w:t>
      </w:r>
    </w:p>
    <w:p w14:paraId="4D2D3DFA"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 xml:space="preserve">going back to May 2019 when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was first launched</w:t>
      </w:r>
      <w:r w:rsidRPr="001E51E3">
        <w:rPr>
          <w:rFonts w:asciiTheme="majorHAnsi" w:hAnsiTheme="majorHAnsi" w:cstheme="majorHAnsi"/>
        </w:rPr>
        <w:t xml:space="preserve"> to understand the burden of these </w:t>
      </w:r>
      <w:proofErr w:type="spellStart"/>
      <w:r w:rsidRPr="001E51E3">
        <w:rPr>
          <w:rFonts w:asciiTheme="majorHAnsi" w:hAnsiTheme="majorHAnsi" w:cstheme="majorHAnsi"/>
        </w:rPr>
        <w:t>megaconstellations</w:t>
      </w:r>
      <w:proofErr w:type="spellEnd"/>
      <w:r w:rsidRPr="001E51E3">
        <w:rPr>
          <w:rFonts w:asciiTheme="majorHAnsi" w:hAnsiTheme="majorHAnsi" w:cstheme="majorHAnsi"/>
        </w:rPr>
        <w:t>," Lewis told Space.com. "</w:t>
      </w:r>
      <w:r w:rsidRPr="001E51E3">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accounts for half of all encounters."</w:t>
      </w:r>
    </w:p>
    <w:p w14:paraId="5BAF7277"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 current 1,600 close passes include those between two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Excluding these encounters,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approach other operators’ spacecraft 500 times every week.</w:t>
      </w:r>
    </w:p>
    <w:p w14:paraId="74C7267B"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In comparison, </w:t>
      </w:r>
      <w:proofErr w:type="spellStart"/>
      <w:r w:rsidRPr="001E51E3">
        <w:rPr>
          <w:rFonts w:asciiTheme="majorHAnsi" w:hAnsiTheme="majorHAnsi" w:cstheme="majorHAnsi"/>
        </w:rPr>
        <w:t>Starlink's</w:t>
      </w:r>
      <w:proofErr w:type="spellEnd"/>
      <w:r w:rsidRPr="001E51E3">
        <w:rPr>
          <w:rFonts w:asciiTheme="majorHAnsi" w:hAnsiTheme="majorHAnsi" w:cstheme="majorHAnsi"/>
        </w:rPr>
        <w:t xml:space="preserve"> competitor </w:t>
      </w:r>
      <w:proofErr w:type="spellStart"/>
      <w:r w:rsidRPr="001E51E3">
        <w:rPr>
          <w:rFonts w:asciiTheme="majorHAnsi" w:hAnsiTheme="majorHAnsi" w:cstheme="majorHAnsi"/>
        </w:rPr>
        <w:t>OneWeb</w:t>
      </w:r>
      <w:proofErr w:type="spellEnd"/>
      <w:r w:rsidRPr="001E51E3">
        <w:rPr>
          <w:rFonts w:asciiTheme="majorHAnsi" w:hAnsiTheme="majorHAnsi" w:cstheme="majorHAnsi"/>
        </w:rPr>
        <w:t>, currently flying over 250 satellites, is involved in 80 close passes with other operators' satellites every week, according to Lewis' data.</w:t>
      </w:r>
    </w:p>
    <w:p w14:paraId="171C2210"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1E51E3">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of all close approaches, Lewis’ calculations </w:t>
      </w:r>
      <w:proofErr w:type="spellStart"/>
      <w:proofErr w:type="gramStart"/>
      <w:r w:rsidRPr="001E51E3">
        <w:rPr>
          <w:rStyle w:val="StyleUnderline"/>
          <w:rFonts w:asciiTheme="majorHAnsi" w:hAnsiTheme="majorHAnsi" w:cstheme="majorHAnsi"/>
        </w:rPr>
        <w:t>suggest.</w:t>
      </w:r>
      <w:r w:rsidRPr="001E51E3">
        <w:rPr>
          <w:rStyle w:val="StyleUnderline"/>
          <w:rFonts w:asciiTheme="majorHAnsi" w:hAnsiTheme="majorHAnsi" w:cstheme="majorHAnsi"/>
          <w:highlight w:val="green"/>
        </w:rPr>
        <w:t>will</w:t>
      </w:r>
      <w:proofErr w:type="spellEnd"/>
      <w:proofErr w:type="gramEnd"/>
      <w:r w:rsidRPr="001E51E3">
        <w:rPr>
          <w:rStyle w:val="StyleUnderline"/>
          <w:rFonts w:asciiTheme="majorHAnsi" w:hAnsiTheme="majorHAnsi" w:cstheme="majorHAnsi"/>
          <w:highlight w:val="green"/>
        </w:rPr>
        <w:t xml:space="preserve"> be involved in 90%</w:t>
      </w:r>
      <w:r w:rsidRPr="001E51E3">
        <w:rPr>
          <w:rStyle w:val="StyleUnderline"/>
          <w:rFonts w:asciiTheme="majorHAnsi" w:hAnsiTheme="majorHAnsi" w:cstheme="majorHAnsi"/>
        </w:rPr>
        <w:t xml:space="preserve"> </w:t>
      </w:r>
    </w:p>
    <w:p w14:paraId="2D539083"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2B621A42" wp14:editId="6D962925">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9DBBD1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1E51E3">
        <w:rPr>
          <w:rFonts w:asciiTheme="majorHAnsi" w:hAnsiTheme="majorHAnsi" w:cstheme="majorHAnsi"/>
        </w:rPr>
        <w:t>database.A</w:t>
      </w:r>
      <w:proofErr w:type="spellEnd"/>
      <w:proofErr w:type="gramEnd"/>
      <w:r w:rsidRPr="001E51E3">
        <w:rPr>
          <w:rFonts w:asciiTheme="majorHAnsi" w:hAnsiTheme="majorHAnsi" w:cstheme="majorHAnsi"/>
        </w:rPr>
        <w:t xml:space="preserve">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database. (Image credit: Hugh Lewis)</w:t>
      </w:r>
    </w:p>
    <w:p w14:paraId="7DF3055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risk of collision</w:t>
      </w:r>
    </w:p>
    <w:p w14:paraId="6F207B32" w14:textId="77777777" w:rsidR="00347CAE" w:rsidRPr="001E51E3" w:rsidRDefault="00347CAE" w:rsidP="00347CAE">
      <w:pPr>
        <w:rPr>
          <w:rFonts w:asciiTheme="majorHAnsi" w:hAnsiTheme="majorHAnsi" w:cstheme="majorHAnsi"/>
        </w:rPr>
      </w:pPr>
      <w:proofErr w:type="spellStart"/>
      <w:r w:rsidRPr="001E51E3">
        <w:rPr>
          <w:rFonts w:asciiTheme="majorHAnsi" w:hAnsiTheme="majorHAnsi" w:cstheme="majorHAnsi"/>
        </w:rPr>
        <w:t>Siemak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CEO and co-founder of Boulder, Colorado, based </w:t>
      </w: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told Space.com.</w:t>
      </w:r>
    </w:p>
    <w:p w14:paraId="4C232DF7" w14:textId="77777777" w:rsidR="00347CAE" w:rsidRPr="001E51E3" w:rsidRDefault="00347CAE" w:rsidP="00347CAE">
      <w:pPr>
        <w:rPr>
          <w:rStyle w:val="StyleUnderline"/>
          <w:rFonts w:asciiTheme="majorHAnsi" w:hAnsiTheme="majorHAnsi" w:cstheme="majorHAnsi"/>
        </w:rPr>
      </w:pP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7CA73FDB"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1E51E3">
        <w:rPr>
          <w:rStyle w:val="StyleUnderline"/>
          <w:rFonts w:asciiTheme="majorHAnsi" w:hAnsiTheme="majorHAnsi" w:cstheme="majorHAnsi"/>
          <w:highlight w:val="green"/>
        </w:rPr>
        <w:t xml:space="preserve">is expected to increase ten times </w:t>
      </w:r>
      <w:proofErr w:type="gramStart"/>
      <w:r w:rsidRPr="001E51E3">
        <w:rPr>
          <w:rStyle w:val="StyleUnderline"/>
          <w:rFonts w:asciiTheme="majorHAnsi" w:hAnsiTheme="majorHAnsi" w:cstheme="majorHAnsi"/>
          <w:highlight w:val="green"/>
        </w:rPr>
        <w:t>in the near future</w:t>
      </w:r>
      <w:proofErr w:type="gram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Hesar</w:t>
      </w:r>
      <w:proofErr w:type="spellEnd"/>
      <w:r w:rsidRPr="001E51E3">
        <w:rPr>
          <w:rStyle w:val="StyleUnderline"/>
          <w:rFonts w:asciiTheme="majorHAnsi" w:hAnsiTheme="majorHAnsi" w:cstheme="majorHAnsi"/>
        </w:rPr>
        <w:t xml:space="preserve"> added, partly </w:t>
      </w:r>
      <w:r w:rsidRPr="001E51E3">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 xml:space="preserve">growth of </w:t>
      </w:r>
      <w:proofErr w:type="spellStart"/>
      <w:r w:rsidRPr="001E51E3">
        <w:rPr>
          <w:rStyle w:val="StyleUnderline"/>
          <w:rFonts w:asciiTheme="majorHAnsi" w:hAnsiTheme="majorHAnsi" w:cstheme="majorHAnsi"/>
          <w:highlight w:val="green"/>
        </w:rPr>
        <w:t>megaconstellations</w:t>
      </w:r>
      <w:proofErr w:type="spellEnd"/>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partly as sensors improve and enable detection of even smaller objects. The more objects in the catalog </w:t>
      </w:r>
      <w:r w:rsidRPr="001E51E3">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1E51E3">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3749C0A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"This problem is really getting out of control,"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w:t>
      </w: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1E51E3">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1E51E3">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23717A1A" w14:textId="77777777" w:rsidR="00347CAE" w:rsidRPr="001E51E3" w:rsidRDefault="00347CAE" w:rsidP="00347CAE">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1E51E3">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1E51E3">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5365F55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"You want to have that situational awareness for the other actors that are flying in the </w:t>
      </w:r>
      <w:proofErr w:type="spellStart"/>
      <w:r w:rsidRPr="001E51E3">
        <w:rPr>
          <w:rFonts w:asciiTheme="majorHAnsi" w:hAnsiTheme="majorHAnsi" w:cstheme="majorHAnsi"/>
        </w:rPr>
        <w:t>neighbourhood</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w:t>
      </w:r>
    </w:p>
    <w:p w14:paraId="0981BF6F"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Bad decisions</w:t>
      </w:r>
    </w:p>
    <w:p w14:paraId="5199BAF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w:t>
      </w:r>
      <w:proofErr w:type="gramStart"/>
      <w:r w:rsidRPr="001E51E3">
        <w:rPr>
          <w:rFonts w:asciiTheme="majorHAnsi" w:hAnsiTheme="majorHAnsi" w:cstheme="majorHAnsi"/>
        </w:rPr>
        <w:t>astrophysicist</w:t>
      </w:r>
      <w:proofErr w:type="gramEnd"/>
      <w:r w:rsidRPr="001E51E3">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1E51E3">
        <w:rPr>
          <w:rFonts w:asciiTheme="majorHAnsi" w:hAnsiTheme="majorHAnsi" w:cstheme="majorHAnsi"/>
        </w:rPr>
        <w:t>Yunhai</w:t>
      </w:r>
      <w:proofErr w:type="spellEnd"/>
      <w:r w:rsidRPr="001E51E3">
        <w:rPr>
          <w:rFonts w:asciiTheme="majorHAnsi" w:hAnsiTheme="majorHAnsi" w:cstheme="majorHAnsi"/>
        </w:rPr>
        <w:t xml:space="preserve"> 1-02, which disintegrated in March this year, was actually hit by a piece of space debris. </w:t>
      </w:r>
    </w:p>
    <w:p w14:paraId="11A6BE66"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1E51E3">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1E51E3">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1E51E3">
        <w:rPr>
          <w:rStyle w:val="StyleUnderline"/>
          <w:rFonts w:asciiTheme="majorHAnsi" w:hAnsiTheme="majorHAnsi" w:cstheme="majorHAnsi"/>
        </w:rPr>
        <w:t>kilometres</w:t>
      </w:r>
      <w:proofErr w:type="spellEnd"/>
      <w:r w:rsidRPr="001E51E3">
        <w:rPr>
          <w:rStyle w:val="StyleUnderline"/>
          <w:rFonts w:asciiTheme="majorHAnsi" w:hAnsiTheme="majorHAnsi" w:cstheme="majorHAnsi"/>
        </w:rPr>
        <w:t xml:space="preserve">). The incident </w:t>
      </w:r>
      <w:r w:rsidRPr="001E51E3">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1E51E3">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1E51E3">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1E51E3">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1E51E3">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1E51E3">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44E2FDA9"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1E51E3">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1E51E3">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w:t>
      </w:r>
      <w:proofErr w:type="gramStart"/>
      <w:r w:rsidRPr="001E51E3">
        <w:rPr>
          <w:rStyle w:val="StyleUnderline"/>
          <w:rFonts w:asciiTheme="majorHAnsi" w:hAnsiTheme="majorHAnsi" w:cstheme="majorHAnsi"/>
        </w:rPr>
        <w:t>time</w:t>
      </w:r>
      <w:proofErr w:type="gramEnd"/>
      <w:r w:rsidRPr="001E51E3">
        <w:rPr>
          <w:rStyle w:val="StyleUnderline"/>
          <w:rFonts w:asciiTheme="majorHAnsi" w:hAnsiTheme="majorHAnsi" w:cstheme="majorHAnsi"/>
        </w:rPr>
        <w:t xml:space="preserve"> and effort. Operators, therefore, always carefully evaluate such risks. </w:t>
      </w:r>
      <w:r w:rsidRPr="001E51E3">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1E51E3">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1E51E3">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1E51E3">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1E51E3">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1E51E3">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532A157C"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w:t>
      </w:r>
      <w:proofErr w:type="gramStart"/>
      <w:r w:rsidRPr="001E51E3">
        <w:rPr>
          <w:rStyle w:val="StyleUnderline"/>
          <w:rFonts w:asciiTheme="majorHAnsi" w:hAnsiTheme="majorHAnsi" w:cstheme="majorHAnsi"/>
        </w:rPr>
        <w:t>propellant,</w:t>
      </w:r>
      <w:proofErr w:type="gramEnd"/>
      <w:r w:rsidRPr="001E51E3">
        <w:rPr>
          <w:rStyle w:val="StyleUnderline"/>
          <w:rFonts w:asciiTheme="majorHAnsi" w:hAnsiTheme="majorHAnsi" w:cstheme="majorHAnsi"/>
        </w:rPr>
        <w:t xml:space="preserve"> the satellite cannot provide service.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1E51E3">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10870EC4" w14:textId="77777777" w:rsidR="00347CAE" w:rsidRPr="001E51E3" w:rsidRDefault="00347CAE" w:rsidP="00347CAE">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that </w:t>
      </w:r>
      <w:r w:rsidRPr="001E51E3">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1E51E3">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1E51E3">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1E51E3">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284E2B14"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"This object can be anywhere in this bubble of multiple </w:t>
      </w:r>
      <w:proofErr w:type="spellStart"/>
      <w:r w:rsidRPr="001E51E3">
        <w:rPr>
          <w:rFonts w:asciiTheme="majorHAnsi" w:hAnsiTheme="majorHAnsi" w:cstheme="majorHAnsi"/>
        </w:rPr>
        <w:t>kilometres</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"At this point, and for the foreseeable future, avoidance is our best recourse. People that </w:t>
      </w:r>
      <w:proofErr w:type="gramStart"/>
      <w:r w:rsidRPr="001E51E3">
        <w:rPr>
          <w:rFonts w:asciiTheme="majorHAnsi" w:hAnsiTheme="majorHAnsi" w:cstheme="majorHAnsi"/>
        </w:rPr>
        <w:t>say</w:t>
      </w:r>
      <w:proofErr w:type="gramEnd"/>
      <w:r w:rsidRPr="001E51E3">
        <w:rPr>
          <w:rFonts w:asciiTheme="majorHAnsi" w:hAnsiTheme="majorHAnsi" w:cstheme="majorHAnsi"/>
        </w:rPr>
        <w:t xml:space="preserve"> 'I'm going to take the risk', in my humble opinion, that's an irresponsible thing to do."</w:t>
      </w:r>
    </w:p>
    <w:p w14:paraId="59D768BE" w14:textId="77777777" w:rsidR="00347CAE" w:rsidRPr="001E51E3" w:rsidRDefault="00347CAE" w:rsidP="00347CAE">
      <w:pPr>
        <w:rPr>
          <w:rFonts w:asciiTheme="majorHAnsi" w:hAnsiTheme="majorHAnsi" w:cstheme="majorHAnsi"/>
        </w:rPr>
      </w:pP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monopoly</w:t>
      </w:r>
    </w:p>
    <w:p w14:paraId="37DA2FF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Lewis is concerned about the growing influence of a single actor —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 on the safety of orbital operations. Especially, he says, as the spaceflight company has entered the satellite operations world only recently. </w:t>
      </w:r>
    </w:p>
    <w:p w14:paraId="486FFD7D"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 xml:space="preserve">We are in a situation where most of the maneuvers we see will involve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0B5C7290"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1E51E3">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 xml:space="preserve"> spacecraft. </w:t>
      </w:r>
      <w:r w:rsidRPr="001E51E3">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1E51E3">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1E51E3">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w:t>
      </w:r>
      <w:r w:rsidRPr="001E51E3">
        <w:rPr>
          <w:rFonts w:asciiTheme="majorHAnsi" w:hAnsiTheme="majorHAnsi" w:cstheme="majorHAnsi"/>
        </w:rPr>
        <w:lastRenderedPageBreak/>
        <w:t>ollision predictions more complicated, according to Lewis.</w:t>
      </w:r>
    </w:p>
    <w:p w14:paraId="74A3C318"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4980662E" w14:textId="77777777" w:rsidR="00347CAE" w:rsidRPr="001E51E3" w:rsidRDefault="00347CAE" w:rsidP="00347CAE">
      <w:pPr>
        <w:rPr>
          <w:rFonts w:asciiTheme="majorHAnsi" w:hAnsiTheme="majorHAnsi" w:cstheme="majorHAnsi"/>
        </w:rPr>
      </w:pPr>
    </w:p>
    <w:p w14:paraId="5DDCD34B"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7BA2C340"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w:t>
      </w:r>
      <w:proofErr w:type="gramStart"/>
      <w:r w:rsidRPr="001E51E3">
        <w:rPr>
          <w:rFonts w:asciiTheme="majorHAnsi" w:hAnsiTheme="majorHAnsi" w:cstheme="majorHAnsi"/>
        </w:rPr>
        <w:t>SHAPE</w:t>
      </w:r>
      <w:proofErr w:type="gramEnd"/>
      <w:r w:rsidRPr="001E51E3">
        <w:rPr>
          <w:rFonts w:asciiTheme="majorHAnsi" w:hAnsiTheme="majorHAnsi" w:cstheme="majorHAnsi"/>
        </w:rPr>
        <w:t xml:space="preserve"> he has worked at NATO HQ, within the </w:t>
      </w:r>
      <w:proofErr w:type="spellStart"/>
      <w:r w:rsidRPr="001E51E3">
        <w:rPr>
          <w:rFonts w:asciiTheme="majorHAnsi" w:hAnsiTheme="majorHAnsi" w:cstheme="majorHAnsi"/>
        </w:rPr>
        <w:t>Defence</w:t>
      </w:r>
      <w:proofErr w:type="spellEnd"/>
      <w:r w:rsidRPr="001E51E3">
        <w:rPr>
          <w:rFonts w:asciiTheme="majorHAnsi" w:hAnsiTheme="majorHAnsi" w:cstheme="majorHAnsi"/>
        </w:rPr>
        <w:t xml:space="preserve"> Investment Division on interoperability for NATO’s multinational battlegroups.] </w:t>
      </w:r>
      <w:hyperlink r:id="rId12"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2E297AB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 xml:space="preserve">Since the production of </w:t>
      </w:r>
      <w:proofErr w:type="gramStart"/>
      <w:r w:rsidRPr="001E51E3">
        <w:rPr>
          <w:rFonts w:asciiTheme="majorHAnsi" w:hAnsiTheme="majorHAnsi" w:cstheme="majorHAnsi"/>
        </w:rPr>
        <w:t>a large number of</w:t>
      </w:r>
      <w:proofErr w:type="gramEnd"/>
      <w:r w:rsidRPr="001E51E3">
        <w:rPr>
          <w:rFonts w:asciiTheme="majorHAnsi" w:hAnsiTheme="majorHAnsi" w:cstheme="majorHAnsi"/>
        </w:rPr>
        <w:t xml:space="preserve"> small satellites in a factory environment will lower the cost of the overall </w:t>
      </w:r>
      <w:proofErr w:type="spellStart"/>
      <w:r w:rsidRPr="001E51E3">
        <w:rPr>
          <w:rFonts w:asciiTheme="majorHAnsi" w:hAnsiTheme="majorHAnsi" w:cstheme="majorHAnsi"/>
        </w:rPr>
        <w:t>programme</w:t>
      </w:r>
      <w:proofErr w:type="spellEnd"/>
      <w:r w:rsidRPr="001E51E3">
        <w:rPr>
          <w:rFonts w:asciiTheme="majorHAnsi" w:hAnsiTheme="majorHAnsi" w:cstheme="majorHAnsi"/>
        </w:rPr>
        <w:t xml:space="preserve">, </w:t>
      </w:r>
      <w:r w:rsidRPr="001E51E3">
        <w:rPr>
          <w:rStyle w:val="StyleUnderline"/>
          <w:rFonts w:asciiTheme="majorHAnsi" w:hAnsiTheme="majorHAnsi" w:cstheme="majorHAnsi"/>
        </w:rPr>
        <w:t xml:space="preserve">companies such as SpaceX, Amazon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have been creating a satellite constellation within the LEO</w:t>
      </w:r>
      <w:r w:rsidRPr="001E51E3">
        <w:rPr>
          <w:rFonts w:asciiTheme="majorHAnsi" w:hAnsiTheme="majorHAnsi" w:cstheme="majorHAnsi"/>
        </w:rPr>
        <w:t xml:space="preserve"> and Medium Earth Orbit (MEO).8, 9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85694AF"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Both SpaceX and Amazon have also announced their intention of creating a separate constellation for internet communication systems. SpaceX satellite constellations, named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be the largest constellation ever built when it is completed. The constellations consist of nearly 12,000 satellites in more than 20 different orbital planes.11 The altitude of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range between 550 km to 1,150 km. SpaceX aims to have a minimum of 2,200 satellites in the next five years and achieve initial commercial operation by </w:t>
      </w:r>
      <w:r w:rsidRPr="001E51E3">
        <w:rPr>
          <w:rFonts w:asciiTheme="majorHAnsi" w:hAnsiTheme="majorHAnsi" w:cstheme="majorHAnsi"/>
        </w:rPr>
        <w:lastRenderedPageBreak/>
        <w:t>2020.12 Amazon’s version of constellation, named Kuiper, has also been seeking approval from the Federal Communications Commission (FCC) to launch more than 3,200 satellites between 590 km to 630 km in the LEO.13</w:t>
      </w:r>
    </w:p>
    <w:p w14:paraId="7C929FE3"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200CCF0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w:t>
      </w:r>
      <w:proofErr w:type="spellStart"/>
      <w:r w:rsidRPr="001E51E3">
        <w:rPr>
          <w:rStyle w:val="StyleUnderline"/>
          <w:rFonts w:asciiTheme="majorHAnsi" w:hAnsiTheme="majorHAnsi" w:cstheme="majorHAnsi"/>
        </w:rPr>
        <w:t>programme</w:t>
      </w:r>
      <w:proofErr w:type="spellEnd"/>
      <w:r w:rsidRPr="001E51E3">
        <w:rPr>
          <w:rStyle w:val="StyleUnderline"/>
          <w:rFonts w:asciiTheme="majorHAnsi" w:hAnsiTheme="majorHAnsi" w:cstheme="majorHAnsi"/>
        </w:rPr>
        <w:t xml:space="preserve"> by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1E51E3">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1E51E3">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1E51E3">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266E7032"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1E51E3">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1E51E3">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1E51E3">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1E51E3">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1E51E3">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75D2FA4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From early 2019, there were approximately 34,000 pieces of debris larger than 10 cm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1E51E3">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1E51E3">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1E51E3">
        <w:rPr>
          <w:rStyle w:val="StyleUnderline"/>
          <w:rFonts w:asciiTheme="majorHAnsi" w:hAnsiTheme="majorHAnsi" w:cstheme="majorHAnsi"/>
          <w:highlight w:val="green"/>
        </w:rPr>
        <w:t>in the LEO</w:t>
      </w:r>
      <w:r w:rsidRPr="001E51E3">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9D8D7B4"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1E51E3">
        <w:rPr>
          <w:rStyle w:val="StyleUnderline"/>
          <w:rFonts w:asciiTheme="majorHAnsi" w:hAnsiTheme="majorHAnsi" w:cstheme="majorHAnsi"/>
          <w:highlight w:val="green"/>
        </w:rPr>
        <w:t>Could Impact Space-Based Military Assets</w:t>
      </w:r>
    </w:p>
    <w:p w14:paraId="4ED7E0BE"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1E51E3">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1E51E3">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1E51E3">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1E51E3">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1E51E3">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space-based Intelligence, Surveillanc</w:t>
      </w:r>
      <w:r w:rsidRPr="001E51E3">
        <w:rPr>
          <w:rStyle w:val="StyleUnderline"/>
          <w:rFonts w:asciiTheme="majorHAnsi" w:hAnsiTheme="majorHAnsi" w:cstheme="majorHAnsi"/>
        </w:rPr>
        <w:lastRenderedPageBreak/>
        <w:t xml:space="preserve">e and Reconnaissance (ISR) support to provide </w:t>
      </w:r>
      <w:r w:rsidRPr="001E51E3">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1E51E3">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1E51E3">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1E51E3">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1E51E3">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w:t>
      </w:r>
      <w:proofErr w:type="gramStart"/>
      <w:r w:rsidRPr="001E51E3">
        <w:rPr>
          <w:rStyle w:val="StyleUnderline"/>
          <w:rFonts w:asciiTheme="majorHAnsi" w:hAnsiTheme="majorHAnsi" w:cstheme="majorHAnsi"/>
        </w:rPr>
        <w:t>spacecraft</w:t>
      </w:r>
      <w:proofErr w:type="gramEnd"/>
      <w:r w:rsidRPr="001E51E3">
        <w:rPr>
          <w:rStyle w:val="StyleUnderline"/>
          <w:rFonts w:asciiTheme="majorHAnsi" w:hAnsiTheme="majorHAnsi" w:cstheme="majorHAnsi"/>
        </w:rPr>
        <w:t xml:space="preserve">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1E51E3">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1E51E3">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1E51E3">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1E51E3">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4AD5B66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and Kuiper constellations is planned to be above the atmospheric drag region. Despite this,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w:t>
      </w:r>
      <w:r w:rsidRPr="001E51E3">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w:t>
      </w:r>
      <w:proofErr w:type="spellStart"/>
      <w:r w:rsidRPr="001E51E3">
        <w:rPr>
          <w:rStyle w:val="StyleUnderline"/>
          <w:rFonts w:asciiTheme="majorHAnsi" w:hAnsiTheme="majorHAnsi" w:cstheme="majorHAnsi"/>
        </w:rPr>
        <w:t>manoeuvre</w:t>
      </w:r>
      <w:proofErr w:type="spellEnd"/>
      <w:r w:rsidRPr="001E51E3">
        <w:rPr>
          <w:rStyle w:val="StyleUnderline"/>
          <w:rFonts w:asciiTheme="majorHAnsi" w:hAnsiTheme="majorHAnsi" w:cstheme="majorHAnsi"/>
        </w:rPr>
        <w:t xml:space="preserve"> and EOL deorbiting, tracking the full constellation with 12,000 satellites could be challenging for the company and the Combined Space Operations Center</w:t>
      </w:r>
      <w:r w:rsidRPr="001E51E3">
        <w:rPr>
          <w:rFonts w:asciiTheme="majorHAnsi" w:hAnsiTheme="majorHAnsi" w:cstheme="majorHAnsi"/>
        </w:rPr>
        <w:t xml:space="preserve"> (</w:t>
      </w:r>
      <w:proofErr w:type="spellStart"/>
      <w:r w:rsidRPr="001E51E3">
        <w:rPr>
          <w:rFonts w:asciiTheme="majorHAnsi" w:hAnsiTheme="majorHAnsi" w:cstheme="majorHAnsi"/>
        </w:rPr>
        <w:t>CSpOC</w:t>
      </w:r>
      <w:proofErr w:type="spellEnd"/>
      <w:r w:rsidRPr="001E51E3">
        <w:rPr>
          <w:rFonts w:asciiTheme="majorHAnsi" w:hAnsiTheme="majorHAnsi" w:cstheme="maj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3C2B3E2" w14:textId="77777777" w:rsidR="00347CAE" w:rsidRPr="001E51E3" w:rsidRDefault="00347CAE" w:rsidP="00347CAE">
      <w:pPr>
        <w:rPr>
          <w:rFonts w:asciiTheme="majorHAnsi" w:hAnsiTheme="majorHAnsi" w:cstheme="majorHAnsi"/>
        </w:rPr>
      </w:pPr>
    </w:p>
    <w:p w14:paraId="5F7B9641"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lastRenderedPageBreak/>
        <w:t xml:space="preserve">Collisions with early warning satellites causes </w:t>
      </w:r>
      <w:proofErr w:type="spellStart"/>
      <w:r w:rsidRPr="001E51E3">
        <w:rPr>
          <w:rFonts w:asciiTheme="majorHAnsi" w:hAnsiTheme="majorHAnsi" w:cstheme="majorHAnsi"/>
        </w:rPr>
        <w:t>miscalc</w:t>
      </w:r>
      <w:proofErr w:type="spellEnd"/>
      <w:r w:rsidRPr="001E51E3">
        <w:rPr>
          <w:rFonts w:asciiTheme="majorHAnsi" w:hAnsiTheme="majorHAnsi" w:cstheme="majorHAnsi"/>
        </w:rPr>
        <w:t xml:space="preserve"> and goes nuclear – magnified by the Kessler effect</w:t>
      </w:r>
    </w:p>
    <w:p w14:paraId="23401B73"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1E51E3">
          <w:rPr>
            <w:rStyle w:val="Hyperlink"/>
            <w:rFonts w:asciiTheme="majorHAnsi" w:hAnsiTheme="majorHAnsi" w:cstheme="majorHAnsi"/>
          </w:rPr>
          <w:t>http</w:t>
        </w:r>
        <w:r w:rsidRPr="001E51E3">
          <w:rPr>
            <w:rStyle w:val="Hyperlink"/>
            <w:rFonts w:asciiTheme="majorHAnsi" w:hAnsiTheme="majorHAnsi" w:cstheme="majorHAnsi"/>
          </w:rPr>
          <w:lastRenderedPageBreak/>
          <w:t>s://hir.harvard.edu/anti-satellite-weapons-and-the-emerging-space-arms-race/</w:t>
        </w:r>
      </w:hyperlink>
      <w:r w:rsidRPr="001E51E3">
        <w:rPr>
          <w:rFonts w:asciiTheme="majorHAnsi" w:hAnsiTheme="majorHAnsi" w:cstheme="majorHAnsi"/>
        </w:rPr>
        <w:t xml:space="preserve"> TG</w:t>
      </w:r>
    </w:p>
    <w:p w14:paraId="6D69CA7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4"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1E51E3">
        <w:rPr>
          <w:rStyle w:val="StyleUnderline"/>
          <w:rFonts w:asciiTheme="majorHAnsi" w:hAnsiTheme="majorHAnsi" w:cstheme="majorHAnsi"/>
          <w:highlight w:val="green"/>
        </w:rPr>
        <w:t>capable of </w:t>
      </w:r>
      <w:hyperlink r:id="rId15" w:history="1">
        <w:r w:rsidRPr="001E51E3">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1E51E3">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0E892035"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Suppose a US </w:t>
      </w:r>
      <w:r w:rsidRPr="001E51E3">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1E51E3">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1E51E3">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1E51E3">
        <w:rPr>
          <w:rStyle w:val="StyleUnderline"/>
          <w:rFonts w:asciiTheme="majorHAnsi" w:hAnsiTheme="majorHAnsi" w:cstheme="majorHAnsi"/>
        </w:rPr>
        <w:t>counterforcing</w:t>
      </w:r>
      <w:proofErr w:type="spellEnd"/>
      <w:r w:rsidRPr="001E51E3">
        <w:rPr>
          <w:rStyle w:val="StyleUnderline"/>
          <w:rFonts w:asciiTheme="majorHAnsi" w:hAnsiTheme="majorHAnsi" w:cstheme="majorHAnsi"/>
        </w:rPr>
        <w:t>—</w:t>
      </w:r>
      <w:hyperlink r:id="rId16"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1E51E3">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1E51E3">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1E51E3">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1E51E3">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1E51E3">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7" w:anchor="v=onepage&amp;q=%22Protecting%20Space%20Assets%22%20johnson-freese&amp;f=false" w:history="1">
        <w:r w:rsidRPr="001E51E3">
          <w:rPr>
            <w:rStyle w:val="StyleUnderline"/>
            <w:rFonts w:asciiTheme="majorHAnsi" w:hAnsiTheme="majorHAnsi" w:cstheme="majorHAnsi"/>
            <w:highlight w:val="green"/>
          </w:rPr>
          <w:t>twelve hours</w:t>
        </w:r>
      </w:hyperlink>
      <w:r w:rsidRPr="001E51E3">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1E51E3">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1E51E3">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1E51E3">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1E51E3">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3DA5572A"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1E51E3">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1E51E3">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8"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19"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1E51E3">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0"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1E51E3">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1"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0B0DABCB"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As a result, </w:t>
      </w:r>
      <w:r w:rsidRPr="001E51E3">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1E51E3">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1E51E3">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1E51E3">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1E51E3">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268453CE"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2"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1E51E3">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1E51E3">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1E51E3">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3"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1E51E3">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1E51E3">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4"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5"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1E51E3">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1E51E3">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6"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1E51E3">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1E51E3">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1E51E3">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1E51E3">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1E51E3">
        <w:rPr>
          <w:rStyle w:val="StyleUnderline"/>
          <w:rFonts w:asciiTheme="majorHAnsi" w:hAnsiTheme="majorHAnsi" w:cstheme="majorHAnsi"/>
          <w:highlight w:val="green"/>
        </w:rPr>
        <w:t>reshape East Asian geopolitics.</w:t>
      </w:r>
    </w:p>
    <w:p w14:paraId="3D8FBD22"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1E51E3">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1E51E3">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7"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E579D23" w14:textId="77777777" w:rsidR="00347CAE" w:rsidRPr="001E51E3" w:rsidRDefault="00347CAE" w:rsidP="00347CAE">
      <w:pPr>
        <w:rPr>
          <w:rFonts w:asciiTheme="majorHAnsi" w:hAnsiTheme="majorHAnsi" w:cstheme="majorHAnsi"/>
        </w:rPr>
      </w:pPr>
    </w:p>
    <w:p w14:paraId="1234351D"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Independently causes cyberwar and satellite hackin</w:t>
      </w:r>
      <w:r w:rsidRPr="001E51E3">
        <w:rPr>
          <w:rFonts w:asciiTheme="majorHAnsi" w:hAnsiTheme="majorHAnsi" w:cstheme="majorHAnsi"/>
        </w:rPr>
        <w:lastRenderedPageBreak/>
        <w:t>g which escalates.</w:t>
      </w:r>
    </w:p>
    <w:p w14:paraId="77E65480"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8"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5A44B0D4"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1E51E3">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1E51E3">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1E51E3">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1E51E3">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1E51E3">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18409873"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1E51E3">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1E51E3">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1E51E3">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1E51E3">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012528AE"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1E51E3">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1E51E3">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1E51E3">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1E51E3">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099657D5" w14:textId="77777777" w:rsidR="00347CAE" w:rsidRPr="001E51E3" w:rsidRDefault="00347CAE" w:rsidP="00347CAE">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1E51E3">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1E51E3">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1E51E3">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1E51E3">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1E51E3">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67B437D5"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7CEC73A"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1E51E3">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1E51E3">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The advent of small satellites known as CubeSats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1E51E3">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1E51E3">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1E51E3">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1E51E3">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22BDB9F7"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1E51E3">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1E51E3">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1E51E3">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1E51E3">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1E51E3">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1E51E3">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1E51E3">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6393ED8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D0D3C99"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1E51E3">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1E51E3">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3FDA9585" w14:textId="77777777" w:rsidR="00347CAE" w:rsidRPr="001E51E3" w:rsidRDefault="00347CAE" w:rsidP="00347CAE">
      <w:pPr>
        <w:rPr>
          <w:rStyle w:val="StyleUnderline"/>
          <w:rFonts w:asciiTheme="majorHAnsi" w:hAnsiTheme="majorHAnsi" w:cstheme="majorHAnsi"/>
        </w:rPr>
      </w:pPr>
    </w:p>
    <w:p w14:paraId="3FA6E449"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00909D9D"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William Akoto [a postdoctoral research fellow at the University of Denver.] </w:t>
      </w:r>
      <w:hyperlink r:id="rId29"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46FB4263"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1E51E3">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1E51E3">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1E51E3">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1E51E3">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1E51E3">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1E51E3">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proofErr w:type="spellStart"/>
      <w:r w:rsidRPr="001E51E3">
        <w:rPr>
          <w:rStyle w:val="StyleUnderline"/>
          <w:rFonts w:asciiTheme="majorHAnsi" w:hAnsiTheme="majorHAnsi" w:cstheme="majorHAnsi"/>
          <w:highlight w:val="green"/>
        </w:rPr>
        <w:t>OneWeb</w:t>
      </w:r>
      <w:proofErr w:type="spellEnd"/>
      <w:r w:rsidRPr="001E51E3">
        <w:rPr>
          <w:rStyle w:val="StyleUnderline"/>
          <w:rFonts w:asciiTheme="majorHAnsi" w:hAnsiTheme="majorHAnsi" w:cstheme="majorHAnsi"/>
          <w:highlight w:val="green"/>
        </w:rPr>
        <w:t xml:space="preserve"> and other</w:t>
      </w:r>
      <w:r w:rsidRPr="001E51E3">
        <w:rPr>
          <w:rStyle w:val="StyleUnderline"/>
          <w:rFonts w:asciiTheme="majorHAnsi" w:hAnsiTheme="majorHAnsi" w:cstheme="majorHAnsi"/>
        </w:rPr>
        <w:t xml:space="preserve"> companie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302EAC34"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1E51E3">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1E51E3">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1E51E3">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1E51E3">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09911CD6"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F0BFE55"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1E51E3">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1E51E3">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1E51E3">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2A28CC6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Commodity parts</w:t>
      </w:r>
    </w:p>
    <w:p w14:paraId="7A35ACB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82F852D"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1E51E3">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1E51E3">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5214FF11"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1E51E3">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1E51E3">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0A8A026D" w14:textId="77777777" w:rsidR="00347CAE" w:rsidRPr="001E51E3" w:rsidRDefault="00347CAE" w:rsidP="00347CAE">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1E51E3">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1E51E3">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1E51E3">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1E51E3">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6B8BBB81"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History of hacks</w:t>
      </w:r>
    </w:p>
    <w:p w14:paraId="6AA52EA2"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1E51E3">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1E51E3">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1E51E3">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1E51E3">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1E51E3">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w:t>
      </w:r>
      <w:proofErr w:type="spellStart"/>
      <w:r w:rsidRPr="001E51E3">
        <w:rPr>
          <w:rStyle w:val="StyleUnderline"/>
          <w:rFonts w:asciiTheme="majorHAnsi" w:hAnsiTheme="majorHAnsi" w:cstheme="majorHAnsi"/>
        </w:rPr>
        <w:t>SkyNet</w:t>
      </w:r>
      <w:proofErr w:type="spellEnd"/>
      <w:r w:rsidRPr="001E51E3">
        <w:rPr>
          <w:rStyle w:val="StyleUnderline"/>
          <w:rFonts w:asciiTheme="majorHAnsi" w:hAnsiTheme="majorHAnsi" w:cstheme="majorHAnsi"/>
        </w:rPr>
        <w:t xml:space="preserve"> satellites.</w:t>
      </w:r>
    </w:p>
    <w:p w14:paraId="5DFAF6E9"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1E51E3">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1E51E3">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1E51E3">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1E51E3">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1E51E3">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1E51E3">
        <w:rPr>
          <w:rStyle w:val="StyleUnderline"/>
          <w:rFonts w:asciiTheme="majorHAnsi" w:hAnsiTheme="majorHAnsi" w:cstheme="majorHAnsi"/>
          <w:highlight w:val="green"/>
        </w:rPr>
        <w:t xml:space="preserve">launched a </w:t>
      </w:r>
      <w:r w:rsidRPr="001E51E3">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1E51E3">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1E51E3">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1E51E3">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1E51E3">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7FDF1E5C"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1E51E3">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1E51E3">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1E51E3">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1E51E3">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1E51E3">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1E51E3">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1E51E3">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1E51E3">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1E51E3">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2D9CA7D5"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1E51E3">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1E51E3">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1E51E3">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1E51E3">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1E51E3">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w:t>
      </w:r>
      <w:proofErr w:type="gramStart"/>
      <w:r w:rsidRPr="001E51E3">
        <w:rPr>
          <w:rStyle w:val="StyleUnderline"/>
          <w:rFonts w:asciiTheme="majorHAnsi" w:hAnsiTheme="majorHAnsi" w:cstheme="majorHAnsi"/>
        </w:rPr>
        <w:t>actually getting</w:t>
      </w:r>
      <w:proofErr w:type="gramEnd"/>
      <w:r w:rsidRPr="001E51E3">
        <w:rPr>
          <w:rStyle w:val="StyleUnderline"/>
          <w:rFonts w:asciiTheme="majorHAnsi" w:hAnsiTheme="majorHAnsi" w:cstheme="majorHAnsi"/>
        </w:rPr>
        <w:t xml:space="preserve"> these satellites in space.</w:t>
      </w:r>
    </w:p>
    <w:p w14:paraId="6DDF6C52" w14:textId="77777777" w:rsidR="00347CAE" w:rsidRPr="001E51E3" w:rsidRDefault="00347CAE" w:rsidP="00347CAE">
      <w:pPr>
        <w:rPr>
          <w:rFonts w:asciiTheme="majorHAnsi" w:hAnsiTheme="majorHAnsi" w:cstheme="majorHAnsi"/>
        </w:rPr>
      </w:pPr>
    </w:p>
    <w:p w14:paraId="2F4B6CBE" w14:textId="77777777" w:rsidR="00347CAE" w:rsidRPr="001E51E3" w:rsidRDefault="00347CAE" w:rsidP="00347CAE">
      <w:pPr>
        <w:rPr>
          <w:rFonts w:asciiTheme="majorHAnsi" w:hAnsiTheme="majorHAnsi" w:cstheme="majorHAnsi"/>
        </w:rPr>
      </w:pPr>
    </w:p>
    <w:p w14:paraId="7B977EAD"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7DE3A1E3"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w:t>
      </w:r>
      <w:proofErr w:type="spellStart"/>
      <w:r w:rsidRPr="001E51E3">
        <w:rPr>
          <w:rFonts w:asciiTheme="majorHAnsi" w:hAnsiTheme="majorHAnsi" w:cstheme="majorHAnsi"/>
        </w:rPr>
        <w:t>Spogli</w:t>
      </w:r>
      <w:proofErr w:type="spellEnd"/>
      <w:r w:rsidRPr="001E51E3">
        <w:rPr>
          <w:rFonts w:asciiTheme="majorHAnsi" w:hAnsiTheme="majorHAnsi" w:cstheme="majorHAnsi"/>
        </w:rPr>
        <w:t xml:space="preserve"> Institute for International Studies. Being interviewed by </w:t>
      </w:r>
      <w:proofErr w:type="spellStart"/>
      <w:r w:rsidRPr="001E51E3">
        <w:rPr>
          <w:rFonts w:asciiTheme="majorHAnsi" w:hAnsiTheme="majorHAnsi" w:cstheme="majorHAnsi"/>
        </w:rPr>
        <w:t>EarthSky</w:t>
      </w:r>
      <w:proofErr w:type="spellEnd"/>
      <w:r w:rsidRPr="001E51E3">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20C6892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7B88C1EF"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1E51E3">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w:t>
      </w:r>
      <w:proofErr w:type="spellStart"/>
      <w:r w:rsidRPr="001E51E3">
        <w:rPr>
          <w:rFonts w:asciiTheme="majorHAnsi" w:hAnsiTheme="majorHAnsi" w:cstheme="majorHAnsi"/>
          <w:szCs w:val="26"/>
        </w:rPr>
        <w:t>Robock</w:t>
      </w:r>
      <w:proofErr w:type="spellEnd"/>
      <w:r w:rsidRPr="001E51E3">
        <w:rPr>
          <w:rFonts w:asciiTheme="majorHAnsi" w:hAnsiTheme="majorHAnsi" w:cstheme="majorHAnsi"/>
          <w:szCs w:val="26"/>
        </w:rPr>
        <w:t xml:space="preserve"> (Rutgers) </w:t>
      </w:r>
      <w:r w:rsidRPr="001E51E3">
        <w:rPr>
          <w:rStyle w:val="StyleUnderline"/>
          <w:rFonts w:asciiTheme="majorHAnsi" w:hAnsiTheme="majorHAnsi" w:cstheme="majorHAnsi"/>
        </w:rPr>
        <w:t xml:space="preserve">took another look at nuclear winter theory. This time around, they </w:t>
      </w:r>
      <w:r w:rsidRPr="001E51E3">
        <w:rPr>
          <w:rStyle w:val="StyleUnderline"/>
          <w:rFonts w:asciiTheme="majorHAnsi" w:hAnsiTheme="majorHAnsi" w:cstheme="majorHAnsi"/>
          <w:highlight w:val="green"/>
        </w:rPr>
        <w:t xml:space="preserve">used </w:t>
      </w:r>
      <w:proofErr w:type="gramStart"/>
      <w:r w:rsidRPr="001E51E3">
        <w:rPr>
          <w:rStyle w:val="StyleUnderline"/>
          <w:rFonts w:asciiTheme="majorHAnsi" w:hAnsiTheme="majorHAnsi" w:cstheme="majorHAnsi"/>
        </w:rPr>
        <w:t>much-</w:t>
      </w:r>
      <w:r w:rsidRPr="001E51E3">
        <w:rPr>
          <w:rStyle w:val="StyleUnderline"/>
          <w:rFonts w:asciiTheme="majorHAnsi" w:hAnsiTheme="majorHAnsi" w:cstheme="majorHAnsi"/>
          <w:highlight w:val="green"/>
        </w:rPr>
        <w:t>improved</w:t>
      </w:r>
      <w:proofErr w:type="gramEnd"/>
      <w:r w:rsidRPr="001E51E3">
        <w:rPr>
          <w:rStyle w:val="StyleUnderline"/>
          <w:rFonts w:asciiTheme="majorHAnsi" w:hAnsiTheme="majorHAnsi" w:cstheme="majorHAnsi"/>
        </w:rPr>
        <w:t xml:space="preserve"> and much more detailed climate </w:t>
      </w:r>
      <w:r w:rsidRPr="001E51E3">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E51E3">
        <w:rPr>
          <w:rFonts w:asciiTheme="majorHAnsi" w:hAnsiTheme="majorHAnsi" w:cstheme="majorHAnsi"/>
          <w:szCs w:val="26"/>
        </w:rPr>
        <w:t>soot</w:t>
      </w:r>
      <w:proofErr w:type="gramEnd"/>
      <w:r w:rsidRPr="001E51E3">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E51E3">
        <w:rPr>
          <w:rFonts w:asciiTheme="majorHAnsi" w:hAnsiTheme="majorHAnsi" w:cstheme="majorHAnsi"/>
          <w:szCs w:val="26"/>
        </w:rPr>
        <w:t>really significant</w:t>
      </w:r>
      <w:proofErr w:type="gramEnd"/>
      <w:r w:rsidRPr="001E51E3">
        <w:rPr>
          <w:rFonts w:asciiTheme="majorHAnsi" w:hAnsiTheme="majorHAnsi" w:cstheme="majorHAnsi"/>
          <w:szCs w:val="26"/>
        </w:rPr>
        <w:t xml:space="preserve"> food shortages. </w:t>
      </w:r>
      <w:proofErr w:type="gramStart"/>
      <w:r w:rsidRPr="001E51E3">
        <w:rPr>
          <w:rFonts w:asciiTheme="majorHAnsi" w:hAnsiTheme="majorHAnsi" w:cstheme="majorHAnsi"/>
          <w:szCs w:val="26"/>
        </w:rPr>
        <w:t>So</w:t>
      </w:r>
      <w:proofErr w:type="gramEnd"/>
      <w:r w:rsidRPr="001E51E3">
        <w:rPr>
          <w:rFonts w:asciiTheme="majorHAnsi" w:hAnsiTheme="majorHAnsi" w:cstheme="majorHAnsi"/>
          <w:szCs w:val="26"/>
        </w:rPr>
        <w:t xml:space="preserve">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1E51E3">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1E51E3">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1E51E3">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1E51E3">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1E51E3">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1E51E3">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1E51E3">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1E51E3">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1E51E3">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1E51E3">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1E51E3">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proofErr w:type="gramStart"/>
      <w:r w:rsidRPr="001E51E3">
        <w:rPr>
          <w:rStyle w:val="StyleUnderline"/>
          <w:rFonts w:asciiTheme="majorHAnsi" w:hAnsiTheme="majorHAnsi" w:cstheme="majorHAnsi"/>
          <w:highlight w:val="green"/>
        </w:rPr>
        <w:t>famine</w:t>
      </w:r>
      <w:proofErr w:type="gramEnd"/>
      <w:r w:rsidRPr="001E51E3">
        <w:rPr>
          <w:rStyle w:val="StyleUnderline"/>
          <w:rFonts w:asciiTheme="majorHAnsi" w:hAnsiTheme="majorHAnsi" w:cstheme="majorHAnsi"/>
          <w:highlight w:val="green"/>
        </w:rPr>
        <w:t xml:space="preserve"> and </w:t>
      </w:r>
      <w:r w:rsidRPr="001E51E3">
        <w:rPr>
          <w:rStyle w:val="StyleUnderline"/>
          <w:rFonts w:asciiTheme="majorHAnsi" w:hAnsiTheme="majorHAnsi" w:cstheme="majorHAnsi"/>
        </w:rPr>
        <w:t xml:space="preserve">massive </w:t>
      </w:r>
      <w:r w:rsidRPr="001E51E3">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 xml:space="preserve">effect would be </w:t>
      </w:r>
      <w:proofErr w:type="gramStart"/>
      <w:r w:rsidRPr="001E51E3">
        <w:rPr>
          <w:rStyle w:val="StyleUnderline"/>
          <w:rFonts w:asciiTheme="majorHAnsi" w:hAnsiTheme="majorHAnsi" w:cstheme="majorHAnsi"/>
          <w:highlight w:val="green"/>
        </w:rPr>
        <w:t>similar to</w:t>
      </w:r>
      <w:proofErr w:type="gramEnd"/>
      <w:r w:rsidRPr="001E51E3">
        <w:rPr>
          <w:rStyle w:val="StyleUnderline"/>
          <w:rFonts w:asciiTheme="majorHAnsi" w:hAnsiTheme="majorHAnsi" w:cstheme="majorHAnsi"/>
        </w:rPr>
        <w:t xml:space="preserve"> that of the </w:t>
      </w:r>
      <w:r w:rsidRPr="001E51E3">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1E51E3">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1E51E3">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E51E3">
        <w:rPr>
          <w:rFonts w:asciiTheme="majorHAnsi" w:hAnsiTheme="majorHAnsi" w:cstheme="majorHAnsi"/>
        </w:rPr>
        <w:t>have to</w:t>
      </w:r>
      <w:proofErr w:type="gramEnd"/>
      <w:r w:rsidRPr="001E51E3">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1E51E3">
        <w:rPr>
          <w:rFonts w:asciiTheme="majorHAnsi" w:hAnsiTheme="majorHAnsi" w:cstheme="majorHAnsi"/>
          <w:szCs w:val="26"/>
        </w:rPr>
        <w:t>Pacific island</w:t>
      </w:r>
      <w:proofErr w:type="gramEnd"/>
      <w:r w:rsidRPr="001E51E3">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E51E3">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1E51E3">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1E51E3">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6818F5CC" w14:textId="77777777" w:rsidR="008544DC" w:rsidRPr="001E51E3" w:rsidRDefault="008544DC" w:rsidP="008544DC">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209A8A2C" w14:textId="77777777" w:rsidR="008544DC" w:rsidRPr="001E51E3" w:rsidRDefault="008544DC" w:rsidP="008544DC">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30"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3B38583" w14:textId="77777777" w:rsidR="008544DC" w:rsidRPr="001E51E3" w:rsidRDefault="008544DC" w:rsidP="008544DC">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w:t>
      </w:r>
      <w:r w:rsidRPr="001E51E3">
        <w:rPr>
          <w:rFonts w:asciiTheme="majorHAnsi" w:hAnsiTheme="majorHAnsi" w:cstheme="majorHAnsi"/>
        </w:rPr>
        <w:lastRenderedPageBreak/>
        <w:t xml:space="preserve">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915D006" w14:textId="77777777" w:rsidR="008544DC" w:rsidRPr="001E51E3" w:rsidRDefault="008544DC" w:rsidP="008544DC">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31"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54DA636D" w14:textId="77777777" w:rsidR="008544DC" w:rsidRPr="001E51E3" w:rsidRDefault="008544DC" w:rsidP="008544DC">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debris could have national security implications for multiple states.</w:t>
      </w:r>
    </w:p>
    <w:p w14:paraId="59252024" w14:textId="77777777" w:rsidR="008544DC" w:rsidRPr="001E51E3" w:rsidRDefault="008544DC" w:rsidP="008544DC">
      <w:pPr>
        <w:rPr>
          <w:rFonts w:asciiTheme="majorHAnsi" w:hAnsiTheme="majorHAnsi" w:cstheme="majorHAnsi"/>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so the more states that are invested in objects with similar orbits, and the more that satellites represent </w:t>
      </w:r>
      <w:r w:rsidRPr="001E51E3">
        <w:rPr>
          <w:rFonts w:asciiTheme="majorHAnsi" w:hAnsiTheme="majorHAnsi" w:cstheme="majorHAnsi"/>
        </w:rPr>
        <w:lastRenderedPageBreak/>
        <w:t>multinational efforts and interests, the stronger the deterrent effect against any kind of test or hostile activities in that area of space.</w:t>
      </w:r>
    </w:p>
    <w:p w14:paraId="004EF33A" w14:textId="77777777" w:rsidR="008544DC" w:rsidRPr="001E51E3" w:rsidRDefault="008544DC" w:rsidP="008544DC">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3"/>
      <w:r w:rsidRPr="001E51E3">
        <w:rPr>
          <w:rFonts w:asciiTheme="majorHAnsi" w:hAnsiTheme="majorHAnsi" w:cstheme="majorHAnsi"/>
        </w:rPr>
        <w:t>, </w:t>
      </w:r>
      <w:bookmarkStart w:id="4"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4"/>
      <w:r w:rsidRPr="001E51E3">
        <w:rPr>
          <w:rFonts w:asciiTheme="majorHAnsi" w:hAnsiTheme="majorHAnsi" w:cstheme="majorHAnsi"/>
        </w:rPr>
        <w:t>, </w:t>
      </w:r>
      <w:bookmarkStart w:id="5"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5"/>
      <w:r w:rsidRPr="001E51E3">
        <w:rPr>
          <w:rFonts w:asciiTheme="majorHAnsi" w:hAnsiTheme="majorHAnsi" w:cstheme="majorHAnsi"/>
        </w:rPr>
        <w:t xml:space="preserve">]. As a result, even states that do not have space launch capabilities </w:t>
      </w:r>
      <w:proofErr w:type="gramStart"/>
      <w:r w:rsidRPr="001E51E3">
        <w:rPr>
          <w:rFonts w:asciiTheme="majorHAnsi" w:hAnsiTheme="majorHAnsi" w:cstheme="majorHAnsi"/>
        </w:rPr>
        <w:t>have the ability to</w:t>
      </w:r>
      <w:proofErr w:type="gramEnd"/>
      <w:r w:rsidRPr="001E51E3">
        <w:rPr>
          <w:rFonts w:asciiTheme="majorHAnsi" w:hAnsiTheme="majorHAnsi" w:cstheme="majorHAnsi"/>
        </w:rPr>
        <w:t xml:space="preserve"> deter acts that generate debris and will have the desire to do so if it affects their communications, navigation, or scientific interests.</w:t>
      </w:r>
    </w:p>
    <w:p w14:paraId="6FD5ABFE" w14:textId="77777777" w:rsidR="008544DC" w:rsidRPr="001E51E3" w:rsidRDefault="008544DC" w:rsidP="008544DC">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32"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73342AC1" w14:textId="77777777" w:rsidR="008544DC" w:rsidRPr="001E51E3" w:rsidRDefault="008544DC" w:rsidP="008544DC">
      <w:pPr>
        <w:rPr>
          <w:rFonts w:asciiTheme="majorHAnsi" w:hAnsiTheme="majorHAnsi" w:cstheme="majorHAnsi"/>
        </w:rPr>
      </w:pPr>
    </w:p>
    <w:p w14:paraId="4884D813" w14:textId="77777777" w:rsidR="00347CAE" w:rsidRPr="001E51E3" w:rsidRDefault="00347CAE" w:rsidP="00347CAE">
      <w:pPr>
        <w:rPr>
          <w:rFonts w:asciiTheme="majorHAnsi" w:hAnsiTheme="majorHAnsi" w:cstheme="majorHAnsi"/>
        </w:rPr>
      </w:pPr>
    </w:p>
    <w:p w14:paraId="4AF39A9E" w14:textId="77777777" w:rsidR="00347CAE" w:rsidRPr="001E51E3" w:rsidRDefault="00347CAE" w:rsidP="00347CAE">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7E7F8A51"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7DEA4D58" w14:textId="77777777" w:rsidR="00347CAE" w:rsidRPr="001E51E3" w:rsidRDefault="00347CAE" w:rsidP="00347CAE">
      <w:pPr>
        <w:rPr>
          <w:rFonts w:asciiTheme="majorHAnsi" w:hAnsiTheme="majorHAnsi" w:cstheme="majorHAnsi"/>
        </w:rPr>
      </w:pPr>
      <w:proofErr w:type="spellStart"/>
      <w:r w:rsidRPr="001E51E3">
        <w:rPr>
          <w:rStyle w:val="Style13ptBold"/>
          <w:rFonts w:asciiTheme="majorHAnsi" w:hAnsiTheme="majorHAnsi" w:cstheme="majorHAnsi"/>
        </w:rPr>
        <w:t>Bernat</w:t>
      </w:r>
      <w:proofErr w:type="spellEnd"/>
      <w:r w:rsidRPr="001E51E3">
        <w:rPr>
          <w:rStyle w:val="Style13ptBold"/>
          <w:rFonts w:asciiTheme="majorHAnsi" w:hAnsiTheme="majorHAnsi" w:cstheme="majorHAnsi"/>
        </w:rPr>
        <w:t xml:space="preserve"> 19 </w:t>
      </w:r>
      <w:r w:rsidRPr="001E51E3">
        <w:rPr>
          <w:rFonts w:asciiTheme="majorHAnsi" w:hAnsiTheme="majorHAnsi" w:cstheme="majorHAnsi"/>
        </w:rPr>
        <w:t xml:space="preserve">“The Inevitability of Militarization of Outer Space” Pawel </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[Assistant Professor, Polish Air Force University] Safety &amp; Defense 5(1) (2019) 49–54 </w:t>
      </w:r>
      <w:hyperlink r:id="rId33"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20A615F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1E51E3">
        <w:rPr>
          <w:rFonts w:asciiTheme="majorHAnsi" w:hAnsiTheme="majorHAnsi" w:cstheme="majorHAnsi"/>
        </w:rPr>
        <w:t>Bourbonniere</w:t>
      </w:r>
      <w:proofErr w:type="spellEnd"/>
      <w:r w:rsidRPr="001E51E3">
        <w:rPr>
          <w:rFonts w:asciiTheme="majorHAnsi" w:hAnsiTheme="majorHAnsi" w:cstheme="majorHAnsi"/>
        </w:rPr>
        <w:t xml:space="preserv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1E51E3">
        <w:rPr>
          <w:rFonts w:asciiTheme="majorHAnsi" w:hAnsiTheme="majorHAnsi" w:cstheme="majorHAnsi"/>
        </w:rPr>
        <w:t>Sarmat</w:t>
      </w:r>
      <w:proofErr w:type="spellEnd"/>
      <w:r w:rsidRPr="001E51E3">
        <w:rPr>
          <w:rFonts w:asciiTheme="majorHAnsi" w:hAnsiTheme="majorHAnsi" w:cstheme="majorHAnsi"/>
        </w:rPr>
        <w:t xml:space="preserve">.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1EA66FD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1E51E3">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1E51E3">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1E51E3">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21D5847"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1E51E3">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1E51E3">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1E51E3">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1E51E3">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1E51E3">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1E51E3">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1E51E3">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1E51E3">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1E51E3">
        <w:rPr>
          <w:rFonts w:asciiTheme="majorHAnsi" w:hAnsiTheme="majorHAnsi" w:cstheme="majorHAnsi"/>
        </w:rPr>
        <w:t>Roscosmos</w:t>
      </w:r>
      <w:proofErr w:type="spellEnd"/>
      <w:r w:rsidRPr="001E51E3">
        <w:rPr>
          <w:rFonts w:asciiTheme="majorHAnsi" w:hAnsiTheme="majorHAnsi" w:cstheme="majorHAnsi"/>
        </w:rPr>
        <w:t xml:space="preserve">,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1E51E3">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1E51E3">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1E51E3">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1E51E3">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1E51E3">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6AD09F71"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1E51E3">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1E51E3">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1E51E3">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1E51E3">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1E51E3">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1E51E3">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1E51E3">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081916F"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3. Outer Space as a Theatre for Potential Conflict</w:t>
      </w:r>
    </w:p>
    <w:p w14:paraId="65B53201"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1E51E3">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1E51E3">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1E51E3">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734C32AB"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1E51E3">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1E51E3">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1E51E3">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w:t>
      </w:r>
      <w:proofErr w:type="gramStart"/>
      <w:r w:rsidRPr="001E51E3">
        <w:rPr>
          <w:rFonts w:asciiTheme="majorHAnsi" w:hAnsiTheme="majorHAnsi" w:cstheme="majorHAnsi"/>
        </w:rPr>
        <w:t>on the basis of</w:t>
      </w:r>
      <w:proofErr w:type="gramEnd"/>
      <w:r w:rsidRPr="001E51E3">
        <w:rPr>
          <w:rFonts w:asciiTheme="majorHAnsi" w:hAnsiTheme="majorHAnsi" w:cstheme="majorHAnsi"/>
        </w:rPr>
        <w:t xml:space="preserve"> their ballistic missiles, e.g., Iran and North Korea (Weeden, Samson, 2019, pp. 4.1-2, 5.1-2), and some believe that Israel’s Arrow 3 </w:t>
      </w:r>
      <w:r w:rsidRPr="001E51E3">
        <w:rPr>
          <w:rFonts w:asciiTheme="majorHAnsi" w:hAnsiTheme="majorHAnsi" w:cstheme="majorHAnsi"/>
        </w:rPr>
        <w:lastRenderedPageBreak/>
        <w:t>missile has been developed to gain such a capability (</w:t>
      </w:r>
      <w:proofErr w:type="spellStart"/>
      <w:r w:rsidRPr="001E51E3">
        <w:rPr>
          <w:rFonts w:asciiTheme="majorHAnsi" w:hAnsiTheme="majorHAnsi" w:cstheme="majorHAnsi"/>
        </w:rPr>
        <w:t>Opall</w:t>
      </w:r>
      <w:proofErr w:type="spellEnd"/>
      <w:r w:rsidRPr="001E51E3">
        <w:rPr>
          <w:rFonts w:asciiTheme="majorHAnsi" w:hAnsiTheme="majorHAnsi" w:cstheme="majorHAnsi"/>
        </w:rPr>
        <w:t xml:space="preserve">-Rome, 2009). </w:t>
      </w:r>
      <w:r w:rsidRPr="001E51E3">
        <w:rPr>
          <w:rStyle w:val="StyleUnderline"/>
          <w:rFonts w:asciiTheme="majorHAnsi" w:hAnsiTheme="majorHAnsi" w:cstheme="majorHAnsi"/>
        </w:rPr>
        <w:t xml:space="preserve">There are many indications that this technology </w:t>
      </w:r>
      <w:r w:rsidRPr="001E51E3">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1E51E3">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1E51E3">
        <w:rPr>
          <w:rFonts w:asciiTheme="majorHAnsi" w:hAnsiTheme="majorHAnsi" w:cstheme="majorHAnsi"/>
        </w:rPr>
        <w:t>as a consequence</w:t>
      </w:r>
      <w:proofErr w:type="gramEnd"/>
      <w:r w:rsidRPr="001E51E3">
        <w:rPr>
          <w:rFonts w:asciiTheme="majorHAnsi" w:hAnsiTheme="majorHAnsi" w:cstheme="majorHAnsi"/>
        </w:rPr>
        <w:t xml:space="preserve">, must lead to the democratization of the technology. What is more, </w:t>
      </w:r>
      <w:r w:rsidRPr="001E51E3">
        <w:rPr>
          <w:rStyle w:val="StyleUnderline"/>
          <w:rFonts w:asciiTheme="majorHAnsi" w:hAnsiTheme="majorHAnsi" w:cstheme="majorHAnsi"/>
        </w:rPr>
        <w:t xml:space="preserve">in addition to traditional </w:t>
      </w:r>
      <w:proofErr w:type="spellStart"/>
      <w:r w:rsidRPr="001E51E3">
        <w:rPr>
          <w:rStyle w:val="StyleUnderline"/>
          <w:rFonts w:asciiTheme="majorHAnsi" w:hAnsiTheme="majorHAnsi" w:cstheme="majorHAnsi"/>
        </w:rPr>
        <w:t>groundspace</w:t>
      </w:r>
      <w:proofErr w:type="spellEnd"/>
      <w:r w:rsidRPr="001E51E3">
        <w:rPr>
          <w:rStyle w:val="StyleUnderline"/>
          <w:rFonts w:asciiTheme="majorHAnsi" w:hAnsiTheme="majorHAnsi" w:cstheme="majorHAnsi"/>
        </w:rPr>
        <w:t xml:space="preserve"> or air-space ASAT missiles, </w:t>
      </w:r>
      <w:r w:rsidRPr="001E51E3">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1E51E3">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1E51E3">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1E51E3">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1E51E3">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1E51E3">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1E51E3">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4D40AFF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Considering the above facts, it should not come as a surprise that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1E51E3">
        <w:rPr>
          <w:rStyle w:val="StyleUnderline"/>
          <w:rFonts w:asciiTheme="majorHAnsi" w:hAnsiTheme="majorHAnsi" w:cstheme="majorHAnsi"/>
        </w:rPr>
        <w:t>As a consequence</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1E51E3">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45AAD16C"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1E51E3">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1E51E3">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1E51E3">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1E51E3">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1E51E3">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1E51E3">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1E51E3">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1E51E3">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w:t>
      </w:r>
      <w:proofErr w:type="gramStart"/>
      <w:r w:rsidRPr="001E51E3">
        <w:rPr>
          <w:rStyle w:val="StyleUnderline"/>
          <w:rFonts w:asciiTheme="majorHAnsi" w:hAnsiTheme="majorHAnsi" w:cstheme="majorHAnsi"/>
        </w:rPr>
        <w:t>taken into account</w:t>
      </w:r>
      <w:proofErr w:type="gramEnd"/>
      <w:r w:rsidRPr="001E51E3">
        <w:rPr>
          <w:rStyle w:val="StyleUnderline"/>
          <w:rFonts w:asciiTheme="majorHAnsi" w:hAnsiTheme="majorHAnsi" w:cstheme="majorHAnsi"/>
        </w:rPr>
        <w:t xml:space="preserve">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530F56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024329B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1E51E3">
        <w:rPr>
          <w:rFonts w:asciiTheme="majorHAnsi" w:hAnsiTheme="majorHAnsi" w:cstheme="majorHAnsi"/>
        </w:rPr>
        <w:t>national-states</w:t>
      </w:r>
      <w:proofErr w:type="gramEnd"/>
      <w:r w:rsidRPr="001E51E3">
        <w:rPr>
          <w:rFonts w:asciiTheme="majorHAnsi" w:hAnsiTheme="majorHAnsi" w:cstheme="majorHAnsi"/>
        </w:rPr>
        <w:t>.</w:t>
      </w:r>
    </w:p>
    <w:p w14:paraId="65A50FC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1E51E3">
        <w:rPr>
          <w:rFonts w:asciiTheme="majorHAnsi" w:hAnsiTheme="majorHAnsi" w:cstheme="majorHAnsi"/>
        </w:rPr>
        <w:t>Global’naya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Navigatsionnaya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Sputnikovaya</w:t>
      </w:r>
      <w:proofErr w:type="spellEnd"/>
      <w:r w:rsidRPr="001E51E3">
        <w:rPr>
          <w:rFonts w:asciiTheme="majorHAnsi" w:hAnsiTheme="majorHAnsi" w:cstheme="majorHAnsi"/>
        </w:rPr>
        <w:t xml:space="preserve"> Sistema (GLONASS) and China’s </w:t>
      </w:r>
      <w:proofErr w:type="spellStart"/>
      <w:r w:rsidRPr="001E51E3">
        <w:rPr>
          <w:rFonts w:asciiTheme="majorHAnsi" w:hAnsiTheme="majorHAnsi" w:cstheme="majorHAnsi"/>
        </w:rPr>
        <w:t>BeiDou</w:t>
      </w:r>
      <w:proofErr w:type="spellEnd"/>
      <w:r w:rsidRPr="001E51E3">
        <w:rPr>
          <w:rFonts w:asciiTheme="majorHAnsi" w:hAnsiTheme="majorHAnsi" w:cstheme="majorHAnsi"/>
        </w:rPr>
        <w:t xml:space="preserve"> Navigation Satellite System. There are, however, another two regional systems under development, i.e., Indian Regional Navigation Satellite System (IRNSS) and Japanese Quasi-Zenith Satellite System (QZSS).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those satellites, apart from securing civil safety (e.g., in transportation, logistics, communication), play a crucial role in national security.</w:t>
      </w:r>
    </w:p>
    <w:p w14:paraId="085B102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1E51E3">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1E51E3">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1E51E3">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1E51E3">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1E51E3">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1E51E3">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w:t>
      </w:r>
      <w:proofErr w:type="gramStart"/>
      <w:r w:rsidRPr="001E51E3">
        <w:rPr>
          <w:rStyle w:val="StyleUnderline"/>
          <w:rFonts w:asciiTheme="majorHAnsi" w:hAnsiTheme="majorHAnsi" w:cstheme="majorHAnsi"/>
        </w:rPr>
        <w:t xml:space="preserve">in order </w:t>
      </w:r>
      <w:r w:rsidRPr="001E51E3">
        <w:rPr>
          <w:rStyle w:val="StyleUnderline"/>
          <w:rFonts w:asciiTheme="majorHAnsi" w:hAnsiTheme="majorHAnsi" w:cstheme="majorHAnsi"/>
          <w:highlight w:val="green"/>
        </w:rPr>
        <w:t>to</w:t>
      </w:r>
      <w:proofErr w:type="gramEnd"/>
      <w:r w:rsidRPr="001E51E3">
        <w:rPr>
          <w:rStyle w:val="StyleUnderline"/>
          <w:rFonts w:asciiTheme="majorHAnsi" w:hAnsiTheme="majorHAnsi" w:cstheme="majorHAnsi"/>
          <w:highlight w:val="green"/>
        </w:rPr>
        <w:t xml:space="preserve"> secure</w:t>
      </w:r>
      <w:r w:rsidRPr="001E51E3">
        <w:rPr>
          <w:rStyle w:val="StyleUnderline"/>
          <w:rFonts w:asciiTheme="majorHAnsi" w:hAnsiTheme="majorHAnsi" w:cstheme="majorHAnsi"/>
        </w:rPr>
        <w:t xml:space="preserve"> their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1E51E3">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1E51E3">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28875DE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1E51E3">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1E51E3">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1E51E3">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1E51E3">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6C29D6BB"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1E51E3">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1E51E3">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w:t>
      </w:r>
      <w:proofErr w:type="gramStart"/>
      <w:r w:rsidRPr="001E51E3">
        <w:rPr>
          <w:rStyle w:val="StyleUnderline"/>
          <w:rFonts w:asciiTheme="majorHAnsi" w:hAnsiTheme="majorHAnsi" w:cstheme="majorHAnsi"/>
        </w:rPr>
        <w:t>cyber-hacking</w:t>
      </w:r>
      <w:proofErr w:type="gramEnd"/>
      <w:r w:rsidRPr="001E51E3">
        <w:rPr>
          <w:rStyle w:val="StyleUnderline"/>
          <w:rFonts w:asciiTheme="majorHAnsi" w:hAnsiTheme="majorHAnsi" w:cstheme="majorHAnsi"/>
        </w:rPr>
        <w:t xml:space="preserve"> to direct the object into the cloud of space debris, “blinding” the satellites with ground-based lasers (</w:t>
      </w:r>
      <w:proofErr w:type="spellStart"/>
      <w:r w:rsidRPr="001E51E3">
        <w:rPr>
          <w:rStyle w:val="StyleUnderline"/>
          <w:rFonts w:asciiTheme="majorHAnsi" w:hAnsiTheme="majorHAnsi" w:cstheme="majorHAnsi"/>
        </w:rPr>
        <w:t>Mizokami</w:t>
      </w:r>
      <w:proofErr w:type="spellEnd"/>
      <w:r w:rsidRPr="001E51E3">
        <w:rPr>
          <w:rStyle w:val="StyleUnderline"/>
          <w:rFonts w:asciiTheme="majorHAnsi" w:hAnsiTheme="majorHAnsi" w:cstheme="majorHAnsi"/>
        </w:rPr>
        <w:t xml:space="preserve">, 2019). </w:t>
      </w:r>
      <w:r w:rsidRPr="001E51E3">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1E51E3">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1E51E3">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Posluszna</w:t>
      </w:r>
      <w:proofErr w:type="spellEnd"/>
      <w:r w:rsidRPr="001E51E3">
        <w:rPr>
          <w:rFonts w:asciiTheme="majorHAnsi" w:hAnsiTheme="majorHAnsi" w:cstheme="majorHAnsi"/>
        </w:rPr>
        <w:t>, 2018).</w:t>
      </w:r>
    </w:p>
    <w:p w14:paraId="1C1FBB26" w14:textId="77777777" w:rsidR="00347CAE" w:rsidRPr="001E51E3" w:rsidRDefault="00347CAE" w:rsidP="00347CAE">
      <w:pPr>
        <w:rPr>
          <w:rFonts w:asciiTheme="majorHAnsi" w:hAnsiTheme="majorHAnsi" w:cstheme="majorHAnsi"/>
        </w:rPr>
      </w:pPr>
    </w:p>
    <w:p w14:paraId="085B53FC"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32B1A059"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4"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636139D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Abstract</w:t>
      </w:r>
    </w:p>
    <w:p w14:paraId="23F4E03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Since 2008, </w:t>
      </w:r>
      <w:r w:rsidRPr="001E51E3">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1E51E3">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1E51E3">
        <w:rPr>
          <w:rStyle w:val="Emphasis"/>
          <w:rFonts w:asciiTheme="majorHAnsi" w:hAnsiTheme="majorHAnsi" w:cstheme="majorHAnsi"/>
          <w:highlight w:val="green"/>
        </w:rPr>
        <w:t>ASAT</w:t>
      </w:r>
      <w:r w:rsidRPr="001E51E3">
        <w:rPr>
          <w:rFonts w:asciiTheme="majorHAnsi" w:hAnsiTheme="majorHAnsi" w:cstheme="majorHAnsi"/>
        </w:rPr>
        <w:t>). These “</w:t>
      </w:r>
      <w:r w:rsidRPr="001E51E3">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1E51E3">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1E51E3">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1E51E3">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1E51E3">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1E51E3">
        <w:rPr>
          <w:rStyle w:val="StyleUnderline"/>
          <w:rFonts w:asciiTheme="majorHAnsi" w:hAnsiTheme="majorHAnsi" w:cstheme="majorHAnsi"/>
          <w:highlight w:val="green"/>
        </w:rPr>
        <w:t xml:space="preserve">from such </w:t>
      </w:r>
      <w:proofErr w:type="gramStart"/>
      <w:r w:rsidRPr="001E51E3">
        <w:rPr>
          <w:rStyle w:val="StyleUnderline"/>
          <w:rFonts w:asciiTheme="majorHAnsi" w:hAnsiTheme="majorHAnsi" w:cstheme="majorHAnsi"/>
          <w:highlight w:val="green"/>
        </w:rPr>
        <w:t>close proximity</w:t>
      </w:r>
      <w:proofErr w:type="gramEnd"/>
      <w:r w:rsidRPr="001E51E3">
        <w:rPr>
          <w:rStyle w:val="StyleUnderline"/>
          <w:rFonts w:asciiTheme="majorHAnsi" w:hAnsiTheme="majorHAnsi" w:cstheme="majorHAnsi"/>
          <w:highlight w:val="green"/>
        </w:rPr>
        <w:t xml:space="preserve"> that the</w:t>
      </w:r>
      <w:r w:rsidRPr="001E51E3">
        <w:rPr>
          <w:rStyle w:val="StyleUnderline"/>
          <w:rFonts w:asciiTheme="majorHAnsi" w:hAnsiTheme="majorHAnsi" w:cstheme="majorHAnsi"/>
        </w:rPr>
        <w:t xml:space="preserve"> </w:t>
      </w:r>
      <w:r w:rsidRPr="001E51E3">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1E51E3">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1E51E3">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0449B80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proofErr w:type="spellStart"/>
      <w:r w:rsidRPr="001E51E3">
        <w:rPr>
          <w:rStyle w:val="Emphasis"/>
          <w:rFonts w:asciiTheme="majorHAnsi" w:hAnsiTheme="majorHAnsi" w:cstheme="majorHAnsi"/>
          <w:highlight w:val="green"/>
        </w:rPr>
        <w:t>Hyten</w:t>
      </w:r>
      <w:proofErr w:type="spellEnd"/>
      <w:r w:rsidRPr="001E51E3">
        <w:rPr>
          <w:rFonts w:asciiTheme="majorHAnsi" w:hAnsiTheme="majorHAnsi" w:cstheme="majorHAnsi"/>
        </w:rPr>
        <w:t xml:space="preserve">, the former head of Air Force Space Command, </w:t>
      </w:r>
      <w:r w:rsidRPr="001E51E3">
        <w:rPr>
          <w:rStyle w:val="StyleUnderline"/>
          <w:rFonts w:asciiTheme="majorHAnsi" w:hAnsiTheme="majorHAnsi" w:cstheme="majorHAnsi"/>
          <w:highlight w:val="green"/>
        </w:rPr>
        <w:t xml:space="preserve">said </w:t>
      </w:r>
      <w:r w:rsidRPr="001E51E3">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1E51E3">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1E51E3">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1E51E3">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1E51E3">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 xml:space="preserve">.6 </w:t>
      </w:r>
      <w:proofErr w:type="spellStart"/>
      <w:r w:rsidRPr="001E51E3">
        <w:rPr>
          <w:rFonts w:asciiTheme="majorHAnsi" w:hAnsiTheme="majorHAnsi" w:cstheme="majorHAnsi"/>
        </w:rPr>
        <w:t>Hyten</w:t>
      </w:r>
      <w:proofErr w:type="spellEnd"/>
      <w:r w:rsidRPr="001E51E3">
        <w:rPr>
          <w:rFonts w:asciiTheme="majorHAnsi" w:hAnsiTheme="majorHAnsi" w:cstheme="majorHAnsi"/>
        </w:rPr>
        <w:t xml:space="preserve">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1B24D00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As threats from ground-based ASATs (such as traditional threats from ballistic missiles, lasers, and jammers and the newer cyber attacks</w:t>
      </w:r>
      <w:proofErr w:type="gramStart"/>
      <w:r w:rsidRPr="001E51E3">
        <w:rPr>
          <w:rFonts w:asciiTheme="majorHAnsi" w:hAnsiTheme="majorHAnsi" w:cstheme="majorHAnsi"/>
        </w:rPr>
        <w:t>8 )</w:t>
      </w:r>
      <w:proofErr w:type="gramEnd"/>
      <w:r w:rsidRPr="001E51E3">
        <w:rPr>
          <w:rFonts w:asciiTheme="majorHAnsi" w:hAnsiTheme="majorHAnsi" w:cstheme="majorHAnsi"/>
        </w:rPr>
        <w:t xml:space="preserve">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1E51E3">
        <w:rPr>
          <w:rStyle w:val="StyleUnderline"/>
          <w:rFonts w:asciiTheme="majorHAnsi" w:hAnsiTheme="majorHAnsi" w:cstheme="majorHAnsi"/>
          <w:highlight w:val="green"/>
        </w:rPr>
        <w:t>objects capable of</w:t>
      </w:r>
      <w:r w:rsidRPr="001E51E3">
        <w:rPr>
          <w:rFonts w:asciiTheme="majorHAnsi" w:hAnsiTheme="majorHAnsi" w:cstheme="majorHAnsi"/>
          <w:highlight w:val="green"/>
        </w:rPr>
        <w:t xml:space="preserve"> </w:t>
      </w:r>
      <w:r w:rsidRPr="001E51E3">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1E51E3">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1E51E3">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1E51E3">
        <w:rPr>
          <w:rStyle w:val="StyleUnderline"/>
          <w:rFonts w:asciiTheme="majorHAnsi" w:hAnsiTheme="majorHAnsi" w:cstheme="majorHAnsi"/>
          <w:highlight w:val="green"/>
        </w:rPr>
        <w:t xml:space="preserve">equipped with a </w:t>
      </w:r>
      <w:r w:rsidRPr="001E51E3">
        <w:rPr>
          <w:rStyle w:val="Emphasis"/>
          <w:rFonts w:asciiTheme="majorHAnsi" w:hAnsiTheme="majorHAnsi" w:cstheme="majorHAnsi"/>
          <w:highlight w:val="green"/>
        </w:rPr>
        <w:t>robotic arm</w:t>
      </w:r>
      <w:r w:rsidRPr="001E51E3">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1E51E3">
        <w:rPr>
          <w:rStyle w:val="StyleUnderline"/>
          <w:rFonts w:asciiTheme="majorHAnsi" w:hAnsiTheme="majorHAnsi" w:cstheme="majorHAnsi"/>
          <w:highlight w:val="green"/>
        </w:rPr>
        <w:t xml:space="preserve">pose a </w:t>
      </w:r>
      <w:r w:rsidRPr="001E51E3">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1E51E3">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1E51E3">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1E51E3">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1E51E3">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1E51E3">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1E51E3">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1E51E3">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1E51E3">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w:t>
      </w:r>
      <w:proofErr w:type="gramStart"/>
      <w:r w:rsidRPr="001E51E3">
        <w:rPr>
          <w:rFonts w:asciiTheme="majorHAnsi" w:hAnsiTheme="majorHAnsi" w:cstheme="majorHAnsi"/>
        </w:rPr>
        <w:t>a close proximity</w:t>
      </w:r>
      <w:proofErr w:type="gramEnd"/>
      <w:r w:rsidRPr="001E51E3">
        <w:rPr>
          <w:rFonts w:asciiTheme="majorHAnsi" w:hAnsiTheme="majorHAnsi" w:cstheme="majorHAnsi"/>
        </w:rPr>
        <w:t xml:space="preserve"> that the United States would not have time to react. The space stalkers could destroy enough critical satellites to force the United States back toward General </w:t>
      </w:r>
      <w:proofErr w:type="spellStart"/>
      <w:r w:rsidRPr="001E51E3">
        <w:rPr>
          <w:rFonts w:asciiTheme="majorHAnsi" w:hAnsiTheme="majorHAnsi" w:cstheme="majorHAnsi"/>
        </w:rPr>
        <w:t>Hyten’s</w:t>
      </w:r>
      <w:proofErr w:type="spellEnd"/>
      <w:r w:rsidRPr="001E51E3">
        <w:rPr>
          <w:rFonts w:asciiTheme="majorHAnsi" w:hAnsiTheme="majorHAnsi" w:cstheme="majorHAnsi"/>
        </w:rPr>
        <w:t xml:space="preserve">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1E51E3">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1E51E3">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1E51E3">
        <w:rPr>
          <w:rStyle w:val="StyleUnderline"/>
          <w:rFonts w:asciiTheme="majorHAnsi" w:hAnsiTheme="majorHAnsi" w:cstheme="majorHAnsi"/>
          <w:highlight w:val="green"/>
        </w:rPr>
        <w:t>threat from “</w:t>
      </w:r>
      <w:r w:rsidRPr="001E51E3">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6E4DC2A8"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w:t>
      </w:r>
      <w:proofErr w:type="gramStart"/>
      <w:r w:rsidRPr="001E51E3">
        <w:rPr>
          <w:rFonts w:asciiTheme="majorHAnsi" w:hAnsiTheme="majorHAnsi" w:cstheme="majorHAnsi"/>
        </w:rPr>
        <w:t>in close proximity to</w:t>
      </w:r>
      <w:proofErr w:type="gramEnd"/>
      <w:r w:rsidRPr="001E51E3">
        <w:rPr>
          <w:rFonts w:asciiTheme="majorHAnsi" w:hAnsiTheme="majorHAnsi" w:cstheme="majorHAnsi"/>
        </w:rPr>
        <w:t xml:space="preserve">,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proofErr w:type="gramStart"/>
      <w:r w:rsidRPr="001E51E3">
        <w:rPr>
          <w:rStyle w:val="StyleUnderline"/>
          <w:rFonts w:asciiTheme="majorHAnsi" w:hAnsiTheme="majorHAnsi" w:cstheme="majorHAnsi"/>
        </w:rPr>
        <w:t>in close proximity to</w:t>
      </w:r>
      <w:proofErr w:type="gramEnd"/>
      <w:r w:rsidRPr="001E51E3">
        <w:rPr>
          <w:rStyle w:val="StyleUnderline"/>
          <w:rFonts w:asciiTheme="majorHAnsi" w:hAnsiTheme="majorHAnsi" w:cstheme="majorHAnsi"/>
        </w:rPr>
        <w:t xml:space="preserve">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38319B9F"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w:t>
      </w:r>
      <w:r w:rsidRPr="001E51E3">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1E51E3">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1E51E3">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1E51E3">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1E51E3">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1E51E3">
        <w:rPr>
          <w:rStyle w:val="Emphasis"/>
          <w:rFonts w:asciiTheme="majorHAnsi" w:hAnsiTheme="majorHAnsi" w:cstheme="majorHAnsi"/>
          <w:highlight w:val="green"/>
        </w:rPr>
        <w:t>s and</w:t>
      </w:r>
      <w:r w:rsidRPr="001E51E3">
        <w:rPr>
          <w:rFonts w:asciiTheme="majorHAnsi" w:hAnsiTheme="majorHAnsi" w:cstheme="majorHAnsi"/>
        </w:rPr>
        <w:t xml:space="preserve"> the newer </w:t>
      </w:r>
      <w:proofErr w:type="spellStart"/>
      <w:r w:rsidRPr="001E51E3">
        <w:rPr>
          <w:rStyle w:val="Emphasis"/>
          <w:rFonts w:asciiTheme="majorHAnsi" w:hAnsiTheme="majorHAnsi" w:cstheme="majorHAnsi"/>
          <w:highlight w:val="green"/>
        </w:rPr>
        <w:t>cyber attacks</w:t>
      </w:r>
      <w:proofErr w:type="spellEnd"/>
      <w:r w:rsidRPr="001E51E3">
        <w:rPr>
          <w:rStyle w:val="Emphasis"/>
          <w:rFonts w:asciiTheme="majorHAnsi" w:hAnsiTheme="majorHAnsi" w:cstheme="majorHAnsi"/>
        </w:rPr>
        <w:t>,</w:t>
      </w:r>
      <w:r w:rsidRPr="001E51E3">
        <w:rPr>
          <w:rFonts w:asciiTheme="majorHAnsi" w:hAnsiTheme="majorHAnsi" w:cstheme="majorHAnsi"/>
        </w:rPr>
        <w:t xml:space="preserve"> </w:t>
      </w:r>
      <w:r w:rsidRPr="001E51E3">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1E51E3">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1E51E3">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proofErr w:type="spellStart"/>
      <w:r w:rsidRPr="001E51E3">
        <w:rPr>
          <w:rStyle w:val="Emphasis"/>
          <w:rFonts w:asciiTheme="majorHAnsi" w:hAnsiTheme="majorHAnsi" w:cstheme="majorHAnsi"/>
        </w:rPr>
        <w:t>spacestalker</w:t>
      </w:r>
      <w:proofErr w:type="spellEnd"/>
      <w:r w:rsidRPr="001E51E3">
        <w:rPr>
          <w:rStyle w:val="Emphasis"/>
          <w:rFonts w:asciiTheme="majorHAnsi" w:hAnsiTheme="majorHAnsi" w:cstheme="majorHAnsi"/>
        </w:rPr>
        <w:t xml:space="preserve">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622BEE8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4A6A09E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1E51E3">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w:t>
      </w:r>
      <w:proofErr w:type="gramStart"/>
      <w:r w:rsidRPr="001E51E3">
        <w:rPr>
          <w:rStyle w:val="StyleUnderline"/>
          <w:rFonts w:asciiTheme="majorHAnsi" w:hAnsiTheme="majorHAnsi" w:cstheme="majorHAnsi"/>
        </w:rPr>
        <w:t>dual-use</w:t>
      </w:r>
      <w:proofErr w:type="gramEnd"/>
      <w:r w:rsidRPr="001E51E3">
        <w:rPr>
          <w:rFonts w:asciiTheme="majorHAnsi" w:hAnsiTheme="majorHAnsi" w:cstheme="majorHAnsi"/>
        </w:rPr>
        <w:t xml:space="preserve"> for non-ASAT and ASAT purposes. Its potential </w:t>
      </w:r>
      <w:r w:rsidRPr="001E51E3">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610BD057" w14:textId="77777777" w:rsidR="00347CAE" w:rsidRPr="001E51E3" w:rsidRDefault="00347CAE" w:rsidP="00347CAE">
      <w:pPr>
        <w:rPr>
          <w:rFonts w:asciiTheme="majorHAnsi" w:hAnsiTheme="majorHAnsi" w:cstheme="majorHAnsi"/>
        </w:rPr>
      </w:pPr>
    </w:p>
    <w:p w14:paraId="1D44947E"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 xml:space="preserve">Space is </w:t>
      </w:r>
      <w:r w:rsidRPr="001E51E3">
        <w:rPr>
          <w:rFonts w:asciiTheme="majorHAnsi" w:hAnsiTheme="majorHAnsi" w:cstheme="majorHAnsi"/>
          <w:u w:val="single"/>
        </w:rPr>
        <w:t>offense dominant</w:t>
      </w:r>
      <w:r w:rsidRPr="001E51E3">
        <w:rPr>
          <w:rFonts w:asciiTheme="majorHAnsi" w:hAnsiTheme="majorHAnsi" w:cstheme="majorHAnsi"/>
        </w:rPr>
        <w:t xml:space="preserve"> which structurally increases </w:t>
      </w:r>
      <w:r w:rsidRPr="001E51E3">
        <w:rPr>
          <w:rFonts w:asciiTheme="majorHAnsi" w:hAnsiTheme="majorHAnsi" w:cstheme="majorHAnsi"/>
          <w:u w:val="single"/>
        </w:rPr>
        <w:t>first strike</w:t>
      </w:r>
      <w:r w:rsidRPr="001E51E3">
        <w:rPr>
          <w:rFonts w:asciiTheme="majorHAnsi" w:hAnsiTheme="majorHAnsi" w:cstheme="majorHAnsi"/>
        </w:rPr>
        <w:t xml:space="preserve"> and </w:t>
      </w:r>
      <w:r w:rsidRPr="001E51E3">
        <w:rPr>
          <w:rFonts w:asciiTheme="majorHAnsi" w:hAnsiTheme="majorHAnsi" w:cstheme="majorHAnsi"/>
          <w:u w:val="single"/>
        </w:rPr>
        <w:t>use or lose</w:t>
      </w:r>
      <w:r w:rsidRPr="001E51E3">
        <w:rPr>
          <w:rFonts w:asciiTheme="majorHAnsi" w:hAnsiTheme="majorHAnsi" w:cstheme="majorHAnsi"/>
        </w:rPr>
        <w:t xml:space="preserve"> pressures – only the plan restores crisis stability</w:t>
      </w:r>
    </w:p>
    <w:p w14:paraId="6B01550D"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Grego ’18 </w:t>
      </w:r>
      <w:r w:rsidRPr="001E51E3">
        <w:rPr>
          <w:rFonts w:asciiTheme="majorHAnsi" w:hAnsiTheme="majorHAnsi" w:cstheme="majorHAnsi"/>
        </w:rPr>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35" w:history="1">
        <w:r w:rsidRPr="001E51E3">
          <w:rPr>
            <w:rStyle w:val="Hyperlink"/>
            <w:rFonts w:asciiTheme="majorHAnsi" w:hAnsiTheme="majorHAnsi" w:cstheme="majorHAnsi"/>
          </w:rPr>
          <w:t>https://www.law.upenn.edu/live/files/7804-grego-space-and-crisis-stabilitypdf</w:t>
        </w:r>
      </w:hyperlink>
    </w:p>
    <w:p w14:paraId="2D28C52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Why crisis stability? </w:t>
      </w:r>
    </w:p>
    <w:p w14:paraId="1020B66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For the foreseeable future, </w:t>
      </w:r>
      <w:r w:rsidRPr="001E51E3">
        <w:rPr>
          <w:rStyle w:val="StyleUnderline"/>
          <w:rFonts w:asciiTheme="majorHAnsi" w:hAnsiTheme="majorHAnsi" w:cstheme="majorHAnsi"/>
        </w:rPr>
        <w:t xml:space="preserve">military tensions between the United States, China, and Russia are likely to remain high, </w:t>
      </w:r>
      <w:r w:rsidRPr="001E51E3">
        <w:rPr>
          <w:rFonts w:asciiTheme="majorHAnsi" w:hAnsiTheme="majorHAnsi" w:cstheme="majorHAnsi"/>
        </w:rPr>
        <w:t xml:space="preserve">as are those between China and India. </w:t>
      </w:r>
      <w:r w:rsidRPr="001E51E3">
        <w:rPr>
          <w:rStyle w:val="StyleUnderline"/>
          <w:rFonts w:asciiTheme="majorHAnsi" w:hAnsiTheme="majorHAnsi" w:cstheme="majorHAnsi"/>
        </w:rPr>
        <w:t>Even absent intentional confrontation, regional problems</w:t>
      </w:r>
      <w:r w:rsidRPr="001E51E3">
        <w:rPr>
          <w:rFonts w:asciiTheme="majorHAnsi" w:hAnsiTheme="majorHAnsi" w:cstheme="majorHAnsi"/>
        </w:rPr>
        <w:t xml:space="preserve">, such as those in the Baltics and East and </w:t>
      </w:r>
      <w:r w:rsidRPr="001E51E3">
        <w:rPr>
          <w:rFonts w:asciiTheme="majorHAnsi" w:hAnsiTheme="majorHAnsi" w:cstheme="majorHAnsi"/>
        </w:rPr>
        <w:lastRenderedPageBreak/>
        <w:t xml:space="preserve">South Asia, </w:t>
      </w:r>
      <w:r w:rsidRPr="001E51E3">
        <w:rPr>
          <w:rStyle w:val="StyleUnderline"/>
          <w:rFonts w:asciiTheme="majorHAnsi" w:hAnsiTheme="majorHAnsi" w:cstheme="majorHAnsi"/>
        </w:rPr>
        <w:t>have the potential to draw these actors into conflict.</w:t>
      </w:r>
      <w:r w:rsidRPr="001E51E3">
        <w:rPr>
          <w:rFonts w:asciiTheme="majorHAnsi" w:hAnsiTheme="majorHAnsi" w:cstheme="majorHAnsi"/>
        </w:rPr>
        <w:t xml:space="preserve"> Thus, it is imperative to pay attention to any pathways that could lead an actor considering crossing the nuclear </w:t>
      </w:r>
      <w:proofErr w:type="gramStart"/>
      <w:r w:rsidRPr="001E51E3">
        <w:rPr>
          <w:rFonts w:asciiTheme="majorHAnsi" w:hAnsiTheme="majorHAnsi" w:cstheme="majorHAnsi"/>
        </w:rPr>
        <w:t>threshold, or</w:t>
      </w:r>
      <w:proofErr w:type="gramEnd"/>
      <w:r w:rsidRPr="001E51E3">
        <w:rPr>
          <w:rFonts w:asciiTheme="majorHAnsi" w:hAnsiTheme="majorHAnsi" w:cstheme="majorHAnsi"/>
        </w:rPr>
        <w:t xml:space="preserve"> approaching it very closely. </w:t>
      </w:r>
    </w:p>
    <w:p w14:paraId="52022E3C"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The United States and Russia continue to retain large nuclear arsenals on high alert</w:t>
      </w:r>
      <w:proofErr w:type="gramStart"/>
      <w:r w:rsidRPr="001E51E3">
        <w:rPr>
          <w:rStyle w:val="StyleUnderline"/>
          <w:rFonts w:asciiTheme="majorHAnsi" w:hAnsiTheme="majorHAnsi" w:cstheme="majorHAnsi"/>
        </w:rPr>
        <w:t>1</w:t>
      </w:r>
      <w:r w:rsidRPr="001E51E3">
        <w:rPr>
          <w:rFonts w:asciiTheme="majorHAnsi" w:hAnsiTheme="majorHAnsi" w:cstheme="majorHAnsi"/>
        </w:rPr>
        <w:t xml:space="preserve"> .</w:t>
      </w:r>
      <w:proofErr w:type="gramEnd"/>
      <w:r w:rsidRPr="001E51E3">
        <w:rPr>
          <w:rFonts w:asciiTheme="majorHAnsi" w:hAnsiTheme="majorHAnsi" w:cstheme="majorHAnsi"/>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1E51E3">
        <w:rPr>
          <w:rFonts w:asciiTheme="majorHAnsi" w:hAnsiTheme="majorHAnsi" w:cstheme="majorHAnsi"/>
        </w:rPr>
        <w:t>capacity</w:t>
      </w:r>
      <w:proofErr w:type="gramEnd"/>
      <w:r w:rsidRPr="001E51E3">
        <w:rPr>
          <w:rFonts w:asciiTheme="majorHAnsi" w:hAnsiTheme="majorHAnsi" w:cstheme="majorHAnsi"/>
        </w:rPr>
        <w:t xml:space="preserve"> and alert status of its nuclear weapons delivery systems4 and is also developing new kinds of strategic weapons. China is also developing hypersonic weapons,</w:t>
      </w:r>
      <w:proofErr w:type="gramStart"/>
      <w:r w:rsidRPr="001E51E3">
        <w:rPr>
          <w:rFonts w:asciiTheme="majorHAnsi" w:hAnsiTheme="majorHAnsi" w:cstheme="majorHAnsi"/>
        </w:rPr>
        <w:t>5</w:t>
      </w:r>
      <w:proofErr w:type="gramEnd"/>
      <w:r w:rsidRPr="001E51E3">
        <w:rPr>
          <w:rFonts w:asciiTheme="majorHAnsi" w:hAnsiTheme="majorHAnsi" w:cstheme="majorHAnsi"/>
        </w:rPr>
        <w:t xml:space="preserve"> and the ingredients for an arms race around these technologies is in place. India continues to increase the sophistication of its strategic posture. And India, China, </w:t>
      </w:r>
      <w:proofErr w:type="gramStart"/>
      <w:r w:rsidRPr="001E51E3">
        <w:rPr>
          <w:rFonts w:asciiTheme="majorHAnsi" w:hAnsiTheme="majorHAnsi" w:cstheme="majorHAnsi"/>
        </w:rPr>
        <w:t>Russia</w:t>
      </w:r>
      <w:proofErr w:type="gramEnd"/>
      <w:r w:rsidRPr="001E51E3">
        <w:rPr>
          <w:rFonts w:asciiTheme="majorHAnsi" w:hAnsiTheme="majorHAnsi" w:cstheme="majorHAnsi"/>
        </w:rPr>
        <w:t xml:space="preserve"> and the United States have or are pursuing missile defense technologies that are important both in the nuclear realm but in space issues, since missile defenses present demonstrated or inherent antisatellite capabilities.</w:t>
      </w:r>
    </w:p>
    <w:p w14:paraId="38B4A311" w14:textId="77777777" w:rsidR="00347CAE" w:rsidRPr="001E51E3" w:rsidRDefault="00347CAE" w:rsidP="00347CAE">
      <w:pPr>
        <w:rPr>
          <w:rFonts w:asciiTheme="majorHAnsi" w:hAnsiTheme="majorHAnsi" w:cstheme="majorHAnsi"/>
        </w:rPr>
      </w:pPr>
      <w:proofErr w:type="gramStart"/>
      <w:r w:rsidRPr="001E51E3">
        <w:rPr>
          <w:rFonts w:asciiTheme="majorHAnsi" w:hAnsiTheme="majorHAnsi" w:cstheme="majorHAnsi"/>
        </w:rPr>
        <w:t>Thus</w:t>
      </w:r>
      <w:proofErr w:type="gramEnd"/>
      <w:r w:rsidRPr="001E51E3">
        <w:rPr>
          <w:rFonts w:asciiTheme="majorHAnsi" w:hAnsiTheme="majorHAnsi" w:cstheme="majorHAnsi"/>
        </w:rPr>
        <w:t xml:space="preserve"> </w:t>
      </w:r>
      <w:r w:rsidRPr="001E51E3">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1E51E3">
        <w:rPr>
          <w:rFonts w:asciiTheme="majorHAnsi" w:hAnsiTheme="majorHAnsi" w:cstheme="majorHAnsi"/>
        </w:rPr>
        <w:t xml:space="preserve">. And </w:t>
      </w:r>
      <w:proofErr w:type="gramStart"/>
      <w:r w:rsidRPr="001E51E3">
        <w:rPr>
          <w:rFonts w:asciiTheme="majorHAnsi" w:hAnsiTheme="majorHAnsi" w:cstheme="majorHAnsi"/>
        </w:rPr>
        <w:t>that hostilities</w:t>
      </w:r>
      <w:proofErr w:type="gramEnd"/>
      <w:r w:rsidRPr="001E51E3">
        <w:rPr>
          <w:rFonts w:asciiTheme="majorHAnsi" w:hAnsiTheme="majorHAnsi" w:cstheme="majorHAnsi"/>
        </w:rPr>
        <w:t xml:space="preserve">, if initiated, resolve as quickly as possible. </w:t>
      </w:r>
    </w:p>
    <w:p w14:paraId="04E092E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Thomas </w:t>
      </w:r>
      <w:proofErr w:type="gramStart"/>
      <w:r w:rsidRPr="001E51E3">
        <w:rPr>
          <w:rFonts w:asciiTheme="majorHAnsi" w:hAnsiTheme="majorHAnsi" w:cstheme="majorHAnsi"/>
        </w:rPr>
        <w:t>Schelling‘</w:t>
      </w:r>
      <w:proofErr w:type="gramEnd"/>
      <w:r w:rsidRPr="001E51E3">
        <w:rPr>
          <w:rFonts w:asciiTheme="majorHAnsi" w:hAnsiTheme="majorHAnsi" w:cstheme="majorHAnsi"/>
        </w:rPr>
        <w:t>s encapsulated an aspect of this idea in his landmark work this way:</w:t>
      </w:r>
    </w:p>
    <w:p w14:paraId="3670659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This is the problem of surprise attack. </w:t>
      </w:r>
      <w:r w:rsidRPr="001E51E3">
        <w:rPr>
          <w:rStyle w:val="StyleUnderline"/>
          <w:rFonts w:asciiTheme="majorHAnsi" w:hAnsiTheme="majorHAnsi" w:cstheme="majorHAnsi"/>
          <w:highlight w:val="green"/>
        </w:rPr>
        <w:t xml:space="preserve">If surprise carries an advantage, it is </w:t>
      </w:r>
      <w:proofErr w:type="spellStart"/>
      <w:r w:rsidRPr="001E51E3">
        <w:rPr>
          <w:rStyle w:val="StyleUnderline"/>
          <w:rFonts w:asciiTheme="majorHAnsi" w:hAnsiTheme="majorHAnsi" w:cstheme="majorHAnsi"/>
          <w:highlight w:val="green"/>
        </w:rPr>
        <w:t>worth while</w:t>
      </w:r>
      <w:proofErr w:type="spellEnd"/>
      <w:r w:rsidRPr="001E51E3">
        <w:rPr>
          <w:rFonts w:asciiTheme="majorHAnsi" w:hAnsiTheme="majorHAnsi" w:cstheme="majorHAnsi"/>
        </w:rPr>
        <w:t xml:space="preserve"> [sic] </w:t>
      </w:r>
      <w:r w:rsidRPr="001E51E3">
        <w:rPr>
          <w:rStyle w:val="StyleUnderline"/>
          <w:rFonts w:asciiTheme="majorHAnsi" w:hAnsiTheme="majorHAnsi" w:cstheme="majorHAnsi"/>
          <w:highlight w:val="green"/>
        </w:rPr>
        <w:t>to avert it by striking first</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Fear that the other may be about to</w:t>
      </w:r>
      <w:r w:rsidRPr="001E51E3">
        <w:rPr>
          <w:rFonts w:asciiTheme="majorHAnsi" w:hAnsiTheme="majorHAnsi" w:cstheme="majorHAnsi"/>
        </w:rPr>
        <w:t xml:space="preserve"> </w:t>
      </w:r>
      <w:r w:rsidRPr="001E51E3">
        <w:rPr>
          <w:rStyle w:val="StyleUnderline"/>
          <w:rFonts w:asciiTheme="majorHAnsi" w:hAnsiTheme="majorHAnsi" w:cstheme="majorHAnsi"/>
        </w:rPr>
        <w:t>strike</w:t>
      </w:r>
      <w:r w:rsidRPr="001E51E3">
        <w:rPr>
          <w:rFonts w:asciiTheme="majorHAnsi" w:hAnsiTheme="majorHAnsi" w:cstheme="majorHAnsi"/>
        </w:rPr>
        <w:t xml:space="preserve"> in the mistaken belief that we are about to strike </w:t>
      </w:r>
      <w:r w:rsidRPr="001E51E3">
        <w:rPr>
          <w:rStyle w:val="StyleUnderline"/>
          <w:rFonts w:asciiTheme="majorHAnsi" w:hAnsiTheme="majorHAnsi" w:cstheme="majorHAnsi"/>
        </w:rPr>
        <w:t xml:space="preserve">gives us a motive for striking, and so justifies the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motive</w:t>
      </w:r>
      <w:r w:rsidRPr="001E51E3">
        <w:rPr>
          <w:rFonts w:asciiTheme="majorHAnsi" w:hAnsiTheme="majorHAnsi" w:cstheme="majorHAnsi"/>
        </w:rPr>
        <w:t xml:space="preserve">. But if the gains from even successful surprise are less desired than no war at all, there is </w:t>
      </w:r>
      <w:proofErr w:type="gramStart"/>
      <w:r w:rsidRPr="001E51E3">
        <w:rPr>
          <w:rFonts w:asciiTheme="majorHAnsi" w:hAnsiTheme="majorHAnsi" w:cstheme="majorHAnsi"/>
        </w:rPr>
        <w:t>no ―fundamental</w:t>
      </w:r>
      <w:proofErr w:type="gramEnd"/>
      <w:r w:rsidRPr="001E51E3">
        <w:rPr>
          <w:rFonts w:asciiTheme="majorHAnsi" w:hAnsiTheme="majorHAnsi" w:cstheme="majorHAnsi"/>
        </w:rPr>
        <w:t xml:space="preserve">‖ basis for an attack by each side. Nevertheless, it look as though </w:t>
      </w:r>
      <w:r w:rsidRPr="001E51E3">
        <w:rPr>
          <w:rStyle w:val="StyleUnderline"/>
          <w:rFonts w:asciiTheme="majorHAnsi" w:hAnsiTheme="majorHAnsi" w:cstheme="majorHAnsi"/>
        </w:rPr>
        <w:t>a modest temptation</w:t>
      </w:r>
      <w:r w:rsidRPr="001E51E3">
        <w:rPr>
          <w:rFonts w:asciiTheme="majorHAnsi" w:hAnsiTheme="majorHAnsi" w:cstheme="majorHAnsi"/>
        </w:rPr>
        <w:t xml:space="preserve"> on each side </w:t>
      </w:r>
      <w:r w:rsidRPr="001E51E3">
        <w:rPr>
          <w:rStyle w:val="StyleUnderline"/>
          <w:rFonts w:asciiTheme="majorHAnsi" w:hAnsiTheme="majorHAnsi" w:cstheme="majorHAnsi"/>
        </w:rPr>
        <w:t>to sneak in the first place</w:t>
      </w:r>
      <w:r w:rsidRPr="001E51E3">
        <w:rPr>
          <w:rFonts w:asciiTheme="majorHAnsi" w:hAnsiTheme="majorHAnsi" w:cstheme="majorHAnsi"/>
        </w:rPr>
        <w:t xml:space="preserve"> — a temptation too small by itself to motivate an attack — </w:t>
      </w:r>
      <w:r w:rsidRPr="001E51E3">
        <w:rPr>
          <w:rStyle w:val="StyleUnderline"/>
          <w:rFonts w:asciiTheme="majorHAnsi" w:hAnsiTheme="majorHAnsi" w:cstheme="majorHAnsi"/>
        </w:rPr>
        <w:t>might become compounded</w:t>
      </w:r>
      <w:r w:rsidRPr="001E51E3">
        <w:rPr>
          <w:rFonts w:asciiTheme="majorHAnsi" w:hAnsiTheme="majorHAnsi" w:cstheme="majorHAnsi"/>
        </w:rPr>
        <w:t xml:space="preserve"> through a process of interacting expectations, with additional motive for attack being produced by successive cycles of ―He thinks we think he thinks we think … he think we think he‘ll attack; so he thinks we will; so he will; so we must.6</w:t>
      </w:r>
    </w:p>
    <w:p w14:paraId="10F5F1C7"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This suggests that </w:t>
      </w:r>
      <w:r w:rsidRPr="001E51E3">
        <w:rPr>
          <w:rStyle w:val="StyleUnderline"/>
          <w:rFonts w:asciiTheme="majorHAnsi" w:hAnsiTheme="majorHAnsi" w:cstheme="majorHAnsi"/>
          <w:highlight w:val="green"/>
        </w:rPr>
        <w:t xml:space="preserve">it is important to </w:t>
      </w:r>
      <w:r w:rsidRPr="001E51E3">
        <w:rPr>
          <w:rStyle w:val="Emphasis"/>
          <w:rFonts w:asciiTheme="majorHAnsi" w:hAnsiTheme="majorHAnsi" w:cstheme="majorHAnsi"/>
          <w:highlight w:val="green"/>
        </w:rPr>
        <w:t>make the advantage of surprise attack negligible</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and</w:t>
      </w:r>
      <w:r w:rsidRPr="001E51E3">
        <w:rPr>
          <w:rStyle w:val="Emphasis"/>
          <w:rFonts w:asciiTheme="majorHAnsi" w:hAnsiTheme="majorHAnsi" w:cstheme="majorHAnsi"/>
        </w:rPr>
        <w:t xml:space="preserve"> the </w:t>
      </w:r>
      <w:r w:rsidRPr="001E51E3">
        <w:rPr>
          <w:rStyle w:val="Emphasis"/>
          <w:rFonts w:asciiTheme="majorHAnsi" w:hAnsiTheme="majorHAnsi" w:cstheme="majorHAnsi"/>
          <w:highlight w:val="green"/>
        </w:rPr>
        <w:t>disadvantages</w:t>
      </w:r>
      <w:r w:rsidRPr="001E51E3">
        <w:rPr>
          <w:rStyle w:val="Emphasis"/>
          <w:rFonts w:asciiTheme="majorHAnsi" w:hAnsiTheme="majorHAnsi" w:cstheme="majorHAnsi"/>
        </w:rPr>
        <w:t xml:space="preserve"> as </w:t>
      </w:r>
      <w:r w:rsidRPr="001E51E3">
        <w:rPr>
          <w:rStyle w:val="Emphasis"/>
          <w:rFonts w:asciiTheme="majorHAnsi" w:hAnsiTheme="majorHAnsi" w:cstheme="majorHAnsi"/>
          <w:highlight w:val="green"/>
        </w:rPr>
        <w:t>great</w:t>
      </w:r>
      <w:r w:rsidRPr="001E51E3">
        <w:rPr>
          <w:rStyle w:val="Emphasis"/>
          <w:rFonts w:asciiTheme="majorHAnsi" w:hAnsiTheme="majorHAnsi" w:cstheme="majorHAnsi"/>
        </w:rPr>
        <w:t xml:space="preserve"> as possible</w:t>
      </w:r>
      <w:r w:rsidRPr="001E51E3">
        <w:rPr>
          <w:rFonts w:asciiTheme="majorHAnsi" w:hAnsiTheme="majorHAnsi" w:cstheme="majorHAnsi"/>
        </w:rPr>
        <w:t xml:space="preserve">, </w:t>
      </w:r>
      <w:r w:rsidRPr="001E51E3">
        <w:rPr>
          <w:rStyle w:val="StyleUnderline"/>
          <w:rFonts w:asciiTheme="majorHAnsi" w:hAnsiTheme="majorHAnsi" w:cstheme="majorHAnsi"/>
          <w:highlight w:val="green"/>
        </w:rPr>
        <w:t xml:space="preserve">to </w:t>
      </w:r>
      <w:r w:rsidRPr="001E51E3">
        <w:rPr>
          <w:rStyle w:val="Emphasis"/>
          <w:rFonts w:asciiTheme="majorHAnsi" w:hAnsiTheme="majorHAnsi" w:cstheme="majorHAnsi"/>
          <w:highlight w:val="green"/>
        </w:rPr>
        <w:t>make sure</w:t>
      </w:r>
      <w:r w:rsidRPr="001E51E3">
        <w:rPr>
          <w:rStyle w:val="StyleUnderline"/>
          <w:rFonts w:asciiTheme="majorHAnsi" w:hAnsiTheme="majorHAnsi" w:cstheme="majorHAnsi"/>
        </w:rPr>
        <w:t xml:space="preserve"> that </w:t>
      </w:r>
      <w:r w:rsidRPr="001E51E3">
        <w:rPr>
          <w:rStyle w:val="Emphasis"/>
          <w:rFonts w:asciiTheme="majorHAnsi" w:hAnsiTheme="majorHAnsi" w:cstheme="majorHAnsi"/>
        </w:rPr>
        <w:t>all actors understand</w:t>
      </w:r>
      <w:r w:rsidRPr="001E51E3">
        <w:rPr>
          <w:rStyle w:val="StyleUnderline"/>
          <w:rFonts w:asciiTheme="majorHAnsi" w:hAnsiTheme="majorHAnsi" w:cstheme="majorHAnsi"/>
        </w:rPr>
        <w:t xml:space="preserve"> this</w:t>
      </w:r>
      <w:r w:rsidRPr="001E51E3">
        <w:rPr>
          <w:rFonts w:asciiTheme="majorHAnsi" w:hAnsiTheme="majorHAnsi" w:cstheme="majorHAnsi"/>
        </w:rPr>
        <w:t xml:space="preserve">, </w:t>
      </w:r>
      <w:r w:rsidRPr="001E51E3">
        <w:rPr>
          <w:rStyle w:val="StyleUnderline"/>
          <w:rFonts w:asciiTheme="majorHAnsi" w:hAnsiTheme="majorHAnsi" w:cstheme="majorHAnsi"/>
        </w:rPr>
        <w:t>and</w:t>
      </w:r>
      <w:r w:rsidRPr="001E51E3">
        <w:rPr>
          <w:rFonts w:asciiTheme="majorHAnsi" w:hAnsiTheme="majorHAnsi" w:cstheme="majorHAnsi"/>
        </w:rPr>
        <w:t xml:space="preserve"> to </w:t>
      </w:r>
      <w:r w:rsidRPr="001E51E3">
        <w:rPr>
          <w:rStyle w:val="Emphasis"/>
          <w:rFonts w:asciiTheme="majorHAnsi" w:hAnsiTheme="majorHAnsi" w:cstheme="majorHAnsi"/>
        </w:rPr>
        <w:t xml:space="preserve">make sure that </w:t>
      </w:r>
      <w:r w:rsidRPr="001E51E3">
        <w:rPr>
          <w:rStyle w:val="Emphasis"/>
          <w:rFonts w:asciiTheme="majorHAnsi" w:hAnsiTheme="majorHAnsi" w:cstheme="majorHAnsi"/>
          <w:highlight w:val="green"/>
        </w:rPr>
        <w:t>actors have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as </w:t>
      </w:r>
      <w:r w:rsidRPr="001E51E3">
        <w:rPr>
          <w:rStyle w:val="Emphasis"/>
          <w:rFonts w:asciiTheme="majorHAnsi" w:hAnsiTheme="majorHAnsi" w:cstheme="majorHAnsi"/>
          <w:highlight w:val="green"/>
        </w:rPr>
        <w:t>clear</w:t>
      </w:r>
      <w:r w:rsidRPr="001E51E3">
        <w:rPr>
          <w:rStyle w:val="StyleUnderline"/>
          <w:rFonts w:asciiTheme="majorHAnsi" w:hAnsiTheme="majorHAnsi" w:cstheme="majorHAnsi"/>
        </w:rPr>
        <w:t xml:space="preserve"> an </w:t>
      </w:r>
      <w:r w:rsidRPr="001E51E3">
        <w:rPr>
          <w:rStyle w:val="Emphasis"/>
          <w:rFonts w:asciiTheme="majorHAnsi" w:hAnsiTheme="majorHAnsi" w:cstheme="majorHAnsi"/>
          <w:highlight w:val="green"/>
        </w:rPr>
        <w:t xml:space="preserve">understanding of each </w:t>
      </w:r>
      <w:proofErr w:type="gramStart"/>
      <w:r w:rsidRPr="001E51E3">
        <w:rPr>
          <w:rStyle w:val="Emphasis"/>
          <w:rFonts w:asciiTheme="majorHAnsi" w:hAnsiTheme="majorHAnsi" w:cstheme="majorHAnsi"/>
          <w:highlight w:val="green"/>
        </w:rPr>
        <w:t>other‘</w:t>
      </w:r>
      <w:proofErr w:type="gramEnd"/>
      <w:r w:rsidRPr="001E51E3">
        <w:rPr>
          <w:rStyle w:val="Emphasis"/>
          <w:rFonts w:asciiTheme="majorHAnsi" w:hAnsiTheme="majorHAnsi" w:cstheme="majorHAnsi"/>
          <w:highlight w:val="green"/>
        </w:rPr>
        <w:t>s motivations</w:t>
      </w:r>
      <w:r w:rsidRPr="001E51E3">
        <w:rPr>
          <w:rStyle w:val="StyleUnderline"/>
          <w:rFonts w:asciiTheme="majorHAnsi" w:hAnsiTheme="majorHAnsi" w:cstheme="majorHAnsi"/>
        </w:rPr>
        <w:t xml:space="preserve"> as possible to avoid miscalculation. </w:t>
      </w:r>
    </w:p>
    <w:p w14:paraId="4649214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In the last twenty years, </w:t>
      </w:r>
      <w:r w:rsidRPr="001E51E3">
        <w:rPr>
          <w:rStyle w:val="StyleUnderline"/>
          <w:rFonts w:asciiTheme="majorHAnsi" w:hAnsiTheme="majorHAnsi" w:cstheme="majorHAnsi"/>
        </w:rPr>
        <w:t>space assets</w:t>
      </w:r>
      <w:r w:rsidRPr="001E51E3">
        <w:rPr>
          <w:rFonts w:asciiTheme="majorHAnsi" w:hAnsiTheme="majorHAnsi" w:cstheme="majorHAnsi"/>
        </w:rPr>
        <w:t xml:space="preserve"> have become important not only for strategic missions but also </w:t>
      </w:r>
      <w:r w:rsidRPr="001E51E3">
        <w:rPr>
          <w:rStyle w:val="StyleUnderline"/>
          <w:rFonts w:asciiTheme="majorHAnsi" w:hAnsiTheme="majorHAnsi" w:cstheme="majorHAnsi"/>
        </w:rPr>
        <w:t>increasingly underpin conventional military force</w:t>
      </w:r>
      <w:r w:rsidRPr="001E51E3">
        <w:rPr>
          <w:rFonts w:asciiTheme="majorHAnsi" w:hAnsiTheme="majorHAnsi" w:cstheme="majorHAnsi"/>
        </w:rPr>
        <w:t xml:space="preserve"> for modern militaries, and especially those with expeditionary forces, such as the United States. They are essential not only for militaries, but are a critical provider of essential civilian, commercial, and scientific services. </w:t>
      </w:r>
      <w:r w:rsidRPr="001E51E3">
        <w:rPr>
          <w:rFonts w:asciiTheme="majorHAnsi" w:hAnsiTheme="majorHAnsi" w:cstheme="majorHAnsi"/>
        </w:rPr>
        <w:lastRenderedPageBreak/>
        <w:t xml:space="preserve">Not only do satellites perform many more missions than they have in the past, </w:t>
      </w:r>
      <w:proofErr w:type="gramStart"/>
      <w:r w:rsidRPr="001E51E3">
        <w:rPr>
          <w:rFonts w:asciiTheme="majorHAnsi" w:hAnsiTheme="majorHAnsi" w:cstheme="majorHAnsi"/>
        </w:rPr>
        <w:t>there are</w:t>
      </w:r>
      <w:proofErr w:type="gramEnd"/>
      <w:r w:rsidRPr="001E51E3">
        <w:rPr>
          <w:rFonts w:asciiTheme="majorHAnsi" w:hAnsiTheme="majorHAnsi" w:cstheme="majorHAnsi"/>
        </w:rPr>
        <w:t xml:space="preserve"> many more spacefaring nations. While most satellites belong to the United States, Russia, and China, more than sixty countries own satellites or a large stake in one.7</w:t>
      </w:r>
    </w:p>
    <w:p w14:paraId="7E8F882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At the same time, the </w:t>
      </w:r>
      <w:r w:rsidRPr="001E51E3">
        <w:rPr>
          <w:rStyle w:val="StyleUnderline"/>
          <w:rFonts w:asciiTheme="majorHAnsi" w:hAnsiTheme="majorHAnsi" w:cstheme="majorHAnsi"/>
        </w:rPr>
        <w:t>technologies</w:t>
      </w:r>
      <w:r w:rsidRPr="001E51E3">
        <w:rPr>
          <w:rFonts w:asciiTheme="majorHAnsi" w:hAnsiTheme="majorHAnsi" w:cstheme="majorHAnsi"/>
        </w:rPr>
        <w:t xml:space="preserve"> that are useful </w:t>
      </w:r>
      <w:r w:rsidRPr="001E51E3">
        <w:rPr>
          <w:rStyle w:val="StyleUnderline"/>
          <w:rFonts w:asciiTheme="majorHAnsi" w:hAnsiTheme="majorHAnsi" w:cstheme="majorHAnsi"/>
        </w:rPr>
        <w:t xml:space="preserve">for holding satellites at risk have grown significantly in sophistication and capacity </w:t>
      </w:r>
      <w:r w:rsidRPr="001E51E3">
        <w:rPr>
          <w:rFonts w:asciiTheme="majorHAnsi" w:hAnsiTheme="majorHAnsi" w:cstheme="majorHAnsi"/>
        </w:rPr>
        <w:t xml:space="preserve">even in the last </w:t>
      </w:r>
      <w:proofErr w:type="gramStart"/>
      <w:r w:rsidRPr="001E51E3">
        <w:rPr>
          <w:rFonts w:asciiTheme="majorHAnsi" w:hAnsiTheme="majorHAnsi" w:cstheme="majorHAnsi"/>
        </w:rPr>
        <w:t>decade, and</w:t>
      </w:r>
      <w:proofErr w:type="gramEnd"/>
      <w:r w:rsidRPr="001E51E3">
        <w:rPr>
          <w:rFonts w:asciiTheme="majorHAnsi" w:hAnsiTheme="majorHAnsi" w:cstheme="majorHAnsi"/>
        </w:rPr>
        <w:t xml:space="preserve"> have become more widely available. This is particularly problematic because </w:t>
      </w:r>
      <w:r w:rsidRPr="001E51E3">
        <w:rPr>
          <w:rStyle w:val="StyleUnderline"/>
          <w:rFonts w:asciiTheme="majorHAnsi" w:hAnsiTheme="majorHAnsi" w:cstheme="majorHAnsi"/>
        </w:rPr>
        <w:t>attacks on satellites can create or escalate terrestrial crises in potentially difficult to predict ways</w:t>
      </w:r>
      <w:r w:rsidRPr="001E51E3">
        <w:rPr>
          <w:rFonts w:asciiTheme="majorHAnsi" w:hAnsiTheme="majorHAnsi" w:cstheme="majorHAnsi"/>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6366F956" w14:textId="77777777" w:rsidR="00347CAE" w:rsidRPr="001E51E3" w:rsidRDefault="00347CAE" w:rsidP="00347CAE">
      <w:pPr>
        <w:rPr>
          <w:rFonts w:asciiTheme="majorHAnsi" w:hAnsiTheme="majorHAnsi" w:cstheme="majorHAnsi"/>
          <w:sz w:val="4"/>
          <w:szCs w:val="4"/>
        </w:rPr>
      </w:pPr>
      <w:r w:rsidRPr="001E51E3">
        <w:rPr>
          <w:rFonts w:asciiTheme="majorHAnsi" w:hAnsiTheme="majorHAnsi" w:cstheme="majorHAnsi"/>
          <w:sz w:val="4"/>
          <w:szCs w:val="4"/>
        </w:rPr>
        <w:t xml:space="preserve">While </w:t>
      </w:r>
      <w:proofErr w:type="gramStart"/>
      <w:r w:rsidRPr="001E51E3">
        <w:rPr>
          <w:rFonts w:asciiTheme="majorHAnsi" w:hAnsiTheme="majorHAnsi" w:cstheme="majorHAnsi"/>
          <w:sz w:val="4"/>
          <w:szCs w:val="4"/>
        </w:rPr>
        <w:t>space‘</w:t>
      </w:r>
      <w:proofErr w:type="gramEnd"/>
      <w:r w:rsidRPr="001E51E3">
        <w:rPr>
          <w:rFonts w:asciiTheme="majorHAnsi" w:hAnsiTheme="majorHAnsi" w:cstheme="majorHAnsi"/>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1E51E3">
        <w:rPr>
          <w:rFonts w:asciiTheme="majorHAnsi" w:hAnsiTheme="majorHAnsi" w:cstheme="majorHAnsi"/>
          <w:sz w:val="4"/>
          <w:szCs w:val="4"/>
        </w:rPr>
        <w:t>Disarmament‘</w:t>
      </w:r>
      <w:proofErr w:type="gramEnd"/>
      <w:r w:rsidRPr="001E51E3">
        <w:rPr>
          <w:rFonts w:asciiTheme="majorHAnsi" w:hAnsiTheme="majorHAnsi" w:cstheme="majorHAnsi"/>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1E51E3">
        <w:rPr>
          <w:rFonts w:asciiTheme="majorHAnsi" w:hAnsiTheme="majorHAnsi" w:cstheme="majorHAnsi"/>
          <w:sz w:val="4"/>
          <w:szCs w:val="4"/>
        </w:rPr>
        <w:t>treaty, but</w:t>
      </w:r>
      <w:proofErr w:type="gramEnd"/>
      <w:r w:rsidRPr="001E51E3">
        <w:rPr>
          <w:rFonts w:asciiTheme="majorHAnsi" w:hAnsiTheme="majorHAnsi" w:cstheme="majorHAnsi"/>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1E51E3">
        <w:rPr>
          <w:rFonts w:asciiTheme="majorHAnsi" w:hAnsiTheme="majorHAnsi" w:cstheme="majorHAnsi"/>
          <w:sz w:val="4"/>
          <w:szCs w:val="4"/>
        </w:rPr>
        <w:t>9</w:t>
      </w:r>
      <w:proofErr w:type="gramEnd"/>
      <w:r w:rsidRPr="001E51E3">
        <w:rPr>
          <w:rFonts w:asciiTheme="majorHAnsi" w:hAnsiTheme="majorHAnsi" w:cstheme="majorHAnsi"/>
          <w:sz w:val="4"/>
          <w:szCs w:val="4"/>
        </w:rPr>
        <w:t xml:space="preserve"> and limits on </w:t>
      </w:r>
      <w:proofErr w:type="spellStart"/>
      <w:r w:rsidRPr="001E51E3">
        <w:rPr>
          <w:rFonts w:asciiTheme="majorHAnsi" w:hAnsiTheme="majorHAnsi" w:cstheme="majorHAnsi"/>
          <w:sz w:val="4"/>
          <w:szCs w:val="4"/>
        </w:rPr>
        <w:t>exoatmospheric</w:t>
      </w:r>
      <w:proofErr w:type="spellEnd"/>
      <w:r w:rsidRPr="001E51E3">
        <w:rPr>
          <w:rFonts w:asciiTheme="majorHAnsi" w:hAnsiTheme="majorHAnsi" w:cstheme="majorHAnsi"/>
          <w:sz w:val="4"/>
          <w:szCs w:val="4"/>
        </w:rPr>
        <w:t xml:space="preserve"> missile defense tests.10 These efforts have not yet produced any appreciable progress.</w:t>
      </w:r>
    </w:p>
    <w:p w14:paraId="007848DD" w14:textId="77777777" w:rsidR="00347CAE" w:rsidRPr="001E51E3" w:rsidRDefault="00347CAE" w:rsidP="00347CAE">
      <w:pPr>
        <w:rPr>
          <w:rFonts w:asciiTheme="majorHAnsi" w:hAnsiTheme="majorHAnsi" w:cstheme="majorHAnsi"/>
          <w:sz w:val="4"/>
          <w:szCs w:val="4"/>
        </w:rPr>
      </w:pPr>
      <w:r w:rsidRPr="001E51E3">
        <w:rPr>
          <w:rFonts w:asciiTheme="majorHAnsi" w:hAnsiTheme="majorHAnsi" w:cstheme="majorHAnsi"/>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1E51E3">
        <w:rPr>
          <w:rFonts w:asciiTheme="majorHAnsi" w:hAnsiTheme="majorHAnsi" w:cstheme="majorHAnsi"/>
          <w:sz w:val="4"/>
          <w:szCs w:val="4"/>
        </w:rPr>
        <w:t>a number of</w:t>
      </w:r>
      <w:proofErr w:type="gramEnd"/>
      <w:r w:rsidRPr="001E51E3">
        <w:rPr>
          <w:rFonts w:asciiTheme="majorHAnsi" w:hAnsiTheme="majorHAnsi" w:cstheme="majorHAnsi"/>
          <w:sz w:val="4"/>
          <w:szCs w:val="4"/>
        </w:rPr>
        <w:t xml:space="preserve"> reasons, little progress has been made on implementing them.13</w:t>
      </w:r>
    </w:p>
    <w:p w14:paraId="218FF9FD" w14:textId="77777777" w:rsidR="00347CAE" w:rsidRPr="001E51E3" w:rsidRDefault="00347CAE" w:rsidP="00347CAE">
      <w:pPr>
        <w:rPr>
          <w:rFonts w:asciiTheme="majorHAnsi" w:hAnsiTheme="majorHAnsi" w:cstheme="majorHAnsi"/>
          <w:sz w:val="4"/>
          <w:szCs w:val="4"/>
        </w:rPr>
      </w:pPr>
      <w:r w:rsidRPr="001E51E3">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2B761F20" w14:textId="77777777" w:rsidR="00347CAE" w:rsidRPr="001E51E3" w:rsidRDefault="00347CAE" w:rsidP="00347CAE">
      <w:pPr>
        <w:rPr>
          <w:rFonts w:asciiTheme="majorHAnsi" w:hAnsiTheme="majorHAnsi" w:cstheme="majorHAnsi"/>
          <w:sz w:val="4"/>
          <w:szCs w:val="4"/>
        </w:rPr>
      </w:pPr>
      <w:r w:rsidRPr="001E51E3">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6D94E726" w14:textId="77777777" w:rsidR="00347CAE" w:rsidRPr="001E51E3" w:rsidRDefault="00347CAE" w:rsidP="00347CAE">
      <w:pPr>
        <w:rPr>
          <w:rFonts w:asciiTheme="majorHAnsi" w:hAnsiTheme="majorHAnsi" w:cstheme="majorHAnsi"/>
          <w:sz w:val="4"/>
          <w:szCs w:val="4"/>
        </w:rPr>
      </w:pPr>
      <w:r w:rsidRPr="001E51E3">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0474A12B"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Why space is a particular problem for crisis stability</w:t>
      </w:r>
    </w:p>
    <w:p w14:paraId="0957B056"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For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reasons, </w:t>
      </w:r>
      <w:r w:rsidRPr="001E51E3">
        <w:rPr>
          <w:rStyle w:val="StyleUnderline"/>
          <w:rFonts w:asciiTheme="majorHAnsi" w:hAnsiTheme="majorHAnsi" w:cstheme="majorHAnsi"/>
        </w:rPr>
        <w:t>space poses particular challenges in preventing a crisis from starting or from being managed well</w:t>
      </w:r>
      <w:r w:rsidRPr="001E51E3">
        <w:rPr>
          <w:rFonts w:asciiTheme="majorHAnsi" w:hAnsiTheme="majorHAnsi" w:cstheme="majorHAnsi"/>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414923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vulnerability of satellites and first strike incentives</w:t>
      </w:r>
    </w:p>
    <w:p w14:paraId="2438DEBB" w14:textId="77777777" w:rsidR="00347CAE" w:rsidRPr="001E51E3" w:rsidRDefault="00347CAE" w:rsidP="00347CAE">
      <w:pPr>
        <w:rPr>
          <w:rStyle w:val="Emphasis"/>
          <w:rFonts w:asciiTheme="majorHAnsi" w:hAnsiTheme="majorHAnsi" w:cstheme="majorHAnsi"/>
        </w:rPr>
      </w:pPr>
      <w:r w:rsidRPr="001E51E3">
        <w:rPr>
          <w:rStyle w:val="StyleUnderline"/>
          <w:rFonts w:asciiTheme="majorHAnsi" w:hAnsiTheme="majorHAnsi" w:cstheme="majorHAnsi"/>
        </w:rPr>
        <w:t>Satellites are inherently fragile and difficult to protect</w:t>
      </w:r>
      <w:r w:rsidRPr="001E51E3">
        <w:rPr>
          <w:rFonts w:asciiTheme="majorHAnsi" w:hAnsiTheme="majorHAnsi" w:cstheme="majorHAnsi"/>
        </w:rPr>
        <w:t xml:space="preserve">; in the language of strategic planners, </w:t>
      </w:r>
      <w:r w:rsidRPr="001E51E3">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an ―</w:t>
      </w:r>
      <w:r w:rsidRPr="001E51E3">
        <w:rPr>
          <w:rStyle w:val="Emphasis"/>
          <w:rFonts w:asciiTheme="majorHAnsi" w:hAnsiTheme="majorHAnsi" w:cstheme="majorHAnsi"/>
          <w:highlight w:val="green"/>
        </w:rPr>
        <w:t xml:space="preserve">offense-dominant‖ </w:t>
      </w:r>
      <w:r w:rsidRPr="001E51E3">
        <w:rPr>
          <w:rStyle w:val="Emphasis"/>
          <w:rFonts w:asciiTheme="majorHAnsi" w:hAnsiTheme="majorHAnsi" w:cstheme="majorHAnsi"/>
        </w:rPr>
        <w:t>regime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can lead to a number of pressures to strike first that </w:t>
      </w:r>
      <w:proofErr w:type="gramStart"/>
      <w:r w:rsidRPr="001E51E3">
        <w:rPr>
          <w:rStyle w:val="StyleUnderline"/>
          <w:rFonts w:asciiTheme="majorHAnsi" w:hAnsiTheme="majorHAnsi" w:cstheme="majorHAnsi"/>
        </w:rPr>
        <w:t>don‘</w:t>
      </w:r>
      <w:proofErr w:type="gramEnd"/>
      <w:r w:rsidRPr="001E51E3">
        <w:rPr>
          <w:rStyle w:val="StyleUnderline"/>
          <w:rFonts w:asciiTheme="majorHAnsi" w:hAnsiTheme="majorHAnsi" w:cstheme="majorHAnsi"/>
        </w:rPr>
        <w:t>t exist for other, better-protected domains</w:t>
      </w:r>
      <w:r w:rsidRPr="001E51E3">
        <w:rPr>
          <w:rFonts w:asciiTheme="majorHAnsi" w:hAnsiTheme="majorHAnsi" w:cstheme="majorHAnsi"/>
        </w:rPr>
        <w:t xml:space="preserve">. </w:t>
      </w:r>
      <w:r w:rsidRPr="001E51E3">
        <w:rPr>
          <w:rStyle w:val="StyleUnderline"/>
          <w:rFonts w:asciiTheme="majorHAnsi" w:hAnsiTheme="majorHAnsi" w:cstheme="majorHAnsi"/>
        </w:rPr>
        <w:t>Satellites travel on predictable orbits</w:t>
      </w:r>
      <w:r w:rsidRPr="001E51E3">
        <w:rPr>
          <w:rFonts w:asciiTheme="majorHAnsi" w:hAnsiTheme="majorHAnsi" w:cstheme="majorHAnsi"/>
        </w:rPr>
        <w:t xml:space="preserve">, and many pass repeatedly over all of the </w:t>
      </w:r>
      <w:proofErr w:type="gramStart"/>
      <w:r w:rsidRPr="001E51E3">
        <w:rPr>
          <w:rFonts w:asciiTheme="majorHAnsi" w:hAnsiTheme="majorHAnsi" w:cstheme="majorHAnsi"/>
        </w:rPr>
        <w:t>earth‘</w:t>
      </w:r>
      <w:proofErr w:type="gramEnd"/>
      <w:r w:rsidRPr="001E51E3">
        <w:rPr>
          <w:rFonts w:asciiTheme="majorHAnsi" w:hAnsiTheme="majorHAnsi" w:cstheme="majorHAnsi"/>
        </w:rPr>
        <w:t xml:space="preserve">s nations. </w:t>
      </w:r>
      <w:proofErr w:type="gramStart"/>
      <w:r w:rsidRPr="001E51E3">
        <w:rPr>
          <w:rFonts w:asciiTheme="majorHAnsi" w:hAnsiTheme="majorHAnsi" w:cstheme="majorHAnsi"/>
        </w:rPr>
        <w:t>Low-earth</w:t>
      </w:r>
      <w:proofErr w:type="gramEnd"/>
      <w:r w:rsidRPr="001E51E3">
        <w:rPr>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1E51E3">
        <w:rPr>
          <w:rStyle w:val="StyleUnderline"/>
          <w:rFonts w:asciiTheme="majorHAnsi" w:hAnsiTheme="majorHAnsi" w:cstheme="majorHAnsi"/>
        </w:rPr>
        <w:t>aneuvers on orbit need costly amounts of fuel, which has to be brought along</w:t>
      </w:r>
      <w:r w:rsidRPr="001E51E3">
        <w:rPr>
          <w:rFonts w:asciiTheme="majorHAnsi" w:hAnsiTheme="majorHAnsi" w:cstheme="majorHAnsi"/>
        </w:rPr>
        <w:t xml:space="preserve"> on launch, </w:t>
      </w:r>
      <w:r w:rsidRPr="001E51E3">
        <w:rPr>
          <w:rStyle w:val="StyleUnderline"/>
          <w:rFonts w:asciiTheme="majorHAnsi" w:hAnsiTheme="majorHAnsi" w:cstheme="majorHAnsi"/>
        </w:rPr>
        <w:t xml:space="preserve">limiting </w:t>
      </w:r>
      <w:proofErr w:type="gramStart"/>
      <w:r w:rsidRPr="001E51E3">
        <w:rPr>
          <w:rStyle w:val="StyleUnderline"/>
          <w:rFonts w:asciiTheme="majorHAnsi" w:hAnsiTheme="majorHAnsi" w:cstheme="majorHAnsi"/>
        </w:rPr>
        <w:t>satellites‘ ability</w:t>
      </w:r>
      <w:proofErr w:type="gramEnd"/>
      <w:r w:rsidRPr="001E51E3">
        <w:rPr>
          <w:rStyle w:val="StyleUnderline"/>
          <w:rFonts w:asciiTheme="majorHAnsi" w:hAnsiTheme="majorHAnsi" w:cstheme="majorHAnsi"/>
        </w:rPr>
        <w:t xml:space="preserve"> to move away from threats</w:t>
      </w:r>
      <w:r w:rsidRPr="001E51E3">
        <w:rPr>
          <w:rFonts w:asciiTheme="majorHAnsi" w:hAnsiTheme="majorHAnsi" w:cstheme="majorHAnsi"/>
        </w:rPr>
        <w:t xml:space="preserve">. And so, these very valuable </w:t>
      </w:r>
      <w:r w:rsidRPr="001E51E3">
        <w:rPr>
          <w:rStyle w:val="Emphasis"/>
          <w:rFonts w:asciiTheme="majorHAnsi" w:hAnsiTheme="majorHAnsi" w:cstheme="majorHAnsi"/>
          <w:highlight w:val="green"/>
        </w:rPr>
        <w:t>satellites are</w:t>
      </w:r>
      <w:r w:rsidRPr="001E51E3">
        <w:rPr>
          <w:rFonts w:asciiTheme="majorHAnsi" w:hAnsiTheme="majorHAnsi" w:cstheme="majorHAnsi"/>
        </w:rPr>
        <w:t xml:space="preserve"> also </w:t>
      </w:r>
      <w:r w:rsidRPr="001E51E3">
        <w:rPr>
          <w:rStyle w:val="Emphasis"/>
          <w:rFonts w:asciiTheme="majorHAnsi" w:hAnsiTheme="majorHAnsi" w:cstheme="majorHAnsi"/>
          <w:highlight w:val="green"/>
        </w:rPr>
        <w:t xml:space="preserve">inherently vulnerable and </w:t>
      </w:r>
      <w:r w:rsidRPr="001E51E3">
        <w:rPr>
          <w:rStyle w:val="Emphasis"/>
          <w:rFonts w:asciiTheme="majorHAnsi" w:hAnsiTheme="majorHAnsi" w:cstheme="majorHAnsi"/>
        </w:rPr>
        <w:t xml:space="preserve">may present as </w:t>
      </w:r>
      <w:r w:rsidRPr="001E51E3">
        <w:rPr>
          <w:rStyle w:val="Emphasis"/>
          <w:rFonts w:asciiTheme="majorHAnsi" w:hAnsiTheme="majorHAnsi" w:cstheme="majorHAnsi"/>
          <w:highlight w:val="green"/>
        </w:rPr>
        <w:t>attractive targets</w:t>
      </w:r>
      <w:r w:rsidRPr="001E51E3">
        <w:rPr>
          <w:rStyle w:val="Emphasis"/>
          <w:rFonts w:asciiTheme="majorHAnsi" w:hAnsiTheme="majorHAnsi" w:cstheme="majorHAnsi"/>
        </w:rPr>
        <w:t>.</w:t>
      </w:r>
    </w:p>
    <w:p w14:paraId="34C5749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Thus, </w:t>
      </w:r>
      <w:r w:rsidRPr="001E51E3">
        <w:rPr>
          <w:rStyle w:val="Emphasis"/>
          <w:rFonts w:asciiTheme="majorHAnsi" w:hAnsiTheme="majorHAnsi" w:cstheme="majorHAnsi"/>
          <w:highlight w:val="green"/>
        </w:rPr>
        <w:t xml:space="preserve">an actor with substantial dependence </w:t>
      </w:r>
      <w:r w:rsidRPr="001E51E3">
        <w:rPr>
          <w:rStyle w:val="Emphasis"/>
          <w:rFonts w:asciiTheme="majorHAnsi" w:hAnsiTheme="majorHAnsi" w:cstheme="majorHAnsi"/>
        </w:rPr>
        <w:t xml:space="preserve">on space </w:t>
      </w:r>
      <w:r w:rsidRPr="001E51E3">
        <w:rPr>
          <w:rStyle w:val="Emphasis"/>
          <w:rFonts w:asciiTheme="majorHAnsi" w:hAnsiTheme="majorHAnsi" w:cstheme="majorHAnsi"/>
          <w:highlight w:val="green"/>
        </w:rPr>
        <w:t xml:space="preserve">has an incentive to strike first </w:t>
      </w:r>
      <w:r w:rsidRPr="001E51E3">
        <w:rPr>
          <w:rStyle w:val="Emphasis"/>
          <w:rFonts w:asciiTheme="majorHAnsi" w:hAnsiTheme="majorHAnsi" w:cstheme="majorHAnsi"/>
        </w:rPr>
        <w:t>if hostilities look probable</w:t>
      </w:r>
      <w:r w:rsidRPr="001E51E3">
        <w:rPr>
          <w:rFonts w:asciiTheme="majorHAnsi" w:hAnsiTheme="majorHAnsi" w:cstheme="majorHAnsi"/>
        </w:rPr>
        <w:t xml:space="preserve">, </w:t>
      </w:r>
      <w:r w:rsidRPr="001E51E3">
        <w:rPr>
          <w:rStyle w:val="StyleUnderline"/>
          <w:rFonts w:asciiTheme="majorHAnsi" w:hAnsiTheme="majorHAnsi" w:cstheme="majorHAnsi"/>
        </w:rPr>
        <w:t>to ensure these valuable assets are not lost.</w:t>
      </w:r>
      <w:r w:rsidRPr="001E51E3">
        <w:rPr>
          <w:rFonts w:asciiTheme="majorHAnsi" w:hAnsiTheme="majorHAnsi" w:cstheme="majorHAnsi"/>
        </w:rPr>
        <w:t xml:space="preserve"> Even </w:t>
      </w:r>
      <w:r w:rsidRPr="001E51E3">
        <w:rPr>
          <w:rFonts w:asciiTheme="majorHAnsi" w:hAnsiTheme="majorHAnsi" w:cstheme="majorHAnsi"/>
        </w:rPr>
        <w:lastRenderedPageBreak/>
        <w:t>if both (</w:t>
      </w:r>
      <w:proofErr w:type="gramStart"/>
      <w:r w:rsidRPr="001E51E3">
        <w:rPr>
          <w:rFonts w:asciiTheme="majorHAnsi" w:hAnsiTheme="majorHAnsi" w:cstheme="majorHAnsi"/>
        </w:rPr>
        <w:t>or</w:t>
      </w:r>
      <w:proofErr w:type="gramEnd"/>
      <w:r w:rsidRPr="001E51E3">
        <w:rPr>
          <w:rFonts w:asciiTheme="majorHAnsi" w:hAnsiTheme="majorHAnsi" w:cstheme="majorHAnsi"/>
        </w:rPr>
        <w:t xml:space="preserve"> all) sides in a conflict prefer not to engage in war, </w:t>
      </w:r>
      <w:r w:rsidRPr="001E51E3">
        <w:rPr>
          <w:rStyle w:val="StyleUnderline"/>
          <w:rFonts w:asciiTheme="majorHAnsi" w:hAnsiTheme="majorHAnsi" w:cstheme="majorHAnsi"/>
        </w:rPr>
        <w:t>this weakness may provide an incentive to approach it closely anyway</w:t>
      </w:r>
      <w:r w:rsidRPr="001E51E3">
        <w:rPr>
          <w:rFonts w:asciiTheme="majorHAnsi" w:hAnsiTheme="majorHAnsi" w:cstheme="majorHAnsi"/>
        </w:rPr>
        <w:t>.</w:t>
      </w:r>
    </w:p>
    <w:p w14:paraId="16178C3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 RAND Corporation monograph commissioned by the Air Force15 described the issue this way: </w:t>
      </w:r>
    </w:p>
    <w:p w14:paraId="206B0A6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E51E3">
        <w:rPr>
          <w:rFonts w:asciiTheme="majorHAnsi" w:hAnsiTheme="majorHAnsi" w:cstheme="majorHAnsi"/>
        </w:rPr>
        <w:t>side‘</w:t>
      </w:r>
      <w:proofErr w:type="gramEnd"/>
      <w:r w:rsidRPr="001E51E3">
        <w:rPr>
          <w:rFonts w:asciiTheme="majorHAnsi" w:hAnsiTheme="majorHAnsi" w:cstheme="majorHAnsi"/>
        </w:rPr>
        <w:t>s force posture and the balance of capabilities and vulnerabilities that could make a crisis unstable should a confrontation occur.</w:t>
      </w:r>
    </w:p>
    <w:p w14:paraId="4579CA0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For example, in the case of the United States, </w:t>
      </w:r>
      <w:r w:rsidRPr="001E51E3">
        <w:rPr>
          <w:rStyle w:val="StyleUnderline"/>
          <w:rFonts w:asciiTheme="majorHAnsi" w:hAnsiTheme="majorHAnsi" w:cstheme="majorHAnsi"/>
          <w:highlight w:val="green"/>
        </w:rPr>
        <w:t xml:space="preserve">the fact </w:t>
      </w:r>
      <w:r w:rsidRPr="001E51E3">
        <w:rPr>
          <w:rStyle w:val="Emphasis"/>
          <w:rFonts w:asciiTheme="majorHAnsi" w:hAnsiTheme="majorHAnsi" w:cstheme="majorHAnsi"/>
          <w:highlight w:val="green"/>
        </w:rPr>
        <w:t>that</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conventional</w:t>
      </w:r>
      <w:r w:rsidRPr="001E51E3">
        <w:rPr>
          <w:rStyle w:val="StyleUnderline"/>
          <w:rFonts w:asciiTheme="majorHAnsi" w:hAnsiTheme="majorHAnsi" w:cstheme="majorHAnsi"/>
        </w:rPr>
        <w:t xml:space="preserve"> </w:t>
      </w:r>
      <w:r w:rsidRPr="001E51E3">
        <w:rPr>
          <w:rStyle w:val="Emphasis"/>
          <w:rFonts w:asciiTheme="majorHAnsi" w:hAnsiTheme="majorHAnsi" w:cstheme="majorHAnsi"/>
          <w:highlight w:val="green"/>
        </w:rPr>
        <w:t>weapons are</w:t>
      </w:r>
      <w:r w:rsidRPr="001E51E3">
        <w:rPr>
          <w:rStyle w:val="StyleUnderline"/>
          <w:rFonts w:asciiTheme="majorHAnsi" w:hAnsiTheme="majorHAnsi" w:cstheme="majorHAnsi"/>
        </w:rPr>
        <w:t xml:space="preserve"> so </w:t>
      </w:r>
      <w:r w:rsidRPr="001E51E3">
        <w:rPr>
          <w:rStyle w:val="Emphasis"/>
          <w:rFonts w:asciiTheme="majorHAnsi" w:hAnsiTheme="majorHAnsi" w:cstheme="majorHAnsi"/>
          <w:highlight w:val="green"/>
        </w:rPr>
        <w:t>heavily dependent on</w:t>
      </w:r>
      <w:r w:rsidRPr="001E51E3">
        <w:rPr>
          <w:rStyle w:val="Emphasis"/>
          <w:rFonts w:asciiTheme="majorHAnsi" w:hAnsiTheme="majorHAnsi" w:cstheme="majorHAnsi"/>
        </w:rPr>
        <w:t xml:space="preserve"> vulnerable </w:t>
      </w:r>
      <w:r w:rsidRPr="001E51E3">
        <w:rPr>
          <w:rStyle w:val="Emphasis"/>
          <w:rFonts w:asciiTheme="majorHAnsi" w:hAnsiTheme="majorHAnsi" w:cstheme="majorHAnsi"/>
          <w:highlight w:val="green"/>
        </w:rPr>
        <w:t xml:space="preserve">satellites </w:t>
      </w:r>
      <w:r w:rsidRPr="001E51E3">
        <w:rPr>
          <w:rStyle w:val="Emphasis"/>
          <w:rFonts w:asciiTheme="majorHAnsi" w:hAnsiTheme="majorHAnsi" w:cstheme="majorHAnsi"/>
        </w:rPr>
        <w:t>may</w:t>
      </w:r>
      <w:r w:rsidRPr="001E51E3">
        <w:rPr>
          <w:rStyle w:val="StyleUnderline"/>
          <w:rFonts w:asciiTheme="majorHAnsi" w:hAnsiTheme="majorHAnsi" w:cstheme="majorHAnsi"/>
        </w:rPr>
        <w:t xml:space="preserve"> </w:t>
      </w:r>
      <w:r w:rsidRPr="001E51E3">
        <w:rPr>
          <w:rStyle w:val="Emphasis"/>
          <w:rFonts w:asciiTheme="majorHAnsi" w:hAnsiTheme="majorHAnsi" w:cstheme="majorHAnsi"/>
          <w:highlight w:val="green"/>
        </w:rPr>
        <w:t>create incentives for the US to strike first terrestrially</w:t>
      </w:r>
      <w:r w:rsidRPr="001E51E3">
        <w:rPr>
          <w:rStyle w:val="StyleUnderline"/>
          <w:rFonts w:asciiTheme="majorHAnsi" w:hAnsiTheme="majorHAnsi" w:cstheme="majorHAnsi"/>
        </w:rPr>
        <w:t xml:space="preserve"> in the lead up to a confrontation</w:t>
      </w:r>
      <w:r w:rsidRPr="001E51E3">
        <w:rPr>
          <w:rFonts w:asciiTheme="majorHAnsi" w:hAnsiTheme="majorHAnsi" w:cstheme="majorHAnsi"/>
        </w:rPr>
        <w:t xml:space="preserve">, before its space-derived advantages are eroded by anti-satellite attacks.18 Indeed, </w:t>
      </w:r>
      <w:r w:rsidRPr="001E51E3">
        <w:rPr>
          <w:rStyle w:val="StyleUnderline"/>
          <w:rFonts w:asciiTheme="majorHAnsi" w:hAnsiTheme="majorHAnsi" w:cstheme="majorHAnsi"/>
          <w:highlight w:val="green"/>
        </w:rPr>
        <w:t>any</w:t>
      </w:r>
      <w:r w:rsidRPr="001E51E3">
        <w:rPr>
          <w:rFonts w:asciiTheme="majorHAnsi" w:hAnsiTheme="majorHAnsi" w:cstheme="majorHAnsi"/>
        </w:rPr>
        <w:t xml:space="preserve"> </w:t>
      </w:r>
      <w:r w:rsidRPr="001E51E3">
        <w:rPr>
          <w:rStyle w:val="StyleUnderline"/>
          <w:rFonts w:asciiTheme="majorHAnsi" w:hAnsiTheme="majorHAnsi" w:cstheme="majorHAnsi"/>
          <w:highlight w:val="green"/>
        </w:rPr>
        <w:t>actor</w:t>
      </w:r>
      <w:r w:rsidRPr="001E51E3">
        <w:rPr>
          <w:rStyle w:val="StyleUnderline"/>
          <w:rFonts w:asciiTheme="majorHAnsi" w:hAnsiTheme="majorHAnsi" w:cstheme="majorHAnsi"/>
        </w:rPr>
        <w:t xml:space="preserve"> for which satellites</w:t>
      </w:r>
      <w:r w:rsidRPr="001E51E3">
        <w:rPr>
          <w:rFonts w:asciiTheme="majorHAnsi" w:hAnsiTheme="majorHAnsi" w:cstheme="majorHAnsi"/>
        </w:rPr>
        <w:t xml:space="preserve"> or space-based weapons </w:t>
      </w:r>
      <w:r w:rsidRPr="001E51E3">
        <w:rPr>
          <w:rStyle w:val="StyleUnderline"/>
          <w:rFonts w:asciiTheme="majorHAnsi" w:hAnsiTheme="majorHAnsi" w:cstheme="majorHAnsi"/>
        </w:rPr>
        <w:t>are</w:t>
      </w:r>
      <w:r w:rsidRPr="001E51E3">
        <w:rPr>
          <w:rFonts w:asciiTheme="majorHAnsi" w:hAnsiTheme="majorHAnsi" w:cstheme="majorHAnsi"/>
        </w:rPr>
        <w:t xml:space="preserve"> an </w:t>
      </w:r>
      <w:r w:rsidRPr="001E51E3">
        <w:rPr>
          <w:rStyle w:val="StyleUnderline"/>
          <w:rFonts w:asciiTheme="majorHAnsi" w:hAnsiTheme="majorHAnsi" w:cstheme="majorHAnsi"/>
        </w:rPr>
        <w:t>important</w:t>
      </w:r>
      <w:r w:rsidRPr="001E51E3">
        <w:rPr>
          <w:rFonts w:asciiTheme="majorHAnsi" w:hAnsiTheme="majorHAnsi" w:cstheme="majorHAnsi"/>
        </w:rPr>
        <w:t xml:space="preserve"> part of its military posture, whether for support missions or on-orbit weapons, </w:t>
      </w:r>
      <w:r w:rsidRPr="001E51E3">
        <w:rPr>
          <w:rStyle w:val="StyleUnderline"/>
          <w:rFonts w:asciiTheme="majorHAnsi" w:hAnsiTheme="majorHAnsi" w:cstheme="majorHAnsi"/>
          <w:highlight w:val="green"/>
        </w:rPr>
        <w:t>will feel ―</w:t>
      </w:r>
      <w:r w:rsidRPr="001E51E3">
        <w:rPr>
          <w:rStyle w:val="Emphasis"/>
          <w:rFonts w:asciiTheme="majorHAnsi" w:hAnsiTheme="majorHAnsi" w:cstheme="majorHAnsi"/>
          <w:highlight w:val="green"/>
        </w:rPr>
        <w:t>use it or lose it‖ pressure</w:t>
      </w:r>
      <w:r w:rsidRPr="001E51E3">
        <w:rPr>
          <w:rFonts w:asciiTheme="majorHAnsi" w:hAnsiTheme="majorHAnsi" w:cstheme="majorHAnsi"/>
        </w:rPr>
        <w:t xml:space="preserve"> because of the inherent vulnerability of satellites.</w:t>
      </w:r>
    </w:p>
    <w:p w14:paraId="6C4887D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Short timelines and difficulty of attribution</w:t>
      </w:r>
    </w:p>
    <w:p w14:paraId="35905BBC"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w:t>
      </w:r>
      <w:r w:rsidRPr="001E51E3">
        <w:rPr>
          <w:rStyle w:val="StyleUnderline"/>
          <w:rFonts w:asciiTheme="majorHAnsi" w:hAnsiTheme="majorHAnsi" w:cstheme="majorHAnsi"/>
        </w:rPr>
        <w:t>compressed timelines</w:t>
      </w:r>
      <w:r w:rsidRPr="001E51E3">
        <w:rPr>
          <w:rFonts w:asciiTheme="majorHAnsi" w:hAnsiTheme="majorHAnsi" w:cstheme="majorHAnsi"/>
        </w:rPr>
        <w:t xml:space="preserve"> characteristic of crises </w:t>
      </w:r>
      <w:proofErr w:type="gramStart"/>
      <w:r w:rsidRPr="001E51E3">
        <w:rPr>
          <w:rStyle w:val="StyleUnderline"/>
          <w:rFonts w:asciiTheme="majorHAnsi" w:hAnsiTheme="majorHAnsi" w:cstheme="majorHAnsi"/>
        </w:rPr>
        <w:t>combine</w:t>
      </w:r>
      <w:proofErr w:type="gramEnd"/>
      <w:r w:rsidRPr="001E51E3">
        <w:rPr>
          <w:rStyle w:val="StyleUnderline"/>
          <w:rFonts w:asciiTheme="majorHAnsi" w:hAnsiTheme="majorHAnsi" w:cstheme="majorHAnsi"/>
        </w:rPr>
        <w:t xml:space="preserve"> with</w:t>
      </w:r>
      <w:r w:rsidRPr="001E51E3">
        <w:rPr>
          <w:rFonts w:asciiTheme="majorHAnsi" w:hAnsiTheme="majorHAnsi" w:cstheme="majorHAnsi"/>
        </w:rPr>
        <w:t xml:space="preserve"> these ―</w:t>
      </w:r>
      <w:r w:rsidRPr="001E51E3">
        <w:rPr>
          <w:rStyle w:val="StyleUnderline"/>
          <w:rFonts w:asciiTheme="majorHAnsi" w:hAnsiTheme="majorHAnsi" w:cstheme="majorHAnsi"/>
        </w:rPr>
        <w:t>use it or lose it‖ pressures to shrink timelines</w:t>
      </w:r>
      <w:r w:rsidRPr="001E51E3">
        <w:rPr>
          <w:rFonts w:asciiTheme="majorHAnsi" w:hAnsiTheme="majorHAnsi" w:cstheme="majorHAnsi"/>
        </w:rPr>
        <w:t xml:space="preserve">. </w:t>
      </w:r>
      <w:r w:rsidRPr="001E51E3">
        <w:rPr>
          <w:rStyle w:val="StyleUnderline"/>
          <w:rFonts w:asciiTheme="majorHAnsi" w:hAnsiTheme="majorHAnsi" w:cstheme="majorHAnsi"/>
        </w:rPr>
        <w:t>This</w:t>
      </w:r>
      <w:r w:rsidRPr="001E51E3">
        <w:rPr>
          <w:rFonts w:asciiTheme="majorHAnsi" w:hAnsiTheme="majorHAnsi" w:cstheme="majorHAnsi"/>
        </w:rPr>
        <w:t xml:space="preserve"> dynamic</w:t>
      </w:r>
      <w:r w:rsidRPr="001E51E3">
        <w:rPr>
          <w:rStyle w:val="StyleUnderline"/>
          <w:rFonts w:asciiTheme="majorHAnsi" w:hAnsiTheme="majorHAnsi" w:cstheme="majorHAnsi"/>
        </w:rPr>
        <w:t xml:space="preserve"> couples dangerously with</w:t>
      </w:r>
      <w:r w:rsidRPr="001E51E3">
        <w:rPr>
          <w:rFonts w:asciiTheme="majorHAnsi" w:hAnsiTheme="majorHAnsi" w:cstheme="majorHAnsi"/>
        </w:rPr>
        <w:t xml:space="preserve"> </w:t>
      </w:r>
      <w:r w:rsidRPr="001E51E3">
        <w:rPr>
          <w:rStyle w:val="StyleUnderline"/>
          <w:rFonts w:asciiTheme="majorHAnsi" w:hAnsiTheme="majorHAnsi" w:cstheme="majorHAnsi"/>
        </w:rPr>
        <w:t>the inherent difficulty of determining the causes of satellite degradation</w:t>
      </w:r>
      <w:r w:rsidRPr="001E51E3">
        <w:rPr>
          <w:rFonts w:asciiTheme="majorHAnsi" w:hAnsiTheme="majorHAnsi" w:cstheme="majorHAnsi"/>
        </w:rPr>
        <w:t>, whether malicious or from natural causes, in a timely way.</w:t>
      </w:r>
    </w:p>
    <w:p w14:paraId="7E1C154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t>
      </w:r>
      <w:r w:rsidRPr="001E51E3">
        <w:rPr>
          <w:rStyle w:val="Emphasis"/>
          <w:rFonts w:asciiTheme="majorHAnsi" w:hAnsiTheme="majorHAnsi" w:cstheme="majorHAnsi"/>
          <w:highlight w:val="green"/>
        </w:rPr>
        <w:t xml:space="preserve">a </w:t>
      </w:r>
      <w:r w:rsidRPr="001E51E3">
        <w:rPr>
          <w:rStyle w:val="Emphasis"/>
          <w:rFonts w:asciiTheme="majorHAnsi" w:hAnsiTheme="majorHAnsi" w:cstheme="majorHAnsi"/>
        </w:rPr>
        <w:t xml:space="preserve">failure due to a </w:t>
      </w:r>
      <w:r w:rsidRPr="001E51E3">
        <w:rPr>
          <w:rStyle w:val="Emphasis"/>
          <w:rFonts w:asciiTheme="majorHAnsi" w:hAnsiTheme="majorHAnsi" w:cstheme="majorHAnsi"/>
          <w:highlight w:val="green"/>
        </w:rPr>
        <w:t>collision</w:t>
      </w:r>
      <w:r w:rsidRPr="001E51E3">
        <w:rPr>
          <w:rStyle w:val="StyleUnderline"/>
          <w:rFonts w:asciiTheme="majorHAnsi" w:hAnsiTheme="majorHAnsi" w:cstheme="majorHAnsi"/>
        </w:rPr>
        <w:t xml:space="preserve"> with a small piece of untracked debris </w:t>
      </w:r>
      <w:r w:rsidRPr="001E51E3">
        <w:rPr>
          <w:rStyle w:val="Emphasis"/>
          <w:rFonts w:asciiTheme="majorHAnsi" w:hAnsiTheme="majorHAnsi" w:cstheme="majorHAnsi"/>
          <w:highlight w:val="green"/>
        </w:rPr>
        <w:t>may be left open</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to other</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interpretations</w:t>
      </w:r>
      <w:r w:rsidRPr="001E51E3">
        <w:rPr>
          <w:rFonts w:asciiTheme="majorHAnsi" w:hAnsiTheme="majorHAnsi" w:cstheme="majorHAnsi"/>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669712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In the past, </w:t>
      </w:r>
      <w:r w:rsidRPr="001E51E3">
        <w:rPr>
          <w:rStyle w:val="StyleUnderline"/>
          <w:rFonts w:asciiTheme="majorHAnsi" w:hAnsiTheme="majorHAnsi" w:cstheme="majorHAnsi"/>
        </w:rPr>
        <w:t>when fewer actors had access to satellite-disrupting technologies, satellite failures were usually ascribed to ―natural‖ causes</w:t>
      </w:r>
      <w:r w:rsidRPr="001E51E3">
        <w:rPr>
          <w:rFonts w:asciiTheme="majorHAnsi" w:hAnsiTheme="majorHAnsi" w:cstheme="majorHAnsi"/>
        </w:rPr>
        <w:t xml:space="preserve">. But increasingly, </w:t>
      </w:r>
      <w:r w:rsidRPr="001E51E3">
        <w:rPr>
          <w:rStyle w:val="Emphasis"/>
          <w:rFonts w:asciiTheme="majorHAnsi" w:hAnsiTheme="majorHAnsi" w:cstheme="majorHAnsi"/>
          <w:highlight w:val="green"/>
        </w:rPr>
        <w:t>even during times</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of peace</w:t>
      </w:r>
      <w:r w:rsidRPr="001E51E3">
        <w:rPr>
          <w:rStyle w:val="Emphasis"/>
          <w:rFonts w:asciiTheme="majorHAnsi" w:hAnsiTheme="majorHAnsi" w:cstheme="majorHAnsi"/>
        </w:rPr>
        <w:t xml:space="preserve"> </w:t>
      </w:r>
      <w:r w:rsidRPr="001E51E3">
        <w:rPr>
          <w:rStyle w:val="Emphasis"/>
          <w:rFonts w:asciiTheme="majorHAnsi" w:hAnsiTheme="majorHAnsi" w:cstheme="majorHAnsi"/>
          <w:highlight w:val="green"/>
        </w:rPr>
        <w:t>operators</w:t>
      </w:r>
      <w:r w:rsidRPr="001E51E3">
        <w:rPr>
          <w:rStyle w:val="Emphasis"/>
          <w:rFonts w:asciiTheme="majorHAnsi" w:hAnsiTheme="majorHAnsi" w:cstheme="majorHAnsi"/>
        </w:rPr>
        <w:t xml:space="preserve"> may </w:t>
      </w:r>
      <w:r w:rsidRPr="001E51E3">
        <w:rPr>
          <w:rStyle w:val="Emphasis"/>
          <w:rFonts w:asciiTheme="majorHAnsi" w:hAnsiTheme="majorHAnsi" w:cstheme="majorHAnsi"/>
          <w:highlight w:val="green"/>
        </w:rPr>
        <w:t>assume malicious intent</w:t>
      </w:r>
      <w:r w:rsidRPr="001E51E3">
        <w:rPr>
          <w:rFonts w:asciiTheme="majorHAnsi" w:hAnsiTheme="majorHAnsi" w:cstheme="majorHAnsi"/>
        </w:rPr>
        <w:t xml:space="preserve">. More to the point, </w:t>
      </w:r>
      <w:r w:rsidRPr="001E51E3">
        <w:rPr>
          <w:rStyle w:val="Emphasis"/>
          <w:rFonts w:asciiTheme="majorHAnsi" w:hAnsiTheme="majorHAnsi" w:cstheme="majorHAnsi"/>
          <w:highlight w:val="green"/>
        </w:rPr>
        <w:t>in a crisis</w:t>
      </w:r>
      <w:r w:rsidRPr="001E51E3">
        <w:rPr>
          <w:rStyle w:val="StyleUnderline"/>
          <w:rFonts w:asciiTheme="majorHAnsi" w:hAnsiTheme="majorHAnsi" w:cstheme="majorHAnsi"/>
        </w:rPr>
        <w:t xml:space="preserve"> when the costs of inaction may be perceived to be costly, </w:t>
      </w:r>
      <w:r w:rsidRPr="001E51E3">
        <w:rPr>
          <w:rStyle w:val="Emphasis"/>
          <w:rFonts w:asciiTheme="majorHAnsi" w:hAnsiTheme="majorHAnsi" w:cstheme="majorHAnsi"/>
          <w:highlight w:val="green"/>
        </w:rPr>
        <w:t>there is an incentive to choose the worst-case interpretation</w:t>
      </w:r>
      <w:r w:rsidRPr="001E51E3">
        <w:rPr>
          <w:rFonts w:asciiTheme="majorHAnsi" w:hAnsiTheme="majorHAnsi" w:cstheme="majorHAnsi"/>
        </w:rPr>
        <w:t xml:space="preserve"> of events even if the information is incomplete or inconclusive.</w:t>
      </w:r>
    </w:p>
    <w:p w14:paraId="6625D02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Entanglement of strategic and tactical missions</w:t>
      </w:r>
    </w:p>
    <w:p w14:paraId="53AE9DB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1E51E3">
        <w:rPr>
          <w:rFonts w:asciiTheme="majorHAnsi" w:hAnsiTheme="majorHAnsi" w:cstheme="majorHAnsi"/>
        </w:rPr>
        <w:t>other‘</w:t>
      </w:r>
      <w:proofErr w:type="gramEnd"/>
      <w:r w:rsidRPr="001E51E3">
        <w:rPr>
          <w:rFonts w:asciiTheme="majorHAnsi" w:hAnsiTheme="majorHAnsi" w:cstheme="majorHAnsi"/>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CE4540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where the lines between strategic satellite missions and other missions are blurred, these norms can be weakened</w:t>
      </w:r>
      <w:r w:rsidRPr="001E51E3">
        <w:rPr>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0E77C039"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Misperception and dual-use technologies</w:t>
      </w:r>
    </w:p>
    <w:p w14:paraId="231608F9" w14:textId="13867FD7" w:rsidR="00347CAE" w:rsidRDefault="00347CAE" w:rsidP="00347CAE">
      <w:pPr>
        <w:rPr>
          <w:rFonts w:asciiTheme="majorHAnsi" w:hAnsiTheme="majorHAnsi" w:cstheme="majorHAnsi"/>
        </w:rPr>
      </w:pPr>
      <w:r w:rsidRPr="001E51E3">
        <w:rPr>
          <w:rFonts w:asciiTheme="majorHAnsi" w:hAnsiTheme="majorHAnsi" w:cstheme="majorHAnsi"/>
        </w:rPr>
        <w:t xml:space="preserve">Some space technologies and activities can be used both for relatively benign purposes but also for hostile ones. </w:t>
      </w:r>
      <w:r w:rsidRPr="001E51E3">
        <w:rPr>
          <w:rStyle w:val="StyleUnderline"/>
          <w:rFonts w:asciiTheme="majorHAnsi" w:hAnsiTheme="majorHAnsi" w:cstheme="majorHAnsi"/>
        </w:rPr>
        <w:t xml:space="preserve">It may be difficult </w:t>
      </w:r>
      <w:r w:rsidRPr="001E51E3">
        <w:rPr>
          <w:rFonts w:asciiTheme="majorHAnsi" w:hAnsiTheme="majorHAnsi" w:cstheme="majorHAnsi"/>
        </w:rPr>
        <w:t xml:space="preserve">for an actor </w:t>
      </w:r>
      <w:r w:rsidRPr="001E51E3">
        <w:rPr>
          <w:rStyle w:val="StyleUnderline"/>
          <w:rFonts w:asciiTheme="majorHAnsi" w:hAnsiTheme="majorHAnsi" w:cstheme="majorHAnsi"/>
        </w:rPr>
        <w:t>to understand</w:t>
      </w:r>
      <w:r w:rsidRPr="001E51E3">
        <w:rPr>
          <w:rFonts w:asciiTheme="majorHAnsi" w:hAnsiTheme="majorHAnsi" w:cstheme="majorHAnsi"/>
        </w:rPr>
        <w:t xml:space="preserve"> the </w:t>
      </w:r>
      <w:r w:rsidRPr="001E51E3">
        <w:rPr>
          <w:rStyle w:val="StyleUnderline"/>
          <w:rFonts w:asciiTheme="majorHAnsi" w:hAnsiTheme="majorHAnsi" w:cstheme="majorHAnsi"/>
        </w:rPr>
        <w:t>intent</w:t>
      </w:r>
      <w:r w:rsidRPr="001E51E3">
        <w:rPr>
          <w:rFonts w:asciiTheme="majorHAnsi" w:hAnsiTheme="majorHAnsi" w:cstheme="majorHAnsi"/>
        </w:rPr>
        <w:t xml:space="preserve"> behind the development, testing, use, and stockpiling of these technologies, </w:t>
      </w:r>
      <w:r w:rsidRPr="001E51E3">
        <w:rPr>
          <w:rStyle w:val="StyleUnderline"/>
          <w:rFonts w:asciiTheme="majorHAnsi" w:hAnsiTheme="majorHAnsi" w:cstheme="majorHAnsi"/>
        </w:rPr>
        <w:t>and see threats where there are none.</w:t>
      </w:r>
      <w:r w:rsidRPr="001E51E3">
        <w:rPr>
          <w:rFonts w:asciiTheme="majorHAnsi" w:hAnsiTheme="majorHAnsi" w:cstheme="majorHAnsi"/>
        </w:rPr>
        <w:t xml:space="preserve"> (Or miss a threat until it is too late.) </w:t>
      </w:r>
      <w:r w:rsidRPr="001E51E3">
        <w:rPr>
          <w:rStyle w:val="StyleUnderline"/>
          <w:rFonts w:asciiTheme="majorHAnsi" w:hAnsiTheme="majorHAnsi" w:cstheme="majorHAnsi"/>
          <w:highlight w:val="green"/>
        </w:rPr>
        <w:t>This may start a</w:t>
      </w:r>
      <w:r w:rsidRPr="001E51E3">
        <w:rPr>
          <w:rFonts w:asciiTheme="majorHAnsi" w:hAnsiTheme="majorHAnsi" w:cstheme="majorHAnsi"/>
        </w:rPr>
        <w:t xml:space="preserve"> </w:t>
      </w:r>
      <w:r w:rsidRPr="001E51E3">
        <w:rPr>
          <w:rStyle w:val="Emphasis"/>
          <w:rFonts w:asciiTheme="majorHAnsi" w:hAnsiTheme="majorHAnsi" w:cstheme="majorHAnsi"/>
          <w:highlight w:val="green"/>
        </w:rPr>
        <w:t>cycle of action and reaction based on misperception</w:t>
      </w:r>
      <w:r w:rsidRPr="001E51E3">
        <w:rPr>
          <w:rFonts w:asciiTheme="majorHAnsi" w:hAnsiTheme="majorHAnsi" w:cstheme="majorHAnsi"/>
        </w:rPr>
        <w:t xml:space="preserve">. </w:t>
      </w:r>
    </w:p>
    <w:p w14:paraId="29E32A15" w14:textId="0AD22C57" w:rsidR="00165953" w:rsidRDefault="00165953" w:rsidP="00347CAE">
      <w:pPr>
        <w:rPr>
          <w:rFonts w:asciiTheme="majorHAnsi" w:hAnsiTheme="majorHAnsi" w:cstheme="majorHAnsi"/>
        </w:rPr>
      </w:pPr>
    </w:p>
    <w:p w14:paraId="3BFBCEBC" w14:textId="4636E6ED" w:rsidR="00165953" w:rsidRDefault="00165953" w:rsidP="00347CAE">
      <w:pPr>
        <w:rPr>
          <w:rFonts w:asciiTheme="majorHAnsi" w:hAnsiTheme="majorHAnsi" w:cstheme="majorHAnsi"/>
        </w:rPr>
      </w:pPr>
    </w:p>
    <w:p w14:paraId="4345E9C4" w14:textId="77777777" w:rsidR="00165953" w:rsidRPr="001E51E3" w:rsidRDefault="00165953" w:rsidP="00347CAE">
      <w:pPr>
        <w:rPr>
          <w:rFonts w:asciiTheme="majorHAnsi" w:hAnsiTheme="majorHAnsi" w:cstheme="majorHAnsi"/>
        </w:rPr>
      </w:pPr>
    </w:p>
    <w:p w14:paraId="1F63102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For example, relatively low-mass </w:t>
      </w:r>
      <w:r w:rsidRPr="001E51E3">
        <w:rPr>
          <w:rStyle w:val="Emphasis"/>
          <w:rFonts w:asciiTheme="majorHAnsi" w:hAnsiTheme="majorHAnsi" w:cstheme="majorHAnsi"/>
          <w:highlight w:val="green"/>
        </w:rPr>
        <w:t>satellites can now maneuver</w:t>
      </w:r>
      <w:r w:rsidRPr="001E51E3">
        <w:rPr>
          <w:rStyle w:val="Emphasis"/>
          <w:rFonts w:asciiTheme="majorHAnsi" w:hAnsiTheme="majorHAnsi" w:cstheme="majorHAnsi"/>
        </w:rPr>
        <w:t xml:space="preserve"> autonomously </w:t>
      </w:r>
      <w:r w:rsidRPr="001E51E3">
        <w:rPr>
          <w:rStyle w:val="Emphasis"/>
          <w:rFonts w:asciiTheme="majorHAnsi" w:hAnsiTheme="majorHAnsi" w:cstheme="majorHAnsi"/>
          <w:highlight w:val="green"/>
        </w:rPr>
        <w:t>and closely approach other satellites</w:t>
      </w:r>
      <w:r w:rsidRPr="001E51E3">
        <w:rPr>
          <w:rStyle w:val="StyleUnderline"/>
          <w:rFonts w:asciiTheme="majorHAnsi" w:hAnsiTheme="majorHAnsi" w:cstheme="majorHAnsi"/>
        </w:rPr>
        <w:t xml:space="preserve"> without their cooperation;</w:t>
      </w:r>
      <w:r w:rsidRPr="001E51E3">
        <w:rPr>
          <w:rFonts w:asciiTheme="majorHAnsi" w:hAnsiTheme="majorHAnsi" w:cstheme="majorHAnsi"/>
        </w:rPr>
        <w:t xml:space="preserve"> </w:t>
      </w:r>
      <w:r w:rsidRPr="001E51E3">
        <w:rPr>
          <w:rStyle w:val="StyleUnderline"/>
          <w:rFonts w:asciiTheme="majorHAnsi" w:hAnsiTheme="majorHAnsi" w:cstheme="majorHAnsi"/>
        </w:rPr>
        <w:t>this may be for peaceful purposes</w:t>
      </w:r>
      <w:r w:rsidRPr="001E51E3">
        <w:rPr>
          <w:rFonts w:asciiTheme="majorHAnsi" w:hAnsiTheme="majorHAnsi" w:cstheme="majorHAnsi"/>
        </w:rPr>
        <w:t xml:space="preserve"> such as satellite maintenance or the building of complex space structures, </w:t>
      </w:r>
      <w:r w:rsidRPr="001E51E3">
        <w:rPr>
          <w:rStyle w:val="StyleUnderline"/>
          <w:rFonts w:asciiTheme="majorHAnsi" w:hAnsiTheme="majorHAnsi" w:cstheme="majorHAnsi"/>
        </w:rPr>
        <w:t>or for more controversial reasons</w:t>
      </w:r>
      <w:r w:rsidRPr="001E51E3">
        <w:rPr>
          <w:rFonts w:asciiTheme="majorHAnsi" w:hAnsiTheme="majorHAnsi" w:cstheme="majorHAnsi"/>
        </w:rPr>
        <w:t xml:space="preserve"> </w:t>
      </w:r>
      <w:r w:rsidRPr="001E51E3">
        <w:rPr>
          <w:rStyle w:val="StyleUnderline"/>
          <w:rFonts w:asciiTheme="majorHAnsi" w:hAnsiTheme="majorHAnsi" w:cstheme="majorHAnsi"/>
        </w:rPr>
        <w:t>such as</w:t>
      </w:r>
      <w:r w:rsidRPr="001E51E3">
        <w:rPr>
          <w:rFonts w:asciiTheme="majorHAnsi" w:hAnsiTheme="majorHAnsi" w:cstheme="majorHAnsi"/>
        </w:rPr>
        <w:t xml:space="preserve"> intelligence-gathering or </w:t>
      </w:r>
      <w:r w:rsidRPr="001E51E3">
        <w:rPr>
          <w:rStyle w:val="StyleUnderline"/>
          <w:rFonts w:asciiTheme="majorHAnsi" w:hAnsiTheme="majorHAnsi" w:cstheme="majorHAnsi"/>
        </w:rPr>
        <w:t>anti-satellite attacks</w:t>
      </w:r>
      <w:r w:rsidRPr="001E51E3">
        <w:rPr>
          <w:rFonts w:asciiTheme="majorHAnsi" w:hAnsiTheme="majorHAnsi" w:cstheme="majorHAnsi"/>
        </w:rPr>
        <w:t>.</w:t>
      </w:r>
    </w:p>
    <w:p w14:paraId="366E630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Ground-based lasers can be used to dazzle the sensors of an </w:t>
      </w:r>
      <w:proofErr w:type="gramStart"/>
      <w:r w:rsidRPr="001E51E3">
        <w:rPr>
          <w:rFonts w:asciiTheme="majorHAnsi" w:hAnsiTheme="majorHAnsi" w:cstheme="majorHAnsi"/>
        </w:rPr>
        <w:t>adversary‘</w:t>
      </w:r>
      <w:proofErr w:type="gramEnd"/>
      <w:r w:rsidRPr="001E51E3">
        <w:rPr>
          <w:rFonts w:asciiTheme="majorHAnsi" w:hAnsiTheme="majorHAnsi" w:cstheme="majorHAnsi"/>
        </w:rPr>
        <w:t xml:space="preserve">s remote sensing satellites, and with sufficient power, they may damage those sensors. The power needed to dazzle a satellite is low, achievable with commercially available lasers coupled to a mirror which </w:t>
      </w:r>
      <w:r w:rsidRPr="001E51E3">
        <w:rPr>
          <w:rFonts w:asciiTheme="majorHAnsi" w:hAnsiTheme="majorHAnsi" w:cstheme="majorHAnsi"/>
        </w:rPr>
        <w:lastRenderedPageBreak/>
        <w:t xml:space="preserve">can track the satellite. Laser ranging networks use low-powered lasers to track satellites and to monitor precisely the </w:t>
      </w:r>
      <w:proofErr w:type="gramStart"/>
      <w:r w:rsidRPr="001E51E3">
        <w:rPr>
          <w:rFonts w:asciiTheme="majorHAnsi" w:hAnsiTheme="majorHAnsi" w:cstheme="majorHAnsi"/>
        </w:rPr>
        <w:t>Earth‘</w:t>
      </w:r>
      <w:proofErr w:type="gramEnd"/>
      <w:r w:rsidRPr="001E51E3">
        <w:rPr>
          <w:rFonts w:asciiTheme="majorHAnsi" w:hAnsiTheme="majorHAnsi" w:cstheme="majorHAnsi"/>
        </w:rPr>
        <w:t>s shape and gravitational field, and use similar technologies. 21 Higher-powered lasers coupled with satellite-tracking optics have fewer legitimate uses.</w:t>
      </w:r>
    </w:p>
    <w:p w14:paraId="43DA07B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E66E13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Discrimination</w:t>
      </w:r>
    </w:p>
    <w:p w14:paraId="6BDA6D0B"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The consequences of interfering with a satellite may be vastly different depending on who is affected and how</w:t>
      </w:r>
      <w:r w:rsidRPr="001E51E3">
        <w:rPr>
          <w:rFonts w:asciiTheme="majorHAnsi" w:hAnsiTheme="majorHAnsi" w:cstheme="majorHAnsi"/>
        </w:rPr>
        <w:t>, and whether the satellite represents a legitimate military objective.</w:t>
      </w:r>
    </w:p>
    <w:p w14:paraId="35962114"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However, </w:t>
      </w:r>
      <w:r w:rsidRPr="001E51E3">
        <w:rPr>
          <w:rStyle w:val="StyleUnderline"/>
          <w:rFonts w:asciiTheme="majorHAnsi" w:hAnsiTheme="majorHAnsi" w:cstheme="majorHAnsi"/>
        </w:rPr>
        <w:t>it will not always be clear who the owners and operators of a satellite are</w:t>
      </w:r>
      <w:r w:rsidRPr="001E51E3">
        <w:rPr>
          <w:rFonts w:asciiTheme="majorHAnsi" w:hAnsiTheme="majorHAnsi" w:cstheme="majorHAnsi"/>
        </w:rPr>
        <w:t xml:space="preserve">, and users of a </w:t>
      </w:r>
      <w:proofErr w:type="gramStart"/>
      <w:r w:rsidRPr="001E51E3">
        <w:rPr>
          <w:rFonts w:asciiTheme="majorHAnsi" w:hAnsiTheme="majorHAnsi" w:cstheme="majorHAnsi"/>
        </w:rPr>
        <w:t>satellite‘</w:t>
      </w:r>
      <w:proofErr w:type="gramEnd"/>
      <w:r w:rsidRPr="001E51E3">
        <w:rPr>
          <w:rFonts w:asciiTheme="majorHAnsi" w:hAnsiTheme="majorHAnsi" w:cstheme="majorHAnsi"/>
        </w:rPr>
        <w:t xml:space="preserve">s services may be numerous and not public. </w:t>
      </w:r>
      <w:r w:rsidRPr="001E51E3">
        <w:rPr>
          <w:rStyle w:val="StyleUnderline"/>
          <w:rFonts w:asciiTheme="majorHAnsi" w:hAnsiTheme="majorHAnsi" w:cstheme="majorHAnsi"/>
        </w:rPr>
        <w:t>Registration of satellites is incomplete23</w:t>
      </w:r>
      <w:r w:rsidRPr="001E51E3">
        <w:rPr>
          <w:rFonts w:asciiTheme="majorHAnsi" w:hAnsiTheme="majorHAnsi" w:cstheme="majorHAnsi"/>
        </w:rPr>
        <w:t xml:space="preserve"> and current ownership is not necessarily updated in a readily available repository. </w:t>
      </w:r>
      <w:r w:rsidRPr="001E51E3">
        <w:rPr>
          <w:rStyle w:val="StyleUnderline"/>
          <w:rFonts w:asciiTheme="majorHAnsi" w:hAnsiTheme="majorHAnsi" w:cstheme="majorHAnsi"/>
        </w:rPr>
        <w:t xml:space="preserve">The identification of a satellite as military or civilian may be deliberately obscured. </w:t>
      </w:r>
      <w:r w:rsidRPr="001E51E3">
        <w:rPr>
          <w:rFonts w:asciiTheme="majorHAnsi" w:hAnsiTheme="majorHAnsi" w:cstheme="majorHAnsi"/>
        </w:rPr>
        <w:t xml:space="preserve">Or its value as a military asset may change over time; for example, the share of capacity of a commercial satellite used by military customers may wax and wane. A potential </w:t>
      </w:r>
      <w:proofErr w:type="gramStart"/>
      <w:r w:rsidRPr="001E51E3">
        <w:rPr>
          <w:rFonts w:asciiTheme="majorHAnsi" w:hAnsiTheme="majorHAnsi" w:cstheme="majorHAnsi"/>
        </w:rPr>
        <w:t>adversary‘</w:t>
      </w:r>
      <w:proofErr w:type="gramEnd"/>
      <w:r w:rsidRPr="001E51E3">
        <w:rPr>
          <w:rFonts w:asciiTheme="majorHAnsi" w:hAnsiTheme="majorHAnsi" w:cstheme="majorHAnsi"/>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B7FCD4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In 2015, the </w:t>
      </w:r>
      <w:proofErr w:type="gramStart"/>
      <w:r w:rsidRPr="001E51E3">
        <w:rPr>
          <w:rFonts w:asciiTheme="majorHAnsi" w:hAnsiTheme="majorHAnsi" w:cstheme="majorHAnsi"/>
        </w:rPr>
        <w:t>Pentagon‘</w:t>
      </w:r>
      <w:proofErr w:type="gramEnd"/>
      <w:r w:rsidRPr="001E51E3">
        <w:rPr>
          <w:rFonts w:asciiTheme="majorHAnsi" w:hAnsiTheme="majorHAnsi" w:cstheme="majorHAnsi"/>
        </w:rPr>
        <w:t xml:space="preserve">s annual wargame, or simulated conflict, involving space assets focused on a future regional conflict. The official report out24 warned that </w:t>
      </w:r>
      <w:r w:rsidRPr="001E51E3">
        <w:rPr>
          <w:rStyle w:val="StyleUnderline"/>
          <w:rFonts w:asciiTheme="majorHAnsi" w:hAnsiTheme="majorHAnsi" w:cstheme="majorHAnsi"/>
        </w:rPr>
        <w:t>it was hard to keep the conflict contained geographically when using anti-satellite weapons</w:t>
      </w:r>
      <w:r w:rsidRPr="001E51E3">
        <w:rPr>
          <w:rFonts w:asciiTheme="majorHAnsi" w:hAnsiTheme="majorHAnsi" w:cstheme="majorHAnsi"/>
        </w:rPr>
        <w:t>:</w:t>
      </w:r>
    </w:p>
    <w:p w14:paraId="50F26ABD"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As the wargame unfolded, a regional crisis quickly escalated</w:t>
      </w:r>
      <w:r w:rsidRPr="001E51E3">
        <w:rPr>
          <w:rFonts w:asciiTheme="majorHAnsi" w:hAnsiTheme="majorHAnsi" w:cstheme="majorHAnsi"/>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7EF5C7F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Lack of shared understanding of consequences/proportionality</w:t>
      </w:r>
    </w:p>
    <w:p w14:paraId="36058A34"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 xml:space="preserve">States have </w:t>
      </w:r>
      <w:proofErr w:type="gramStart"/>
      <w:r w:rsidRPr="001E51E3">
        <w:rPr>
          <w:rFonts w:asciiTheme="majorHAnsi" w:hAnsiTheme="majorHAnsi" w:cstheme="majorHAnsi"/>
        </w:rPr>
        <w:t>fairly similar</w:t>
      </w:r>
      <w:proofErr w:type="gramEnd"/>
      <w:r w:rsidRPr="001E51E3">
        <w:rPr>
          <w:rFonts w:asciiTheme="majorHAnsi" w:hAnsiTheme="majorHAnsi" w:cstheme="majorHAnsi"/>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1E51E3">
        <w:rPr>
          <w:rFonts w:asciiTheme="majorHAnsi" w:hAnsiTheme="majorHAnsi" w:cstheme="majorHAnsi"/>
        </w:rPr>
        <w:t>other‘</w:t>
      </w:r>
      <w:proofErr w:type="gramEnd"/>
      <w:r w:rsidRPr="001E51E3">
        <w:rPr>
          <w:rFonts w:asciiTheme="majorHAnsi" w:hAnsiTheme="majorHAnsi" w:cstheme="majorHAnsi"/>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D93B25A" w14:textId="77777777" w:rsidR="00347CAE" w:rsidRPr="001E51E3" w:rsidRDefault="00347CAE" w:rsidP="00347CAE">
      <w:pPr>
        <w:rPr>
          <w:rFonts w:asciiTheme="majorHAnsi" w:hAnsiTheme="majorHAnsi" w:cstheme="majorHAnsi"/>
        </w:rPr>
      </w:pPr>
      <w:r w:rsidRPr="001E51E3">
        <w:rPr>
          <w:rStyle w:val="Emphasis"/>
          <w:rFonts w:asciiTheme="majorHAnsi" w:hAnsiTheme="majorHAnsi" w:cstheme="majorHAnsi"/>
          <w:highlight w:val="green"/>
        </w:rPr>
        <w:t>Because of a lack of experience</w:t>
      </w:r>
      <w:r w:rsidRPr="001E51E3">
        <w:rPr>
          <w:rStyle w:val="Emphasis"/>
          <w:rFonts w:asciiTheme="majorHAnsi" w:hAnsiTheme="majorHAnsi" w:cstheme="majorHAnsi"/>
        </w:rPr>
        <w:t xml:space="preserve"> in hostilities that target space</w:t>
      </w:r>
      <w:r w:rsidRPr="001E51E3">
        <w:rPr>
          <w:rStyle w:val="StyleUnderline"/>
          <w:rFonts w:asciiTheme="majorHAnsi" w:hAnsiTheme="majorHAnsi" w:cstheme="majorHAnsi"/>
        </w:rPr>
        <w:t xml:space="preserve">-based capabilities, </w:t>
      </w:r>
      <w:r w:rsidRPr="001E51E3">
        <w:rPr>
          <w:rStyle w:val="Emphasis"/>
          <w:rFonts w:asciiTheme="majorHAnsi" w:hAnsiTheme="majorHAnsi" w:cstheme="majorHAnsi"/>
          <w:highlight w:val="green"/>
        </w:rPr>
        <w:t>it is not entirely clear what the proper response</w:t>
      </w:r>
      <w:r w:rsidRPr="001E51E3">
        <w:rPr>
          <w:rStyle w:val="Emphasis"/>
          <w:rFonts w:asciiTheme="majorHAnsi" w:hAnsiTheme="majorHAnsi" w:cstheme="majorHAnsi"/>
        </w:rPr>
        <w:t xml:space="preserve"> </w:t>
      </w:r>
      <w:r w:rsidRPr="001E51E3">
        <w:rPr>
          <w:rStyle w:val="StyleUnderline"/>
          <w:rFonts w:asciiTheme="majorHAnsi" w:hAnsiTheme="majorHAnsi" w:cstheme="majorHAnsi"/>
        </w:rPr>
        <w:t xml:space="preserve">to a space activity </w:t>
      </w:r>
      <w:r w:rsidRPr="001E51E3">
        <w:rPr>
          <w:rStyle w:val="Emphasis"/>
          <w:rFonts w:asciiTheme="majorHAnsi" w:hAnsiTheme="majorHAnsi" w:cstheme="majorHAnsi"/>
          <w:highlight w:val="green"/>
        </w:rPr>
        <w:t>is</w:t>
      </w:r>
      <w:r w:rsidRPr="001E51E3">
        <w:rPr>
          <w:rStyle w:val="StyleUnderline"/>
          <w:rFonts w:asciiTheme="majorHAnsi" w:hAnsiTheme="majorHAnsi" w:cstheme="majorHAnsi"/>
          <w:highlight w:val="green"/>
        </w:rPr>
        <w:t xml:space="preserve"> </w:t>
      </w:r>
      <w:r w:rsidRPr="001E51E3">
        <w:rPr>
          <w:rStyle w:val="Emphasis"/>
          <w:rFonts w:asciiTheme="majorHAnsi" w:hAnsiTheme="majorHAnsi" w:cstheme="majorHAnsi"/>
          <w:highlight w:val="green"/>
        </w:rPr>
        <w:t>and where</w:t>
      </w:r>
      <w:r w:rsidRPr="001E51E3">
        <w:rPr>
          <w:rStyle w:val="StyleUnderline"/>
          <w:rFonts w:asciiTheme="majorHAnsi" w:hAnsiTheme="majorHAnsi" w:cstheme="majorHAnsi"/>
        </w:rPr>
        <w:t xml:space="preserve"> the escalation thresholds or ―</w:t>
      </w:r>
      <w:r w:rsidRPr="001E51E3">
        <w:rPr>
          <w:rStyle w:val="Emphasis"/>
          <w:rFonts w:asciiTheme="majorHAnsi" w:hAnsiTheme="majorHAnsi" w:cstheme="majorHAnsi"/>
          <w:highlight w:val="green"/>
        </w:rPr>
        <w:t>red lines‖ lie</w:t>
      </w:r>
      <w:r w:rsidRPr="001E51E3">
        <w:rPr>
          <w:rStyle w:val="StyleUnderline"/>
          <w:rFonts w:asciiTheme="majorHAnsi" w:hAnsiTheme="majorHAnsi" w:cstheme="majorHAnsi"/>
        </w:rPr>
        <w:t>.</w:t>
      </w:r>
      <w:r w:rsidRPr="001E51E3">
        <w:rPr>
          <w:rFonts w:asciiTheme="majorHAnsi" w:hAnsiTheme="majorHAnsi" w:cstheme="majorHAnsi"/>
        </w:rPr>
        <w:t xml:space="preserve"> Exacerbating this is the asymmetry in space investments; not all actors will assign the same value to a given target or same escalatory nature to different weapons.</w:t>
      </w:r>
    </w:p>
    <w:p w14:paraId="762DE8C7"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For example, </w:t>
      </w:r>
      <w:r w:rsidRPr="001E51E3">
        <w:rPr>
          <w:rStyle w:val="StyleUnderline"/>
          <w:rFonts w:asciiTheme="majorHAnsi" w:hAnsiTheme="majorHAnsi" w:cstheme="majorHAnsi"/>
        </w:rPr>
        <w:t>the United States is the country most heavily dependent on military space assets</w:t>
      </w:r>
      <w:r w:rsidRPr="001E51E3">
        <w:rPr>
          <w:rFonts w:asciiTheme="majorHAnsi" w:hAnsiTheme="majorHAnsi" w:cstheme="majorHAnsi"/>
        </w:rPr>
        <w:t xml:space="preserve">. Its proportionally higher commitment to expeditionary forces </w:t>
      </w:r>
      <w:proofErr w:type="gramStart"/>
      <w:r w:rsidRPr="001E51E3">
        <w:rPr>
          <w:rFonts w:asciiTheme="majorHAnsi" w:hAnsiTheme="majorHAnsi" w:cstheme="majorHAnsi"/>
        </w:rPr>
        <w:t>make</w:t>
      </w:r>
      <w:proofErr w:type="gramEnd"/>
      <w:r w:rsidRPr="001E51E3">
        <w:rPr>
          <w:rFonts w:asciiTheme="majorHAnsi" w:hAnsiTheme="majorHAnsi" w:cstheme="majorHAnsi"/>
        </w:rPr>
        <w:t xml:space="preserve"> this likely to be true well into the future. So while the United States seeks to create a deterrence framework, </w:t>
      </w:r>
      <w:r w:rsidRPr="001E51E3">
        <w:rPr>
          <w:rStyle w:val="StyleUnderline"/>
          <w:rFonts w:asciiTheme="majorHAnsi" w:hAnsiTheme="majorHAnsi" w:cstheme="majorHAnsi"/>
        </w:rPr>
        <w:t xml:space="preserve">punishment-based deterrence would not likely target its </w:t>
      </w:r>
      <w:proofErr w:type="gramStart"/>
      <w:r w:rsidRPr="001E51E3">
        <w:rPr>
          <w:rStyle w:val="StyleUnderline"/>
          <w:rFonts w:asciiTheme="majorHAnsi" w:hAnsiTheme="majorHAnsi" w:cstheme="majorHAnsi"/>
        </w:rPr>
        <w:t>adversary‘</w:t>
      </w:r>
      <w:proofErr w:type="gramEnd"/>
      <w:r w:rsidRPr="001E51E3">
        <w:rPr>
          <w:rStyle w:val="StyleUnderline"/>
          <w:rFonts w:asciiTheme="majorHAnsi" w:hAnsiTheme="majorHAnsi" w:cstheme="majorHAnsi"/>
        </w:rPr>
        <w:t>s space assets</w:t>
      </w:r>
      <w:r w:rsidRPr="001E51E3">
        <w:rPr>
          <w:rFonts w:asciiTheme="majorHAnsi" w:hAnsiTheme="majorHAnsi" w:cstheme="majorHAnsi"/>
        </w:rPr>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1E51E3">
        <w:rPr>
          <w:rFonts w:asciiTheme="majorHAnsi" w:hAnsiTheme="majorHAnsi" w:cstheme="majorHAnsi"/>
        </w:rPr>
        <w:t>mothers‘</w:t>
      </w:r>
      <w:proofErr w:type="gramEnd"/>
      <w:r w:rsidRPr="001E51E3">
        <w:rPr>
          <w:rFonts w:asciiTheme="majorHAnsi" w:hAnsiTheme="majorHAnsi" w:cstheme="majorHAnsi"/>
        </w:rPr>
        <w:t>), retaliation on an adversary‘s ground-based target is likely to escalate the conflict, perhaps justifying the adversary‘s subsequent claim to self-defense, even if the initial satellite attack didn‘t support such a claim.</w:t>
      </w:r>
    </w:p>
    <w:p w14:paraId="5A48227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Little experience in engaging substantively in these issues</w:t>
      </w:r>
    </w:p>
    <w:p w14:paraId="1C5DFE2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Related to this issue is that </w:t>
      </w:r>
      <w:r w:rsidRPr="001E51E3">
        <w:rPr>
          <w:rStyle w:val="StyleUnderline"/>
          <w:rFonts w:asciiTheme="majorHAnsi" w:hAnsiTheme="majorHAnsi" w:cstheme="majorHAnsi"/>
        </w:rPr>
        <w:t>there is relatively little experience among the major space actors in handling a crisis with the others</w:t>
      </w:r>
      <w:r w:rsidRPr="001E51E3">
        <w:rPr>
          <w:rFonts w:asciiTheme="majorHAnsi" w:hAnsiTheme="majorHAnsi" w:cstheme="majorHAnsi"/>
        </w:rPr>
        <w:t xml:space="preserve">. The United States and the Soviet Union, then Russia, have had </w:t>
      </w:r>
      <w:r w:rsidRPr="001E51E3">
        <w:rPr>
          <w:rStyle w:val="StyleUnderline"/>
          <w:rFonts w:asciiTheme="majorHAnsi" w:hAnsiTheme="majorHAnsi" w:cstheme="majorHAnsi"/>
        </w:rPr>
        <w:t>a long history of strategic discussions and negotiations</w:t>
      </w:r>
      <w:r w:rsidRPr="001E51E3">
        <w:rPr>
          <w:rFonts w:asciiTheme="majorHAnsi" w:hAnsiTheme="majorHAnsi" w:cstheme="majorHAnsi"/>
        </w:rPr>
        <w:t xml:space="preserve">. This </w:t>
      </w:r>
      <w:r w:rsidRPr="001E51E3">
        <w:rPr>
          <w:rStyle w:val="StyleUnderline"/>
          <w:rFonts w:asciiTheme="majorHAnsi" w:hAnsiTheme="majorHAnsi" w:cstheme="majorHAnsi"/>
        </w:rPr>
        <w:t xml:space="preserve">built up a shared understanding of each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s point of view</w:t>
      </w:r>
      <w:r w:rsidRPr="001E51E3">
        <w:rPr>
          <w:rFonts w:asciiTheme="majorHAnsi" w:hAnsiTheme="majorHAnsi" w:cstheme="majorHAnsi"/>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1E51E3">
        <w:rPr>
          <w:rStyle w:val="StyleUnderline"/>
          <w:rFonts w:asciiTheme="majorHAnsi" w:hAnsiTheme="majorHAnsi" w:cstheme="majorHAnsi"/>
        </w:rPr>
        <w:t>There is nothing like this level of engagement</w:t>
      </w:r>
      <w:r w:rsidRPr="001E51E3">
        <w:rPr>
          <w:rFonts w:asciiTheme="majorHAnsi" w:hAnsiTheme="majorHAnsi" w:cstheme="majorHAnsi"/>
        </w:rPr>
        <w:t xml:space="preserve"> </w:t>
      </w:r>
      <w:r w:rsidRPr="001E51E3">
        <w:rPr>
          <w:rStyle w:val="StyleUnderline"/>
          <w:rFonts w:asciiTheme="majorHAnsi" w:hAnsiTheme="majorHAnsi" w:cstheme="majorHAnsi"/>
        </w:rPr>
        <w:t>around space</w:t>
      </w:r>
      <w:r w:rsidRPr="001E51E3">
        <w:rPr>
          <w:rFonts w:asciiTheme="majorHAnsi" w:hAnsiTheme="majorHAnsi" w:cstheme="majorHAnsi"/>
        </w:rPr>
        <w:t xml:space="preserve"> issues between these two states, and </w:t>
      </w:r>
      <w:r w:rsidRPr="001E51E3">
        <w:rPr>
          <w:rStyle w:val="StyleUnderline"/>
          <w:rFonts w:asciiTheme="majorHAnsi" w:hAnsiTheme="majorHAnsi" w:cstheme="majorHAnsi"/>
        </w:rPr>
        <w:t>much less between the US and China</w:t>
      </w:r>
      <w:r w:rsidRPr="001E51E3">
        <w:rPr>
          <w:rFonts w:asciiTheme="majorHAnsi" w:hAnsiTheme="majorHAnsi" w:cstheme="majorHAnsi"/>
        </w:rPr>
        <w:t>.</w:t>
      </w:r>
    </w:p>
    <w:p w14:paraId="5CECD5DE"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04D5977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112086B3"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lastRenderedPageBreak/>
        <w:t xml:space="preserve">This is the big difference between the space-cyber domains, and the nuclear domain. </w:t>
      </w:r>
      <w:r w:rsidRPr="001E51E3">
        <w:rPr>
          <w:rStyle w:val="Emphasis"/>
          <w:rFonts w:asciiTheme="majorHAnsi" w:hAnsiTheme="majorHAnsi" w:cstheme="majorHAnsi"/>
          <w:highlight w:val="green"/>
        </w:rPr>
        <w:t>There is,</w:t>
      </w:r>
      <w:r w:rsidRPr="001E51E3">
        <w:rPr>
          <w:rFonts w:asciiTheme="majorHAnsi" w:hAnsiTheme="majorHAnsi" w:cstheme="majorHAnsi"/>
        </w:rPr>
        <w:t xml:space="preserve"> in this future scenario, </w:t>
      </w:r>
      <w:r w:rsidRPr="001E51E3">
        <w:rPr>
          <w:rStyle w:val="Emphasis"/>
          <w:rFonts w:asciiTheme="majorHAnsi" w:hAnsiTheme="majorHAnsi" w:cstheme="majorHAnsi"/>
          <w:highlight w:val="green"/>
        </w:rPr>
        <w:t>no credible basis</w:t>
      </w:r>
      <w:r w:rsidRPr="001E51E3">
        <w:rPr>
          <w:rStyle w:val="StyleUnderline"/>
          <w:rFonts w:asciiTheme="majorHAnsi" w:hAnsiTheme="majorHAnsi" w:cstheme="majorHAnsi"/>
        </w:rPr>
        <w:t xml:space="preserve"> for anyone around the president </w:t>
      </w:r>
      <w:r w:rsidRPr="001E51E3">
        <w:rPr>
          <w:rStyle w:val="Emphasis"/>
          <w:rFonts w:asciiTheme="majorHAnsi" w:hAnsiTheme="majorHAnsi" w:cstheme="majorHAnsi"/>
          <w:highlight w:val="green"/>
        </w:rPr>
        <w:t>to attribute restraint to the adversary</w:t>
      </w:r>
      <w:r w:rsidRPr="001E51E3">
        <w:rPr>
          <w:rFonts w:asciiTheme="majorHAnsi" w:hAnsiTheme="majorHAnsi" w:cstheme="majorHAnsi"/>
        </w:rPr>
        <w:t xml:space="preserve">, </w:t>
      </w:r>
      <w:r w:rsidRPr="001E51E3">
        <w:rPr>
          <w:rStyle w:val="StyleUnderline"/>
          <w:rFonts w:asciiTheme="majorHAnsi" w:hAnsiTheme="majorHAnsi" w:cstheme="majorHAnsi"/>
        </w:rPr>
        <w:t>no track record from which to interpret the actions by the adversary</w:t>
      </w:r>
      <w:r w:rsidRPr="001E51E3">
        <w:rPr>
          <w:rFonts w:asciiTheme="majorHAnsi" w:hAnsiTheme="majorHAnsi" w:cstheme="majorHAnsi"/>
        </w:rPr>
        <w:t xml:space="preserve">. </w:t>
      </w:r>
      <w:r w:rsidRPr="001E51E3">
        <w:rPr>
          <w:rStyle w:val="Emphasis"/>
          <w:rFonts w:asciiTheme="majorHAnsi" w:hAnsiTheme="majorHAnsi" w:cstheme="majorHAnsi"/>
          <w:highlight w:val="green"/>
        </w:rPr>
        <w:t>There is no crisis management history</w:t>
      </w:r>
      <w:r w:rsidRPr="001E51E3">
        <w:rPr>
          <w:rFonts w:asciiTheme="majorHAnsi" w:hAnsiTheme="majorHAnsi" w:cstheme="majorHAnsi"/>
        </w:rPr>
        <w:t xml:space="preserve">: the president has no bilateral understandings or guidelines from past diplomatic discussions, and no operational protocols from previous incidents where space and cyber moves and </w:t>
      </w:r>
      <w:proofErr w:type="gramStart"/>
      <w:r w:rsidRPr="001E51E3">
        <w:rPr>
          <w:rFonts w:asciiTheme="majorHAnsi" w:hAnsiTheme="majorHAnsi" w:cstheme="majorHAnsi"/>
        </w:rPr>
        <w:t>counter-moves</w:t>
      </w:r>
      <w:proofErr w:type="gramEnd"/>
      <w:r w:rsidRPr="001E51E3">
        <w:rPr>
          <w:rFonts w:asciiTheme="majorHAnsi" w:hAnsiTheme="majorHAnsi" w:cstheme="majorHAnsi"/>
        </w:rPr>
        <w:t xml:space="preserve"> created precedents. </w:t>
      </w:r>
      <w:r w:rsidRPr="001E51E3">
        <w:rPr>
          <w:rStyle w:val="StyleUnderline"/>
          <w:rFonts w:asciiTheme="majorHAnsi" w:hAnsiTheme="majorHAnsi" w:cstheme="majorHAnsi"/>
        </w:rPr>
        <w:t>Perhaps the adversary intended to make a point with one series of limited attacks</w:t>
      </w:r>
      <w:r w:rsidRPr="001E51E3">
        <w:rPr>
          <w:rFonts w:asciiTheme="majorHAnsi" w:hAnsiTheme="majorHAnsi" w:cstheme="majorHAnsi"/>
        </w:rPr>
        <w:t xml:space="preserve">, and hoped for talks with Washington and a compromise; </w:t>
      </w:r>
      <w:r w:rsidRPr="001E51E3">
        <w:rPr>
          <w:rStyle w:val="StyleUnderline"/>
          <w:rFonts w:asciiTheme="majorHAnsi" w:hAnsiTheme="majorHAnsi" w:cstheme="majorHAnsi"/>
        </w:rPr>
        <w:t xml:space="preserve">but </w:t>
      </w:r>
      <w:r w:rsidRPr="001E51E3">
        <w:rPr>
          <w:rStyle w:val="StyleUnderline"/>
          <w:rFonts w:asciiTheme="majorHAnsi" w:hAnsiTheme="majorHAnsi" w:cstheme="majorHAnsi"/>
          <w:highlight w:val="green"/>
        </w:rPr>
        <w:t>for all the president knows</w:t>
      </w:r>
      <w:r w:rsidRPr="001E51E3">
        <w:rPr>
          <w:rStyle w:val="StyleUnderline"/>
          <w:rFonts w:asciiTheme="majorHAnsi" w:hAnsiTheme="majorHAnsi" w:cstheme="majorHAnsi"/>
        </w:rPr>
        <w:t>,</w:t>
      </w:r>
      <w:r w:rsidRPr="001E51E3">
        <w:rPr>
          <w:rFonts w:asciiTheme="majorHAnsi" w:hAnsiTheme="majorHAnsi" w:cstheme="majorHAnsi"/>
        </w:rPr>
        <w:t xml:space="preserve"> sitting in the situation room, </w:t>
      </w: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hostile actions</w:t>
      </w:r>
      <w:r w:rsidRPr="001E51E3">
        <w:rPr>
          <w:rFonts w:asciiTheme="majorHAnsi" w:hAnsiTheme="majorHAnsi" w:cstheme="majorHAnsi"/>
        </w:rPr>
        <w:t xml:space="preserve"> taken against </w:t>
      </w:r>
      <w:proofErr w:type="gramStart"/>
      <w:r w:rsidRPr="001E51E3">
        <w:rPr>
          <w:rFonts w:asciiTheme="majorHAnsi" w:hAnsiTheme="majorHAnsi" w:cstheme="majorHAnsi"/>
        </w:rPr>
        <w:t>America‘</w:t>
      </w:r>
      <w:proofErr w:type="gramEnd"/>
      <w:r w:rsidRPr="001E51E3">
        <w:rPr>
          <w:rFonts w:asciiTheme="majorHAnsi" w:hAnsiTheme="majorHAnsi" w:cstheme="majorHAnsi"/>
        </w:rPr>
        <w:t xml:space="preserve">s space assets and information systems </w:t>
      </w:r>
      <w:r w:rsidRPr="001E51E3">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nothing less than </w:t>
      </w:r>
      <w:r w:rsidRPr="001E51E3">
        <w:rPr>
          <w:rStyle w:val="StyleUnderline"/>
          <w:rFonts w:asciiTheme="majorHAnsi" w:hAnsiTheme="majorHAnsi" w:cstheme="majorHAnsi"/>
          <w:highlight w:val="green"/>
        </w:rPr>
        <w:t>early stages of an all-out assault</w:t>
      </w:r>
      <w:r w:rsidRPr="001E51E3">
        <w:rPr>
          <w:rStyle w:val="StyleUnderline"/>
          <w:rFonts w:asciiTheme="majorHAnsi" w:hAnsiTheme="majorHAnsi" w:cstheme="majorHAnsi"/>
        </w:rPr>
        <w:t xml:space="preserve"> on US interests</w:t>
      </w:r>
      <w:r w:rsidRPr="001E51E3">
        <w:rPr>
          <w:rFonts w:asciiTheme="majorHAnsi" w:hAnsiTheme="majorHAnsi" w:cstheme="majorHAnsi"/>
        </w:rPr>
        <w:t>.</w:t>
      </w:r>
    </w:p>
    <w:p w14:paraId="27DC4C08" w14:textId="77777777" w:rsidR="00347CAE" w:rsidRPr="001E51E3" w:rsidRDefault="00347CAE" w:rsidP="00347CAE">
      <w:pPr>
        <w:rPr>
          <w:rFonts w:asciiTheme="majorHAnsi" w:hAnsiTheme="majorHAnsi" w:cstheme="majorHAnsi"/>
        </w:rPr>
      </w:pPr>
    </w:p>
    <w:p w14:paraId="495DA1ED"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2819E4D4"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6" w:history="1">
        <w:r w:rsidRPr="001E51E3">
          <w:rPr>
            <w:rStyle w:val="Hyperlink"/>
            <w:rFonts w:asciiTheme="majorHAnsi" w:hAnsiTheme="majorHAnsi" w:cstheme="majorHAnsi"/>
          </w:rPr>
          <w:t>https://nsiteam.com/social/wp-content/uploads/2018/08/SMA-White-Paper_Chinese-Persepectives-on-Space_-Aug-2018.pdf</w:t>
        </w:r>
      </w:hyperlink>
    </w:p>
    <w:p w14:paraId="046C69CB"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1E51E3">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1E51E3">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1E51E3">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1E51E3">
        <w:rPr>
          <w:rStyle w:val="StyleUnderline"/>
          <w:rFonts w:asciiTheme="majorHAnsi" w:hAnsiTheme="majorHAnsi" w:cstheme="majorHAnsi"/>
          <w:highlight w:val="green"/>
        </w:rPr>
        <w:t xml:space="preserve">is an </w:t>
      </w:r>
      <w:r w:rsidRPr="001E51E3">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1E51E3">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1E51E3">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1E51E3">
        <w:rPr>
          <w:rStyle w:val="StyleUnderline"/>
          <w:rFonts w:asciiTheme="majorHAnsi" w:hAnsiTheme="majorHAnsi" w:cstheme="majorHAnsi"/>
          <w:highlight w:val="green"/>
        </w:rPr>
        <w:t>escalation</w:t>
      </w:r>
      <w:r w:rsidRPr="001E51E3">
        <w:rPr>
          <w:rFonts w:asciiTheme="majorHAnsi" w:hAnsiTheme="majorHAnsi" w:cstheme="majorHAnsi"/>
          <w:highlight w:val="green"/>
        </w:rPr>
        <w:t xml:space="preserve"> </w:t>
      </w:r>
      <w:r w:rsidRPr="001E51E3">
        <w:rPr>
          <w:rStyle w:val="StyleUnderline"/>
          <w:rFonts w:asciiTheme="majorHAnsi" w:hAnsiTheme="majorHAnsi" w:cstheme="majorHAnsi"/>
          <w:highlight w:val="green"/>
        </w:rPr>
        <w:t xml:space="preserve">with </w:t>
      </w:r>
      <w:r w:rsidRPr="001E51E3">
        <w:rPr>
          <w:rStyle w:val="Emphasis"/>
          <w:rFonts w:asciiTheme="majorHAnsi" w:hAnsiTheme="majorHAnsi" w:cstheme="majorHAnsi"/>
          <w:highlight w:val="green"/>
        </w:rPr>
        <w:t>modest offensive actions</w:t>
      </w:r>
      <w:r w:rsidRPr="001E51E3">
        <w:rPr>
          <w:rStyle w:val="StyleUnderline"/>
          <w:rFonts w:asciiTheme="majorHAnsi" w:hAnsiTheme="majorHAnsi" w:cstheme="majorHAnsi"/>
          <w:highlight w:val="green"/>
        </w:rPr>
        <w:t xml:space="preserve"> that </w:t>
      </w:r>
      <w:r w:rsidRPr="001E51E3">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1E51E3">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1E51E3">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1E51E3">
        <w:rPr>
          <w:rStyle w:val="StyleUnderline"/>
          <w:rFonts w:asciiTheme="majorHAnsi" w:hAnsiTheme="majorHAnsi" w:cstheme="majorHAnsi"/>
          <w:highlight w:val="green"/>
        </w:rPr>
        <w:t xml:space="preserve">uncertainty, bluffs, and worst-case thinking are bound to </w:t>
      </w:r>
      <w:r w:rsidRPr="001E51E3">
        <w:rPr>
          <w:rStyle w:val="StyleUnderline"/>
          <w:rFonts w:asciiTheme="majorHAnsi" w:hAnsiTheme="majorHAnsi" w:cstheme="majorHAnsi"/>
          <w:highlight w:val="green"/>
        </w:rPr>
        <w:lastRenderedPageBreak/>
        <w:t>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1E51E3">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1E51E3">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1E51E3">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1E51E3">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1E51E3">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1E51E3">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4E233CE1" w14:textId="77777777" w:rsidR="00347CAE" w:rsidRPr="001E51E3" w:rsidRDefault="00347CAE" w:rsidP="00347CAE">
      <w:pPr>
        <w:rPr>
          <w:rFonts w:asciiTheme="majorHAnsi" w:hAnsiTheme="majorHAnsi" w:cstheme="majorHAnsi"/>
        </w:rPr>
      </w:pPr>
    </w:p>
    <w:p w14:paraId="3AB45CF2" w14:textId="77777777" w:rsidR="00347CAE" w:rsidRPr="001E51E3" w:rsidRDefault="00347CAE" w:rsidP="00347CAE">
      <w:pPr>
        <w:rPr>
          <w:rFonts w:asciiTheme="majorHAnsi" w:hAnsiTheme="majorHAnsi" w:cstheme="majorHAnsi"/>
        </w:rPr>
      </w:pPr>
    </w:p>
    <w:p w14:paraId="694BD3E9" w14:textId="77777777" w:rsidR="00347CAE" w:rsidRPr="001E51E3" w:rsidRDefault="00347CAE" w:rsidP="00347CAE">
      <w:pPr>
        <w:pStyle w:val="Heading3"/>
        <w:rPr>
          <w:rFonts w:asciiTheme="majorHAnsi" w:hAnsiTheme="majorHAnsi" w:cstheme="majorHAnsi"/>
        </w:rPr>
      </w:pPr>
      <w:r w:rsidRPr="001E51E3">
        <w:rPr>
          <w:rFonts w:asciiTheme="majorHAnsi" w:hAnsiTheme="majorHAnsi" w:cstheme="majorHAnsi"/>
        </w:rPr>
        <w:lastRenderedPageBreak/>
        <w:t>Adv – Ozone</w:t>
      </w:r>
    </w:p>
    <w:p w14:paraId="1D0D7048"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t>Mega-constellations destroy the ozone layer.</w:t>
      </w:r>
    </w:p>
    <w:p w14:paraId="27993D72" w14:textId="77777777" w:rsidR="00347CAE" w:rsidRPr="001E51E3" w:rsidRDefault="00347CAE" w:rsidP="00347CAE">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“Air pollution from reentering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satellites could cause ozone hole 2.0”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7" w:history="1">
        <w:r w:rsidRPr="001E51E3">
          <w:rPr>
            <w:rStyle w:val="Hyperlink"/>
            <w:rFonts w:asciiTheme="majorHAnsi" w:hAnsiTheme="majorHAnsi" w:cstheme="majorHAnsi"/>
          </w:rPr>
          <w:t>https://www.space.com/starlink-satellite-reentry-ozone-depletion-atmosphere</w:t>
        </w:r>
      </w:hyperlink>
      <w:r w:rsidRPr="001E51E3">
        <w:rPr>
          <w:rFonts w:asciiTheme="majorHAnsi" w:hAnsiTheme="majorHAnsi" w:cstheme="majorHAnsi"/>
        </w:rPr>
        <w:t xml:space="preserve"> SM</w:t>
      </w:r>
    </w:p>
    <w:p w14:paraId="3CD6F63C" w14:textId="77777777" w:rsidR="00347CAE" w:rsidRPr="001E51E3" w:rsidRDefault="00347CAE" w:rsidP="00347CAE">
      <w:pPr>
        <w:pStyle w:val="ListParagraph"/>
        <w:numPr>
          <w:ilvl w:val="0"/>
          <w:numId w:val="13"/>
        </w:numPr>
        <w:rPr>
          <w:rFonts w:asciiTheme="majorHAnsi" w:hAnsiTheme="majorHAnsi" w:cstheme="majorHAnsi"/>
        </w:rPr>
      </w:pPr>
      <w:r w:rsidRPr="001E51E3">
        <w:rPr>
          <w:rFonts w:asciiTheme="majorHAnsi" w:hAnsiTheme="majorHAnsi" w:cstheme="majorHAnsi"/>
        </w:rPr>
        <w:t xml:space="preserve">Aaron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 an associate professor of astronomy and astrophysics at the University of British Columbia, Canada</w:t>
      </w:r>
    </w:p>
    <w:p w14:paraId="1DB14200"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The aluminum from </w:t>
      </w:r>
      <w:r w:rsidRPr="001E51E3">
        <w:rPr>
          <w:rStyle w:val="StyleUnderline"/>
          <w:rFonts w:asciiTheme="majorHAnsi" w:hAnsiTheme="majorHAnsi" w:cstheme="majorHAnsi"/>
          <w:highlight w:val="green"/>
        </w:rPr>
        <w:t>re-entering satellites</w:t>
      </w:r>
      <w:r w:rsidRPr="001E51E3">
        <w:rPr>
          <w:rStyle w:val="StyleUnderline"/>
          <w:rFonts w:asciiTheme="majorHAnsi" w:hAnsiTheme="majorHAnsi" w:cstheme="majorHAnsi"/>
        </w:rPr>
        <w:t xml:space="preserve"> also has a potential to </w:t>
      </w:r>
      <w:r w:rsidRPr="001E51E3">
        <w:rPr>
          <w:rStyle w:val="StyleUnderline"/>
          <w:rFonts w:asciiTheme="majorHAnsi" w:hAnsiTheme="majorHAnsi" w:cstheme="majorHAnsi"/>
          <w:highlight w:val="green"/>
        </w:rPr>
        <w:t>damage the ozone</w:t>
      </w:r>
      <w:r w:rsidRPr="001E51E3">
        <w:rPr>
          <w:rStyle w:val="StyleUnderline"/>
          <w:rFonts w:asciiTheme="majorHAnsi" w:hAnsiTheme="majorHAnsi" w:cstheme="majorHAnsi"/>
        </w:rPr>
        <w:t xml:space="preserve"> layer</w:t>
      </w:r>
      <w:r w:rsidRPr="001E51E3">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343DCA8D"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In their paper,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and his colleague Michael Byers cite </w:t>
      </w:r>
      <w:r w:rsidRPr="001E51E3">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419040D0"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"We know that </w:t>
      </w:r>
      <w:r w:rsidRPr="001E51E3">
        <w:rPr>
          <w:rStyle w:val="StyleUnderline"/>
          <w:rFonts w:asciiTheme="majorHAnsi" w:hAnsiTheme="majorHAnsi" w:cstheme="majorHAnsi"/>
          <w:highlight w:val="green"/>
        </w:rPr>
        <w:t>alumina does deplete ozone</w:t>
      </w:r>
      <w:r w:rsidRPr="001E51E3">
        <w:rPr>
          <w:rStyle w:val="StyleUnderline"/>
          <w:rFonts w:asciiTheme="majorHAnsi" w:hAnsiTheme="majorHAnsi" w:cstheme="majorHAnsi"/>
        </w:rPr>
        <w:t xml:space="preserve"> just </w:t>
      </w:r>
      <w:r w:rsidRPr="001E51E3">
        <w:rPr>
          <w:rStyle w:val="StyleUnderline"/>
          <w:rFonts w:asciiTheme="majorHAnsi" w:hAnsiTheme="majorHAnsi" w:cstheme="majorHAnsi"/>
          <w:highlight w:val="green"/>
        </w:rPr>
        <w:t>from</w:t>
      </w:r>
      <w:r w:rsidRPr="001E51E3">
        <w:rPr>
          <w:rStyle w:val="StyleUnderline"/>
          <w:rFonts w:asciiTheme="majorHAnsi" w:hAnsiTheme="majorHAnsi" w:cstheme="majorHAnsi"/>
        </w:rPr>
        <w:t xml:space="preserve"> rocket </w:t>
      </w:r>
      <w:r w:rsidRPr="001E51E3">
        <w:rPr>
          <w:rStyle w:val="StyleUnderline"/>
          <w:rFonts w:asciiTheme="majorHAnsi" w:hAnsiTheme="majorHAnsi" w:cstheme="majorHAnsi"/>
          <w:highlight w:val="green"/>
        </w:rPr>
        <w:t>launches</w:t>
      </w:r>
      <w:r w:rsidRPr="001E51E3">
        <w:rPr>
          <w:rStyle w:val="StyleUnderline"/>
          <w:rFonts w:asciiTheme="majorHAnsi" w:hAnsiTheme="majorHAnsi" w:cstheme="majorHAnsi"/>
        </w:rPr>
        <w:t xml:space="preserve"> themselves </w:t>
      </w:r>
      <w:r w:rsidRPr="001E51E3">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a lot </w:t>
      </w:r>
      <w:r w:rsidRPr="001E51E3">
        <w:rPr>
          <w:rStyle w:val="StyleUnderline"/>
          <w:rFonts w:asciiTheme="majorHAnsi" w:hAnsiTheme="majorHAnsi" w:cstheme="majorHAnsi"/>
          <w:highlight w:val="green"/>
        </w:rPr>
        <w:t>of solid-fuel</w:t>
      </w:r>
      <w:r w:rsidRPr="001E51E3">
        <w:rPr>
          <w:rStyle w:val="StyleUnderline"/>
          <w:rFonts w:asciiTheme="majorHAnsi" w:hAnsiTheme="majorHAnsi" w:cstheme="majorHAnsi"/>
        </w:rPr>
        <w:t xml:space="preserve"> rockets use, or have, alumina as a byproduct,"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said. "</w:t>
      </w:r>
      <w:r w:rsidRPr="001E51E3">
        <w:rPr>
          <w:rStyle w:val="StyleUnderline"/>
          <w:rFonts w:asciiTheme="majorHAnsi" w:hAnsiTheme="majorHAnsi" w:cstheme="majorHAnsi"/>
          <w:highlight w:val="green"/>
        </w:rPr>
        <w:t>That creates</w:t>
      </w:r>
      <w:r w:rsidRPr="001E51E3">
        <w:rPr>
          <w:rStyle w:val="StyleUnderline"/>
          <w:rFonts w:asciiTheme="majorHAnsi" w:hAnsiTheme="majorHAnsi" w:cstheme="majorHAnsi"/>
        </w:rPr>
        <w:t xml:space="preserve"> these little </w:t>
      </w:r>
      <w:r w:rsidRPr="001E51E3">
        <w:rPr>
          <w:rStyle w:val="StyleUnderline"/>
          <w:rFonts w:asciiTheme="majorHAnsi" w:hAnsiTheme="majorHAnsi" w:cstheme="majorHAnsi"/>
          <w:highlight w:val="green"/>
        </w:rPr>
        <w:t>temporary holes in</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stratospheric ozone</w:t>
      </w:r>
      <w:r w:rsidRPr="001E51E3">
        <w:rPr>
          <w:rStyle w:val="StyleUnderline"/>
          <w:rFonts w:asciiTheme="majorHAnsi" w:hAnsiTheme="majorHAnsi" w:cstheme="majorHAnsi"/>
        </w:rPr>
        <w:t xml:space="preserve"> layer. That's one of the biggest concerns about compositional changes to the atmosphere that spaceflight can cause."</w:t>
      </w:r>
    </w:p>
    <w:p w14:paraId="5613513D"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rPr>
        <w:t xml:space="preserve">The </w:t>
      </w:r>
      <w:r w:rsidRPr="001E51E3">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 </w:t>
      </w:r>
      <w:r w:rsidRPr="001E51E3">
        <w:rPr>
          <w:rStyle w:val="StyleUnderline"/>
          <w:rFonts w:asciiTheme="majorHAnsi" w:hAnsiTheme="majorHAnsi" w:cstheme="majorHAnsi"/>
          <w:highlight w:val="green"/>
        </w:rPr>
        <w:t>protects life</w:t>
      </w:r>
      <w:r w:rsidRPr="001E51E3">
        <w:rPr>
          <w:rStyle w:val="StyleUnderline"/>
          <w:rFonts w:asciiTheme="majorHAnsi" w:hAnsiTheme="majorHAnsi" w:cstheme="majorHAnsi"/>
        </w:rPr>
        <w:t xml:space="preserve"> on Earth </w:t>
      </w:r>
      <w:r w:rsidRPr="001E51E3">
        <w:rPr>
          <w:rStyle w:val="StyleUnderline"/>
          <w:rFonts w:asciiTheme="majorHAnsi" w:hAnsiTheme="majorHAnsi" w:cstheme="majorHAnsi"/>
          <w:highlight w:val="green"/>
        </w:rPr>
        <w:t>from harmful UV radiation</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depletion</w:t>
      </w:r>
      <w:r w:rsidRPr="001E51E3">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1E51E3">
        <w:rPr>
          <w:rStyle w:val="StyleUnderline"/>
          <w:rFonts w:asciiTheme="majorHAnsi" w:hAnsiTheme="majorHAnsi" w:cstheme="majorHAnsi"/>
          <w:highlight w:val="green"/>
        </w:rPr>
        <w:t>), led to</w:t>
      </w:r>
      <w:r w:rsidRPr="001E51E3">
        <w:rPr>
          <w:rStyle w:val="StyleUnderline"/>
          <w:rFonts w:asciiTheme="majorHAnsi" w:hAnsiTheme="majorHAnsi" w:cstheme="majorHAnsi"/>
        </w:rPr>
        <w:t xml:space="preserve"> an </w:t>
      </w:r>
      <w:r w:rsidRPr="001E51E3">
        <w:rPr>
          <w:rStyle w:val="StyleUnderline"/>
          <w:rFonts w:asciiTheme="majorHAnsi" w:hAnsiTheme="majorHAnsi" w:cstheme="majorHAnsi"/>
          <w:highlight w:val="green"/>
        </w:rPr>
        <w:t>increased</w:t>
      </w:r>
      <w:r w:rsidRPr="001E51E3">
        <w:rPr>
          <w:rStyle w:val="StyleUnderline"/>
          <w:rFonts w:asciiTheme="majorHAnsi" w:hAnsiTheme="majorHAnsi" w:cstheme="majorHAnsi"/>
        </w:rPr>
        <w:t xml:space="preserve"> risk of </w:t>
      </w:r>
      <w:r w:rsidRPr="001E51E3">
        <w:rPr>
          <w:rStyle w:val="StyleUnderline"/>
          <w:rFonts w:asciiTheme="majorHAnsi" w:hAnsiTheme="majorHAnsi" w:cstheme="majorHAnsi"/>
          <w:highlight w:val="green"/>
        </w:rPr>
        <w:t>cancer and eye damage</w:t>
      </w:r>
      <w:r w:rsidRPr="001E51E3">
        <w:rPr>
          <w:rStyle w:val="StyleUnderline"/>
          <w:rFonts w:asciiTheme="majorHAnsi" w:hAnsiTheme="majorHAnsi" w:cstheme="majorHAnsi"/>
        </w:rPr>
        <w:t xml:space="preserve"> for humans on Earth. </w:t>
      </w:r>
    </w:p>
    <w:p w14:paraId="3E207DA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Gerhard </w:t>
      </w:r>
      <w:proofErr w:type="spellStart"/>
      <w:r w:rsidRPr="001E51E3">
        <w:rPr>
          <w:rFonts w:asciiTheme="majorHAnsi" w:hAnsiTheme="majorHAnsi" w:cstheme="majorHAnsi"/>
        </w:rPr>
        <w:t>Drolshagen</w:t>
      </w:r>
      <w:proofErr w:type="spellEnd"/>
      <w:r w:rsidRPr="001E51E3">
        <w:rPr>
          <w:rFonts w:asciiTheme="majorHAnsi" w:hAnsiTheme="majorHAnsi" w:cstheme="majorHAnsi"/>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the satellites' burning will eventually sink to the lower layers. </w:t>
      </w:r>
    </w:p>
    <w:p w14:paraId="7F817077" w14:textId="77777777" w:rsidR="00347CAE" w:rsidRPr="001E51E3" w:rsidRDefault="00347CAE" w:rsidP="00347CAE">
      <w:pPr>
        <w:rPr>
          <w:rFonts w:asciiTheme="majorHAnsi" w:hAnsiTheme="majorHAnsi" w:cstheme="majorHAnsi"/>
        </w:rPr>
      </w:pPr>
      <w:proofErr w:type="spellStart"/>
      <w:r w:rsidRPr="001E51E3">
        <w:rPr>
          <w:rFonts w:asciiTheme="majorHAnsi" w:hAnsiTheme="majorHAnsi" w:cstheme="majorHAnsi"/>
        </w:rPr>
        <w:lastRenderedPageBreak/>
        <w:t>Boley</w:t>
      </w:r>
      <w:proofErr w:type="spellEnd"/>
      <w:r w:rsidRPr="001E51E3">
        <w:rPr>
          <w:rFonts w:asciiTheme="majorHAnsi" w:hAnsiTheme="majorHAnsi" w:cstheme="majorHAnsi"/>
        </w:rPr>
        <w:t xml:space="preserve"> said that </w:t>
      </w:r>
      <w:r w:rsidRPr="001E51E3">
        <w:rPr>
          <w:rStyle w:val="StyleUnderline"/>
          <w:rFonts w:asciiTheme="majorHAnsi" w:hAnsiTheme="majorHAnsi" w:cstheme="majorHAnsi"/>
          <w:highlight w:val="green"/>
        </w:rPr>
        <w:t>as</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alumina sinks</w:t>
      </w:r>
      <w:r w:rsidRPr="001E51E3">
        <w:rPr>
          <w:rStyle w:val="StyleUnderline"/>
          <w:rFonts w:asciiTheme="majorHAnsi" w:hAnsiTheme="majorHAnsi" w:cstheme="majorHAnsi"/>
        </w:rPr>
        <w:t xml:space="preserve"> into the stratosphere, </w:t>
      </w:r>
      <w:r w:rsidRPr="001E51E3">
        <w:rPr>
          <w:rStyle w:val="StyleUnderline"/>
          <w:rFonts w:asciiTheme="majorHAnsi" w:hAnsiTheme="majorHAnsi" w:cstheme="majorHAnsi"/>
          <w:highlight w:val="green"/>
        </w:rPr>
        <w:t>it will</w:t>
      </w:r>
      <w:r w:rsidRPr="001E51E3">
        <w:rPr>
          <w:rStyle w:val="StyleUnderline"/>
          <w:rFonts w:asciiTheme="majorHAnsi" w:hAnsiTheme="majorHAnsi" w:cstheme="majorHAnsi"/>
        </w:rPr>
        <w:t xml:space="preserve"> cause chemical reactions, which, based on existing knowledge, will likely </w:t>
      </w:r>
      <w:r w:rsidRPr="001E51E3">
        <w:rPr>
          <w:rStyle w:val="StyleUnderline"/>
          <w:rFonts w:asciiTheme="majorHAnsi" w:hAnsiTheme="majorHAnsi" w:cstheme="majorHAnsi"/>
          <w:highlight w:val="green"/>
        </w:rPr>
        <w:t>trigger ozone destruction</w:t>
      </w:r>
      <w:r w:rsidRPr="001E51E3">
        <w:rPr>
          <w:rFonts w:asciiTheme="majorHAnsi" w:hAnsiTheme="majorHAnsi" w:cstheme="majorHAnsi"/>
        </w:rPr>
        <w:t>.</w:t>
      </w:r>
    </w:p>
    <w:p w14:paraId="23C48EA7" w14:textId="77777777" w:rsidR="00347CAE" w:rsidRPr="001E51E3" w:rsidRDefault="00347CAE" w:rsidP="00347CAE">
      <w:pPr>
        <w:rPr>
          <w:rFonts w:asciiTheme="majorHAnsi" w:hAnsiTheme="majorHAnsi" w:cstheme="majorHAnsi"/>
        </w:rPr>
      </w:pPr>
      <w:proofErr w:type="spellStart"/>
      <w:r w:rsidRPr="001E51E3">
        <w:rPr>
          <w:rFonts w:asciiTheme="majorHAnsi" w:hAnsiTheme="majorHAnsi" w:cstheme="majorHAnsi"/>
        </w:rPr>
        <w:t>Drolshagen</w:t>
      </w:r>
      <w:proofErr w:type="spellEnd"/>
      <w:r w:rsidRPr="001E51E3">
        <w:rPr>
          <w:rFonts w:asciiTheme="majorHAnsi" w:hAnsiTheme="majorHAnsi" w:cstheme="majorHAnsi"/>
        </w:rPr>
        <w:t>, who wasn't involved in the recent study, agreed that because "satellites are mostly made of aluminum, the amount of aluminum deposited in the atmosphere will certainly increase."</w:t>
      </w:r>
    </w:p>
    <w:p w14:paraId="46A1553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Concerns about the effects of </w:t>
      </w:r>
      <w:proofErr w:type="spellStart"/>
      <w:r w:rsidRPr="001E51E3">
        <w:rPr>
          <w:rFonts w:asciiTheme="majorHAnsi" w:hAnsiTheme="majorHAnsi" w:cstheme="majorHAnsi"/>
        </w:rPr>
        <w:t>aluminium</w:t>
      </w:r>
      <w:proofErr w:type="spellEnd"/>
      <w:r w:rsidRPr="001E51E3">
        <w:rPr>
          <w:rFonts w:asciiTheme="majorHAnsi" w:hAnsiTheme="majorHAnsi" w:cstheme="majorHAnsi"/>
        </w:rPr>
        <w:t xml:space="preserve"> oxides on the atmosphere have been cited by U.S. telecommunications operator </w:t>
      </w:r>
      <w:proofErr w:type="spellStart"/>
      <w:r w:rsidRPr="001E51E3">
        <w:rPr>
          <w:rFonts w:asciiTheme="majorHAnsi" w:hAnsiTheme="majorHAnsi" w:cstheme="majorHAnsi"/>
        </w:rPr>
        <w:t>Viasat</w:t>
      </w:r>
      <w:proofErr w:type="spellEnd"/>
      <w:r w:rsidRPr="001E51E3">
        <w:rPr>
          <w:rFonts w:asciiTheme="majorHAnsi" w:hAnsiTheme="majorHAnsi" w:cstheme="majorHAnsi"/>
        </w:rPr>
        <w:t xml:space="preserve"> in its request to the US Federal Communications </w:t>
      </w:r>
      <w:proofErr w:type="spellStart"/>
      <w:r w:rsidRPr="001E51E3">
        <w:rPr>
          <w:rFonts w:asciiTheme="majorHAnsi" w:hAnsiTheme="majorHAnsi" w:cstheme="majorHAnsi"/>
        </w:rPr>
        <w:t>Commision</w:t>
      </w:r>
      <w:proofErr w:type="spellEnd"/>
      <w:r w:rsidRPr="001E51E3">
        <w:rPr>
          <w:rFonts w:asciiTheme="majorHAnsi" w:hAnsiTheme="majorHAnsi" w:cstheme="majorHAnsi"/>
        </w:rPr>
        <w:t xml:space="preserve"> to suspend launches of SpaceX's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megaconstellation</w:t>
      </w:r>
      <w:proofErr w:type="spellEnd"/>
      <w:r w:rsidRPr="001E51E3">
        <w:rPr>
          <w:rFonts w:asciiTheme="majorHAnsi" w:hAnsiTheme="majorHAnsi" w:cstheme="majorHAnsi"/>
        </w:rPr>
        <w:t xml:space="preserve"> until a proper environmental review of its possible impacts is conducted.</w:t>
      </w:r>
    </w:p>
    <w:p w14:paraId="364FE45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Learning from past mistakes</w:t>
      </w:r>
    </w:p>
    <w:p w14:paraId="31F6EB7E" w14:textId="77777777" w:rsidR="00347CAE" w:rsidRPr="001E51E3" w:rsidRDefault="00347CAE" w:rsidP="00347CAE">
      <w:pPr>
        <w:rPr>
          <w:rFonts w:asciiTheme="majorHAnsi" w:hAnsiTheme="majorHAnsi" w:cstheme="majorHAnsi"/>
          <w:b/>
          <w:u w:val="single"/>
        </w:rPr>
      </w:pPr>
      <w:r w:rsidRPr="001E51E3">
        <w:rPr>
          <w:rStyle w:val="StyleUnderline"/>
          <w:rFonts w:asciiTheme="majorHAnsi" w:hAnsiTheme="majorHAnsi" w:cstheme="majorHAnsi"/>
        </w:rPr>
        <w:t xml:space="preserve">In their study, </w:t>
      </w:r>
      <w:proofErr w:type="spellStart"/>
      <w:r w:rsidRPr="001E51E3">
        <w:rPr>
          <w:rStyle w:val="StyleUnderline"/>
          <w:rFonts w:asciiTheme="majorHAnsi" w:hAnsiTheme="majorHAnsi" w:cstheme="majorHAnsi"/>
        </w:rPr>
        <w:t>Boley</w:t>
      </w:r>
      <w:proofErr w:type="spellEnd"/>
      <w:r w:rsidRPr="001E51E3">
        <w:rPr>
          <w:rStyle w:val="StyleUnderline"/>
          <w:rFonts w:asciiTheme="majorHAnsi" w:hAnsiTheme="majorHAnsi" w:cstheme="majorHAnsi"/>
        </w:rPr>
        <w:t xml:space="preserve"> and his colleagues looked only at the effects of the first generation of </w:t>
      </w:r>
      <w:r w:rsidRPr="001E51E3">
        <w:rPr>
          <w:rStyle w:val="StyleUnderline"/>
          <w:rFonts w:asciiTheme="majorHAnsi" w:hAnsiTheme="majorHAnsi" w:cstheme="majorHAnsi"/>
          <w:highlight w:val="green"/>
        </w:rPr>
        <w:t xml:space="preserve">the </w:t>
      </w:r>
      <w:proofErr w:type="spellStart"/>
      <w:r w:rsidRPr="001E51E3">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highlight w:val="green"/>
        </w:rPr>
        <w:t xml:space="preserve"> </w:t>
      </w:r>
      <w:proofErr w:type="spellStart"/>
      <w:r w:rsidRPr="001E51E3">
        <w:rPr>
          <w:rStyle w:val="StyleUnderline"/>
          <w:rFonts w:asciiTheme="majorHAnsi" w:hAnsiTheme="majorHAnsi" w:cstheme="majorHAnsi"/>
          <w:highlight w:val="green"/>
        </w:rPr>
        <w:t>megaconstellation</w:t>
      </w:r>
      <w:proofErr w:type="spellEnd"/>
      <w:r w:rsidRPr="001E51E3">
        <w:rPr>
          <w:rStyle w:val="StyleUnderline"/>
          <w:rFonts w:asciiTheme="majorHAnsi" w:hAnsiTheme="majorHAnsi" w:cstheme="majorHAnsi"/>
        </w:rPr>
        <w:t xml:space="preserve">, which is expected to </w:t>
      </w:r>
      <w:r w:rsidRPr="001E51E3">
        <w:rPr>
          <w:rStyle w:val="StyleUnderline"/>
          <w:rFonts w:asciiTheme="majorHAnsi" w:hAnsiTheme="majorHAnsi" w:cstheme="majorHAnsi"/>
          <w:highlight w:val="green"/>
        </w:rPr>
        <w:t>consist of 12,000 satellites.</w:t>
      </w:r>
      <w:r w:rsidRPr="001E51E3">
        <w:rPr>
          <w:rFonts w:asciiTheme="majorHAnsi" w:hAnsiTheme="majorHAnsi" w:cstheme="majorHAnsi"/>
        </w:rPr>
        <w:t xml:space="preserve"> More than 1,700 of these have already been launched. </w:t>
      </w:r>
      <w:r w:rsidRPr="001E51E3">
        <w:rPr>
          <w:rStyle w:val="StyleUnderline"/>
          <w:rFonts w:asciiTheme="majorHAnsi" w:hAnsiTheme="majorHAnsi" w:cstheme="majorHAnsi"/>
        </w:rPr>
        <w:t xml:space="preserve">As a result of SpaceX's activities (and to a lesser extent those of other constellation operators), </w:t>
      </w:r>
      <w:r w:rsidRPr="001E51E3">
        <w:rPr>
          <w:rStyle w:val="StyleUnderline"/>
          <w:rFonts w:asciiTheme="majorHAnsi" w:hAnsiTheme="majorHAnsi" w:cstheme="majorHAnsi"/>
          <w:highlight w:val="green"/>
        </w:rPr>
        <w:t>the number of</w:t>
      </w:r>
      <w:r w:rsidRPr="001E51E3">
        <w:rPr>
          <w:rStyle w:val="StyleUnderline"/>
          <w:rFonts w:asciiTheme="majorHAnsi" w:hAnsiTheme="majorHAnsi" w:cstheme="majorHAnsi"/>
        </w:rPr>
        <w:t xml:space="preserve"> active and defunct </w:t>
      </w:r>
      <w:r w:rsidRPr="001E51E3">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1E51E3">
        <w:rPr>
          <w:rStyle w:val="StyleUnderline"/>
          <w:rFonts w:asciiTheme="majorHAnsi" w:hAnsiTheme="majorHAnsi" w:cstheme="majorHAnsi"/>
          <w:highlight w:val="green"/>
        </w:rPr>
        <w:t>s in l</w:t>
      </w:r>
      <w:r w:rsidRPr="001E51E3">
        <w:rPr>
          <w:rStyle w:val="StyleUnderline"/>
          <w:rFonts w:asciiTheme="majorHAnsi" w:hAnsiTheme="majorHAnsi" w:cstheme="majorHAnsi"/>
        </w:rPr>
        <w:t xml:space="preserve">ow </w:t>
      </w:r>
      <w:r w:rsidRPr="001E51E3">
        <w:rPr>
          <w:rStyle w:val="StyleUnderline"/>
          <w:rFonts w:asciiTheme="majorHAnsi" w:hAnsiTheme="majorHAnsi" w:cstheme="majorHAnsi"/>
          <w:highlight w:val="green"/>
        </w:rPr>
        <w:t>E</w:t>
      </w:r>
      <w:r w:rsidRPr="001E51E3">
        <w:rPr>
          <w:rStyle w:val="StyleUnderline"/>
          <w:rFonts w:asciiTheme="majorHAnsi" w:hAnsiTheme="majorHAnsi" w:cstheme="majorHAnsi"/>
        </w:rPr>
        <w:t xml:space="preserve">arth </w:t>
      </w:r>
      <w:r w:rsidRPr="001E51E3">
        <w:rPr>
          <w:rStyle w:val="StyleUnderline"/>
          <w:rFonts w:asciiTheme="majorHAnsi" w:hAnsiTheme="majorHAnsi" w:cstheme="majorHAnsi"/>
          <w:highlight w:val="green"/>
        </w:rPr>
        <w:t>o</w:t>
      </w:r>
      <w:r w:rsidRPr="001E51E3">
        <w:rPr>
          <w:rStyle w:val="StyleUnderline"/>
          <w:rFonts w:asciiTheme="majorHAnsi" w:hAnsiTheme="majorHAnsi" w:cstheme="majorHAnsi"/>
        </w:rPr>
        <w:t xml:space="preserve">rbit, the region of space below the altitude of 620 miles (1,000 km), </w:t>
      </w:r>
      <w:r w:rsidRPr="001E51E3">
        <w:rPr>
          <w:rStyle w:val="StyleUnderline"/>
          <w:rFonts w:asciiTheme="majorHAnsi" w:hAnsiTheme="majorHAnsi" w:cstheme="majorHAnsi"/>
          <w:highlight w:val="green"/>
        </w:rPr>
        <w:t>has increased</w:t>
      </w:r>
      <w:r w:rsidRPr="001E51E3">
        <w:rPr>
          <w:rStyle w:val="StyleUnderline"/>
          <w:rFonts w:asciiTheme="majorHAnsi" w:hAnsiTheme="majorHAnsi" w:cstheme="majorHAnsi"/>
        </w:rPr>
        <w:t xml:space="preserve"> by </w:t>
      </w:r>
      <w:r w:rsidRPr="001E51E3">
        <w:rPr>
          <w:rStyle w:val="StyleUnderline"/>
          <w:rFonts w:asciiTheme="majorHAnsi" w:hAnsiTheme="majorHAnsi" w:cstheme="majorHAnsi"/>
          <w:highlight w:val="green"/>
        </w:rPr>
        <w:t>50% over</w:t>
      </w:r>
      <w:r w:rsidRPr="001E51E3">
        <w:rPr>
          <w:rStyle w:val="StyleUnderline"/>
          <w:rFonts w:asciiTheme="majorHAnsi" w:hAnsiTheme="majorHAnsi" w:cstheme="majorHAnsi"/>
        </w:rPr>
        <w:t xml:space="preserve"> the past </w:t>
      </w:r>
      <w:r w:rsidRPr="001E51E3">
        <w:rPr>
          <w:rStyle w:val="StyleUnderline"/>
          <w:rFonts w:asciiTheme="majorHAnsi" w:hAnsiTheme="majorHAnsi" w:cstheme="majorHAnsi"/>
          <w:highlight w:val="green"/>
        </w:rPr>
        <w:t>two years</w:t>
      </w:r>
      <w:r w:rsidRPr="001E51E3">
        <w:rPr>
          <w:rStyle w:val="StyleUnderline"/>
          <w:rFonts w:asciiTheme="majorHAnsi" w:hAnsiTheme="majorHAnsi" w:cstheme="majorHAnsi"/>
        </w:rPr>
        <w:t xml:space="preserve">, according to the paper. </w:t>
      </w:r>
    </w:p>
    <w:p w14:paraId="68B5021C" w14:textId="77777777" w:rsidR="00347CAE" w:rsidRPr="001E51E3" w:rsidRDefault="00347CAE" w:rsidP="00347CAE">
      <w:pPr>
        <w:rPr>
          <w:rFonts w:asciiTheme="majorHAnsi" w:hAnsiTheme="majorHAnsi" w:cstheme="majorHAnsi"/>
        </w:rPr>
      </w:pPr>
      <w:r w:rsidRPr="001E51E3">
        <w:rPr>
          <w:rStyle w:val="StyleUnderline"/>
          <w:rFonts w:asciiTheme="majorHAnsi" w:hAnsiTheme="majorHAnsi" w:cstheme="majorHAnsi"/>
        </w:rPr>
        <w:t xml:space="preserve">"The problem is that </w:t>
      </w:r>
      <w:r w:rsidRPr="001E51E3">
        <w:rPr>
          <w:rStyle w:val="StyleUnderline"/>
          <w:rFonts w:asciiTheme="majorHAnsi" w:hAnsiTheme="majorHAnsi" w:cstheme="majorHAnsi"/>
          <w:highlight w:val="green"/>
        </w:rPr>
        <w:t>there are</w:t>
      </w:r>
      <w:r w:rsidRPr="001E51E3">
        <w:rPr>
          <w:rStyle w:val="StyleUnderline"/>
          <w:rFonts w:asciiTheme="majorHAnsi" w:hAnsiTheme="majorHAnsi" w:cstheme="majorHAnsi"/>
        </w:rPr>
        <w:t xml:space="preserve"> now </w:t>
      </w:r>
      <w:r w:rsidRPr="001E51E3">
        <w:rPr>
          <w:rStyle w:val="StyleUnderline"/>
          <w:rFonts w:asciiTheme="majorHAnsi" w:hAnsiTheme="majorHAnsi" w:cstheme="majorHAnsi"/>
          <w:highlight w:val="green"/>
        </w:rPr>
        <w:t>plans to launch</w:t>
      </w:r>
      <w:r w:rsidRPr="001E51E3">
        <w:rPr>
          <w:rStyle w:val="StyleUnderline"/>
          <w:rFonts w:asciiTheme="majorHAnsi" w:hAnsiTheme="majorHAnsi" w:cstheme="majorHAnsi"/>
        </w:rPr>
        <w:t xml:space="preserve"> about </w:t>
      </w:r>
      <w:r w:rsidRPr="001E51E3">
        <w:rPr>
          <w:rStyle w:val="StyleUnderline"/>
          <w:rFonts w:asciiTheme="majorHAnsi" w:hAnsiTheme="majorHAnsi" w:cstheme="majorHAnsi"/>
          <w:highlight w:val="green"/>
        </w:rPr>
        <w:t>55,000 satellites</w:t>
      </w:r>
      <w:r w:rsidRPr="001E51E3">
        <w:rPr>
          <w:rFonts w:asciiTheme="majorHAnsi" w:hAnsiTheme="majorHAnsi" w:cstheme="majorHAnsi"/>
        </w:rPr>
        <w:t xml:space="preserve">,"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said.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second generation could consist of up to 30,000 satellites, then you have </w:t>
      </w:r>
      <w:proofErr w:type="spellStart"/>
      <w:r w:rsidRPr="001E51E3">
        <w:rPr>
          <w:rFonts w:asciiTheme="majorHAnsi" w:hAnsiTheme="majorHAnsi" w:cstheme="majorHAnsi"/>
        </w:rPr>
        <w:t>Starnet</w:t>
      </w:r>
      <w:proofErr w:type="spellEnd"/>
      <w:r w:rsidRPr="001E51E3">
        <w:rPr>
          <w:rFonts w:asciiTheme="majorHAnsi" w:hAnsiTheme="majorHAnsi" w:cstheme="majorHAnsi"/>
        </w:rPr>
        <w:t xml:space="preserve">, which is China's response to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Amazon's Kuiper, </w:t>
      </w:r>
      <w:proofErr w:type="spellStart"/>
      <w:r w:rsidRPr="001E51E3">
        <w:rPr>
          <w:rFonts w:asciiTheme="majorHAnsi" w:hAnsiTheme="majorHAnsi" w:cstheme="majorHAnsi"/>
        </w:rPr>
        <w:t>OneWeb</w:t>
      </w:r>
      <w:proofErr w:type="spellEnd"/>
      <w:r w:rsidRPr="001E51E3">
        <w:rPr>
          <w:rFonts w:asciiTheme="majorHAnsi" w:hAnsiTheme="majorHAnsi" w:cstheme="majorHAnsi"/>
        </w:rPr>
        <w:t>. That could lead to unprecedented changes to the Earth’s upper atmosphere."</w:t>
      </w:r>
    </w:p>
    <w:p w14:paraId="031ED500" w14:textId="77777777" w:rsidR="00347CAE" w:rsidRPr="001E51E3" w:rsidRDefault="00347CAE" w:rsidP="00347CAE">
      <w:pPr>
        <w:rPr>
          <w:rStyle w:val="StyleUnderline"/>
          <w:rFonts w:asciiTheme="majorHAnsi" w:hAnsiTheme="majorHAnsi" w:cstheme="majorHAnsi"/>
        </w:rPr>
      </w:pPr>
      <w:proofErr w:type="spellStart"/>
      <w:r w:rsidRPr="001E51E3">
        <w:rPr>
          <w:rStyle w:val="StyleUnderline"/>
          <w:rFonts w:asciiTheme="majorHAnsi" w:hAnsiTheme="majorHAnsi" w:cstheme="majorHAnsi"/>
        </w:rPr>
        <w:t>Megaconstellation</w:t>
      </w:r>
      <w:proofErr w:type="spellEnd"/>
      <w:r w:rsidRPr="001E51E3">
        <w:rPr>
          <w:rStyle w:val="StyleUnderline"/>
          <w:rFonts w:asciiTheme="majorHAnsi" w:hAnsiTheme="majorHAnsi" w:cstheme="majorHAnsi"/>
        </w:rPr>
        <w:t xml:space="preserve"> operators, inspired by the consumer technology model, </w:t>
      </w:r>
      <w:r w:rsidRPr="001E51E3">
        <w:rPr>
          <w:rStyle w:val="StyleUnderline"/>
          <w:rFonts w:asciiTheme="majorHAnsi" w:hAnsiTheme="majorHAnsi" w:cstheme="majorHAnsi"/>
          <w:highlight w:val="green"/>
        </w:rPr>
        <w:t>expect fast development</w:t>
      </w:r>
      <w:r w:rsidRPr="001E51E3">
        <w:rPr>
          <w:rStyle w:val="StyleUnderline"/>
          <w:rFonts w:asciiTheme="majorHAnsi" w:hAnsiTheme="majorHAnsi" w:cstheme="majorHAnsi"/>
        </w:rPr>
        <w:t xml:space="preserve"> of new satellites </w:t>
      </w:r>
      <w:r w:rsidRPr="001E51E3">
        <w:rPr>
          <w:rStyle w:val="StyleUnderline"/>
          <w:rFonts w:asciiTheme="majorHAnsi" w:hAnsiTheme="majorHAnsi" w:cstheme="majorHAnsi"/>
          <w:highlight w:val="green"/>
        </w:rPr>
        <w:t>and frequent replacement</w:t>
      </w:r>
      <w:r w:rsidRPr="001E51E3">
        <w:rPr>
          <w:rStyle w:val="StyleUnderline"/>
          <w:rFonts w:asciiTheme="majorHAnsi" w:hAnsiTheme="majorHAnsi" w:cstheme="majorHAnsi"/>
        </w:rPr>
        <w:t xml:space="preserve">, thus the high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satellites expected to be burning in the atmosphere on a daily basis. </w:t>
      </w:r>
    </w:p>
    <w:p w14:paraId="50DE18E5"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w:t>
      </w:r>
      <w:r w:rsidRPr="001E51E3">
        <w:rPr>
          <w:rStyle w:val="StyleUnderline"/>
          <w:rFonts w:asciiTheme="majorHAnsi" w:hAnsiTheme="majorHAnsi" w:cstheme="majorHAnsi"/>
        </w:rPr>
        <w:t>Humans are exceptionally good at underestimating our ability to change the environment,"</w:t>
      </w:r>
      <w:r w:rsidRPr="001E51E3">
        <w:rPr>
          <w:rFonts w:asciiTheme="majorHAnsi" w:hAnsiTheme="majorHAnsi" w:cstheme="majorHAnsi"/>
        </w:rPr>
        <w:t xml:space="preserve"> said </w:t>
      </w:r>
      <w:proofErr w:type="spellStart"/>
      <w:r w:rsidRPr="001E51E3">
        <w:rPr>
          <w:rFonts w:asciiTheme="majorHAnsi" w:hAnsiTheme="majorHAnsi" w:cstheme="majorHAnsi"/>
        </w:rPr>
        <w:t>Boley</w:t>
      </w:r>
      <w:proofErr w:type="spellEnd"/>
      <w:r w:rsidRPr="001E51E3">
        <w:rPr>
          <w:rFonts w:asciiTheme="majorHAnsi" w:hAnsiTheme="majorHAnsi" w:cstheme="majorHAnsi"/>
        </w:rPr>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our actions and our changing of the composition of the atmosphere and we are poised to make the same type of mistake by our use of space."</w:t>
      </w:r>
    </w:p>
    <w:p w14:paraId="736DF65D" w14:textId="77777777" w:rsidR="00347CAE" w:rsidRPr="001E51E3" w:rsidRDefault="00347CAE" w:rsidP="00347CAE">
      <w:pPr>
        <w:rPr>
          <w:rFonts w:asciiTheme="majorHAnsi" w:hAnsiTheme="majorHAnsi" w:cstheme="majorHAnsi"/>
        </w:rPr>
      </w:pPr>
    </w:p>
    <w:p w14:paraId="5C913137" w14:textId="77777777" w:rsidR="00347CAE" w:rsidRPr="001E51E3" w:rsidRDefault="00347CAE" w:rsidP="00347CAE">
      <w:pPr>
        <w:pStyle w:val="Heading4"/>
        <w:rPr>
          <w:rFonts w:asciiTheme="majorHAnsi" w:hAnsiTheme="majorHAnsi" w:cstheme="majorHAnsi"/>
        </w:rPr>
      </w:pPr>
      <w:r w:rsidRPr="001E51E3">
        <w:rPr>
          <w:rFonts w:asciiTheme="majorHAnsi" w:hAnsiTheme="majorHAnsi" w:cstheme="majorHAnsi"/>
        </w:rPr>
        <w:lastRenderedPageBreak/>
        <w:t>Ozone hole recovering now but depletion causes extinction.</w:t>
      </w:r>
    </w:p>
    <w:p w14:paraId="4919E651" w14:textId="77777777" w:rsidR="00347CAE" w:rsidRPr="001E51E3" w:rsidRDefault="00347CAE" w:rsidP="00347CAE">
      <w:pPr>
        <w:rPr>
          <w:rFonts w:asciiTheme="majorHAnsi" w:hAnsiTheme="majorHAnsi" w:cstheme="majorHAnsi"/>
        </w:rPr>
      </w:pPr>
      <w:r w:rsidRPr="001E51E3">
        <w:rPr>
          <w:rStyle w:val="Style13ptBold"/>
          <w:rFonts w:asciiTheme="majorHAnsi" w:hAnsiTheme="majorHAnsi" w:cstheme="majorHAnsi"/>
        </w:rPr>
        <w:t xml:space="preserve">Browne 20 </w:t>
      </w:r>
      <w:r w:rsidRPr="001E51E3">
        <w:rPr>
          <w:rFonts w:asciiTheme="majorHAnsi" w:hAnsiTheme="majorHAnsi" w:cstheme="majorHAnsi"/>
        </w:rPr>
        <w:t xml:space="preserve">“Scientists warn erosion of ozone layer could lead to a modern mass extinction event” EDWARD BROWNE May 28, 2020 </w:t>
      </w:r>
      <w:hyperlink r:id="rId38" w:history="1">
        <w:r w:rsidRPr="001E51E3">
          <w:rPr>
            <w:rStyle w:val="Hyperlink"/>
            <w:rFonts w:asciiTheme="majorHAnsi" w:hAnsiTheme="majorHAnsi" w:cstheme="majorHAnsi"/>
          </w:rPr>
          <w:t>https://www.express.co.uk/news/science/1287983/ozone-layer-global-warming-mass-extinction-dinosaurs-Southampton</w:t>
        </w:r>
      </w:hyperlink>
      <w:r w:rsidRPr="001E51E3">
        <w:rPr>
          <w:rFonts w:asciiTheme="majorHAnsi" w:hAnsiTheme="majorHAnsi" w:cstheme="majorHAnsi"/>
        </w:rPr>
        <w:t xml:space="preserve"> SM</w:t>
      </w:r>
    </w:p>
    <w:p w14:paraId="01A59B61"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Scientists warn </w:t>
      </w:r>
      <w:r w:rsidRPr="001E51E3">
        <w:rPr>
          <w:rStyle w:val="StyleUnderline"/>
          <w:rFonts w:asciiTheme="majorHAnsi" w:hAnsiTheme="majorHAnsi" w:cstheme="majorHAnsi"/>
          <w:highlight w:val="green"/>
        </w:rPr>
        <w:t>erosion of ozone</w:t>
      </w:r>
      <w:r w:rsidRPr="001E51E3">
        <w:rPr>
          <w:rStyle w:val="StyleUnderline"/>
          <w:rFonts w:asciiTheme="majorHAnsi" w:hAnsiTheme="majorHAnsi" w:cstheme="majorHAnsi"/>
        </w:rPr>
        <w:t xml:space="preserve"> layer could </w:t>
      </w:r>
      <w:r w:rsidRPr="001E51E3">
        <w:rPr>
          <w:rStyle w:val="StyleUnderline"/>
          <w:rFonts w:asciiTheme="majorHAnsi" w:hAnsiTheme="majorHAnsi" w:cstheme="majorHAnsi"/>
          <w:highlight w:val="green"/>
        </w:rPr>
        <w:t>lead to</w:t>
      </w:r>
      <w:r w:rsidRPr="001E51E3">
        <w:rPr>
          <w:rStyle w:val="StyleUnderline"/>
          <w:rFonts w:asciiTheme="majorHAnsi" w:hAnsiTheme="majorHAnsi" w:cstheme="majorHAnsi"/>
        </w:rPr>
        <w:t xml:space="preserve"> a modern </w:t>
      </w:r>
      <w:r w:rsidRPr="001E51E3">
        <w:rPr>
          <w:rStyle w:val="StyleUnderline"/>
          <w:rFonts w:asciiTheme="majorHAnsi" w:hAnsiTheme="majorHAnsi" w:cstheme="majorHAnsi"/>
          <w:highlight w:val="green"/>
        </w:rPr>
        <w:t>mass extinction</w:t>
      </w:r>
      <w:r w:rsidRPr="001E51E3">
        <w:rPr>
          <w:rStyle w:val="StyleUnderline"/>
          <w:rFonts w:asciiTheme="majorHAnsi" w:hAnsiTheme="majorHAnsi" w:cstheme="majorHAnsi"/>
        </w:rPr>
        <w:t xml:space="preserve"> event</w:t>
      </w:r>
    </w:p>
    <w:p w14:paraId="4946859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AN unexplained mass extinction event that occurred 359 million years ago may have been caused by erosion of the ozone layer, a UK study has found.</w:t>
      </w:r>
    </w:p>
    <w:p w14:paraId="317F07C2"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1597AFC"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During their study, they found evidence that plant spores from around the time had been damaged by UV radiation, suggesting that the </w:t>
      </w:r>
      <w:r w:rsidRPr="001E51E3">
        <w:rPr>
          <w:rStyle w:val="StyleUnderline"/>
          <w:rFonts w:asciiTheme="majorHAnsi" w:hAnsiTheme="majorHAnsi" w:cstheme="majorHAnsi"/>
          <w:highlight w:val="green"/>
        </w:rPr>
        <w:t>Earth’s ozone</w:t>
      </w:r>
      <w:r w:rsidRPr="001E51E3">
        <w:rPr>
          <w:rStyle w:val="StyleUnderline"/>
          <w:rFonts w:asciiTheme="majorHAnsi" w:hAnsiTheme="majorHAnsi" w:cstheme="majorHAnsi"/>
        </w:rPr>
        <w:t xml:space="preserve"> layer </w:t>
      </w:r>
      <w:r w:rsidRPr="001E51E3">
        <w:rPr>
          <w:rStyle w:val="StyleUnderline"/>
          <w:rFonts w:asciiTheme="majorHAnsi" w:hAnsiTheme="majorHAnsi" w:cstheme="majorHAnsi"/>
          <w:highlight w:val="green"/>
        </w:rPr>
        <w:t>was not providing</w:t>
      </w:r>
      <w:r w:rsidRPr="001E51E3">
        <w:rPr>
          <w:rStyle w:val="StyleUnderline"/>
          <w:rFonts w:asciiTheme="majorHAnsi" w:hAnsiTheme="majorHAnsi" w:cstheme="majorHAnsi"/>
        </w:rPr>
        <w:t xml:space="preserve"> sufficient </w:t>
      </w:r>
      <w:r w:rsidRPr="001E51E3">
        <w:rPr>
          <w:rStyle w:val="StyleUnderline"/>
          <w:rFonts w:asciiTheme="majorHAnsi" w:hAnsiTheme="majorHAnsi" w:cstheme="majorHAnsi"/>
          <w:highlight w:val="green"/>
        </w:rPr>
        <w:t>protection from the sun</w:t>
      </w:r>
      <w:r w:rsidRPr="001E51E3">
        <w:rPr>
          <w:rStyle w:val="StyleUnderline"/>
          <w:rFonts w:asciiTheme="majorHAnsi" w:hAnsiTheme="majorHAnsi" w:cstheme="majorHAnsi"/>
        </w:rPr>
        <w:t>’s deadly rays.</w:t>
      </w:r>
    </w:p>
    <w:p w14:paraId="10D009C4"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While it is already known that </w:t>
      </w:r>
      <w:r w:rsidRPr="001E51E3">
        <w:rPr>
          <w:rStyle w:val="StyleUnderline"/>
          <w:rFonts w:asciiTheme="majorHAnsi" w:hAnsiTheme="majorHAnsi" w:cstheme="majorHAnsi"/>
        </w:rPr>
        <w:t>ozone depletion could lead to an extinction event</w:t>
      </w:r>
      <w:r w:rsidRPr="001E51E3">
        <w:rPr>
          <w:rFonts w:asciiTheme="majorHAnsi" w:hAnsiTheme="majorHAnsi" w:cstheme="majorHAnsi"/>
        </w:rPr>
        <w:t>, the scientists were alarmed by the reason behind why the ozone depletion seemed to have occurred.</w:t>
      </w:r>
    </w:p>
    <w:p w14:paraId="18134D31"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The researchers discovered that this </w:t>
      </w:r>
      <w:proofErr w:type="gramStart"/>
      <w:r w:rsidRPr="001E51E3">
        <w:rPr>
          <w:rFonts w:asciiTheme="majorHAnsi" w:hAnsiTheme="majorHAnsi" w:cstheme="majorHAnsi"/>
        </w:rPr>
        <w:t xml:space="preserve">particular </w:t>
      </w:r>
      <w:r w:rsidRPr="001E51E3">
        <w:rPr>
          <w:rStyle w:val="StyleUnderline"/>
          <w:rFonts w:asciiTheme="majorHAnsi" w:hAnsiTheme="majorHAnsi" w:cstheme="majorHAnsi"/>
        </w:rPr>
        <w:t>ozone</w:t>
      </w:r>
      <w:proofErr w:type="gramEnd"/>
      <w:r w:rsidRPr="001E51E3">
        <w:rPr>
          <w:rStyle w:val="StyleUnderline"/>
          <w:rFonts w:asciiTheme="majorHAnsi" w:hAnsiTheme="majorHAnsi" w:cstheme="majorHAnsi"/>
        </w:rPr>
        <w:t xml:space="preserve"> erasure</w:t>
      </w:r>
      <w:r w:rsidRPr="001E51E3">
        <w:rPr>
          <w:rFonts w:asciiTheme="majorHAnsi" w:hAnsiTheme="majorHAnsi" w:cstheme="majorHAnsi"/>
        </w:rPr>
        <w:t xml:space="preserve"> could have been linked to global warming, which the scientists described </w:t>
      </w:r>
      <w:r w:rsidRPr="001E51E3">
        <w:rPr>
          <w:rStyle w:val="StyleUnderline"/>
          <w:rFonts w:asciiTheme="majorHAnsi" w:hAnsiTheme="majorHAnsi" w:cstheme="majorHAnsi"/>
        </w:rPr>
        <w:t>as a “new mechanism for mass extinctions.”</w:t>
      </w:r>
    </w:p>
    <w:p w14:paraId="378511F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Mass extinction events have occurred </w:t>
      </w:r>
      <w:proofErr w:type="gramStart"/>
      <w:r w:rsidRPr="001E51E3">
        <w:rPr>
          <w:rFonts w:asciiTheme="majorHAnsi" w:hAnsiTheme="majorHAnsi" w:cstheme="majorHAnsi"/>
        </w:rPr>
        <w:t>a number of</w:t>
      </w:r>
      <w:proofErr w:type="gramEnd"/>
      <w:r w:rsidRPr="001E51E3">
        <w:rPr>
          <w:rFonts w:asciiTheme="majorHAnsi" w:hAnsiTheme="majorHAnsi" w:cstheme="majorHAnsi"/>
        </w:rPr>
        <w:t xml:space="preserve"> times in Earth’s past, with known causes being asteroid impacts and large-scale volcanic eruptions, Phys.org reports.</w:t>
      </w:r>
    </w:p>
    <w:p w14:paraId="070FF1C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Many will associate the asteroid impact event as the one that led to the extinction of the dinosaurs.</w:t>
      </w:r>
    </w:p>
    <w:p w14:paraId="09BC059D"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extinction event that the Southampton scientists were studying came after a period of rapid global warming after an ice age, Phys.org continues.</w:t>
      </w:r>
    </w:p>
    <w:p w14:paraId="0D301E1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As part of their study, the researchers collected rocks from sites in Greenland as well as Bolivia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study any clues about what Earth conditions may have been like way back 360 million years ago.</w:t>
      </w:r>
    </w:p>
    <w:p w14:paraId="09FF5231"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Indeed, these rocks held some clues as to what had been happening around the time of the Devonian period.</w:t>
      </w:r>
    </w:p>
    <w:p w14:paraId="2300E29E"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found that the rocks contained </w:t>
      </w:r>
      <w:r w:rsidRPr="001E51E3">
        <w:rPr>
          <w:rStyle w:val="StyleUnderline"/>
          <w:rFonts w:asciiTheme="majorHAnsi" w:hAnsiTheme="majorHAnsi" w:cstheme="majorHAnsi"/>
          <w:highlight w:val="green"/>
        </w:rPr>
        <w:t>plant spores</w:t>
      </w:r>
      <w:r w:rsidRPr="001E51E3">
        <w:rPr>
          <w:rStyle w:val="StyleUnderline"/>
          <w:rFonts w:asciiTheme="majorHAnsi" w:hAnsiTheme="majorHAnsi" w:cstheme="majorHAnsi"/>
        </w:rPr>
        <w:t xml:space="preserve"> – which plants use to reproduce – that had been preserved within them for hundreds of millions of years.</w:t>
      </w:r>
    </w:p>
    <w:p w14:paraId="74027F71"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They discovered that some of these spores appeared to </w:t>
      </w:r>
      <w:r w:rsidRPr="001E51E3">
        <w:rPr>
          <w:rStyle w:val="StyleUnderline"/>
          <w:rFonts w:asciiTheme="majorHAnsi" w:hAnsiTheme="majorHAnsi" w:cstheme="majorHAnsi"/>
          <w:highlight w:val="green"/>
        </w:rPr>
        <w:t>have been damaged by</w:t>
      </w:r>
      <w:r w:rsidRPr="001E51E3">
        <w:rPr>
          <w:rStyle w:val="StyleUnderline"/>
          <w:rFonts w:asciiTheme="majorHAnsi" w:hAnsiTheme="majorHAnsi" w:cstheme="majorHAnsi"/>
        </w:rPr>
        <w:t xml:space="preserve"> something, noting that they had “</w:t>
      </w:r>
      <w:r w:rsidRPr="001E51E3">
        <w:rPr>
          <w:rStyle w:val="StyleUnderline"/>
          <w:rFonts w:asciiTheme="majorHAnsi" w:hAnsiTheme="majorHAnsi" w:cstheme="majorHAnsi"/>
          <w:highlight w:val="green"/>
        </w:rPr>
        <w:t>malformed sculpture</w:t>
      </w:r>
      <w:r w:rsidRPr="001E51E3">
        <w:rPr>
          <w:rStyle w:val="StyleUnderline"/>
          <w:rFonts w:asciiTheme="majorHAnsi" w:hAnsiTheme="majorHAnsi" w:cstheme="majorHAnsi"/>
        </w:rPr>
        <w:t xml:space="preserve"> and </w:t>
      </w:r>
      <w:r w:rsidRPr="001E51E3">
        <w:rPr>
          <w:rStyle w:val="StyleUnderline"/>
          <w:rFonts w:asciiTheme="majorHAnsi" w:hAnsiTheme="majorHAnsi" w:cstheme="majorHAnsi"/>
          <w:highlight w:val="green"/>
        </w:rPr>
        <w:t>pigmented walls</w:t>
      </w:r>
      <w:r w:rsidRPr="001E51E3">
        <w:rPr>
          <w:rStyle w:val="StyleUnderline"/>
          <w:rFonts w:asciiTheme="majorHAnsi" w:hAnsiTheme="majorHAnsi" w:cstheme="majorHAnsi"/>
        </w:rPr>
        <w:t>”.</w:t>
      </w:r>
    </w:p>
    <w:p w14:paraId="1EE00D29"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This sort of damage is </w:t>
      </w:r>
      <w:proofErr w:type="gramStart"/>
      <w:r w:rsidRPr="001E51E3">
        <w:rPr>
          <w:rStyle w:val="StyleUnderline"/>
          <w:rFonts w:asciiTheme="majorHAnsi" w:hAnsiTheme="majorHAnsi" w:cstheme="majorHAnsi"/>
        </w:rPr>
        <w:t>similar to</w:t>
      </w:r>
      <w:proofErr w:type="gramEnd"/>
      <w:r w:rsidRPr="001E51E3">
        <w:rPr>
          <w:rStyle w:val="StyleUnderline"/>
          <w:rFonts w:asciiTheme="majorHAnsi" w:hAnsiTheme="majorHAnsi" w:cstheme="majorHAnsi"/>
        </w:rPr>
        <w:t xml:space="preserve"> what would occur if the spores had been </w:t>
      </w:r>
      <w:r w:rsidRPr="001E51E3">
        <w:rPr>
          <w:rStyle w:val="StyleUnderline"/>
          <w:rFonts w:asciiTheme="majorHAnsi" w:hAnsiTheme="majorHAnsi" w:cstheme="majorHAnsi"/>
          <w:highlight w:val="green"/>
        </w:rPr>
        <w:t>hit by</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highlight w:val="green"/>
        </w:rPr>
        <w:t xml:space="preserve">high levels of </w:t>
      </w:r>
      <w:r w:rsidRPr="001E51E3">
        <w:rPr>
          <w:rStyle w:val="StyleUnderline"/>
          <w:rFonts w:asciiTheme="majorHAnsi" w:hAnsiTheme="majorHAnsi" w:cstheme="majorHAnsi"/>
        </w:rPr>
        <w:t xml:space="preserve">ultraviolet light – also called </w:t>
      </w:r>
      <w:r w:rsidRPr="001E51E3">
        <w:rPr>
          <w:rStyle w:val="StyleUnderline"/>
          <w:rFonts w:asciiTheme="majorHAnsi" w:hAnsiTheme="majorHAnsi" w:cstheme="majorHAnsi"/>
          <w:highlight w:val="green"/>
        </w:rPr>
        <w:t>UV rays</w:t>
      </w:r>
      <w:r w:rsidRPr="001E51E3">
        <w:rPr>
          <w:rStyle w:val="StyleUnderline"/>
          <w:rFonts w:asciiTheme="majorHAnsi" w:hAnsiTheme="majorHAnsi" w:cstheme="majorHAnsi"/>
        </w:rPr>
        <w:t xml:space="preserve"> – that are given off by the sun.</w:t>
      </w:r>
    </w:p>
    <w:p w14:paraId="1465A228"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The researchers explained: “This </w:t>
      </w:r>
      <w:r w:rsidRPr="001E51E3">
        <w:rPr>
          <w:rStyle w:val="StyleUnderline"/>
          <w:rFonts w:asciiTheme="majorHAnsi" w:hAnsiTheme="majorHAnsi" w:cstheme="majorHAnsi"/>
          <w:highlight w:val="green"/>
        </w:rPr>
        <w:t>indicates</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temporary loss of</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global</w:t>
      </w:r>
      <w:r w:rsidRPr="001E51E3">
        <w:rPr>
          <w:rStyle w:val="StyleUnderline"/>
          <w:rFonts w:asciiTheme="majorHAnsi" w:hAnsiTheme="majorHAnsi" w:cstheme="majorHAnsi"/>
        </w:rPr>
        <w:t xml:space="preserve"> protective </w:t>
      </w:r>
      <w:r w:rsidRPr="001E51E3">
        <w:rPr>
          <w:rStyle w:val="StyleUnderline"/>
          <w:rFonts w:asciiTheme="majorHAnsi" w:hAnsiTheme="majorHAnsi" w:cstheme="majorHAnsi"/>
          <w:highlight w:val="green"/>
        </w:rPr>
        <w:t>ozone</w:t>
      </w:r>
      <w:r w:rsidRPr="001E51E3">
        <w:rPr>
          <w:rStyle w:val="StyleUnderline"/>
          <w:rFonts w:asciiTheme="majorHAnsi" w:hAnsiTheme="majorHAnsi" w:cstheme="majorHAnsi"/>
        </w:rPr>
        <w:t xml:space="preserve"> layer.”</w:t>
      </w:r>
    </w:p>
    <w:p w14:paraId="1A0A9E38"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This is because the ozone layer absorbs some of the UV light – a particular type called UBV – that travels from the sun to the Earth.</w:t>
      </w:r>
    </w:p>
    <w:p w14:paraId="24647AF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 xml:space="preserve">The US Environmental Protection Agency (EPA) notes that UVB light has been linked to skin cancer and can cause harm to </w:t>
      </w:r>
      <w:proofErr w:type="gramStart"/>
      <w:r w:rsidRPr="001E51E3">
        <w:rPr>
          <w:rFonts w:asciiTheme="majorHAnsi" w:hAnsiTheme="majorHAnsi" w:cstheme="majorHAnsi"/>
        </w:rPr>
        <w:t>crops</w:t>
      </w:r>
      <w:proofErr w:type="gramEnd"/>
      <w:r w:rsidRPr="001E51E3">
        <w:rPr>
          <w:rFonts w:asciiTheme="majorHAnsi" w:hAnsiTheme="majorHAnsi" w:cstheme="majorHAnsi"/>
        </w:rPr>
        <w:t xml:space="preserve"> and marine life.</w:t>
      </w:r>
    </w:p>
    <w:p w14:paraId="3DCE77E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The ozone layer is a part of Earth’s atmosphere located in the stratosphere between 9 and 18 miles up.</w:t>
      </w:r>
    </w:p>
    <w:p w14:paraId="34D9A8EA"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1D31D900" w14:textId="77777777" w:rsidR="00347CAE" w:rsidRPr="001E51E3" w:rsidRDefault="00347CAE" w:rsidP="00347CAE">
      <w:pPr>
        <w:rPr>
          <w:rStyle w:val="StyleUnderline"/>
          <w:rFonts w:asciiTheme="majorHAnsi" w:hAnsiTheme="majorHAnsi" w:cstheme="majorHAnsi"/>
        </w:rPr>
      </w:pPr>
      <w:r w:rsidRPr="001E51E3">
        <w:rPr>
          <w:rFonts w:asciiTheme="majorHAnsi" w:hAnsiTheme="majorHAnsi" w:cstheme="majorHAnsi"/>
        </w:rPr>
        <w:t xml:space="preserve">He added that this raises </w:t>
      </w:r>
      <w:r w:rsidRPr="001E51E3">
        <w:rPr>
          <w:rStyle w:val="StyleUnderline"/>
          <w:rFonts w:asciiTheme="majorHAnsi" w:hAnsiTheme="majorHAnsi" w:cstheme="majorHAnsi"/>
        </w:rPr>
        <w:t xml:space="preserve">the possibility of </w:t>
      </w:r>
      <w:r w:rsidRPr="001E51E3">
        <w:rPr>
          <w:rStyle w:val="StyleUnderline"/>
          <w:rFonts w:asciiTheme="majorHAnsi" w:hAnsiTheme="majorHAnsi" w:cstheme="majorHAnsi"/>
          <w:highlight w:val="green"/>
        </w:rPr>
        <w:t>another collapse</w:t>
      </w:r>
      <w:r w:rsidRPr="001E51E3">
        <w:rPr>
          <w:rStyle w:val="StyleUnderline"/>
          <w:rFonts w:asciiTheme="majorHAnsi" w:hAnsiTheme="majorHAnsi" w:cstheme="majorHAnsi"/>
        </w:rPr>
        <w:t xml:space="preserve"> in the ozone layer, </w:t>
      </w:r>
      <w:r w:rsidRPr="001E51E3">
        <w:rPr>
          <w:rFonts w:asciiTheme="majorHAnsi" w:hAnsiTheme="majorHAnsi" w:cstheme="majorHAnsi"/>
        </w:rPr>
        <w:t>which</w:t>
      </w:r>
      <w:r w:rsidRPr="001E51E3">
        <w:rPr>
          <w:rStyle w:val="StyleUnderline"/>
          <w:rFonts w:asciiTheme="majorHAnsi" w:hAnsiTheme="majorHAnsi" w:cstheme="majorHAnsi"/>
        </w:rPr>
        <w:t xml:space="preserve"> could </w:t>
      </w:r>
      <w:r w:rsidRPr="001E51E3">
        <w:rPr>
          <w:rStyle w:val="StyleUnderline"/>
          <w:rFonts w:asciiTheme="majorHAnsi" w:hAnsiTheme="majorHAnsi" w:cstheme="majorHAnsi"/>
          <w:highlight w:val="green"/>
        </w:rPr>
        <w:t>have disastrous consequences for all life</w:t>
      </w:r>
      <w:r w:rsidRPr="001E51E3">
        <w:rPr>
          <w:rStyle w:val="StyleUnderline"/>
          <w:rFonts w:asciiTheme="majorHAnsi" w:hAnsiTheme="majorHAnsi" w:cstheme="majorHAnsi"/>
        </w:rPr>
        <w:t xml:space="preserve"> on Earth, including us.</w:t>
      </w:r>
    </w:p>
    <w:p w14:paraId="1C5E8D20"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7258B9F9" w14:textId="77777777" w:rsidR="00347CAE" w:rsidRPr="001E51E3" w:rsidRDefault="00347CAE" w:rsidP="00347CAE">
      <w:pPr>
        <w:rPr>
          <w:rFonts w:asciiTheme="majorHAnsi" w:hAnsiTheme="majorHAnsi" w:cstheme="majorHAnsi"/>
        </w:rPr>
      </w:pPr>
      <w:r w:rsidRPr="001E51E3">
        <w:rPr>
          <w:rFonts w:asciiTheme="majorHAnsi" w:hAnsiTheme="majorHAnsi" w:cstheme="majorHAnsi"/>
        </w:rPr>
        <w:t>As well as global warming, human activity is associated with the depletion of the Earth’s vital ozone layer.</w:t>
      </w:r>
    </w:p>
    <w:p w14:paraId="50E36BE2" w14:textId="77777777" w:rsidR="00347CAE" w:rsidRPr="001E51E3" w:rsidRDefault="00347CAE" w:rsidP="00347CAE">
      <w:pPr>
        <w:rPr>
          <w:rStyle w:val="StyleUnderline"/>
          <w:rFonts w:asciiTheme="majorHAnsi" w:hAnsiTheme="majorHAnsi" w:cstheme="majorHAnsi"/>
        </w:rPr>
      </w:pPr>
      <w:r w:rsidRPr="001E51E3">
        <w:rPr>
          <w:rStyle w:val="StyleUnderline"/>
          <w:rFonts w:asciiTheme="majorHAnsi" w:hAnsiTheme="majorHAnsi" w:cstheme="majorHAnsi"/>
        </w:rPr>
        <w:t xml:space="preserve">Scientists have reported that </w:t>
      </w:r>
      <w:r w:rsidRPr="001E51E3">
        <w:rPr>
          <w:rStyle w:val="StyleUnderline"/>
          <w:rFonts w:asciiTheme="majorHAnsi" w:hAnsiTheme="majorHAnsi" w:cstheme="majorHAnsi"/>
          <w:highlight w:val="green"/>
        </w:rPr>
        <w:t>a large</w:t>
      </w:r>
      <w:r w:rsidRPr="001E51E3">
        <w:rPr>
          <w:rStyle w:val="StyleUnderline"/>
          <w:rFonts w:asciiTheme="majorHAnsi" w:hAnsiTheme="majorHAnsi" w:cstheme="majorHAnsi"/>
        </w:rPr>
        <w:t xml:space="preserve"> ozone </w:t>
      </w:r>
      <w:r w:rsidRPr="001E51E3">
        <w:rPr>
          <w:rStyle w:val="StyleUnderline"/>
          <w:rFonts w:asciiTheme="majorHAnsi" w:hAnsiTheme="majorHAnsi" w:cstheme="majorHAnsi"/>
          <w:highlight w:val="green"/>
        </w:rPr>
        <w:t>hole over the Antarctic is slowly</w:t>
      </w:r>
      <w:r w:rsidRPr="001E51E3">
        <w:rPr>
          <w:rStyle w:val="StyleUnderline"/>
          <w:rFonts w:asciiTheme="majorHAnsi" w:hAnsiTheme="majorHAnsi" w:cstheme="majorHAnsi"/>
        </w:rPr>
        <w:t xml:space="preserve"> beginning to recover amid international efforts to limit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ozone-depleting substances belched out by mankind.</w:t>
      </w:r>
    </w:p>
    <w:p w14:paraId="3FAEA2A1" w14:textId="77777777" w:rsidR="00347CAE" w:rsidRPr="001E51E3" w:rsidRDefault="00347CAE" w:rsidP="00347CAE">
      <w:pPr>
        <w:rPr>
          <w:rFonts w:asciiTheme="majorHAnsi" w:hAnsiTheme="majorHAnsi" w:cstheme="majorHAnsi"/>
        </w:rPr>
      </w:pPr>
    </w:p>
    <w:p w14:paraId="21FCA532" w14:textId="77777777" w:rsidR="00347CAE" w:rsidRPr="001E51E3" w:rsidRDefault="00347CAE" w:rsidP="00347CAE">
      <w:pPr>
        <w:pStyle w:val="Heading3"/>
        <w:rPr>
          <w:rFonts w:asciiTheme="majorHAnsi" w:hAnsiTheme="majorHAnsi" w:cstheme="majorHAnsi"/>
        </w:rPr>
      </w:pPr>
      <w:bookmarkStart w:id="6" w:name="_Hlk32134100"/>
      <w:bookmarkStart w:id="7" w:name="_Hlk32052730"/>
      <w:bookmarkStart w:id="8" w:name="_Hlk23524648"/>
      <w:bookmarkStart w:id="9" w:name="_Hlk19383792"/>
      <w:r w:rsidRPr="001E51E3">
        <w:rPr>
          <w:rFonts w:asciiTheme="majorHAnsi" w:hAnsiTheme="majorHAnsi" w:cstheme="majorHAnsi"/>
        </w:rPr>
        <w:lastRenderedPageBreak/>
        <w:t>FW – Normal</w:t>
      </w:r>
    </w:p>
    <w:p w14:paraId="3A969E85" w14:textId="77777777" w:rsidR="00347CAE" w:rsidRPr="001E51E3" w:rsidRDefault="00347CAE" w:rsidP="00347CAE">
      <w:pPr>
        <w:pStyle w:val="Heading4"/>
        <w:rPr>
          <w:rFonts w:asciiTheme="majorHAnsi" w:hAnsiTheme="majorHAnsi" w:cstheme="majorHAnsi"/>
        </w:rPr>
      </w:pPr>
      <w:bookmarkStart w:id="10" w:name="_Hlk64212145"/>
      <w:bookmarkStart w:id="11" w:name="_Hlk61766057"/>
      <w:r w:rsidRPr="001E51E3">
        <w:rPr>
          <w:rFonts w:asciiTheme="majorHAnsi" w:hAnsiTheme="majorHAnsi" w:cstheme="majorHAnsi"/>
        </w:rPr>
        <w:t xml:space="preserve">Thus, the standard is consistency with hedonic act utilitarianism. </w:t>
      </w:r>
    </w:p>
    <w:bookmarkEnd w:id="6"/>
    <w:bookmarkEnd w:id="7"/>
    <w:bookmarkEnd w:id="8"/>
    <w:bookmarkEnd w:id="9"/>
    <w:bookmarkEnd w:id="10"/>
    <w:bookmarkEnd w:id="11"/>
    <w:p w14:paraId="071C52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39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41E"/>
    <w:rsid w:val="000A2D8A"/>
    <w:rsid w:val="000D26A6"/>
    <w:rsid w:val="000D2B90"/>
    <w:rsid w:val="000D6ED8"/>
    <w:rsid w:val="000D717B"/>
    <w:rsid w:val="00100B28"/>
    <w:rsid w:val="00106266"/>
    <w:rsid w:val="00117316"/>
    <w:rsid w:val="001209B4"/>
    <w:rsid w:val="0016595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1BD"/>
    <w:rsid w:val="002E392E"/>
    <w:rsid w:val="002E6BBC"/>
    <w:rsid w:val="002F1BA9"/>
    <w:rsid w:val="002F6E74"/>
    <w:rsid w:val="003106B3"/>
    <w:rsid w:val="0031385D"/>
    <w:rsid w:val="003171AB"/>
    <w:rsid w:val="003223B2"/>
    <w:rsid w:val="00322A67"/>
    <w:rsid w:val="00330E13"/>
    <w:rsid w:val="00335A23"/>
    <w:rsid w:val="00340707"/>
    <w:rsid w:val="00341C61"/>
    <w:rsid w:val="00347CA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136"/>
    <w:rsid w:val="004B72B4"/>
    <w:rsid w:val="004C0314"/>
    <w:rsid w:val="004C0D3D"/>
    <w:rsid w:val="004C213E"/>
    <w:rsid w:val="004C376C"/>
    <w:rsid w:val="004C657F"/>
    <w:rsid w:val="004D17D8"/>
    <w:rsid w:val="004D52D8"/>
    <w:rsid w:val="004E355B"/>
    <w:rsid w:val="004F3B2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1953"/>
    <w:rsid w:val="005D3B4D"/>
    <w:rsid w:val="005D615C"/>
    <w:rsid w:val="005E1860"/>
    <w:rsid w:val="005F063B"/>
    <w:rsid w:val="005F192D"/>
    <w:rsid w:val="005F24C8"/>
    <w:rsid w:val="005F26AF"/>
    <w:rsid w:val="005F3EC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4DC"/>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91B"/>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113"/>
    <w:rsid w:val="009E160D"/>
    <w:rsid w:val="009E469E"/>
    <w:rsid w:val="009F1CBB"/>
    <w:rsid w:val="009F3305"/>
    <w:rsid w:val="009F6FB2"/>
    <w:rsid w:val="00A0193D"/>
    <w:rsid w:val="00A071C0"/>
    <w:rsid w:val="00A22670"/>
    <w:rsid w:val="00A24B35"/>
    <w:rsid w:val="00A271BA"/>
    <w:rsid w:val="00A27F86"/>
    <w:rsid w:val="00A431C6"/>
    <w:rsid w:val="00A46086"/>
    <w:rsid w:val="00A47BA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53DA"/>
    <w:rsid w:val="00C07769"/>
    <w:rsid w:val="00C07D05"/>
    <w:rsid w:val="00C10856"/>
    <w:rsid w:val="00C203FA"/>
    <w:rsid w:val="00C244F5"/>
    <w:rsid w:val="00C26CFE"/>
    <w:rsid w:val="00C3164F"/>
    <w:rsid w:val="00C31B5E"/>
    <w:rsid w:val="00C34D3E"/>
    <w:rsid w:val="00C35B37"/>
    <w:rsid w:val="00C3747A"/>
    <w:rsid w:val="00C37F29"/>
    <w:rsid w:val="00C56DCC"/>
    <w:rsid w:val="00C57075"/>
    <w:rsid w:val="00C57137"/>
    <w:rsid w:val="00C72AFE"/>
    <w:rsid w:val="00C81619"/>
    <w:rsid w:val="00CA013C"/>
    <w:rsid w:val="00CA6D6D"/>
    <w:rsid w:val="00CC7A4E"/>
    <w:rsid w:val="00CD1359"/>
    <w:rsid w:val="00CD4C83"/>
    <w:rsid w:val="00D01EDC"/>
    <w:rsid w:val="00D03CC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65F"/>
    <w:rsid w:val="00D77956"/>
    <w:rsid w:val="00D80F0C"/>
    <w:rsid w:val="00D92077"/>
    <w:rsid w:val="00D951E2"/>
    <w:rsid w:val="00D9565A"/>
    <w:rsid w:val="00DB2337"/>
    <w:rsid w:val="00DB5F87"/>
    <w:rsid w:val="00DB699B"/>
    <w:rsid w:val="00DC0376"/>
    <w:rsid w:val="00DC099B"/>
    <w:rsid w:val="00DC2BE5"/>
    <w:rsid w:val="00DC2E9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F36"/>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602"/>
    <w:rsid w:val="00F50C55"/>
    <w:rsid w:val="00F57FFB"/>
    <w:rsid w:val="00F601E6"/>
    <w:rsid w:val="00F73954"/>
    <w:rsid w:val="00F94060"/>
    <w:rsid w:val="00FA56F6"/>
    <w:rsid w:val="00FB329D"/>
    <w:rsid w:val="00FB36B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A22920"/>
  <w14:defaultImageDpi w14:val="300"/>
  <w15:docId w15:val="{97AAFD16-47A8-034E-8BC2-F397F834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06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0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06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506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506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0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602"/>
  </w:style>
  <w:style w:type="character" w:customStyle="1" w:styleId="Heading1Char">
    <w:name w:val="Heading 1 Char"/>
    <w:aliases w:val="Pocket Char"/>
    <w:basedOn w:val="DefaultParagraphFont"/>
    <w:link w:val="Heading1"/>
    <w:uiPriority w:val="9"/>
    <w:rsid w:val="00F506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060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5060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506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060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50602"/>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5060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5060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0602"/>
    <w:rPr>
      <w:color w:val="auto"/>
      <w:u w:val="none"/>
    </w:rPr>
  </w:style>
  <w:style w:type="paragraph" w:styleId="DocumentMap">
    <w:name w:val="Document Map"/>
    <w:basedOn w:val="Normal"/>
    <w:link w:val="DocumentMapChar"/>
    <w:uiPriority w:val="99"/>
    <w:semiHidden/>
    <w:unhideWhenUsed/>
    <w:rsid w:val="00F506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602"/>
    <w:rPr>
      <w:rFonts w:ascii="Lucida Grande" w:hAnsi="Lucida Grande" w:cs="Lucida Grande"/>
    </w:rPr>
  </w:style>
  <w:style w:type="paragraph" w:styleId="ListParagraph">
    <w:name w:val="List Paragraph"/>
    <w:aliases w:val="6 font"/>
    <w:basedOn w:val="Normal"/>
    <w:uiPriority w:val="99"/>
    <w:qFormat/>
    <w:rsid w:val="00347CA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7C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47CAE"/>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9" Type="http://schemas.openxmlformats.org/officeDocument/2006/relationships/fontTable" Target="fontTable.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airuniversity.af.edu/Portals/10/SSQ/documents/Volume-11_Issue-2/Chow.pdf"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philarchive.org/archive/BERTIO-52" TargetMode="External"/><Relationship Id="rId38"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sciencedirect.com/topics/social-sciences/retaliation"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hyperlink" Target="https://nsiteam.com/social/wp-content/uploads/2018/08/SMA-White-Paper_Chinese-Persepectives-on-Space_-Aug-2018.pdf"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sciencedirect.com/topics/social-sciences/nuclear-weapons"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doi.org/10.1016/j.spacepol.2021.101447" TargetMode="External"/><Relationship Id="rId35"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62</Pages>
  <Words>17480</Words>
  <Characters>99641</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23</cp:revision>
  <dcterms:created xsi:type="dcterms:W3CDTF">2022-01-15T16:31:00Z</dcterms:created>
  <dcterms:modified xsi:type="dcterms:W3CDTF">2022-01-15T21:26:00Z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