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2AF87" w14:textId="77777777" w:rsidR="008165B7" w:rsidRPr="00EB533F" w:rsidRDefault="008165B7" w:rsidP="008165B7"/>
    <w:p w14:paraId="43E04E6F" w14:textId="77777777" w:rsidR="00D53B2F" w:rsidRPr="00D53B2F" w:rsidRDefault="00D53B2F" w:rsidP="00D53B2F"/>
    <w:p w14:paraId="0CF17FA0" w14:textId="08E7AB34" w:rsidR="009233F8" w:rsidRDefault="009233F8" w:rsidP="009233F8">
      <w:pPr>
        <w:pStyle w:val="Heading1"/>
      </w:pPr>
      <w:r>
        <w:lastRenderedPageBreak/>
        <w:t>1AC</w:t>
      </w:r>
    </w:p>
    <w:p w14:paraId="5ECEE0AD" w14:textId="42F46EBF" w:rsidR="00E34BF3" w:rsidRPr="00EB533F" w:rsidRDefault="00E34BF3" w:rsidP="00E34BF3">
      <w:pPr>
        <w:pStyle w:val="Heading3"/>
        <w:rPr>
          <w:rFonts w:cs="Calibri"/>
        </w:rPr>
      </w:pPr>
      <w:r w:rsidRPr="00EB533F">
        <w:rPr>
          <w:rFonts w:cs="Calibri"/>
        </w:rPr>
        <w:lastRenderedPageBreak/>
        <w:t xml:space="preserve">Advantage </w:t>
      </w:r>
    </w:p>
    <w:p w14:paraId="418E2D48" w14:textId="77777777" w:rsidR="00E34BF3" w:rsidRPr="00EB533F" w:rsidRDefault="00E34BF3" w:rsidP="00E34BF3">
      <w:pPr>
        <w:pStyle w:val="Heading4"/>
        <w:rPr>
          <w:rFonts w:cs="Calibri"/>
        </w:rPr>
      </w:pPr>
      <w:r w:rsidRPr="00EB533F">
        <w:rPr>
          <w:rFonts w:cs="Calibri"/>
        </w:rPr>
        <w:t>The current WTO patent system is locking in global cannabis monopolies.</w:t>
      </w:r>
    </w:p>
    <w:p w14:paraId="066BF43C" w14:textId="77777777" w:rsidR="00E34BF3" w:rsidRPr="00EB533F" w:rsidRDefault="00E34BF3" w:rsidP="00E34BF3">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9" w:history="1">
        <w:r w:rsidRPr="00EB533F">
          <w:rPr>
            <w:rStyle w:val="Hyperlink"/>
          </w:rPr>
          <w:t>https://www.repository.law.indiana.edu/ijgls/vol28/iss1/9/</w:t>
        </w:r>
      </w:hyperlink>
      <w:r w:rsidRPr="00EB533F">
        <w:t xml:space="preserve"> SM</w:t>
      </w:r>
    </w:p>
    <w:p w14:paraId="76854370" w14:textId="77777777" w:rsidR="00E34BF3" w:rsidRPr="00EB533F" w:rsidRDefault="00E34BF3" w:rsidP="00E34BF3">
      <w:pPr>
        <w:rPr>
          <w:rStyle w:val="StyleUnderline"/>
        </w:rPr>
      </w:pPr>
      <w:r w:rsidRPr="00EB533F">
        <w:t xml:space="preserve">B. How </w:t>
      </w:r>
      <w:r w:rsidRPr="00EB533F">
        <w:rPr>
          <w:rStyle w:val="StyleUnderline"/>
        </w:rPr>
        <w:t xml:space="preserve">the Patent Has Become a Tool for Globalization </w:t>
      </w:r>
    </w:p>
    <w:p w14:paraId="71790EE1" w14:textId="77777777" w:rsidR="00E34BF3" w:rsidRPr="00EB533F" w:rsidRDefault="00E34BF3" w:rsidP="00E34BF3">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4C3CBCDB" w14:textId="77777777" w:rsidR="00E34BF3" w:rsidRPr="00EB533F" w:rsidRDefault="00E34BF3" w:rsidP="00E34BF3">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12605C8" w14:textId="77777777" w:rsidR="00E34BF3" w:rsidRPr="00EB533F" w:rsidRDefault="00E34BF3" w:rsidP="00E34BF3">
      <w:r w:rsidRPr="00EB533F">
        <w:t xml:space="preserve">To assist actors whose businesses </w:t>
      </w:r>
      <w:proofErr w:type="spellStart"/>
      <w:r w:rsidRPr="00EB533F">
        <w:t>cross</w:t>
      </w:r>
      <w:proofErr w:type="spellEnd"/>
      <w:r w:rsidRPr="00EB533F">
        <w:t xml:space="preserve"> international borders, the PCT was enacted by the World Intellectual Property Organization (WIPO) to reduce barriers when seeking protection for inventions.64 The PCT, while a treaty in name, acts more like an </w:t>
      </w:r>
      <w:proofErr w:type="gramStart"/>
      <w:r w:rsidRPr="00EB533F">
        <w:t>organization;</w:t>
      </w:r>
      <w:proofErr w:type="gramEnd"/>
      <w:r w:rsidRPr="00EB533F">
        <w:t xml:space="preserve"> as the WIPO describes the PCT: </w:t>
      </w:r>
    </w:p>
    <w:p w14:paraId="3AB8BCE6" w14:textId="77777777" w:rsidR="00E34BF3" w:rsidRPr="00EB533F" w:rsidRDefault="00E34BF3" w:rsidP="00E34BF3">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lastRenderedPageBreak/>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14:paraId="5C3384F7" w14:textId="77777777" w:rsidR="00E34BF3" w:rsidRPr="00EB533F" w:rsidRDefault="00E34BF3" w:rsidP="00E34BF3">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3F80E786" w14:textId="77777777" w:rsidR="00E34BF3" w:rsidRPr="00EB533F" w:rsidRDefault="00E34BF3" w:rsidP="00E34BF3">
      <w:r w:rsidRPr="00EB533F">
        <w:t xml:space="preserve">C. How Companies Can Utilize Patents Internationally </w:t>
      </w:r>
    </w:p>
    <w:p w14:paraId="4F3ED9D1" w14:textId="77777777" w:rsidR="00E34BF3" w:rsidRPr="00EB533F" w:rsidRDefault="00E34BF3" w:rsidP="00E34BF3">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14:paraId="39371479" w14:textId="77777777" w:rsidR="00E34BF3" w:rsidRPr="00EB533F" w:rsidRDefault="00E34BF3" w:rsidP="00E34BF3">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EB533F">
        <w:t>still remains</w:t>
      </w:r>
      <w:proofErr w:type="gramEnd"/>
      <w:r w:rsidRPr="00EB533F">
        <w:t xml:space="preserve">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11192EDE" w14:textId="77777777" w:rsidR="00E34BF3" w:rsidRPr="00EB533F" w:rsidRDefault="00E34BF3" w:rsidP="00E34BF3"/>
    <w:p w14:paraId="0E27A403" w14:textId="77777777" w:rsidR="00E34BF3" w:rsidRPr="00EB533F" w:rsidRDefault="00E34BF3" w:rsidP="00E34BF3">
      <w:pPr>
        <w:pStyle w:val="Heading4"/>
        <w:rPr>
          <w:rFonts w:cs="Calibri"/>
        </w:rPr>
      </w:pPr>
      <w:r w:rsidRPr="00EB533F">
        <w:rPr>
          <w:rFonts w:cs="Calibri"/>
        </w:rPr>
        <w:lastRenderedPageBreak/>
        <w:t xml:space="preserve">Thailand proves – the world is trending towards </w:t>
      </w:r>
      <w:proofErr w:type="gramStart"/>
      <w:r w:rsidRPr="00EB533F">
        <w:rPr>
          <w:rFonts w:cs="Calibri"/>
        </w:rPr>
        <w:t>legalization</w:t>
      </w:r>
      <w:proofErr w:type="gramEnd"/>
      <w:r w:rsidRPr="00EB533F">
        <w:rPr>
          <w:rFonts w:cs="Calibri"/>
        </w:rPr>
        <w:t xml:space="preserve"> but big pharma patents lock in cannabis monopolies and crowd out local growth.</w:t>
      </w:r>
    </w:p>
    <w:p w14:paraId="21CBC4C2" w14:textId="77777777" w:rsidR="00E34BF3" w:rsidRPr="00EB533F" w:rsidRDefault="00E34BF3" w:rsidP="00E34BF3">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10" w:history="1">
        <w:r w:rsidRPr="00EB533F">
          <w:rPr>
            <w:rStyle w:val="Hyperlink"/>
          </w:rPr>
          <w:t>https://www.repository.law.indiana.edu/ijgls/vol28/iss1/9/</w:t>
        </w:r>
      </w:hyperlink>
      <w:r w:rsidRPr="00EB533F">
        <w:t xml:space="preserve"> SM</w:t>
      </w:r>
    </w:p>
    <w:p w14:paraId="21480CC3" w14:textId="77777777" w:rsidR="00E34BF3" w:rsidRPr="00EB533F" w:rsidRDefault="00E34BF3" w:rsidP="00E34BF3">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14:paraId="641E56DA" w14:textId="77777777" w:rsidR="00E34BF3" w:rsidRPr="00EB533F" w:rsidRDefault="00E34BF3" w:rsidP="00E34BF3">
      <w:r w:rsidRPr="00EB533F">
        <w:t xml:space="preserve">This more than questionable “emergency order,” which temporarily blocked the possible grant of patents to Otsuka or GW, paid lip service to the allowances under the TRIPS Agreement,89 but in </w:t>
      </w:r>
      <w:proofErr w:type="gramStart"/>
      <w:r w:rsidRPr="00EB533F">
        <w:t>reality</w:t>
      </w:r>
      <w:proofErr w:type="gramEnd"/>
      <w:r w:rsidRPr="00EB533F">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AF6C401" w14:textId="77777777" w:rsidR="00E34BF3" w:rsidRPr="00EB533F" w:rsidRDefault="00E34BF3" w:rsidP="00E34BF3">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67CA6042" w14:textId="77777777" w:rsidR="00E34BF3" w:rsidRPr="00EB533F" w:rsidRDefault="00E34BF3" w:rsidP="00E34BF3">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w:t>
      </w:r>
      <w:proofErr w:type="gramStart"/>
      <w:r w:rsidRPr="00EB533F">
        <w:t>art by definition</w:t>
      </w:r>
      <w:proofErr w:type="gramEnd"/>
      <w:r w:rsidRPr="00EB533F">
        <w:t xml:space="preserve">. When another jurisdiction </w:t>
      </w:r>
      <w:proofErr w:type="gramStart"/>
      <w:r w:rsidRPr="00EB533F">
        <w:t>opens up</w:t>
      </w:r>
      <w:proofErr w:type="gramEnd"/>
      <w:r w:rsidRPr="00EB533F">
        <w:t xml:space="preserve"> a market, </w:t>
      </w:r>
      <w:r w:rsidRPr="00EB533F">
        <w:lastRenderedPageBreak/>
        <w:t xml:space="preserve">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This fear was present at the time the TRIPS Agreement was signed and is still present today: </w:t>
      </w:r>
    </w:p>
    <w:p w14:paraId="59DBB498" w14:textId="77777777" w:rsidR="00E34BF3" w:rsidRPr="00EB533F" w:rsidRDefault="00E34BF3" w:rsidP="00E34BF3">
      <w:r w:rsidRPr="00EB533F">
        <w:t>[S]</w:t>
      </w:r>
      <w:proofErr w:type="spellStart"/>
      <w:r w:rsidRPr="00EB533F">
        <w:t>ome</w:t>
      </w:r>
      <w:proofErr w:type="spellEnd"/>
      <w:r w:rsidRPr="00EB533F">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EB533F">
        <w:t>. . . .</w:t>
      </w:r>
      <w:proofErr w:type="gramEnd"/>
      <w:r w:rsidRPr="00EB533F">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EB533F">
        <w:t>more strict</w:t>
      </w:r>
      <w:proofErr w:type="gramEnd"/>
      <w:r w:rsidRPr="00EB533F">
        <w:t xml:space="preserve"> regime of intellectual property laws would be an increase in royalty payments to foreigners.96 </w:t>
      </w:r>
    </w:p>
    <w:p w14:paraId="5CAC0548" w14:textId="77777777" w:rsidR="00E34BF3" w:rsidRPr="00EB533F" w:rsidRDefault="00E34BF3" w:rsidP="00E34BF3">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14:paraId="4E5381BC" w14:textId="77777777" w:rsidR="00E34BF3" w:rsidRPr="00EB533F" w:rsidRDefault="00E34BF3" w:rsidP="00E34BF3">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lastRenderedPageBreak/>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14:paraId="74A4D652" w14:textId="77777777" w:rsidR="00E34BF3" w:rsidRPr="00EB533F" w:rsidRDefault="00E34BF3" w:rsidP="00E34BF3">
      <w:r w:rsidRPr="00EB533F">
        <w:t xml:space="preserve">This is so only because Canada decided to violate the terms of the UN Single Convention.103 Thus, Canada was able to safely internalize every </w:t>
      </w:r>
      <w:proofErr w:type="gramStart"/>
      <w:r w:rsidRPr="00EB533F">
        <w:t>first-mover</w:t>
      </w:r>
      <w:proofErr w:type="gramEnd"/>
      <w:r w:rsidRPr="00EB533F">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72BEFD80" w14:textId="77777777" w:rsidR="00E34BF3" w:rsidRPr="00EB533F" w:rsidRDefault="00E34BF3" w:rsidP="00E34BF3">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14:paraId="240FFF21" w14:textId="77777777" w:rsidR="00E34BF3" w:rsidRPr="00EB533F" w:rsidRDefault="00E34BF3" w:rsidP="00E34BF3"/>
    <w:p w14:paraId="14BB508F" w14:textId="77777777" w:rsidR="00E34BF3" w:rsidRPr="00EB533F" w:rsidRDefault="00E34BF3" w:rsidP="00E34BF3">
      <w:pPr>
        <w:pStyle w:val="Heading4"/>
        <w:rPr>
          <w:rFonts w:cs="Calibri"/>
        </w:rPr>
      </w:pPr>
      <w:r w:rsidRPr="00EB533F">
        <w:rPr>
          <w:rFonts w:cs="Calibri"/>
        </w:rPr>
        <w:t>Big pharma leverages cannabis patents to block out competition and secure monopoly – decks medical marijuana access</w:t>
      </w:r>
    </w:p>
    <w:p w14:paraId="710E40EF" w14:textId="77777777" w:rsidR="00E34BF3" w:rsidRPr="00EB533F" w:rsidRDefault="00E34BF3" w:rsidP="00E34BF3">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B533F">
          <w:rPr>
            <w:rStyle w:val="Hyperlink"/>
          </w:rPr>
          <w:t>https://heinonline.org/HOL/LandingPage?handle=hein.journals/tuljtip22&amp;div=8&amp;id=&amp;page=</w:t>
        </w:r>
      </w:hyperlink>
      <w:r w:rsidRPr="00EB533F">
        <w:t xml:space="preserve"> SM</w:t>
      </w:r>
    </w:p>
    <w:p w14:paraId="4ADDF980" w14:textId="77777777" w:rsidR="00E34BF3" w:rsidRPr="00EB533F" w:rsidRDefault="00E34BF3" w:rsidP="00E34BF3">
      <w:r w:rsidRPr="00EB533F">
        <w:t xml:space="preserve">B. Cannabis Patents and Pharmaceutical Companies </w:t>
      </w:r>
    </w:p>
    <w:p w14:paraId="40B973E6" w14:textId="77777777" w:rsidR="00E34BF3" w:rsidRPr="00EB533F" w:rsidRDefault="00E34BF3" w:rsidP="00E34BF3">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14:paraId="25A01493" w14:textId="77777777" w:rsidR="00E34BF3" w:rsidRPr="00EB533F" w:rsidRDefault="00E34BF3" w:rsidP="00E34BF3">
      <w:r w:rsidRPr="00EB533F">
        <w:rPr>
          <w:rStyle w:val="StyleUnderline"/>
        </w:rPr>
        <w:lastRenderedPageBreak/>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14:paraId="094212F6" w14:textId="77777777" w:rsidR="00E34BF3" w:rsidRPr="00EB533F" w:rsidRDefault="00E34BF3" w:rsidP="00E34BF3">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14:paraId="46DE2CC0" w14:textId="77777777" w:rsidR="00E34BF3" w:rsidRPr="00EB533F" w:rsidRDefault="00E34BF3" w:rsidP="00E34BF3">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14:paraId="5467A33B" w14:textId="77777777" w:rsidR="00E34BF3" w:rsidRPr="00EB533F" w:rsidRDefault="00E34BF3" w:rsidP="00E34BF3">
      <w:r w:rsidRPr="00EB533F">
        <w:t>In the United States, the FDA plays a crucial role in approving and 201 regulating medications for public use</w:t>
      </w:r>
      <w:r w:rsidRPr="00EB533F">
        <w:rPr>
          <w:rStyle w:val="StyleUnderline"/>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EB533F">
        <w:rPr>
          <w:rStyle w:val="StyleUnderline"/>
        </w:rPr>
        <w:t>drugmakers</w:t>
      </w:r>
      <w:proofErr w:type="spellEnd"/>
      <w:r w:rsidRPr="00EB533F">
        <w:rPr>
          <w:rStyle w:val="StyleUnderline"/>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EB533F">
        <w:rPr>
          <w:rStyle w:val="StyleUnderline"/>
        </w:rPr>
        <w:t>really just</w:t>
      </w:r>
      <w:proofErr w:type="gramEnd"/>
      <w:r w:rsidRPr="00EB533F">
        <w:rPr>
          <w:rStyle w:val="StyleUnderline"/>
        </w:rPr>
        <w:t xml:space="preserve"> slight modifications of old drugs, it's called 'evergreening. "'205 Evergreening occurs because once a </w:t>
      </w:r>
      <w:proofErr w:type="spellStart"/>
      <w:r w:rsidRPr="00EB533F">
        <w:rPr>
          <w:rStyle w:val="StyleUnderline"/>
        </w:rPr>
        <w:t>drugmaker's</w:t>
      </w:r>
      <w:proofErr w:type="spellEnd"/>
      <w:r w:rsidRPr="00EB533F">
        <w:rPr>
          <w:rStyle w:val="StyleUnderline"/>
        </w:rPr>
        <w:t xml:space="preserve"> </w:t>
      </w:r>
      <w:r w:rsidRPr="00EB533F">
        <w:rPr>
          <w:rStyle w:val="StyleUnderline"/>
        </w:rPr>
        <w:lastRenderedPageBreak/>
        <w:t>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14:paraId="26EDF457" w14:textId="77777777" w:rsidR="00E34BF3" w:rsidRPr="00EB533F" w:rsidRDefault="00E34BF3" w:rsidP="00E34BF3">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EB533F">
        <w:t>AmGen</w:t>
      </w:r>
      <w:proofErr w:type="spellEnd"/>
      <w:r w:rsidRPr="00EB533F">
        <w:t xml:space="preserve">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14:paraId="11C36249" w14:textId="77777777" w:rsidR="00E34BF3" w:rsidRPr="00EB533F" w:rsidRDefault="00E34BF3" w:rsidP="00E34BF3">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EB533F">
        <w:t>in the near future</w:t>
      </w:r>
      <w:proofErr w:type="gramEnd"/>
      <w:r w:rsidRPr="00EB533F">
        <w:t xml:space="preserve">, the federal government will reconsider its stance on cannabis, and make medical and recreational marijuana use legal from sea to shining sea.215 </w:t>
      </w:r>
    </w:p>
    <w:p w14:paraId="0F9E323C" w14:textId="77777777" w:rsidR="00E34BF3" w:rsidRPr="00EB533F" w:rsidRDefault="00E34BF3" w:rsidP="00E34BF3">
      <w:r w:rsidRPr="00EB533F">
        <w:t xml:space="preserve">Companies with a large numb1er of cannabis strain patents, such as </w:t>
      </w:r>
      <w:proofErr w:type="spellStart"/>
      <w:r w:rsidRPr="00EB533F">
        <w:t>BioTech</w:t>
      </w:r>
      <w:proofErr w:type="spellEnd"/>
      <w:r w:rsidRPr="00EB533F">
        <w:t xml:space="preserve">,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w:t>
      </w:r>
      <w:proofErr w:type="gramStart"/>
      <w:r w:rsidRPr="00EB533F">
        <w:rPr>
          <w:rStyle w:val="StyleUnderline"/>
        </w:rPr>
        <w:t>particular cannabis</w:t>
      </w:r>
      <w:proofErr w:type="gramEnd"/>
      <w:r w:rsidRPr="00EB533F">
        <w:rPr>
          <w:rStyle w:val="StyleUnderline"/>
        </w:rPr>
        <w:t xml:space="preserve">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14:paraId="42F9E59D" w14:textId="77777777" w:rsidR="00E34BF3" w:rsidRPr="00EB533F" w:rsidRDefault="00E34BF3" w:rsidP="00E34BF3">
      <w:r w:rsidRPr="00EB533F">
        <w:t xml:space="preserve">Not surprisingly, </w:t>
      </w:r>
      <w:r w:rsidRPr="00EB533F">
        <w:rPr>
          <w:rStyle w:val="StyleUnderline"/>
        </w:rPr>
        <w:t xml:space="preserve">Big Pharma is not the only industry chasing profits from marijuana IP rights. Smaller breeders, including scientists who alter the plant for medicinal purposes, worry that large </w:t>
      </w:r>
      <w:proofErr w:type="spellStart"/>
      <w:r w:rsidRPr="00EB533F">
        <w:rPr>
          <w:rStyle w:val="StyleUnderline"/>
        </w:rPr>
        <w:t>bioagricultural</w:t>
      </w:r>
      <w:proofErr w:type="spellEnd"/>
      <w:r w:rsidRPr="00EB533F">
        <w:rPr>
          <w:rStyle w:val="StyleUnderline"/>
        </w:rPr>
        <w:t xml:space="preserve">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14:paraId="07EA8C42" w14:textId="77777777" w:rsidR="00E34BF3" w:rsidRPr="00EB533F" w:rsidRDefault="00E34BF3" w:rsidP="00E34BF3"/>
    <w:p w14:paraId="4C1379BF" w14:textId="77777777" w:rsidR="00E34BF3" w:rsidRPr="00EB533F" w:rsidRDefault="00E34BF3" w:rsidP="00E34BF3">
      <w:pPr>
        <w:pStyle w:val="Heading4"/>
        <w:rPr>
          <w:rFonts w:cs="Calibri"/>
        </w:rPr>
      </w:pPr>
      <w:r w:rsidRPr="00EB533F">
        <w:rPr>
          <w:rFonts w:cs="Calibri"/>
        </w:rPr>
        <w:lastRenderedPageBreak/>
        <w:t>Monopolies kill cannabis biodiversity which throttles medical marijuana advances and industry innovation.</w:t>
      </w:r>
    </w:p>
    <w:p w14:paraId="22326FF4" w14:textId="77777777" w:rsidR="00E34BF3" w:rsidRPr="00EB533F" w:rsidRDefault="00E34BF3" w:rsidP="00E34BF3">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B533F">
          <w:rPr>
            <w:rStyle w:val="Hyperlink"/>
          </w:rPr>
          <w:t>https://heinonline.org/HOL/LandingPage?handle=hein.journals/tuljtip22&amp;div=8&amp;id=&amp;page=</w:t>
        </w:r>
      </w:hyperlink>
      <w:r w:rsidRPr="00EB533F">
        <w:t xml:space="preserve"> SM</w:t>
      </w:r>
    </w:p>
    <w:p w14:paraId="03FD95C6" w14:textId="77777777" w:rsidR="00E34BF3" w:rsidRPr="00EB533F" w:rsidRDefault="00E34BF3" w:rsidP="00E34BF3">
      <w:r w:rsidRPr="00EB533F">
        <w:t xml:space="preserve">A. Biodiversity Implications for Cannabis Strain Patents </w:t>
      </w:r>
    </w:p>
    <w:p w14:paraId="32676DE6" w14:textId="77777777" w:rsidR="00E34BF3" w:rsidRPr="00EB533F" w:rsidRDefault="00E34BF3" w:rsidP="00E34BF3">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14:paraId="44EFE766" w14:textId="77777777" w:rsidR="00E34BF3" w:rsidRPr="00EB533F" w:rsidRDefault="00E34BF3" w:rsidP="00E34BF3">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14:paraId="428CFB89" w14:textId="77777777" w:rsidR="00E34BF3" w:rsidRPr="00EB533F" w:rsidRDefault="00E34BF3" w:rsidP="00E34BF3">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B533F">
        <w:t>Biothai</w:t>
      </w:r>
      <w:proofErr w:type="spellEnd"/>
      <w:r w:rsidRPr="00EB533F">
        <w:t xml:space="preserve">) call for </w:t>
      </w:r>
      <w:proofErr w:type="gramStart"/>
      <w:r w:rsidRPr="00EB533F">
        <w:t>careful scrutiny</w:t>
      </w:r>
      <w:proofErr w:type="gramEnd"/>
      <w:r w:rsidRPr="00EB533F">
        <w:t xml:space="preserve"> of recently filed foreign cannabis patents in the country, as discussed in greater detail in the next Section.</w:t>
      </w:r>
    </w:p>
    <w:p w14:paraId="359A9B8D" w14:textId="77777777" w:rsidR="00E34BF3" w:rsidRPr="00EB533F" w:rsidRDefault="00E34BF3" w:rsidP="00E34BF3">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EB533F">
        <w:t>apure</w:t>
      </w:r>
      <w:proofErr w:type="spellEnd"/>
      <w:r w:rsidRPr="00EB533F">
        <w:t xml:space="preserv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w:t>
      </w:r>
      <w:r w:rsidRPr="00EB533F">
        <w:lastRenderedPageBreak/>
        <w:t xml:space="preserve">example, the marijuana plants and seeds that are indigenous to the tropical jungles of Thailand are bred to preserve their naturally occurring high THC levels.235 </w:t>
      </w:r>
    </w:p>
    <w:p w14:paraId="074E2F77" w14:textId="77777777" w:rsidR="00E34BF3" w:rsidRPr="00EB533F" w:rsidRDefault="00E34BF3" w:rsidP="00E34BF3">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proofErr w:type="gramStart"/>
      <w:r w:rsidRPr="00EB533F">
        <w:rPr>
          <w:rStyle w:val="StyleUnderline"/>
        </w:rPr>
        <w:t xml:space="preserve">in order </w:t>
      </w:r>
      <w:r w:rsidRPr="00EB533F">
        <w:rPr>
          <w:rStyle w:val="StyleUnderline"/>
          <w:highlight w:val="green"/>
        </w:rPr>
        <w:t>to</w:t>
      </w:r>
      <w:proofErr w:type="gramEnd"/>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14:paraId="5D7FA765" w14:textId="77777777" w:rsidR="00E34BF3" w:rsidRPr="00EB533F" w:rsidRDefault="00E34BF3" w:rsidP="00E34BF3">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14:paraId="0545AC41" w14:textId="77777777" w:rsidR="00E34BF3" w:rsidRPr="00EB533F" w:rsidRDefault="00E34BF3" w:rsidP="00E34BF3">
      <w:pPr>
        <w:rPr>
          <w:rStyle w:val="StyleUnderline"/>
        </w:rPr>
      </w:pPr>
      <w:r w:rsidRPr="00EB533F">
        <w:t xml:space="preserve">Some argue that expanding strain patents could have the opposite effect and allow researchers and physicians to "correctly </w:t>
      </w:r>
      <w:proofErr w:type="spellStart"/>
      <w:r w:rsidRPr="00EB533F">
        <w:t>identifty</w:t>
      </w:r>
      <w:proofErr w:type="spellEnd"/>
      <w:r w:rsidRPr="00EB533F">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14:paraId="5CEDF5EE" w14:textId="77777777" w:rsidR="00E34BF3" w:rsidRPr="00EB533F" w:rsidRDefault="00E34BF3" w:rsidP="00E34BF3">
      <w:pPr>
        <w:rPr>
          <w:rStyle w:val="StyleUnderline"/>
        </w:rPr>
      </w:pPr>
      <w:r w:rsidRPr="00EB533F">
        <w:rPr>
          <w:rStyle w:val="StyleUnderline"/>
        </w:rPr>
        <w:t xml:space="preserve">Both medical marijuana patients and recreational marijuana users are </w:t>
      </w:r>
      <w:proofErr w:type="gramStart"/>
      <w:r w:rsidRPr="00EB533F">
        <w:rPr>
          <w:rStyle w:val="StyleUnderline"/>
        </w:rPr>
        <w:t>strain-driven</w:t>
      </w:r>
      <w:proofErr w:type="gramEnd"/>
      <w:r w:rsidRPr="00EB533F">
        <w:rPr>
          <w:rStyle w:val="StyleUnderline"/>
        </w:rPr>
        <w:t xml:space="preserve">.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w:t>
      </w:r>
      <w:r w:rsidRPr="00EB533F">
        <w:rPr>
          <w:rStyle w:val="StyleUnderline"/>
        </w:rPr>
        <w:lastRenderedPageBreak/>
        <w:t xml:space="preserve">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30008DC5" w14:textId="77777777" w:rsidR="00E34BF3" w:rsidRPr="00EB533F" w:rsidRDefault="00E34BF3" w:rsidP="00E34BF3"/>
    <w:p w14:paraId="204B7E08" w14:textId="77777777" w:rsidR="00E34BF3" w:rsidRPr="00EB533F" w:rsidRDefault="00E34BF3" w:rsidP="00E34BF3">
      <w:pPr>
        <w:pStyle w:val="Heading4"/>
        <w:rPr>
          <w:rFonts w:cs="Calibri"/>
        </w:rPr>
      </w:pPr>
      <w:r w:rsidRPr="00EB533F">
        <w:rPr>
          <w:rFonts w:cs="Calibri"/>
        </w:rPr>
        <w:t>Monopolies kill market growth and disincentivize innovation.</w:t>
      </w:r>
    </w:p>
    <w:p w14:paraId="0B2ECCFB" w14:textId="77777777" w:rsidR="00E34BF3" w:rsidRPr="00EB533F" w:rsidRDefault="00E34BF3" w:rsidP="00E34BF3">
      <w:proofErr w:type="spellStart"/>
      <w:r w:rsidRPr="00EB533F">
        <w:rPr>
          <w:rStyle w:val="Style13ptBold"/>
        </w:rPr>
        <w:t>Gunelius</w:t>
      </w:r>
      <w:proofErr w:type="spellEnd"/>
      <w:r w:rsidRPr="00EB533F">
        <w:rPr>
          <w:rStyle w:val="Style13ptBold"/>
        </w:rPr>
        <w:t xml:space="preserve"> 20 </w:t>
      </w:r>
      <w:r w:rsidRPr="00EB533F">
        <w:t xml:space="preserve">“How Big Business, Monopolies and Stacked Licenses Impact the Marijuana Industry,” February 7, 2020, Originally published 3/4/17, Susan </w:t>
      </w:r>
      <w:proofErr w:type="spellStart"/>
      <w:r w:rsidRPr="00EB533F">
        <w:t>Gunelius</w:t>
      </w:r>
      <w:proofErr w:type="spellEnd"/>
      <w:r w:rsidRPr="00EB533F">
        <w:t xml:space="preserve"> is President &amp; CEO of </w:t>
      </w:r>
      <w:proofErr w:type="spellStart"/>
      <w:r w:rsidRPr="00EB533F">
        <w:t>KeySplash</w:t>
      </w:r>
      <w:proofErr w:type="spellEnd"/>
      <w:r w:rsidRPr="00EB533F">
        <w:t xml:space="preserve"> Creative, Inc. </w:t>
      </w:r>
      <w:hyperlink r:id="rId13" w:history="1">
        <w:r w:rsidRPr="00EB533F">
          <w:rPr>
            <w:rStyle w:val="Hyperlink"/>
          </w:rPr>
          <w:t>https://www.cannabiz.media/blog/how-big-business-monopolies-and-stacked-licenses-impact-the-marijuana-industry</w:t>
        </w:r>
      </w:hyperlink>
      <w:r w:rsidRPr="00EB533F">
        <w:t xml:space="preserve"> SM</w:t>
      </w:r>
    </w:p>
    <w:p w14:paraId="1D7A6505" w14:textId="77777777" w:rsidR="00E34BF3" w:rsidRPr="00EB533F" w:rsidRDefault="00E34BF3" w:rsidP="00E34BF3">
      <w:pPr>
        <w:rPr>
          <w:rStyle w:val="StyleUnderline"/>
        </w:rPr>
      </w:pPr>
      <w:r w:rsidRPr="00EB533F">
        <w:t xml:space="preserve">However, </w:t>
      </w:r>
      <w:r w:rsidRPr="00EB533F">
        <w:rPr>
          <w:rStyle w:val="StyleUnderline"/>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EB533F">
        <w:rPr>
          <w:rStyle w:val="StyleUnderline"/>
        </w:rPr>
        <w:t>mom and pop</w:t>
      </w:r>
      <w:proofErr w:type="gramEnd"/>
      <w:r w:rsidRPr="00EB533F">
        <w:rPr>
          <w:rStyle w:val="StyleUnderline"/>
        </w:rPr>
        <w:t xml:space="preserve"> businesses in local communities to out-of-state (or out of country) corporations.</w:t>
      </w:r>
    </w:p>
    <w:p w14:paraId="7B822E41" w14:textId="77777777" w:rsidR="00E34BF3" w:rsidRPr="00EB533F" w:rsidRDefault="00E34BF3" w:rsidP="00E34BF3">
      <w:r w:rsidRPr="00EB533F">
        <w:t>The Start of Monopolies and Oligopolies in the Cannabis Industry</w:t>
      </w:r>
    </w:p>
    <w:p w14:paraId="4C3571B8" w14:textId="77777777" w:rsidR="00E34BF3" w:rsidRPr="00EB533F" w:rsidRDefault="00E34BF3" w:rsidP="00E34BF3">
      <w:pPr>
        <w:rPr>
          <w:b/>
          <w:u w:val="single"/>
        </w:rPr>
      </w:pPr>
      <w:r w:rsidRPr="00EB533F">
        <w:rPr>
          <w:rStyle w:val="StyleUnderline"/>
          <w:highlight w:val="green"/>
        </w:rPr>
        <w:t>Monopolies</w:t>
      </w:r>
      <w:r w:rsidRPr="00EB533F">
        <w:rPr>
          <w:rStyle w:val="StyleUnderline"/>
        </w:rPr>
        <w:t xml:space="preserve"> and oligopolies </w:t>
      </w:r>
      <w:r w:rsidRPr="00EB533F">
        <w:rPr>
          <w:rStyle w:val="StyleUnderline"/>
          <w:highlight w:val="green"/>
        </w:rPr>
        <w:t>are</w:t>
      </w:r>
      <w:r w:rsidRPr="00EB533F">
        <w:rPr>
          <w:rStyle w:val="StyleUnderline"/>
        </w:rPr>
        <w:t xml:space="preserve"> already </w:t>
      </w:r>
      <w:r w:rsidRPr="00EB533F">
        <w:rPr>
          <w:rStyle w:val="StyleUnderline"/>
          <w:highlight w:val="green"/>
        </w:rPr>
        <w:t>developing in the cannabis industry</w:t>
      </w:r>
      <w:r w:rsidRPr="00EB533F">
        <w:t xml:space="preserve"> — not just in terms of big businesses usurping smaller businesses but also in terms of state regulations that allow vertical integration, which leads to </w:t>
      </w:r>
      <w:r w:rsidRPr="00EB533F">
        <w:rPr>
          <w:rStyle w:val="StyleUnderline"/>
        </w:rPr>
        <w:t>markets dominated by one or a few players that control the cultivation, processing, and sale of cannabis products.</w:t>
      </w:r>
    </w:p>
    <w:p w14:paraId="39586E4B" w14:textId="77777777" w:rsidR="00E34BF3" w:rsidRPr="00EB533F" w:rsidRDefault="00E34BF3" w:rsidP="00E34BF3">
      <w:r w:rsidRPr="00EB533F">
        <w:t xml:space="preserve">To clarify, all but two states (Louisiana and Washington) with active medical or recreational cannabis programs allow or require vertical integration of the cannabis supply chain. </w:t>
      </w:r>
      <w:proofErr w:type="spellStart"/>
      <w:r w:rsidRPr="00EB533F">
        <w:t>Cannabiz</w:t>
      </w:r>
      <w:proofErr w:type="spellEnd"/>
      <w:r w:rsidRPr="00EB533F">
        <w:t xml:space="preserve"> Media defines the related cannabis license structures as follows:</w:t>
      </w:r>
    </w:p>
    <w:p w14:paraId="108C13E8" w14:textId="77777777" w:rsidR="00E34BF3" w:rsidRPr="00EB533F" w:rsidRDefault="00E34BF3" w:rsidP="00E34BF3">
      <w:r w:rsidRPr="00EB533F">
        <w:t>Fully stacked licenses: A single licensed business can or is required to handle all operations from seed to sale in a fully vertically integrated structure.</w:t>
      </w:r>
    </w:p>
    <w:p w14:paraId="68E46AE5" w14:textId="77777777" w:rsidR="00E34BF3" w:rsidRPr="00EB533F" w:rsidRDefault="00E34BF3" w:rsidP="00E34BF3">
      <w:r w:rsidRPr="00EB533F">
        <w:t>Partially stacked licenses: A single licensed business can or is required to handle more than one operation but not all operations from seed to sale.</w:t>
      </w:r>
    </w:p>
    <w:p w14:paraId="1DE5B533" w14:textId="77777777" w:rsidR="00E34BF3" w:rsidRPr="00EB533F" w:rsidRDefault="00E34BF3" w:rsidP="00E34BF3">
      <w:r w:rsidRPr="00EB533F">
        <w:t>Unstacked licenses: Different businesses handle different operations across the supply chain from seed to sale.</w:t>
      </w:r>
    </w:p>
    <w:p w14:paraId="10652F7C" w14:textId="77777777" w:rsidR="00E34BF3" w:rsidRPr="00EB533F" w:rsidRDefault="00E34BF3" w:rsidP="00E34BF3">
      <w:r w:rsidRPr="00EB533F">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14DB663E" w14:textId="77777777" w:rsidR="00E34BF3" w:rsidRPr="00EB533F" w:rsidRDefault="00E34BF3" w:rsidP="00E34BF3">
      <w:r w:rsidRPr="00EB533F">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3FEE02DC" w14:textId="77777777" w:rsidR="00E34BF3" w:rsidRPr="00EB533F" w:rsidRDefault="00E34BF3" w:rsidP="00E34BF3">
      <w:r w:rsidRPr="00EB533F">
        <w:lastRenderedPageBreak/>
        <w:t xml:space="preserve">Across the country, </w:t>
      </w:r>
      <w:r w:rsidRPr="00EB533F">
        <w:rPr>
          <w:rStyle w:val="StyleUnderline"/>
          <w:highlight w:val="green"/>
        </w:rPr>
        <w:t>smaller cannabis businesses are struggling to compete</w:t>
      </w:r>
      <w:r w:rsidRPr="00EB533F">
        <w:rPr>
          <w:rStyle w:val="StyleUnderline"/>
        </w:rPr>
        <w:t xml:space="preserve"> with other bigger cannabis companies</w:t>
      </w:r>
      <w:r w:rsidRPr="00EB533F">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28F07D74" w14:textId="77777777" w:rsidR="00E34BF3" w:rsidRPr="00EB533F" w:rsidRDefault="00E34BF3" w:rsidP="00E34BF3">
      <w:r w:rsidRPr="00EB533F">
        <w:t>The concern about monopolies and oligopolies in the cannabis industry was in the Florida news extensively throughout 2019 when a Florida court ruled that the state’s required vertical integration was unconstitutional.</w:t>
      </w:r>
    </w:p>
    <w:p w14:paraId="2D098237" w14:textId="77777777" w:rsidR="00E34BF3" w:rsidRPr="00EB533F" w:rsidRDefault="00E34BF3" w:rsidP="00E34BF3">
      <w:r w:rsidRPr="00EB533F">
        <w:t>The Future of Marijuana and Big Business</w:t>
      </w:r>
    </w:p>
    <w:p w14:paraId="60D53EDC" w14:textId="77777777" w:rsidR="00E34BF3" w:rsidRPr="00EB533F" w:rsidRDefault="00E34BF3" w:rsidP="00E34BF3">
      <w:pPr>
        <w:rPr>
          <w:b/>
          <w:u w:val="single"/>
        </w:rPr>
      </w:pPr>
      <w:r w:rsidRPr="00EB533F">
        <w:t xml:space="preserve">Bottom line, </w:t>
      </w:r>
      <w:r w:rsidRPr="00EB533F">
        <w:rPr>
          <w:rStyle w:val="StyleUnderline"/>
        </w:rPr>
        <w:t xml:space="preserve">whenever every business that wants to be in an industry cannot enter the market, </w:t>
      </w:r>
      <w:r w:rsidRPr="00EB533F">
        <w:rPr>
          <w:rStyle w:val="StyleUnderline"/>
          <w:highlight w:val="green"/>
        </w:rPr>
        <w:t>competition will not flourish</w:t>
      </w:r>
      <w:r w:rsidRPr="00EB533F">
        <w:t>. The result is the same whether businesses are shut out due to state regulations or because big businesses have deeper pockets and force smaller players to leave. Either way, the result is the same</w:t>
      </w:r>
      <w:r w:rsidRPr="00EB533F">
        <w:rPr>
          <w:rStyle w:val="StyleUnderline"/>
        </w:rPr>
        <w:t xml:space="preserve">. </w:t>
      </w:r>
      <w:r w:rsidRPr="00EB533F">
        <w:rPr>
          <w:rStyle w:val="StyleUnderline"/>
          <w:highlight w:val="green"/>
        </w:rPr>
        <w:t xml:space="preserve">Fewer players </w:t>
      </w:r>
      <w:proofErr w:type="gramStart"/>
      <w:r w:rsidRPr="00EB533F">
        <w:rPr>
          <w:rStyle w:val="StyleUnderline"/>
          <w:highlight w:val="green"/>
        </w:rPr>
        <w:t>equals</w:t>
      </w:r>
      <w:proofErr w:type="gramEnd"/>
      <w:r w:rsidRPr="00EB533F">
        <w:rPr>
          <w:rStyle w:val="StyleUnderline"/>
          <w:highlight w:val="green"/>
        </w:rPr>
        <w:t xml:space="preserve"> less competition which</w:t>
      </w:r>
      <w:r w:rsidRPr="00EB533F">
        <w:rPr>
          <w:rStyle w:val="StyleUnderline"/>
        </w:rPr>
        <w:t xml:space="preserve"> usually </w:t>
      </w:r>
      <w:r w:rsidRPr="00EB533F">
        <w:rPr>
          <w:rStyle w:val="StyleUnderline"/>
          <w:highlight w:val="green"/>
        </w:rPr>
        <w:t xml:space="preserve">leads to higher prices and limited </w:t>
      </w:r>
      <w:r w:rsidRPr="00EB533F">
        <w:rPr>
          <w:rStyle w:val="StyleUnderline"/>
        </w:rPr>
        <w:t xml:space="preserve">market </w:t>
      </w:r>
      <w:r w:rsidRPr="00EB533F">
        <w:rPr>
          <w:rStyle w:val="StyleUnderline"/>
          <w:highlight w:val="green"/>
        </w:rPr>
        <w:t>growth.</w:t>
      </w:r>
    </w:p>
    <w:p w14:paraId="6FD977AE" w14:textId="77777777" w:rsidR="00E34BF3" w:rsidRPr="00EB533F" w:rsidRDefault="00E34BF3" w:rsidP="00E34BF3">
      <w:pPr>
        <w:rPr>
          <w:rStyle w:val="StyleUnderline"/>
        </w:rPr>
      </w:pPr>
      <w:r w:rsidRPr="00EB533F">
        <w:t>As Sean Williams of The Motley Fool warned back in 2017, “</w:t>
      </w:r>
      <w:r w:rsidRPr="00EB533F">
        <w:rPr>
          <w:rStyle w:val="StyleUnderline"/>
        </w:rPr>
        <w:t xml:space="preserve">The culprit for the substantial drop in marijuana prices appears to be </w:t>
      </w:r>
      <w:r w:rsidRPr="00EB533F">
        <w:rPr>
          <w:rStyle w:val="StyleUnderline"/>
          <w:highlight w:val="green"/>
        </w:rPr>
        <w:t>big businesses</w:t>
      </w:r>
      <w:r w:rsidRPr="00EB533F">
        <w:rPr>
          <w:rStyle w:val="StyleUnderline"/>
        </w:rPr>
        <w:t xml:space="preserve"> infiltrating the industry and </w:t>
      </w:r>
      <w:r w:rsidRPr="00EB533F">
        <w:rPr>
          <w:rStyle w:val="StyleUnderline"/>
          <w:highlight w:val="green"/>
        </w:rPr>
        <w:t>flood</w:t>
      </w:r>
      <w:r w:rsidRPr="00EB533F">
        <w:rPr>
          <w:rStyle w:val="StyleUnderline"/>
        </w:rPr>
        <w:t xml:space="preserve">ing </w:t>
      </w:r>
      <w:r w:rsidRPr="00EB533F">
        <w:rPr>
          <w:rStyle w:val="StyleUnderline"/>
          <w:highlight w:val="green"/>
        </w:rPr>
        <w:t>the market with product</w:t>
      </w:r>
      <w:r w:rsidRPr="00EB533F">
        <w:rPr>
          <w:rStyle w:val="StyleUnderline"/>
        </w:rPr>
        <w:t xml:space="preserve">. As with any industry, </w:t>
      </w:r>
      <w:r w:rsidRPr="00EB533F">
        <w:rPr>
          <w:rStyle w:val="StyleUnderline"/>
          <w:highlight w:val="green"/>
        </w:rPr>
        <w:t>if big business can push the little guy out, they’ll</w:t>
      </w:r>
      <w:r w:rsidRPr="00EB533F">
        <w:rPr>
          <w:rStyle w:val="StyleUnderline"/>
        </w:rPr>
        <w:t xml:space="preserve"> have considerably more liberties down the road to </w:t>
      </w:r>
      <w:r w:rsidRPr="00EB533F">
        <w:rPr>
          <w:rStyle w:val="StyleUnderline"/>
          <w:highlight w:val="green"/>
        </w:rPr>
        <w:t xml:space="preserve">raise their prices </w:t>
      </w:r>
      <w:r w:rsidRPr="00EB533F">
        <w:rPr>
          <w:rStyle w:val="StyleUnderline"/>
        </w:rPr>
        <w:t>back up and capture a juicier margin, along with greater market share.”</w:t>
      </w:r>
    </w:p>
    <w:p w14:paraId="04D12E6C" w14:textId="77777777" w:rsidR="00E34BF3" w:rsidRPr="00EB533F" w:rsidRDefault="00E34BF3" w:rsidP="00E34BF3">
      <w:pPr>
        <w:rPr>
          <w:rStyle w:val="StyleUnderline"/>
        </w:rPr>
      </w:pPr>
      <w:r w:rsidRPr="00EB533F">
        <w:rPr>
          <w:rStyle w:val="StyleUnderline"/>
          <w:highlight w:val="green"/>
        </w:rPr>
        <w:t xml:space="preserve">Only free competition ensures fair prices </w:t>
      </w:r>
      <w:r w:rsidRPr="00EB533F">
        <w:rPr>
          <w:rStyle w:val="StyleUnderline"/>
        </w:rPr>
        <w:t xml:space="preserve">and </w:t>
      </w:r>
      <w:r w:rsidRPr="00EB533F">
        <w:rPr>
          <w:rStyle w:val="StyleUnderline"/>
          <w:highlight w:val="green"/>
        </w:rPr>
        <w:t>market growth</w:t>
      </w:r>
      <w:r w:rsidRPr="00EB533F">
        <w:rPr>
          <w:rStyle w:val="StyleUnderline"/>
        </w:rPr>
        <w:t xml:space="preserve"> over the long-term as well as ongoing </w:t>
      </w:r>
      <w:r w:rsidRPr="00EB533F">
        <w:rPr>
          <w:rStyle w:val="StyleUnderline"/>
          <w:highlight w:val="green"/>
        </w:rPr>
        <w:t>innovation and product accessibility</w:t>
      </w:r>
      <w:r w:rsidRPr="00EB533F">
        <w:rPr>
          <w:rStyle w:val="StyleUnderline"/>
        </w:rPr>
        <w:t>.</w:t>
      </w:r>
    </w:p>
    <w:p w14:paraId="2F2B38C9" w14:textId="77777777" w:rsidR="00E34BF3" w:rsidRPr="00EB533F" w:rsidRDefault="00E34BF3" w:rsidP="00E34BF3">
      <w:pPr>
        <w:pStyle w:val="Heading4"/>
        <w:rPr>
          <w:rFonts w:cs="Calibri"/>
        </w:rPr>
      </w:pPr>
      <w:r w:rsidRPr="00EB533F">
        <w:rPr>
          <w:rFonts w:cs="Calibri"/>
        </w:rPr>
        <w:t>Cannabis industry drives African econ recovery.</w:t>
      </w:r>
    </w:p>
    <w:p w14:paraId="282E514F" w14:textId="77777777" w:rsidR="00E34BF3" w:rsidRPr="00EB533F" w:rsidRDefault="00E34BF3" w:rsidP="00E34BF3">
      <w:proofErr w:type="spellStart"/>
      <w:r w:rsidRPr="00EB533F">
        <w:rPr>
          <w:rStyle w:val="Style13ptBold"/>
        </w:rPr>
        <w:t>Kafeero</w:t>
      </w:r>
      <w:proofErr w:type="spellEnd"/>
      <w:r w:rsidRPr="00EB533F">
        <w:rPr>
          <w:rStyle w:val="Style13ptBold"/>
        </w:rPr>
        <w:t xml:space="preserve"> 7/2 </w:t>
      </w:r>
      <w:r w:rsidRPr="00EB533F">
        <w:t xml:space="preserve">“Business is starting to trump morality in Africa’s cannabis industry” Stephen </w:t>
      </w:r>
      <w:proofErr w:type="spellStart"/>
      <w:r w:rsidRPr="00EB533F">
        <w:t>Kafeero</w:t>
      </w:r>
      <w:proofErr w:type="spellEnd"/>
      <w:r w:rsidRPr="00EB533F">
        <w:t xml:space="preserve"> is a Ugandan investigative </w:t>
      </w:r>
      <w:proofErr w:type="gramStart"/>
      <w:r w:rsidRPr="00EB533F">
        <w:t>journalist,</w:t>
      </w:r>
      <w:proofErr w:type="gramEnd"/>
      <w:r w:rsidRPr="00EB533F">
        <w:t xml:space="preserve"> He has practiced since 2010 contributing to different publications. He is an Open Society Foundation fellow for Investigative Journalism at University of Witwatersrand in Johannesburg and is a candidate for an MA in Journalism and Media Studies. July 2, </w:t>
      </w:r>
      <w:proofErr w:type="gramStart"/>
      <w:r w:rsidRPr="00EB533F">
        <w:t>2021</w:t>
      </w:r>
      <w:proofErr w:type="gramEnd"/>
      <w:r w:rsidRPr="00EB533F">
        <w:t xml:space="preserve"> </w:t>
      </w:r>
      <w:hyperlink r:id="rId14" w:history="1">
        <w:r w:rsidRPr="00EB533F">
          <w:rPr>
            <w:rStyle w:val="Hyperlink"/>
          </w:rPr>
          <w:t>https://qz.com/africa/2028012/africas-cannabis-industry-is-set-to-boom-due-to-legalization/</w:t>
        </w:r>
      </w:hyperlink>
      <w:r w:rsidRPr="00EB533F">
        <w:t xml:space="preserve"> SM</w:t>
      </w:r>
    </w:p>
    <w:p w14:paraId="13F218D2" w14:textId="77777777" w:rsidR="00E34BF3" w:rsidRPr="00EB533F" w:rsidRDefault="00E34BF3" w:rsidP="00E34BF3">
      <w:pPr>
        <w:rPr>
          <w:b/>
          <w:u w:val="single"/>
        </w:rPr>
      </w:pPr>
      <w:r w:rsidRPr="00EB533F">
        <w:rPr>
          <w:rStyle w:val="StyleUnderline"/>
        </w:rPr>
        <w:t xml:space="preserve">The prospect of </w:t>
      </w:r>
      <w:r w:rsidRPr="00EB533F">
        <w:rPr>
          <w:rStyle w:val="StyleUnderline"/>
          <w:highlight w:val="green"/>
        </w:rPr>
        <w:t>legalized cannabis in Africa</w:t>
      </w:r>
      <w:r w:rsidRPr="00EB533F">
        <w:t>, unimaginable less than a decade ago</w:t>
      </w:r>
      <w:r w:rsidRPr="00EB533F">
        <w:rPr>
          <w:rStyle w:val="StyleUnderline"/>
        </w:rPr>
        <w:t xml:space="preserve">, </w:t>
      </w:r>
      <w:r w:rsidRPr="00EB533F">
        <w:rPr>
          <w:rStyle w:val="StyleUnderline"/>
          <w:highlight w:val="green"/>
        </w:rPr>
        <w:t>is accelerating</w:t>
      </w:r>
      <w:r w:rsidRPr="00EB533F">
        <w:rPr>
          <w:rStyle w:val="StyleUnderline"/>
        </w:rPr>
        <w:t xml:space="preserve">, </w:t>
      </w:r>
      <w:r w:rsidRPr="00EB533F">
        <w:rPr>
          <w:rStyle w:val="StyleUnderline"/>
          <w:highlight w:val="green"/>
        </w:rPr>
        <w:t>driven by the potential for</w:t>
      </w:r>
      <w:r w:rsidRPr="00EB533F">
        <w:rPr>
          <w:rStyle w:val="StyleUnderline"/>
        </w:rPr>
        <w:t xml:space="preserve"> much-needed </w:t>
      </w:r>
      <w:r w:rsidRPr="00EB533F">
        <w:rPr>
          <w:rStyle w:val="StyleUnderline"/>
          <w:highlight w:val="green"/>
        </w:rPr>
        <w:t>revenue and the</w:t>
      </w:r>
      <w:r w:rsidRPr="00EB533F">
        <w:rPr>
          <w:rStyle w:val="StyleUnderline"/>
        </w:rPr>
        <w:t xml:space="preserve"> impact of the Covid-19 </w:t>
      </w:r>
      <w:r w:rsidRPr="00EB533F">
        <w:rPr>
          <w:rStyle w:val="StyleUnderline"/>
          <w:highlight w:val="green"/>
        </w:rPr>
        <w:t>pandemic</w:t>
      </w:r>
      <w:r w:rsidRPr="00EB533F">
        <w:rPr>
          <w:rStyle w:val="StyleUnderline"/>
        </w:rPr>
        <w:t>.</w:t>
      </w:r>
    </w:p>
    <w:p w14:paraId="49AEF0F4" w14:textId="77777777" w:rsidR="00E34BF3" w:rsidRPr="00EB533F" w:rsidRDefault="00E34BF3" w:rsidP="00E34BF3">
      <w:pPr>
        <w:rPr>
          <w:b/>
          <w:u w:val="single"/>
        </w:rPr>
      </w:pPr>
      <w:r w:rsidRPr="00EB533F">
        <w:t xml:space="preserve">Generations of Africans have faced the wrath of colonial era and morality laws surrounding cannabis use, with many involved in cultivating and selling the plant jailed, forced to operate underground, or had their livelihoods destroyed. But </w:t>
      </w:r>
      <w:r w:rsidRPr="00EB533F">
        <w:rPr>
          <w:rStyle w:val="StyleUnderline"/>
        </w:rPr>
        <w:t xml:space="preserve">as </w:t>
      </w:r>
      <w:r w:rsidRPr="00EB533F">
        <w:rPr>
          <w:rStyle w:val="StyleUnderline"/>
          <w:highlight w:val="green"/>
        </w:rPr>
        <w:t>governments search for more</w:t>
      </w:r>
      <w:r w:rsidRPr="00EB533F">
        <w:rPr>
          <w:rStyle w:val="StyleUnderline"/>
        </w:rPr>
        <w:t xml:space="preserve"> </w:t>
      </w:r>
      <w:r w:rsidRPr="00EB533F">
        <w:rPr>
          <w:rStyle w:val="StyleUnderline"/>
        </w:rPr>
        <w:lastRenderedPageBreak/>
        <w:t xml:space="preserve">sources of </w:t>
      </w:r>
      <w:r w:rsidRPr="00EB533F">
        <w:rPr>
          <w:rStyle w:val="StyleUnderline"/>
          <w:highlight w:val="green"/>
        </w:rPr>
        <w:t>revenue, this</w:t>
      </w:r>
      <w:r w:rsidRPr="00EB533F">
        <w:rPr>
          <w:rStyle w:val="StyleUnderline"/>
        </w:rPr>
        <w:t xml:space="preserve"> once-closed </w:t>
      </w:r>
      <w:r w:rsidRPr="00EB533F">
        <w:rPr>
          <w:rStyle w:val="StyleUnderline"/>
          <w:highlight w:val="green"/>
        </w:rPr>
        <w:t xml:space="preserve">space is </w:t>
      </w:r>
      <w:proofErr w:type="gramStart"/>
      <w:r w:rsidRPr="00EB533F">
        <w:rPr>
          <w:rStyle w:val="StyleUnderline"/>
          <w:highlight w:val="green"/>
        </w:rPr>
        <w:t>opening up</w:t>
      </w:r>
      <w:proofErr w:type="gramEnd"/>
      <w:r w:rsidRPr="00EB533F">
        <w:rPr>
          <w:rStyle w:val="StyleUnderline"/>
        </w:rPr>
        <w:t xml:space="preserve">, albeit </w:t>
      </w:r>
      <w:r w:rsidRPr="00EB533F">
        <w:rPr>
          <w:rStyle w:val="StyleUnderline"/>
          <w:highlight w:val="green"/>
        </w:rPr>
        <w:t>not necessarily for small</w:t>
      </w:r>
      <w:r w:rsidRPr="00EB533F">
        <w:rPr>
          <w:rStyle w:val="StyleUnderline"/>
        </w:rPr>
        <w:t xml:space="preserve">holder </w:t>
      </w:r>
      <w:r w:rsidRPr="00EB533F">
        <w:rPr>
          <w:rStyle w:val="StyleUnderline"/>
          <w:highlight w:val="green"/>
        </w:rPr>
        <w:t>growers</w:t>
      </w:r>
      <w:r w:rsidRPr="00EB533F">
        <w:rPr>
          <w:rStyle w:val="StyleUnderline"/>
        </w:rPr>
        <w:t xml:space="preserve"> or local consumption.</w:t>
      </w:r>
    </w:p>
    <w:p w14:paraId="575E911D" w14:textId="77777777" w:rsidR="00E34BF3" w:rsidRPr="00EB533F" w:rsidRDefault="00E34BF3" w:rsidP="00E34BF3">
      <w:pPr>
        <w:rPr>
          <w:b/>
          <w:u w:val="single"/>
        </w:rPr>
      </w:pPr>
      <w:r w:rsidRPr="00EB533F">
        <w:rPr>
          <w:rStyle w:val="StyleUnderline"/>
        </w:rPr>
        <w:t>Developments in Western markets, where legalization is spreading rapidly, and the prospect of cashing in on the fast growing multi-</w:t>
      </w:r>
      <w:proofErr w:type="gramStart"/>
      <w:r w:rsidRPr="00EB533F">
        <w:rPr>
          <w:rStyle w:val="StyleUnderline"/>
        </w:rPr>
        <w:t>billion dollar</w:t>
      </w:r>
      <w:proofErr w:type="gramEnd"/>
      <w:r w:rsidRPr="00EB533F">
        <w:rPr>
          <w:rStyle w:val="StyleUnderline"/>
        </w:rPr>
        <w:t xml:space="preserve"> sector, are contributing to the sweeping reforms on the continent. </w:t>
      </w:r>
      <w:r w:rsidRPr="00EB533F">
        <w:rPr>
          <w:rStyle w:val="StyleUnderline"/>
          <w:highlight w:val="green"/>
        </w:rPr>
        <w:t>At least 10 countries in Africa are enacting</w:t>
      </w:r>
      <w:r w:rsidRPr="00EB533F">
        <w:rPr>
          <w:rStyle w:val="StyleUnderline"/>
        </w:rPr>
        <w:t xml:space="preserve"> some form of legal </w:t>
      </w:r>
      <w:r w:rsidRPr="00EB533F">
        <w:rPr>
          <w:rStyle w:val="StyleUnderline"/>
          <w:highlight w:val="green"/>
        </w:rPr>
        <w:t>framework for the product</w:t>
      </w:r>
      <w:r w:rsidRPr="00EB533F">
        <w:rPr>
          <w:rStyle w:val="StyleUnderline"/>
        </w:rPr>
        <w:t xml:space="preserve">, while many </w:t>
      </w:r>
      <w:r w:rsidRPr="00EB533F">
        <w:rPr>
          <w:rStyle w:val="StyleUnderline"/>
          <w:highlight w:val="green"/>
        </w:rPr>
        <w:t>others are pondering</w:t>
      </w:r>
      <w:r w:rsidRPr="00EB533F">
        <w:rPr>
          <w:rStyle w:val="StyleUnderline"/>
        </w:rPr>
        <w:t xml:space="preserve"> a move in a similar direction.</w:t>
      </w:r>
    </w:p>
    <w:p w14:paraId="61F1E285" w14:textId="77777777" w:rsidR="00E34BF3" w:rsidRPr="00EB533F" w:rsidRDefault="00E34BF3" w:rsidP="00E34BF3">
      <w:r w:rsidRPr="00EB533F">
        <w:t>Legislators and preachers think licensing cannabis growing will make young people resort to marijuana consumption, but no one wants to invest millions of dollars to sell leaves to broke youth in the slum.</w:t>
      </w:r>
    </w:p>
    <w:p w14:paraId="178BF21E" w14:textId="77777777" w:rsidR="00E34BF3" w:rsidRPr="00EB533F" w:rsidRDefault="00E34BF3" w:rsidP="00E34BF3">
      <w:r w:rsidRPr="00EB533F">
        <w:rPr>
          <w:rStyle w:val="StyleUnderline"/>
          <w:highlight w:val="green"/>
        </w:rPr>
        <w:t>Africa’s legal marijuana industry could be worth</w:t>
      </w:r>
      <w:r w:rsidRPr="00EB533F">
        <w:rPr>
          <w:rStyle w:val="StyleUnderline"/>
        </w:rPr>
        <w:t xml:space="preserve"> as much as </w:t>
      </w:r>
      <w:r w:rsidRPr="00EB533F">
        <w:rPr>
          <w:rStyle w:val="StyleUnderline"/>
          <w:highlight w:val="green"/>
        </w:rPr>
        <w:t>$7.1 billion</w:t>
      </w:r>
      <w:r w:rsidRPr="00EB533F">
        <w:rPr>
          <w:rStyle w:val="StyleUnderline"/>
        </w:rPr>
        <w:t xml:space="preserve"> by 2023</w:t>
      </w:r>
      <w:r w:rsidRPr="00EB533F">
        <w:t xml:space="preserve"> according to Prohibition Partners, a research and consulting firm specializing in the legal cannabis industry. This projection focused on the legal and regulated cannabis markets in South Africa, Zimbabwe, Lesotho, Nigeria, Morocco, Malawi, Ghana, eSwatini, and Zambia.</w:t>
      </w:r>
    </w:p>
    <w:p w14:paraId="6ED42EA7" w14:textId="77777777" w:rsidR="00E34BF3" w:rsidRPr="00EB533F" w:rsidRDefault="00E34BF3" w:rsidP="00E34BF3"/>
    <w:p w14:paraId="5D0EC0FD" w14:textId="77777777" w:rsidR="00E34BF3" w:rsidRPr="00EB533F" w:rsidRDefault="00E34BF3" w:rsidP="00E34BF3">
      <w:pPr>
        <w:pStyle w:val="Heading4"/>
        <w:rPr>
          <w:rFonts w:cs="Calibri"/>
        </w:rPr>
      </w:pPr>
      <w:r w:rsidRPr="00EB533F">
        <w:rPr>
          <w:rFonts w:cs="Calibri"/>
        </w:rPr>
        <w:t>Ensuring a localized industry rather than foreign exploitation is key.</w:t>
      </w:r>
    </w:p>
    <w:p w14:paraId="1A0EA1B9" w14:textId="77777777" w:rsidR="00E34BF3" w:rsidRPr="00EB533F" w:rsidRDefault="00E34BF3" w:rsidP="00E34BF3">
      <w:r w:rsidRPr="00EB533F">
        <w:rPr>
          <w:rStyle w:val="Style13ptBold"/>
        </w:rPr>
        <w:t xml:space="preserve">Fried 19 </w:t>
      </w:r>
      <w:r w:rsidRPr="00EB533F">
        <w:t xml:space="preserve">“The African Cannabis Economy” Carey Fried [Marketing VP at </w:t>
      </w:r>
      <w:proofErr w:type="spellStart"/>
      <w:r w:rsidRPr="00EB533F">
        <w:t>iCAN</w:t>
      </w:r>
      <w:proofErr w:type="spellEnd"/>
      <w:r w:rsidRPr="00EB533F">
        <w:t xml:space="preserve">], October 10, </w:t>
      </w:r>
      <w:proofErr w:type="gramStart"/>
      <w:r w:rsidRPr="00EB533F">
        <w:t>2019</w:t>
      </w:r>
      <w:proofErr w:type="gramEnd"/>
      <w:r w:rsidRPr="00EB533F">
        <w:t xml:space="preserve"> </w:t>
      </w:r>
      <w:hyperlink r:id="rId15" w:history="1">
        <w:r w:rsidRPr="00EB533F">
          <w:rPr>
            <w:rStyle w:val="Hyperlink"/>
          </w:rPr>
          <w:t>https://www.canna-tech.co/cannatech/african-cannabis-economy/</w:t>
        </w:r>
      </w:hyperlink>
      <w:r w:rsidRPr="00EB533F">
        <w:t xml:space="preserve"> SM</w:t>
      </w:r>
    </w:p>
    <w:p w14:paraId="3E5EFAB1" w14:textId="77777777" w:rsidR="00E34BF3" w:rsidRPr="00EB533F" w:rsidRDefault="00E34BF3" w:rsidP="00E34BF3">
      <w:pPr>
        <w:rPr>
          <w:rStyle w:val="StyleUnderline"/>
        </w:rPr>
      </w:pPr>
      <w:r w:rsidRPr="00EB533F">
        <w:rPr>
          <w:rStyle w:val="StyleUnderline"/>
        </w:rPr>
        <w:t>Africa’s cannabis industry and the circular economy</w:t>
      </w:r>
    </w:p>
    <w:p w14:paraId="5CC432E3" w14:textId="77777777" w:rsidR="00E34BF3" w:rsidRPr="00EB533F" w:rsidRDefault="00E34BF3" w:rsidP="00E34BF3">
      <w:pPr>
        <w:rPr>
          <w:rStyle w:val="StyleUnderline"/>
        </w:rPr>
      </w:pPr>
      <w:r w:rsidRPr="00EB533F">
        <w:rPr>
          <w:rStyle w:val="StyleUnderline"/>
          <w:highlight w:val="green"/>
        </w:rPr>
        <w:t>Cannabis</w:t>
      </w:r>
      <w:r w:rsidRPr="00EB533F">
        <w:rPr>
          <w:rStyle w:val="StyleUnderline"/>
        </w:rPr>
        <w:t xml:space="preserve"> legalization </w:t>
      </w:r>
      <w:r w:rsidRPr="00EB533F">
        <w:rPr>
          <w:rStyle w:val="StyleUnderline"/>
          <w:highlight w:val="green"/>
        </w:rPr>
        <w:t>trends are sparking hope</w:t>
      </w:r>
      <w:r w:rsidRPr="00EB533F">
        <w:rPr>
          <w:rStyle w:val="StyleUnderline"/>
        </w:rPr>
        <w:t xml:space="preserve">. A kind of hope that flows from African government officials and decision-makers eager to explore the role of cannabis in driving economic development to global investors eager to realize the potential within the African cannabis economy. The rapid </w:t>
      </w:r>
      <w:r w:rsidRPr="00EB533F">
        <w:rPr>
          <w:rStyle w:val="StyleUnderline"/>
          <w:highlight w:val="green"/>
        </w:rPr>
        <w:t>legalization of cannabis can be</w:t>
      </w:r>
      <w:r w:rsidRPr="00EB533F">
        <w:rPr>
          <w:rStyle w:val="StyleUnderline"/>
        </w:rPr>
        <w:t xml:space="preserve"> seen as </w:t>
      </w:r>
      <w:r w:rsidRPr="00EB533F">
        <w:rPr>
          <w:rStyle w:val="StyleUnderline"/>
          <w:highlight w:val="green"/>
        </w:rPr>
        <w:t>a true opportunity to drive the</w:t>
      </w:r>
      <w:r w:rsidRPr="00EB533F">
        <w:t xml:space="preserve"> circular </w:t>
      </w:r>
      <w:r w:rsidRPr="00EB533F">
        <w:rPr>
          <w:rStyle w:val="StyleUnderline"/>
          <w:highlight w:val="green"/>
        </w:rPr>
        <w:t>economy</w:t>
      </w:r>
      <w:r w:rsidRPr="00EB533F">
        <w:rPr>
          <w:rStyle w:val="StyleUnderline"/>
        </w:rPr>
        <w:t xml:space="preserve"> forward.</w:t>
      </w:r>
    </w:p>
    <w:p w14:paraId="6DE11F74" w14:textId="77777777" w:rsidR="00E34BF3" w:rsidRPr="00EB533F" w:rsidRDefault="00E34BF3" w:rsidP="00E34BF3">
      <w:r w:rsidRPr="00EB533F">
        <w:t xml:space="preserve">“Cannabis has great potential in the ‘blue’ circular economy. This concept goes beyond “green” incentives that often contribute to higher costs for green solutions – compared to the hidden subsidies and environmental costs of petrochemical products.” Bruce Ryan, Founder of </w:t>
      </w:r>
      <w:proofErr w:type="spellStart"/>
      <w:r w:rsidRPr="00EB533F">
        <w:t>CannaSystems</w:t>
      </w:r>
      <w:proofErr w:type="spellEnd"/>
      <w:r w:rsidRPr="00EB533F">
        <w:t xml:space="preserve"> Canada</w:t>
      </w:r>
    </w:p>
    <w:p w14:paraId="7080A20B" w14:textId="77777777" w:rsidR="00E34BF3" w:rsidRPr="00EB533F" w:rsidRDefault="00E34BF3" w:rsidP="00E34BF3">
      <w:r w:rsidRPr="00EB533F">
        <w:t xml:space="preserve">According to </w:t>
      </w:r>
      <w:proofErr w:type="spellStart"/>
      <w:r w:rsidRPr="00EB533F">
        <w:t>Mckinsey</w:t>
      </w:r>
      <w:proofErr w:type="spellEnd"/>
      <w:r w:rsidRPr="00EB533F">
        <w:t xml:space="preserve"> research compiled in “The Circular Economy: Moving from Theory to Practice”,</w:t>
      </w:r>
    </w:p>
    <w:p w14:paraId="11D57869" w14:textId="77777777" w:rsidR="00E34BF3" w:rsidRPr="00EB533F" w:rsidRDefault="00E34BF3" w:rsidP="00E34BF3">
      <w:r w:rsidRPr="00EB533F">
        <w:t xml:space="preserve">“Three major principles govern the circular economy: 1. Preserve and enhance natural capital by controlling finite stocks and balancing the flow of renewable resources. 2. Optimize resource yields by circulating products, components, and materials in use at the highest possible levels </w:t>
      </w:r>
      <w:proofErr w:type="gramStart"/>
      <w:r w:rsidRPr="00EB533F">
        <w:t>at all times</w:t>
      </w:r>
      <w:proofErr w:type="gramEnd"/>
      <w:r w:rsidRPr="00EB533F">
        <w:t>. 3. Make the system more effective by eliminating negative externalities.”</w:t>
      </w:r>
    </w:p>
    <w:p w14:paraId="457903B9" w14:textId="77777777" w:rsidR="00E34BF3" w:rsidRPr="00EB533F" w:rsidRDefault="00E34BF3" w:rsidP="00E34BF3">
      <w:r w:rsidRPr="00EB533F">
        <w:rPr>
          <w:rStyle w:val="StyleUnderline"/>
        </w:rPr>
        <w:lastRenderedPageBreak/>
        <w:t xml:space="preserve">What does this mean for African cannabis? Political and business leaders can choose to accept only the most sustainable and forward-thinking policy, research and best practices based on current trends in consumer </w:t>
      </w:r>
      <w:proofErr w:type="spellStart"/>
      <w:r w:rsidRPr="00EB533F">
        <w:rPr>
          <w:rStyle w:val="StyleUnderline"/>
        </w:rPr>
        <w:t>behaviour</w:t>
      </w:r>
      <w:proofErr w:type="spellEnd"/>
      <w:r w:rsidRPr="00EB533F">
        <w:t xml:space="preserve">. The 2018 Edelman Earned Brand study reveals that 64% of consumers around the world make purchases based on belief. </w:t>
      </w:r>
      <w:r w:rsidRPr="00EB533F">
        <w:rPr>
          <w:rStyle w:val="StyleUnderline"/>
          <w:highlight w:val="green"/>
        </w:rPr>
        <w:t>Sustainable cannabis</w:t>
      </w:r>
      <w:r w:rsidRPr="00EB533F">
        <w:rPr>
          <w:rStyle w:val="StyleUnderline"/>
        </w:rPr>
        <w:t xml:space="preserve"> production can connect with a new generation of conscious consumers, and the future created by Africa’s cannabis </w:t>
      </w:r>
      <w:r w:rsidRPr="00EB533F">
        <w:rPr>
          <w:rStyle w:val="StyleUnderline"/>
          <w:highlight w:val="green"/>
        </w:rPr>
        <w:t>economy</w:t>
      </w:r>
      <w:r w:rsidRPr="00EB533F">
        <w:rPr>
          <w:rStyle w:val="StyleUnderline"/>
        </w:rPr>
        <w:t xml:space="preserve"> can </w:t>
      </w:r>
      <w:r w:rsidRPr="00EB533F">
        <w:rPr>
          <w:rStyle w:val="StyleUnderline"/>
          <w:highlight w:val="green"/>
        </w:rPr>
        <w:t xml:space="preserve">become accessible, </w:t>
      </w:r>
      <w:proofErr w:type="gramStart"/>
      <w:r w:rsidRPr="00EB533F">
        <w:rPr>
          <w:rStyle w:val="StyleUnderline"/>
          <w:highlight w:val="green"/>
        </w:rPr>
        <w:t>affordable</w:t>
      </w:r>
      <w:proofErr w:type="gramEnd"/>
      <w:r w:rsidRPr="00EB533F">
        <w:rPr>
          <w:rStyle w:val="StyleUnderline"/>
          <w:highlight w:val="green"/>
        </w:rPr>
        <w:t xml:space="preserve"> and equitable</w:t>
      </w:r>
      <w:r w:rsidRPr="00EB533F">
        <w:rPr>
          <w:rStyle w:val="StyleUnderline"/>
        </w:rPr>
        <w:t>.</w:t>
      </w:r>
    </w:p>
    <w:p w14:paraId="4E90B728" w14:textId="77777777" w:rsidR="00E34BF3" w:rsidRPr="00EB533F" w:rsidRDefault="00E34BF3" w:rsidP="00E34BF3">
      <w:proofErr w:type="gramStart"/>
      <w:r w:rsidRPr="00EB533F">
        <w:t>In order to</w:t>
      </w:r>
      <w:proofErr w:type="gramEnd"/>
      <w:r w:rsidRPr="00EB533F">
        <w:t xml:space="preserve"> find out more about the African perspective on cannabis and the circular economy, I spoke to </w:t>
      </w:r>
      <w:proofErr w:type="spellStart"/>
      <w:r w:rsidRPr="00EB533F">
        <w:t>Tando</w:t>
      </w:r>
      <w:proofErr w:type="spellEnd"/>
      <w:r w:rsidRPr="00EB533F">
        <w:t xml:space="preserve"> </w:t>
      </w:r>
      <w:proofErr w:type="spellStart"/>
      <w:r w:rsidRPr="00EB533F">
        <w:t>Matanda</w:t>
      </w:r>
      <w:proofErr w:type="spellEnd"/>
      <w:r w:rsidRPr="00EB533F">
        <w:t xml:space="preserve">, a Zimbabwe-born, Cambridge educated social activist and venture capitalist. As Founding Director of investment advisory firm Zambezi Investment Fund, </w:t>
      </w:r>
      <w:proofErr w:type="spellStart"/>
      <w:r w:rsidRPr="00EB533F">
        <w:t>Tando</w:t>
      </w:r>
      <w:proofErr w:type="spellEnd"/>
      <w:r w:rsidRPr="00EB533F">
        <w:t xml:space="preserve"> is committed to setting the standard for sustainable production practices and high-quality medical cannabis, by </w:t>
      </w:r>
      <w:proofErr w:type="spellStart"/>
      <w:r w:rsidRPr="00EB533F">
        <w:t>utilising</w:t>
      </w:r>
      <w:proofErr w:type="spellEnd"/>
      <w:r w:rsidRPr="00EB533F">
        <w:t xml:space="preserve"> state of the art cultivation methods that leveraging the region’s agricultural ecosystems and ecological advantages. Members of the Zambezi Investment Fund are committed to creating shared value in the communities in which they operate.</w:t>
      </w:r>
    </w:p>
    <w:p w14:paraId="20CF6967" w14:textId="77777777" w:rsidR="00E34BF3" w:rsidRPr="00EB533F" w:rsidRDefault="00E34BF3" w:rsidP="00E34BF3">
      <w:r w:rsidRPr="00EB533F">
        <w:t>“</w:t>
      </w:r>
      <w:r w:rsidRPr="00EB533F">
        <w:rPr>
          <w:rStyle w:val="StyleUnderline"/>
        </w:rPr>
        <w:t xml:space="preserve">There is no better chance than with African cannabis to right the wrongs we have experienced and </w:t>
      </w:r>
      <w:r w:rsidRPr="00EB533F">
        <w:rPr>
          <w:rStyle w:val="StyleUnderline"/>
          <w:highlight w:val="green"/>
        </w:rPr>
        <w:t>avoid</w:t>
      </w:r>
      <w:r w:rsidRPr="00EB533F">
        <w:rPr>
          <w:rStyle w:val="StyleUnderline"/>
        </w:rPr>
        <w:t xml:space="preserve"> the </w:t>
      </w:r>
      <w:r w:rsidRPr="00EB533F">
        <w:rPr>
          <w:rStyle w:val="StyleUnderline"/>
          <w:highlight w:val="green"/>
        </w:rPr>
        <w:t xml:space="preserve">creation </w:t>
      </w:r>
      <w:proofErr w:type="gramStart"/>
      <w:r w:rsidRPr="00EB533F">
        <w:rPr>
          <w:rStyle w:val="StyleUnderline"/>
          <w:highlight w:val="green"/>
        </w:rPr>
        <w:t>of</w:t>
      </w:r>
      <w:proofErr w:type="gramEnd"/>
      <w:r w:rsidRPr="00EB533F">
        <w:rPr>
          <w:rStyle w:val="StyleUnderline"/>
        </w:rPr>
        <w:t xml:space="preserve"> yet </w:t>
      </w:r>
      <w:r w:rsidRPr="00EB533F">
        <w:rPr>
          <w:rStyle w:val="StyleUnderline"/>
          <w:highlight w:val="green"/>
        </w:rPr>
        <w:t>another exploitative crop built on neo-colonial</w:t>
      </w:r>
      <w:r w:rsidRPr="00EB533F">
        <w:rPr>
          <w:rStyle w:val="StyleUnderline"/>
        </w:rPr>
        <w:t xml:space="preserve"> value-chains and </w:t>
      </w:r>
      <w:r w:rsidRPr="00EB533F">
        <w:rPr>
          <w:rStyle w:val="StyleUnderline"/>
          <w:highlight w:val="green"/>
        </w:rPr>
        <w:t>structures</w:t>
      </w:r>
      <w:r w:rsidRPr="00EB533F">
        <w:t>.” -</w:t>
      </w:r>
      <w:proofErr w:type="spellStart"/>
      <w:r w:rsidRPr="00EB533F">
        <w:t>Tando</w:t>
      </w:r>
      <w:proofErr w:type="spellEnd"/>
      <w:r w:rsidRPr="00EB533F">
        <w:t xml:space="preserve"> </w:t>
      </w:r>
      <w:proofErr w:type="spellStart"/>
      <w:r w:rsidRPr="00EB533F">
        <w:t>Matanda</w:t>
      </w:r>
      <w:proofErr w:type="spellEnd"/>
    </w:p>
    <w:p w14:paraId="500B4F29" w14:textId="77777777" w:rsidR="00E34BF3" w:rsidRPr="00EB533F" w:rsidRDefault="00E34BF3" w:rsidP="00E34BF3">
      <w:pPr>
        <w:rPr>
          <w:rStyle w:val="StyleUnderline"/>
        </w:rPr>
      </w:pPr>
      <w:r w:rsidRPr="00EB533F">
        <w:t xml:space="preserve">When our conversation began, </w:t>
      </w:r>
      <w:proofErr w:type="spellStart"/>
      <w:r w:rsidRPr="00EB533F">
        <w:t>Tando</w:t>
      </w:r>
      <w:proofErr w:type="spellEnd"/>
      <w:r w:rsidRPr="00EB533F">
        <w:t xml:space="preserve"> asked me to elaborate on how </w:t>
      </w:r>
      <w:proofErr w:type="spellStart"/>
      <w:r w:rsidRPr="00EB533F">
        <w:t>CannaTech</w:t>
      </w:r>
      <w:proofErr w:type="spellEnd"/>
      <w:r w:rsidRPr="00EB533F">
        <w:t xml:space="preserve"> plans to “seize this once in a lifetime opportunity in cannabis? </w:t>
      </w:r>
      <w:r w:rsidRPr="00EB533F">
        <w:rPr>
          <w:rStyle w:val="StyleUnderline"/>
        </w:rPr>
        <w:t xml:space="preserve">How can we, together, </w:t>
      </w:r>
      <w:r w:rsidRPr="00EB533F">
        <w:rPr>
          <w:rStyle w:val="StyleUnderline"/>
          <w:highlight w:val="green"/>
        </w:rPr>
        <w:t>create the first agricultural value chain that isn’t exploitative</w:t>
      </w:r>
      <w:r w:rsidRPr="00EB533F">
        <w:rPr>
          <w:rStyle w:val="StyleUnderline"/>
        </w:rPr>
        <w:t xml:space="preserve"> of developing countries </w:t>
      </w:r>
      <w:r w:rsidRPr="00EB533F">
        <w:rPr>
          <w:rStyle w:val="StyleUnderline"/>
          <w:highlight w:val="green"/>
        </w:rPr>
        <w:t>and</w:t>
      </w:r>
      <w:r w:rsidRPr="00EB533F">
        <w:rPr>
          <w:rStyle w:val="StyleUnderline"/>
        </w:rPr>
        <w:t xml:space="preserve"> that </w:t>
      </w:r>
      <w:r w:rsidRPr="00EB533F">
        <w:rPr>
          <w:rStyle w:val="StyleUnderline"/>
          <w:highlight w:val="green"/>
        </w:rPr>
        <w:t>truly empowers</w:t>
      </w:r>
      <w:r w:rsidRPr="00EB533F">
        <w:rPr>
          <w:rStyle w:val="StyleUnderline"/>
        </w:rPr>
        <w:t xml:space="preserve"> the </w:t>
      </w:r>
      <w:r w:rsidRPr="00EB533F">
        <w:rPr>
          <w:rStyle w:val="StyleUnderline"/>
          <w:highlight w:val="green"/>
        </w:rPr>
        <w:t>people</w:t>
      </w:r>
      <w:r w:rsidRPr="00EB533F">
        <w:rPr>
          <w:rStyle w:val="StyleUnderline"/>
        </w:rPr>
        <w:t xml:space="preserve"> in these countries and regions?”</w:t>
      </w:r>
    </w:p>
    <w:p w14:paraId="5CE8C151" w14:textId="77777777" w:rsidR="00E34BF3" w:rsidRPr="00EB533F" w:rsidRDefault="00E34BF3" w:rsidP="00E34BF3">
      <w:pPr>
        <w:rPr>
          <w:rStyle w:val="StyleUnderline"/>
        </w:rPr>
      </w:pPr>
      <w:r w:rsidRPr="00EB533F">
        <w:t>Part of this answer entails looking beyond the financial advantages of investing in a high-potential emerging market, and not dwelling excessively on the exemplary ecological conditions</w:t>
      </w:r>
      <w:r w:rsidRPr="00EB533F">
        <w:rPr>
          <w:rStyle w:val="StyleUnderline"/>
        </w:rPr>
        <w:t xml:space="preserve">. We need to appreciate the potential of Africa and her countries to welcome a “blue wave” that will lead to a genuine “blue” circular economy. If we refine our approach and </w:t>
      </w:r>
      <w:r w:rsidRPr="00EB533F">
        <w:rPr>
          <w:rStyle w:val="StyleUnderline"/>
          <w:highlight w:val="green"/>
        </w:rPr>
        <w:t>really connect with the needs of the people</w:t>
      </w:r>
      <w:r w:rsidRPr="00EB533F">
        <w:rPr>
          <w:rStyle w:val="StyleUnderline"/>
        </w:rPr>
        <w:t>, including producers and consumers, affected by our cannabis ventures, we can leverage technology to turn the whole cannabis plant into regenerative revenue beyond just the financial numbers.</w:t>
      </w:r>
    </w:p>
    <w:p w14:paraId="684D3011" w14:textId="77777777" w:rsidR="00E34BF3" w:rsidRPr="00EB533F" w:rsidRDefault="00E34BF3" w:rsidP="00E34BF3">
      <w:r w:rsidRPr="00EB533F">
        <w:t xml:space="preserve">Laboratories, R&amp;D facilities and infrastructure for logistics and traceability can not only increase product quality and buyer trust, but such resources can also minimize, or hopefully </w:t>
      </w:r>
      <w:proofErr w:type="gramStart"/>
      <w:r w:rsidRPr="00EB533F">
        <w:t>completely eliminate</w:t>
      </w:r>
      <w:proofErr w:type="gramEnd"/>
      <w:r w:rsidRPr="00EB533F">
        <w:t xml:space="preserve"> negative environmental impacts. Managing our impact on employees, customers and suppliers can further achieve the goals of a circular economy – and place cannabis innovation ahead of the curve when it comes to realizing the positive impact. </w:t>
      </w:r>
    </w:p>
    <w:p w14:paraId="7439EEBD" w14:textId="77777777" w:rsidR="00E34BF3" w:rsidRPr="00EB533F" w:rsidRDefault="00E34BF3" w:rsidP="00E34BF3">
      <w:proofErr w:type="spellStart"/>
      <w:r w:rsidRPr="00EB533F">
        <w:t>Tando</w:t>
      </w:r>
      <w:proofErr w:type="spellEnd"/>
      <w:r w:rsidRPr="00EB533F">
        <w:t xml:space="preserve"> continued with emphasizing the facts that, </w:t>
      </w:r>
      <w:r w:rsidRPr="00EB533F">
        <w:rPr>
          <w:rStyle w:val="StyleUnderline"/>
        </w:rPr>
        <w:t>“‘</w:t>
      </w:r>
      <w:r w:rsidRPr="00EB533F">
        <w:rPr>
          <w:rStyle w:val="StyleUnderline"/>
          <w:highlight w:val="green"/>
        </w:rPr>
        <w:t>We need to make sure</w:t>
      </w:r>
      <w:r w:rsidRPr="00EB533F">
        <w:rPr>
          <w:rStyle w:val="StyleUnderline"/>
        </w:rPr>
        <w:t xml:space="preserve"> that </w:t>
      </w:r>
      <w:r w:rsidRPr="00EB533F">
        <w:rPr>
          <w:rStyle w:val="StyleUnderline"/>
          <w:highlight w:val="green"/>
        </w:rPr>
        <w:t>Africa is not just</w:t>
      </w:r>
      <w:r w:rsidRPr="00EB533F">
        <w:rPr>
          <w:rStyle w:val="StyleUnderline"/>
        </w:rPr>
        <w:t xml:space="preserve"> producing the raw </w:t>
      </w:r>
      <w:proofErr w:type="gramStart"/>
      <w:r w:rsidRPr="00EB533F">
        <w:rPr>
          <w:rStyle w:val="StyleUnderline"/>
        </w:rPr>
        <w:t>material, or</w:t>
      </w:r>
      <w:proofErr w:type="gramEnd"/>
      <w:r w:rsidRPr="00EB533F">
        <w:rPr>
          <w:rStyle w:val="StyleUnderline"/>
        </w:rPr>
        <w:t xml:space="preserve"> </w:t>
      </w:r>
      <w:r w:rsidRPr="00EB533F">
        <w:rPr>
          <w:rStyle w:val="StyleUnderline"/>
          <w:highlight w:val="green"/>
        </w:rPr>
        <w:t>churning out</w:t>
      </w:r>
      <w:r w:rsidRPr="00EB533F">
        <w:rPr>
          <w:rStyle w:val="StyleUnderline"/>
        </w:rPr>
        <w:t xml:space="preserve"> commodity </w:t>
      </w:r>
      <w:r w:rsidRPr="00EB533F">
        <w:rPr>
          <w:rStyle w:val="StyleUnderline"/>
          <w:highlight w:val="green"/>
        </w:rPr>
        <w:t>items that get shipped abroad</w:t>
      </w:r>
      <w:r w:rsidRPr="00EB533F">
        <w:rPr>
          <w:rStyle w:val="StyleUnderline"/>
        </w:rPr>
        <w:t xml:space="preserve"> with little value-addition. This is what we did for tobacco, which </w:t>
      </w:r>
      <w:r w:rsidRPr="00EB533F">
        <w:rPr>
          <w:rStyle w:val="StyleUnderline"/>
        </w:rPr>
        <w:lastRenderedPageBreak/>
        <w:t xml:space="preserve">is why Zimbabwe is the fourth largest producer in the world and gets pennies in relation to the value of that industry. The agricultural trail of tobacco – pennies received for billions earned </w:t>
      </w:r>
      <w:proofErr w:type="gramStart"/>
      <w:r w:rsidRPr="00EB533F">
        <w:rPr>
          <w:rStyle w:val="StyleUnderline"/>
        </w:rPr>
        <w:t>–  cannot</w:t>
      </w:r>
      <w:proofErr w:type="gramEnd"/>
      <w:r w:rsidRPr="00EB533F">
        <w:rPr>
          <w:rStyle w:val="StyleUnderline"/>
        </w:rPr>
        <w:t xml:space="preserve"> be adapted to the cannabis industry. </w:t>
      </w:r>
      <w:r w:rsidRPr="00EB533F">
        <w:rPr>
          <w:rStyle w:val="StyleUnderline"/>
          <w:highlight w:val="green"/>
        </w:rPr>
        <w:t>That’s something Africa cannot afford to do again</w:t>
      </w:r>
      <w:r w:rsidRPr="00EB533F">
        <w:t xml:space="preserve">.” </w:t>
      </w:r>
    </w:p>
    <w:p w14:paraId="6D88BE72" w14:textId="77777777" w:rsidR="00E34BF3" w:rsidRPr="00EB533F" w:rsidRDefault="00E34BF3" w:rsidP="00E34BF3">
      <w:r w:rsidRPr="00EB533F">
        <w:t>African cannabis economy</w:t>
      </w:r>
    </w:p>
    <w:p w14:paraId="31FF09EF" w14:textId="77777777" w:rsidR="00E34BF3" w:rsidRPr="00EB533F" w:rsidRDefault="00E34BF3" w:rsidP="00E34BF3">
      <w:pPr>
        <w:rPr>
          <w:rStyle w:val="StyleUnderline"/>
        </w:rPr>
      </w:pPr>
      <w:r w:rsidRPr="00EB533F">
        <w:t xml:space="preserve">For </w:t>
      </w:r>
      <w:proofErr w:type="spellStart"/>
      <w:r w:rsidRPr="00EB533F">
        <w:t>Matanda</w:t>
      </w:r>
      <w:proofErr w:type="spellEnd"/>
      <w:r w:rsidRPr="00EB533F">
        <w:t xml:space="preserve">, </w:t>
      </w:r>
      <w:r w:rsidRPr="00EB533F">
        <w:rPr>
          <w:rStyle w:val="StyleUnderline"/>
        </w:rPr>
        <w:t xml:space="preserve">this is about equitability. She wants to see the cannabis opportunity propel a conversation about driving wealth creation and access to it. She wants much of the </w:t>
      </w:r>
      <w:r w:rsidRPr="00EB533F">
        <w:rPr>
          <w:rStyle w:val="StyleUnderline"/>
          <w:highlight w:val="green"/>
        </w:rPr>
        <w:t>value creation across Africa’s cannabis economy to benefit the continent</w:t>
      </w:r>
      <w:r w:rsidRPr="00EB533F">
        <w:rPr>
          <w:rStyle w:val="StyleUnderline"/>
        </w:rPr>
        <w:t xml:space="preserve"> itself, its natural environment, and its people. </w:t>
      </w:r>
    </w:p>
    <w:p w14:paraId="202CECAB" w14:textId="77777777" w:rsidR="00E34BF3" w:rsidRPr="00EB533F" w:rsidRDefault="00E34BF3" w:rsidP="00E34BF3">
      <w:pPr>
        <w:rPr>
          <w:rStyle w:val="StyleUnderline"/>
        </w:rPr>
      </w:pPr>
      <w:r w:rsidRPr="00EB533F">
        <w:t xml:space="preserve">She added </w:t>
      </w:r>
      <w:r w:rsidRPr="00EB533F">
        <w:rPr>
          <w:rStyle w:val="StyleUnderline"/>
        </w:rPr>
        <w:t xml:space="preserve">that “we need to </w:t>
      </w:r>
      <w:r w:rsidRPr="00EB533F">
        <w:rPr>
          <w:rStyle w:val="StyleUnderline"/>
          <w:highlight w:val="green"/>
        </w:rPr>
        <w:t>set a foundation for African cannabis to become</w:t>
      </w:r>
      <w:r w:rsidRPr="00EB533F">
        <w:rPr>
          <w:rStyle w:val="StyleUnderline"/>
        </w:rPr>
        <w:t xml:space="preserve"> an example of how a </w:t>
      </w:r>
      <w:r w:rsidRPr="00EB533F">
        <w:rPr>
          <w:rStyle w:val="StyleUnderline"/>
          <w:highlight w:val="green"/>
        </w:rPr>
        <w:t>fair, equitable</w:t>
      </w:r>
      <w:r w:rsidRPr="00EB533F">
        <w:rPr>
          <w:rStyle w:val="StyleUnderline"/>
        </w:rPr>
        <w:t xml:space="preserve"> and transparent agricultural value chain operates. We need to leverage all the resources at our disposal, of which technology is but one, to illustrate a new standard.”</w:t>
      </w:r>
    </w:p>
    <w:p w14:paraId="7680239A" w14:textId="77777777" w:rsidR="00E34BF3" w:rsidRPr="00EB533F" w:rsidRDefault="00E34BF3" w:rsidP="00E34BF3">
      <w:r w:rsidRPr="00EB533F">
        <w:t xml:space="preserve">Exploring medical cannabis as a product cultivated and processed in Africa raises the question of where that supply will go. Economy-driven conversations suggest Africa, </w:t>
      </w:r>
      <w:proofErr w:type="gramStart"/>
      <w:r w:rsidRPr="00EB533F">
        <w:t>similar to</w:t>
      </w:r>
      <w:proofErr w:type="gramEnd"/>
      <w:r w:rsidRPr="00EB533F">
        <w:t xml:space="preserve"> Latin America, should become a supply hub. The potential for lower production costs, including those due to </w:t>
      </w:r>
      <w:proofErr w:type="spellStart"/>
      <w:r w:rsidRPr="00EB533F">
        <w:t>favourable</w:t>
      </w:r>
      <w:proofErr w:type="spellEnd"/>
      <w:r w:rsidRPr="00EB533F">
        <w:t xml:space="preserve"> climatic factors, is attractive to some. The role Africa will play in driving demand, however, is a lot more contentious. </w:t>
      </w:r>
    </w:p>
    <w:p w14:paraId="2CE2AFBA" w14:textId="77777777" w:rsidR="00E34BF3" w:rsidRPr="00EB533F" w:rsidRDefault="00E34BF3" w:rsidP="00E34BF3">
      <w:r w:rsidRPr="00EB533F">
        <w:t xml:space="preserve">With </w:t>
      </w:r>
      <w:r w:rsidRPr="00EB533F">
        <w:rPr>
          <w:rStyle w:val="StyleUnderline"/>
          <w:highlight w:val="green"/>
        </w:rPr>
        <w:t>increased accessibility driving industry growth</w:t>
      </w:r>
      <w:r w:rsidRPr="00EB533F">
        <w:t xml:space="preserve">, </w:t>
      </w:r>
      <w:proofErr w:type="spellStart"/>
      <w:r w:rsidRPr="00EB533F">
        <w:t>Matanda</w:t>
      </w:r>
      <w:proofErr w:type="spellEnd"/>
      <w:r w:rsidRPr="00EB533F">
        <w:t xml:space="preserve"> suggests that consideration must be placed on how to ensure that African medical cannabis has a role in the continent’s future healthcare system</w:t>
      </w:r>
      <w:proofErr w:type="gramStart"/>
      <w:r w:rsidRPr="00EB533F">
        <w:t>:  “</w:t>
      </w:r>
      <w:proofErr w:type="gramEnd"/>
      <w:r w:rsidRPr="00EB533F">
        <w:t>In most nations, the dialogue around production is far ahead of that around its usage within the country. Both Zimbabwe and Lesotho have only legalized medical cannabis for export. So where does that leave the millions of patients who could benefit from accessing cannabis locally?”</w:t>
      </w:r>
    </w:p>
    <w:p w14:paraId="0F7C31E3" w14:textId="77777777" w:rsidR="00E34BF3" w:rsidRPr="00EB533F" w:rsidRDefault="00E34BF3" w:rsidP="00E34BF3">
      <w:pPr>
        <w:rPr>
          <w:rStyle w:val="StyleUnderline"/>
        </w:rPr>
      </w:pPr>
      <w:proofErr w:type="spellStart"/>
      <w:r w:rsidRPr="00EB533F">
        <w:t>Matanda</w:t>
      </w:r>
      <w:proofErr w:type="spellEnd"/>
      <w:r w:rsidRPr="00EB533F">
        <w:t xml:space="preserve"> continues by sharing that, “</w:t>
      </w:r>
      <w:r w:rsidRPr="00EB533F">
        <w:rPr>
          <w:rStyle w:val="StyleUnderline"/>
          <w:highlight w:val="green"/>
        </w:rPr>
        <w:t>There should</w:t>
      </w:r>
      <w:r w:rsidRPr="00EB533F">
        <w:rPr>
          <w:rStyle w:val="StyleUnderline"/>
        </w:rPr>
        <w:t xml:space="preserve"> always </w:t>
      </w:r>
      <w:r w:rsidRPr="00EB533F">
        <w:rPr>
          <w:rStyle w:val="StyleUnderline"/>
          <w:highlight w:val="green"/>
        </w:rPr>
        <w:t>be</w:t>
      </w:r>
      <w:r w:rsidRPr="00EB533F">
        <w:rPr>
          <w:rStyle w:val="StyleUnderline"/>
        </w:rPr>
        <w:t xml:space="preserve"> an allocated proportion for </w:t>
      </w:r>
      <w:r w:rsidRPr="00EB533F">
        <w:rPr>
          <w:rStyle w:val="StyleUnderline"/>
          <w:highlight w:val="green"/>
        </w:rPr>
        <w:t>local demand</w:t>
      </w:r>
      <w:r w:rsidRPr="00EB533F">
        <w:rPr>
          <w:rStyle w:val="StyleUnderline"/>
        </w:rPr>
        <w:t xml:space="preserve">, at a price </w:t>
      </w:r>
      <w:r w:rsidRPr="00EB533F">
        <w:rPr>
          <w:rStyle w:val="StyleUnderline"/>
          <w:highlight w:val="green"/>
        </w:rPr>
        <w:t>that is affordable</w:t>
      </w:r>
      <w:r w:rsidRPr="00EB533F">
        <w:rPr>
          <w:rStyle w:val="StyleUnderline"/>
        </w:rPr>
        <w:t xml:space="preserve">, which the government can set as needed. </w:t>
      </w:r>
      <w:r w:rsidRPr="00EB533F">
        <w:rPr>
          <w:rStyle w:val="StyleUnderline"/>
          <w:highlight w:val="green"/>
        </w:rPr>
        <w:t>With a focus on</w:t>
      </w:r>
      <w:r w:rsidRPr="00EB533F">
        <w:rPr>
          <w:rStyle w:val="StyleUnderline"/>
        </w:rPr>
        <w:t xml:space="preserve"> value addition and </w:t>
      </w:r>
      <w:r w:rsidRPr="00EB533F">
        <w:rPr>
          <w:rStyle w:val="StyleUnderline"/>
          <w:highlight w:val="green"/>
        </w:rPr>
        <w:t>R&amp;D</w:t>
      </w:r>
      <w:r w:rsidRPr="00EB533F">
        <w:rPr>
          <w:rStyle w:val="StyleUnderline"/>
        </w:rPr>
        <w:t xml:space="preserve"> across the continent, we could </w:t>
      </w:r>
      <w:r w:rsidRPr="00EB533F">
        <w:rPr>
          <w:rStyle w:val="StyleUnderline"/>
          <w:highlight w:val="green"/>
        </w:rPr>
        <w:t>ensure the development</w:t>
      </w:r>
      <w:r w:rsidRPr="00EB533F">
        <w:rPr>
          <w:rStyle w:val="StyleUnderline"/>
        </w:rPr>
        <w:t xml:space="preserve"> of strains, types and cannabinoids that </w:t>
      </w:r>
      <w:r w:rsidRPr="00EB533F">
        <w:rPr>
          <w:rStyle w:val="StyleUnderline"/>
          <w:highlight w:val="green"/>
        </w:rPr>
        <w:t>reflect</w:t>
      </w:r>
      <w:r w:rsidRPr="00EB533F">
        <w:rPr>
          <w:rStyle w:val="StyleUnderline"/>
        </w:rPr>
        <w:t xml:space="preserve"> the needs of </w:t>
      </w:r>
      <w:r w:rsidRPr="00EB533F">
        <w:rPr>
          <w:rStyle w:val="StyleUnderline"/>
          <w:highlight w:val="green"/>
        </w:rPr>
        <w:t>the local market</w:t>
      </w:r>
      <w:r w:rsidRPr="00EB533F">
        <w:rPr>
          <w:rStyle w:val="StyleUnderline"/>
        </w:rPr>
        <w:t xml:space="preserve">.” </w:t>
      </w:r>
    </w:p>
    <w:p w14:paraId="2A929799" w14:textId="77777777" w:rsidR="00E34BF3" w:rsidRPr="00EB533F" w:rsidRDefault="00E34BF3" w:rsidP="00E34BF3">
      <w:r w:rsidRPr="00EB533F">
        <w:t xml:space="preserve">Meanwhile, she acknowledges that export is inevitable, “We live in a globalized world and a capitalist society, so it’s not particularly fair for it to be said that producer X must sell internally to local markets when export markets will be more lucrative. </w:t>
      </w:r>
      <w:r w:rsidRPr="00EB533F">
        <w:rPr>
          <w:rStyle w:val="StyleUnderline"/>
        </w:rPr>
        <w:t>We must not, however, ignore the potential of the African market.</w:t>
      </w:r>
      <w:r w:rsidRPr="00EB533F">
        <w:t xml:space="preserve"> Particularly given that this century Africa will see its population triple and account for 40% of the world – from 17% currently. This opportunity goes beyond THC and CBD, beyond pain and anxiety. Cannabis can, and does, change lives for the better.  Antibacterial cannabinoids, for instance, will likely play a critical role </w:t>
      </w:r>
      <w:r w:rsidRPr="00EB533F">
        <w:lastRenderedPageBreak/>
        <w:t>in saving millions of lives across the continent, but we will need to have a long-term focus on value addition and research.”</w:t>
      </w:r>
    </w:p>
    <w:p w14:paraId="54CEA305" w14:textId="77777777" w:rsidR="00E34BF3" w:rsidRPr="00EB533F" w:rsidRDefault="00E34BF3" w:rsidP="00E34BF3"/>
    <w:p w14:paraId="1650D9E0" w14:textId="77777777" w:rsidR="00E34BF3" w:rsidRPr="00EB533F" w:rsidRDefault="00E34BF3" w:rsidP="00E34BF3">
      <w:pPr>
        <w:pStyle w:val="Heading4"/>
        <w:rPr>
          <w:rFonts w:cs="Calibri"/>
        </w:rPr>
      </w:pPr>
      <w:r w:rsidRPr="00EB533F">
        <w:rPr>
          <w:rFonts w:cs="Calibri"/>
        </w:rPr>
        <w:t>That’s key to preventing terror.</w:t>
      </w:r>
    </w:p>
    <w:p w14:paraId="36C31ECC" w14:textId="77777777" w:rsidR="00E34BF3" w:rsidRPr="00EB533F" w:rsidRDefault="00E34BF3" w:rsidP="00E34BF3">
      <w:r w:rsidRPr="00EB533F">
        <w:rPr>
          <w:rStyle w:val="Style13ptBold"/>
        </w:rPr>
        <w:t xml:space="preserve">Ray 1/11 </w:t>
      </w:r>
      <w:r w:rsidRPr="00EB533F">
        <w:t xml:space="preserve">“Does Africa Matter to the United States?” Charles A. Ray [a member of the Board of Trustees and Chair of the Africa Program at the Foreign Policy Research Institute, served as U.S. Ambassador to the Kingdom of Cambodia and the Republic of Zimbabwe] January 11, 2021 </w:t>
      </w:r>
      <w:hyperlink r:id="rId16" w:history="1">
        <w:r w:rsidRPr="00EB533F">
          <w:rPr>
            <w:rStyle w:val="Hyperlink"/>
          </w:rPr>
          <w:t>https://www.fpri.org/article/2021/01/does-africa-matter-to-the-united-states/</w:t>
        </w:r>
      </w:hyperlink>
      <w:r w:rsidRPr="00EB533F">
        <w:t xml:space="preserve"> SM</w:t>
      </w:r>
    </w:p>
    <w:p w14:paraId="76814954" w14:textId="77777777" w:rsidR="00E34BF3" w:rsidRPr="00EB533F" w:rsidRDefault="00E34BF3" w:rsidP="00E34BF3">
      <w:r w:rsidRPr="00EB533F">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EB533F">
        <w:rPr>
          <w:rStyle w:val="StyleUnderline"/>
          <w:highlight w:val="green"/>
        </w:rPr>
        <w:t>If</w:t>
      </w:r>
      <w:r w:rsidRPr="00EB533F">
        <w:t xml:space="preserve">, on the other hand, </w:t>
      </w:r>
      <w:r w:rsidRPr="00EB533F">
        <w:rPr>
          <w:rStyle w:val="StyleUnderline"/>
        </w:rPr>
        <w:t xml:space="preserve">the countries of </w:t>
      </w:r>
      <w:r w:rsidRPr="00EB533F">
        <w:rPr>
          <w:rStyle w:val="StyleUnderline"/>
          <w:highlight w:val="green"/>
        </w:rPr>
        <w:t xml:space="preserve">Africa fail to develop economically </w:t>
      </w:r>
      <w:r w:rsidRPr="00EB533F">
        <w:rPr>
          <w:rStyle w:val="StyleUnderline"/>
        </w:rPr>
        <w:t>and do</w:t>
      </w:r>
      <w:r w:rsidRPr="00EB533F">
        <w:rPr>
          <w:rStyle w:val="StyleUnderline"/>
          <w:highlight w:val="green"/>
        </w:rPr>
        <w:t xml:space="preserve"> not create</w:t>
      </w:r>
      <w:r w:rsidRPr="00EB533F">
        <w:rPr>
          <w:rStyle w:val="StyleUnderline"/>
        </w:rPr>
        <w:t xml:space="preserve"> gainful </w:t>
      </w:r>
      <w:r w:rsidRPr="00EB533F">
        <w:rPr>
          <w:rStyle w:val="StyleUnderline"/>
          <w:highlight w:val="green"/>
        </w:rPr>
        <w:t>employment</w:t>
      </w:r>
      <w:r w:rsidRPr="00EB533F">
        <w:rPr>
          <w:rStyle w:val="StyleUnderline"/>
        </w:rPr>
        <w:t xml:space="preserve"> for this young population, then there is the risk that they </w:t>
      </w:r>
      <w:r w:rsidRPr="00EB533F">
        <w:rPr>
          <w:rStyle w:val="StyleUnderline"/>
          <w:highlight w:val="green"/>
        </w:rPr>
        <w:t>will become</w:t>
      </w:r>
      <w:r w:rsidRPr="00EB533F">
        <w:rPr>
          <w:rStyle w:val="StyleUnderline"/>
        </w:rPr>
        <w:t xml:space="preserve"> a </w:t>
      </w:r>
      <w:r w:rsidRPr="00EB533F">
        <w:rPr>
          <w:rStyle w:val="StyleUnderline"/>
          <w:highlight w:val="green"/>
        </w:rPr>
        <w:t xml:space="preserve">huge </w:t>
      </w:r>
      <w:r w:rsidRPr="00EB533F">
        <w:rPr>
          <w:rStyle w:val="StyleUnderline"/>
        </w:rPr>
        <w:t xml:space="preserve">potential </w:t>
      </w:r>
      <w:r w:rsidRPr="00EB533F">
        <w:rPr>
          <w:rStyle w:val="StyleUnderline"/>
          <w:highlight w:val="green"/>
        </w:rPr>
        <w:t>source of</w:t>
      </w:r>
      <w:r w:rsidRPr="00EB533F">
        <w:rPr>
          <w:rStyle w:val="StyleUnderline"/>
        </w:rPr>
        <w:t xml:space="preserve"> recruits to </w:t>
      </w:r>
      <w:r w:rsidRPr="00EB533F">
        <w:rPr>
          <w:rStyle w:val="StyleUnderline"/>
          <w:highlight w:val="green"/>
        </w:rPr>
        <w:t>extremist and terrorist movements</w:t>
      </w:r>
      <w:r w:rsidRPr="00EB533F">
        <w:rPr>
          <w:highlight w:val="green"/>
        </w:rPr>
        <w:t>,</w:t>
      </w:r>
      <w:r w:rsidRPr="00EB533F">
        <w:t xml:space="preserve"> which currently target disadvantaged and disenchanted youth.</w:t>
      </w:r>
    </w:p>
    <w:p w14:paraId="58E717D2" w14:textId="77777777" w:rsidR="00E34BF3" w:rsidRPr="00EB533F" w:rsidRDefault="00E34BF3" w:rsidP="00E34BF3">
      <w:r w:rsidRPr="00EB533F">
        <w:rPr>
          <w:rStyle w:val="StyleUnderline"/>
          <w:highlight w:val="green"/>
        </w:rPr>
        <w:t>Lack of economic opportunity</w:t>
      </w:r>
      <w:r w:rsidRPr="00EB533F">
        <w:t xml:space="preserve">, increased urbanization, and climate-fueled disasters </w:t>
      </w:r>
      <w:r w:rsidRPr="00EB533F">
        <w:rPr>
          <w:rStyle w:val="StyleUnderline"/>
        </w:rPr>
        <w:t xml:space="preserve">will also contribute to movement of people seeking better lives, which will </w:t>
      </w:r>
      <w:r w:rsidRPr="00EB533F">
        <w:rPr>
          <w:rStyle w:val="StyleUnderline"/>
          <w:highlight w:val="green"/>
        </w:rPr>
        <w:t>impact</w:t>
      </w:r>
      <w:r w:rsidRPr="00EB533F">
        <w:rPr>
          <w:rStyle w:val="StyleUnderline"/>
        </w:rPr>
        <w:t xml:space="preserve"> economies and </w:t>
      </w:r>
      <w:r w:rsidRPr="00EB533F">
        <w:rPr>
          <w:rStyle w:val="StyleUnderline"/>
          <w:highlight w:val="green"/>
        </w:rPr>
        <w:t xml:space="preserve">security </w:t>
      </w:r>
      <w:r w:rsidRPr="00EB533F">
        <w:rPr>
          <w:rStyle w:val="StyleUnderline"/>
        </w:rPr>
        <w:t xml:space="preserve">not only on the continent of </w:t>
      </w:r>
      <w:r w:rsidRPr="00EB533F">
        <w:rPr>
          <w:rStyle w:val="StyleUnderline"/>
          <w:highlight w:val="green"/>
        </w:rPr>
        <w:t>Africa, but also</w:t>
      </w:r>
      <w:r w:rsidRPr="00EB533F">
        <w:rPr>
          <w:rStyle w:val="StyleUnderline"/>
        </w:rPr>
        <w:t xml:space="preserve"> the economic and security situations around </w:t>
      </w:r>
      <w:r w:rsidRPr="00EB533F">
        <w:rPr>
          <w:rStyle w:val="StyleUnderline"/>
          <w:highlight w:val="green"/>
        </w:rPr>
        <w:t>the world</w:t>
      </w:r>
      <w:r w:rsidRPr="00EB533F">
        <w:rPr>
          <w:rStyle w:val="StyleUnderline"/>
        </w:rPr>
        <w:t xml:space="preserve">. </w:t>
      </w:r>
      <w:r w:rsidRPr="00EB533F">
        <w:rPr>
          <w:rStyle w:val="StyleUnderline"/>
          <w:highlight w:val="green"/>
        </w:rPr>
        <w:t>Nations, lacking</w:t>
      </w:r>
      <w:r w:rsidRPr="00EB533F">
        <w:rPr>
          <w:rStyle w:val="StyleUnderline"/>
        </w:rPr>
        <w:t xml:space="preserve"> adequate critical infrastructure, education, and </w:t>
      </w:r>
      <w:r w:rsidRPr="00EB533F">
        <w:rPr>
          <w:rStyle w:val="StyleUnderline"/>
          <w:highlight w:val="green"/>
        </w:rPr>
        <w:t xml:space="preserve">job opportunities </w:t>
      </w:r>
      <w:r w:rsidRPr="00EB533F">
        <w:rPr>
          <w:rStyle w:val="StyleUnderline"/>
        </w:rPr>
        <w:t xml:space="preserve">are </w:t>
      </w:r>
      <w:r w:rsidRPr="00EB533F">
        <w:rPr>
          <w:rStyle w:val="StyleUnderline"/>
          <w:highlight w:val="green"/>
        </w:rPr>
        <w:t>ripe for</w:t>
      </w:r>
      <w:r w:rsidRPr="00EB533F">
        <w:rPr>
          <w:rStyle w:val="StyleUnderline"/>
        </w:rPr>
        <w:t xml:space="preserve"> internal unrest and </w:t>
      </w:r>
      <w:r w:rsidRPr="00EB533F">
        <w:rPr>
          <w:rStyle w:val="StyleUnderline"/>
          <w:highlight w:val="green"/>
        </w:rPr>
        <w:t>radicalization</w:t>
      </w:r>
      <w:r w:rsidRPr="00EB533F">
        <w:t xml:space="preserve">. </w:t>
      </w:r>
      <w:proofErr w:type="gramStart"/>
      <w:r w:rsidRPr="00EB533F">
        <w:t>In particular, inadequate</w:t>
      </w:r>
      <w:proofErr w:type="gramEnd"/>
      <w:r w:rsidRPr="00EB533F">
        <w:t xml:space="preserve"> health delivery systems, when coupled with natural disasters, such as droughts or floods that limit food production, cause famine and mass movements of populations.</w:t>
      </w:r>
    </w:p>
    <w:p w14:paraId="3489BA51" w14:textId="77777777" w:rsidR="00E34BF3" w:rsidRPr="00EB533F" w:rsidRDefault="00E34BF3" w:rsidP="00E34BF3">
      <w:r w:rsidRPr="00EB533F">
        <w:t>The Challenges for U.S. Policy</w:t>
      </w:r>
    </w:p>
    <w:p w14:paraId="22BD85E7" w14:textId="77777777" w:rsidR="00E34BF3" w:rsidRPr="00EB533F" w:rsidRDefault="00E34BF3" w:rsidP="00E34BF3">
      <w:r w:rsidRPr="00EB533F">
        <w:t xml:space="preserve">Prior to World War II, the U.S. policy towards Africa was not as active as it was toward Europe, Asia, or Latin America. During the Cold War, Africa policy was primarily viewed from a perspective of super-power competition. The end of the Cold War and </w:t>
      </w:r>
      <w:r w:rsidRPr="00EB533F">
        <w:rPr>
          <w:rStyle w:val="StyleUnderline"/>
        </w:rPr>
        <w:t>the rise of international terrorism introduced this as a major component in U.S. Africa policy</w:t>
      </w:r>
      <w:r w:rsidRPr="00EB533F">
        <w:t xml:space="preserve"> along with competition with a rising China and increased Chinese engagement in Africa.</w:t>
      </w:r>
    </w:p>
    <w:p w14:paraId="5BC6A58A" w14:textId="77777777" w:rsidR="00E34BF3" w:rsidRPr="00EB533F" w:rsidRDefault="00E34BF3" w:rsidP="00E34BF3">
      <w:r w:rsidRPr="00EB533F">
        <w:t xml:space="preserve">Before his first official trip to Kenya, U.S. President Barack Obama said, </w:t>
      </w:r>
      <w:r w:rsidRPr="00EB533F">
        <w:rPr>
          <w:rStyle w:val="StyleUnderline"/>
        </w:rPr>
        <w:t xml:space="preserve">“Africa had become an idea more than an actual place . . . with the benefit of distance, we engaged Africa in a selective embrace.” This is probably an apt description of U.S. policy towards African nations despite the bipartisan nature of that policy. </w:t>
      </w:r>
      <w:r w:rsidRPr="00EB533F">
        <w:t xml:space="preserve">The United States, with the many domestic and international issues it </w:t>
      </w:r>
      <w:proofErr w:type="gramStart"/>
      <w:r w:rsidRPr="00EB533F">
        <w:t>has to</w:t>
      </w:r>
      <w:proofErr w:type="gramEnd"/>
      <w:r w:rsidRPr="00EB533F">
        <w:t xml:space="preserve"> cope with, can ill afford to </w:t>
      </w:r>
      <w:r w:rsidRPr="00EB533F">
        <w:lastRenderedPageBreak/>
        <w:t xml:space="preserve">continue to ignore Africa. Going forward, U.S. policy must include a hard-headed look at </w:t>
      </w:r>
      <w:proofErr w:type="gramStart"/>
      <w:r w:rsidRPr="00EB533F">
        <w:t>where</w:t>
      </w:r>
      <w:proofErr w:type="gramEnd"/>
      <w:r w:rsidRPr="00EB533F">
        <w:t xml:space="preserve"> Africa fits in policy priorities.</w:t>
      </w:r>
    </w:p>
    <w:p w14:paraId="6EC988EE" w14:textId="77777777" w:rsidR="00E34BF3" w:rsidRPr="00EB533F" w:rsidRDefault="00E34BF3" w:rsidP="00E34BF3">
      <w:r w:rsidRPr="00EB533F">
        <w:t xml:space="preserve">The incoming Biden administration will face </w:t>
      </w:r>
      <w:proofErr w:type="gramStart"/>
      <w:r w:rsidRPr="00EB533F">
        <w:t>a number of</w:t>
      </w:r>
      <w:proofErr w:type="gramEnd"/>
      <w:r w:rsidRPr="00EB533F">
        <w:t xml:space="preserve"> important issues and challenges as it develops its Africa policy. The most pressing issues are the following:</w:t>
      </w:r>
    </w:p>
    <w:p w14:paraId="4496FE95" w14:textId="77777777" w:rsidR="00E34BF3" w:rsidRPr="00EB533F" w:rsidRDefault="00E34BF3" w:rsidP="00E34BF3">
      <w:r w:rsidRPr="00EB533F">
        <w:t xml:space="preserve">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w:t>
      </w:r>
      <w:proofErr w:type="spellStart"/>
      <w:r w:rsidRPr="00EB533F">
        <w:t>Taalas</w:t>
      </w:r>
      <w:proofErr w:type="spellEnd"/>
      <w:r w:rsidRPr="00EB533F">
        <w:t xml:space="preserve"> said,</w:t>
      </w:r>
    </w:p>
    <w:p w14:paraId="6FB17829" w14:textId="77777777" w:rsidR="00E34BF3" w:rsidRPr="00EB533F" w:rsidRDefault="00E34BF3" w:rsidP="00E34BF3">
      <w:r w:rsidRPr="00EB533F">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065BBB87" w14:textId="77777777" w:rsidR="00E34BF3" w:rsidRPr="00EB533F" w:rsidRDefault="00E34BF3" w:rsidP="00E34BF3">
      <w:r w:rsidRPr="00EB533F">
        <w:t xml:space="preserve">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w:t>
      </w:r>
      <w:proofErr w:type="gramStart"/>
      <w:r w:rsidRPr="00EB533F">
        <w:t>similar to</w:t>
      </w:r>
      <w:proofErr w:type="gramEnd"/>
      <w:r w:rsidRPr="00EB533F">
        <w:t xml:space="preserve"> COVID-19, which will have a global impact. In a January 2021 CNN report, Dr. Jean-Jacques </w:t>
      </w:r>
      <w:proofErr w:type="spellStart"/>
      <w:r w:rsidRPr="00EB533F">
        <w:t>Muyembe</w:t>
      </w:r>
      <w:proofErr w:type="spellEnd"/>
      <w:r w:rsidRPr="00EB533F">
        <w:t xml:space="preserve"> </w:t>
      </w:r>
      <w:proofErr w:type="spellStart"/>
      <w:r w:rsidRPr="00EB533F">
        <w:t>Tamfum</w:t>
      </w:r>
      <w:proofErr w:type="spellEnd"/>
      <w:r w:rsidRPr="00EB533F">
        <w:t>, who as a researcher helped discover the Ebola virus in 1976, warned of possible new pathogens that could be as infectious as COVID-19 and as virulent as Ebola.</w:t>
      </w:r>
    </w:p>
    <w:p w14:paraId="0835DCA0" w14:textId="77777777" w:rsidR="00E34BF3" w:rsidRPr="00EB533F" w:rsidRDefault="00E34BF3" w:rsidP="00E34BF3">
      <w:r w:rsidRPr="00EB533F">
        <w:t xml:space="preserve">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w:t>
      </w:r>
      <w:proofErr w:type="gramStart"/>
      <w:r w:rsidRPr="00EB533F">
        <w:t>In order for</w:t>
      </w:r>
      <w:proofErr w:type="gramEnd"/>
      <w:r w:rsidRPr="00EB533F">
        <w:t xml:space="preserve">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w:t>
      </w:r>
      <w:proofErr w:type="spellStart"/>
      <w:r w:rsidRPr="00EB533F">
        <w:t>Abachi’s</w:t>
      </w:r>
      <w:proofErr w:type="spellEnd"/>
      <w:r w:rsidRPr="00EB533F">
        <w:t xml:space="preserve">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155D8A8B" w14:textId="77777777" w:rsidR="00E34BF3" w:rsidRPr="00EB533F" w:rsidRDefault="00E34BF3" w:rsidP="00E34BF3">
      <w:r w:rsidRPr="00EB533F">
        <w:lastRenderedPageBreak/>
        <w:t xml:space="preserve">Violent Extremism and Terrorism: </w:t>
      </w:r>
      <w:proofErr w:type="gramStart"/>
      <w:r w:rsidRPr="00EB533F">
        <w:rPr>
          <w:rStyle w:val="StyleUnderline"/>
        </w:rPr>
        <w:t>A number of</w:t>
      </w:r>
      <w:proofErr w:type="gramEnd"/>
      <w:r w:rsidRPr="00EB533F">
        <w:rPr>
          <w:rStyle w:val="StyleUnderline"/>
        </w:rPr>
        <w:t xml:space="preserve"> </w:t>
      </w:r>
      <w:r w:rsidRPr="00EB533F">
        <w:rPr>
          <w:rStyle w:val="StyleUnderline"/>
          <w:highlight w:val="green"/>
        </w:rPr>
        <w:t xml:space="preserve">African nations </w:t>
      </w:r>
      <w:r w:rsidRPr="00EB533F">
        <w:rPr>
          <w:rStyle w:val="StyleUnderline"/>
        </w:rPr>
        <w:t xml:space="preserve">are currently </w:t>
      </w:r>
      <w:r w:rsidRPr="00EB533F">
        <w:rPr>
          <w:rStyle w:val="StyleUnderline"/>
          <w:highlight w:val="green"/>
        </w:rPr>
        <w:t>plagued with rising extremist movements</w:t>
      </w:r>
      <w:r w:rsidRPr="00EB533F">
        <w:rPr>
          <w:rStyle w:val="StyleUnderline"/>
        </w:rPr>
        <w:t xml:space="preserve">. </w:t>
      </w:r>
      <w:r w:rsidRPr="00EB533F">
        <w:t>While</w:t>
      </w:r>
      <w:r w:rsidRPr="00EB533F">
        <w:rPr>
          <w:rStyle w:val="StyleUnderline"/>
        </w:rPr>
        <w:t xml:space="preserve"> </w:t>
      </w:r>
      <w:r w:rsidRPr="00EB533F">
        <w:t xml:space="preserve">primarily a domestic issue, the mass movement of people fleeing violence and </w:t>
      </w:r>
      <w:r w:rsidRPr="00EB533F">
        <w:rPr>
          <w:rStyle w:val="StyleUnderline"/>
        </w:rPr>
        <w:t xml:space="preserve">the </w:t>
      </w:r>
      <w:r w:rsidRPr="00EB533F">
        <w:rPr>
          <w:rStyle w:val="StyleUnderline"/>
          <w:highlight w:val="green"/>
        </w:rPr>
        <w:t>disruption of economic activity</w:t>
      </w:r>
      <w:r w:rsidRPr="00EB533F">
        <w:rPr>
          <w:rStyle w:val="StyleUnderline"/>
        </w:rPr>
        <w:t xml:space="preserve"> have the potential to </w:t>
      </w:r>
      <w:r w:rsidRPr="00EB533F">
        <w:rPr>
          <w:rStyle w:val="StyleUnderline"/>
          <w:highlight w:val="green"/>
        </w:rPr>
        <w:t>negatively impact the</w:t>
      </w:r>
      <w:r w:rsidRPr="00EB533F">
        <w:rPr>
          <w:rStyle w:val="StyleUnderline"/>
        </w:rPr>
        <w:t xml:space="preserve"> rest of the </w:t>
      </w:r>
      <w:r w:rsidRPr="00EB533F">
        <w:rPr>
          <w:rStyle w:val="StyleUnderline"/>
          <w:highlight w:val="green"/>
        </w:rPr>
        <w:t>world</w:t>
      </w:r>
      <w:r w:rsidRPr="00EB533F">
        <w:rPr>
          <w:rStyle w:val="StyleUnderline"/>
        </w:rPr>
        <w:t xml:space="preserve">. African nations need regional responses to curb extremist and terrorist organizations, many of which are supported by international terrorist organizations, such as ISIS and al Qaeda. In addition, the </w:t>
      </w:r>
      <w:r w:rsidRPr="00EB533F">
        <w:rPr>
          <w:rStyle w:val="StyleUnderline"/>
          <w:highlight w:val="green"/>
        </w:rPr>
        <w:t>underlying conditions that</w:t>
      </w:r>
      <w:r w:rsidRPr="00EB533F">
        <w:rPr>
          <w:rStyle w:val="StyleUnderline"/>
        </w:rPr>
        <w:t xml:space="preserve"> helped to create these movements </w:t>
      </w:r>
      <w:r w:rsidRPr="00EB533F">
        <w:rPr>
          <w:rStyle w:val="StyleUnderline"/>
          <w:highlight w:val="green"/>
        </w:rPr>
        <w:t>must be addressed. Terrorist groups in Africa range from</w:t>
      </w:r>
      <w:r w:rsidRPr="00EB533F">
        <w:rPr>
          <w:rStyle w:val="StyleUnderline"/>
        </w:rPr>
        <w:t xml:space="preserve"> relatively large and dangerous groups, such as </w:t>
      </w:r>
      <w:r w:rsidRPr="00EB533F">
        <w:rPr>
          <w:rStyle w:val="StyleUnderline"/>
          <w:highlight w:val="green"/>
        </w:rPr>
        <w:t>Boko Haram</w:t>
      </w:r>
      <w:r w:rsidRPr="00EB533F">
        <w:rPr>
          <w:rStyle w:val="StyleUnderline"/>
        </w:rPr>
        <w:t xml:space="preserve">, a group in Nigeria that has received support from al Qaeda and that aims to implement sharia law in the country; </w:t>
      </w:r>
      <w:r w:rsidRPr="00EB533F">
        <w:rPr>
          <w:rStyle w:val="StyleUnderline"/>
          <w:highlight w:val="green"/>
        </w:rPr>
        <w:t>Al-Shabab</w:t>
      </w:r>
      <w:r w:rsidRPr="00EB533F">
        <w:rPr>
          <w:rStyle w:val="StyleUnderline"/>
        </w:rPr>
        <w:t xml:space="preserve">, an al Qaeda affiliate aiming to overthrow the government in Somalia and to punish neighboring countries for their support of the Somali regime; and </w:t>
      </w:r>
      <w:r w:rsidRPr="00EB533F">
        <w:rPr>
          <w:rStyle w:val="StyleUnderline"/>
          <w:highlight w:val="green"/>
        </w:rPr>
        <w:t>Uganda’s Lord’s Resistance Army</w:t>
      </w:r>
      <w:r w:rsidRPr="00EB533F">
        <w:rPr>
          <w:rStyle w:val="StyleUnderline"/>
        </w:rPr>
        <w:t>, a fundamentalist Christian group.</w:t>
      </w:r>
      <w:r w:rsidRPr="00EB533F">
        <w:t xml:space="preserve"> Terrorist groups in the fragile political climate of Libya also pose a threat to sub-Saharan Africa.</w:t>
      </w:r>
    </w:p>
    <w:p w14:paraId="4098B49D" w14:textId="77777777" w:rsidR="00E34BF3" w:rsidRPr="00EB533F" w:rsidRDefault="00E34BF3" w:rsidP="00E34BF3"/>
    <w:p w14:paraId="3D55B4C4" w14:textId="77777777" w:rsidR="00E34BF3" w:rsidRPr="00EB533F" w:rsidRDefault="00E34BF3" w:rsidP="00E34BF3">
      <w:pPr>
        <w:pStyle w:val="Heading4"/>
        <w:rPr>
          <w:rFonts w:cs="Calibri"/>
        </w:rPr>
      </w:pPr>
      <w:r w:rsidRPr="00EB533F">
        <w:rPr>
          <w:rFonts w:cs="Calibri"/>
        </w:rPr>
        <w:t xml:space="preserve">Causes terrorist CBW usage. </w:t>
      </w:r>
    </w:p>
    <w:p w14:paraId="1C0492DB" w14:textId="77777777" w:rsidR="00E34BF3" w:rsidRPr="00EB533F" w:rsidRDefault="00E34BF3" w:rsidP="00E34BF3">
      <w:pPr>
        <w:rPr>
          <w:b/>
          <w:bCs/>
          <w:sz w:val="26"/>
        </w:rPr>
      </w:pPr>
      <w:proofErr w:type="spellStart"/>
      <w:r w:rsidRPr="00EB533F">
        <w:rPr>
          <w:rStyle w:val="Style13ptBold"/>
        </w:rPr>
        <w:t>Fyanka</w:t>
      </w:r>
      <w:proofErr w:type="spellEnd"/>
      <w:r w:rsidRPr="00EB533F">
        <w:rPr>
          <w:rStyle w:val="Style13ptBold"/>
        </w:rPr>
        <w:t xml:space="preserve"> 20 </w:t>
      </w:r>
      <w:r w:rsidRPr="00EB533F">
        <w:t xml:space="preserve">Bernard B. </w:t>
      </w:r>
      <w:proofErr w:type="spellStart"/>
      <w:r w:rsidRPr="00EB533F">
        <w:t>Fyanka</w:t>
      </w:r>
      <w:proofErr w:type="spellEnd"/>
      <w:r w:rsidRPr="00EB533F">
        <w:t xml:space="preserve"> (</w:t>
      </w:r>
      <w:proofErr w:type="spellStart"/>
      <w:r w:rsidRPr="00EB533F">
        <w:t>epartment</w:t>
      </w:r>
      <w:proofErr w:type="spellEnd"/>
      <w:r w:rsidRPr="00EB533F">
        <w:t xml:space="preserve"> of History and International Studies, Redeemer’s University) (2020): Chemical, biological, </w:t>
      </w:r>
      <w:proofErr w:type="gramStart"/>
      <w:r w:rsidRPr="00EB533F">
        <w:t>radiological</w:t>
      </w:r>
      <w:proofErr w:type="gramEnd"/>
      <w:r w:rsidRPr="00EB533F">
        <w:t xml:space="preserve"> and nuclear (CBRN) terrorism: Rethinking Nigeria’s counterterrorism strategy, African Security Review, DOI: 10.1080/10246029.2019.1698441 (SGK)</w:t>
      </w:r>
    </w:p>
    <w:p w14:paraId="76829241" w14:textId="77777777" w:rsidR="00E34BF3" w:rsidRPr="00EB533F" w:rsidRDefault="00E34BF3" w:rsidP="00E34BF3">
      <w:r w:rsidRPr="00EB533F">
        <w:rPr>
          <w:rStyle w:val="StyleUnderline"/>
        </w:rPr>
        <w:t xml:space="preserve">The </w:t>
      </w:r>
      <w:proofErr w:type="gramStart"/>
      <w:r w:rsidRPr="00EB533F">
        <w:rPr>
          <w:rStyle w:val="StyleUnderline"/>
        </w:rPr>
        <w:t>most commonly used</w:t>
      </w:r>
      <w:proofErr w:type="gramEnd"/>
      <w:r w:rsidRPr="00EB533F">
        <w:rPr>
          <w:rStyle w:val="StyleUnderline"/>
        </w:rPr>
        <w:t xml:space="preserve"> non-conventional weapons are chemical or biological in nature</w:t>
      </w:r>
      <w:r w:rsidRPr="00EB533F">
        <w:t xml:space="preserve">. The long history of chemical and biological weapons usage dates as far back as 600 BC when, during a siege, Solon of Athens poisoned the drinking water of the city of Kirrha.44 More recently – starting with the use of mustard gas during the First World War – nations have acquired chemical and biological weapons easily, deploying them against enemies and their own citizens alike. </w:t>
      </w:r>
      <w:r w:rsidRPr="00EB533F">
        <w:rPr>
          <w:rStyle w:val="StyleUnderline"/>
        </w:rPr>
        <w:t xml:space="preserve">For terrorist groups like </w:t>
      </w:r>
      <w:r w:rsidRPr="00EB533F">
        <w:rPr>
          <w:rStyle w:val="StyleUnderline"/>
          <w:highlight w:val="green"/>
        </w:rPr>
        <w:t>Boko Haram, c</w:t>
      </w:r>
      <w:r w:rsidRPr="00EB533F">
        <w:rPr>
          <w:rStyle w:val="StyleUnderline"/>
        </w:rPr>
        <w:t xml:space="preserve">hemical and </w:t>
      </w:r>
      <w:r w:rsidRPr="00EB533F">
        <w:rPr>
          <w:rStyle w:val="StyleUnderline"/>
          <w:highlight w:val="green"/>
        </w:rPr>
        <w:t>b</w:t>
      </w:r>
      <w:r w:rsidRPr="00EB533F">
        <w:rPr>
          <w:rStyle w:val="StyleUnderline"/>
        </w:rPr>
        <w:t xml:space="preserve">iological </w:t>
      </w:r>
      <w:r w:rsidRPr="00EB533F">
        <w:rPr>
          <w:rStyle w:val="StyleUnderline"/>
          <w:highlight w:val="green"/>
        </w:rPr>
        <w:t>w</w:t>
      </w:r>
      <w:r w:rsidRPr="00EB533F">
        <w:rPr>
          <w:rStyle w:val="StyleUnderline"/>
        </w:rPr>
        <w:t>eapon</w:t>
      </w:r>
      <w:r w:rsidRPr="00EB533F">
        <w:rPr>
          <w:rStyle w:val="StyleUnderline"/>
          <w:highlight w:val="green"/>
        </w:rPr>
        <w:t xml:space="preserve">s </w:t>
      </w:r>
      <w:r w:rsidRPr="00EB533F">
        <w:rPr>
          <w:rStyle w:val="StyleUnderline"/>
        </w:rPr>
        <w:t xml:space="preserve">are </w:t>
      </w:r>
      <w:r w:rsidRPr="00EB533F">
        <w:rPr>
          <w:rStyle w:val="StyleUnderline"/>
          <w:highlight w:val="green"/>
        </w:rPr>
        <w:t>uniquely suited to their agenda and</w:t>
      </w:r>
      <w:r w:rsidRPr="00EB533F">
        <w:rPr>
          <w:rStyle w:val="StyleUnderline"/>
        </w:rPr>
        <w:t xml:space="preserve"> as such present </w:t>
      </w:r>
      <w:r w:rsidRPr="00EB533F">
        <w:rPr>
          <w:rStyle w:val="StyleUnderline"/>
          <w:highlight w:val="green"/>
        </w:rPr>
        <w:t>very attractive</w:t>
      </w:r>
      <w:r w:rsidRPr="00EB533F">
        <w:rPr>
          <w:rStyle w:val="StyleUnderline"/>
        </w:rPr>
        <w:t xml:space="preserve"> alternatives to nuclear; they are extremely </w:t>
      </w:r>
      <w:r w:rsidRPr="00EB533F">
        <w:rPr>
          <w:rStyle w:val="StyleUnderline"/>
          <w:highlight w:val="green"/>
        </w:rPr>
        <w:t xml:space="preserve">difficult to detect, cost effective </w:t>
      </w:r>
      <w:r w:rsidRPr="00EB533F">
        <w:rPr>
          <w:rStyle w:val="StyleUnderline"/>
        </w:rPr>
        <w:t>and</w:t>
      </w:r>
      <w:r w:rsidRPr="00EB533F">
        <w:rPr>
          <w:rStyle w:val="StyleUnderline"/>
          <w:highlight w:val="green"/>
        </w:rPr>
        <w:t xml:space="preserve"> easy to deploy</w:t>
      </w:r>
      <w:r w:rsidRPr="00EB533F">
        <w:rPr>
          <w:rStyle w:val="StyleUnderline"/>
        </w:rPr>
        <w:t xml:space="preserve">. Aerosols of biological agents are invisible to the naked eye, silent, </w:t>
      </w:r>
      <w:proofErr w:type="spellStart"/>
      <w:r w:rsidRPr="00EB533F">
        <w:rPr>
          <w:rStyle w:val="StyleUnderline"/>
        </w:rPr>
        <w:t>odourless</w:t>
      </w:r>
      <w:proofErr w:type="spellEnd"/>
      <w:r w:rsidRPr="00EB533F">
        <w:rPr>
          <w:rStyle w:val="StyleUnderline"/>
        </w:rPr>
        <w:t>, tasteless and relatively easily dispersed</w:t>
      </w:r>
      <w:r w:rsidRPr="00EB533F">
        <w:t xml:space="preserve">. Most importantly they are 600 to 2000 times cheaper than other WMDs. </w:t>
      </w:r>
      <w:r w:rsidRPr="00EB533F">
        <w:rPr>
          <w:rStyle w:val="StyleUnderline"/>
        </w:rPr>
        <w:t xml:space="preserve">Recent </w:t>
      </w:r>
      <w:proofErr w:type="spellStart"/>
      <w:r w:rsidRPr="00EB533F">
        <w:rPr>
          <w:rStyle w:val="StyleUnderline"/>
        </w:rPr>
        <w:t>esti</w:t>
      </w:r>
      <w:proofErr w:type="spellEnd"/>
      <w:r w:rsidRPr="00EB533F">
        <w:rPr>
          <w:rStyle w:val="StyleUnderline"/>
        </w:rPr>
        <w:t xml:space="preserve">- mates place the </w:t>
      </w:r>
      <w:r w:rsidRPr="00EB533F">
        <w:rPr>
          <w:rStyle w:val="StyleUnderline"/>
          <w:highlight w:val="green"/>
        </w:rPr>
        <w:t xml:space="preserve">cost of biological weapons at </w:t>
      </w:r>
      <w:r w:rsidRPr="00EB533F">
        <w:rPr>
          <w:rStyle w:val="StyleUnderline"/>
        </w:rPr>
        <w:t xml:space="preserve">about </w:t>
      </w:r>
      <w:r w:rsidRPr="00EB533F">
        <w:rPr>
          <w:rStyle w:val="StyleUnderline"/>
          <w:highlight w:val="green"/>
        </w:rPr>
        <w:t xml:space="preserve">0.05% </w:t>
      </w:r>
      <w:r w:rsidRPr="00EB533F">
        <w:rPr>
          <w:rStyle w:val="StyleUnderline"/>
        </w:rPr>
        <w:t xml:space="preserve">of the </w:t>
      </w:r>
      <w:r w:rsidRPr="00EB533F">
        <w:rPr>
          <w:rStyle w:val="StyleUnderline"/>
          <w:highlight w:val="green"/>
        </w:rPr>
        <w:t xml:space="preserve">cost of </w:t>
      </w:r>
      <w:r w:rsidRPr="00EB533F">
        <w:rPr>
          <w:rStyle w:val="StyleUnderline"/>
        </w:rPr>
        <w:t xml:space="preserve">a </w:t>
      </w:r>
      <w:r w:rsidRPr="00EB533F">
        <w:rPr>
          <w:rStyle w:val="StyleUnderline"/>
          <w:highlight w:val="green"/>
        </w:rPr>
        <w:t>conventional weapon</w:t>
      </w:r>
      <w:r w:rsidRPr="00EB533F">
        <w:rPr>
          <w:rStyle w:val="StyleUnderline"/>
        </w:rPr>
        <w:t xml:space="preserve"> which could produce similar numbers of mass casualties per square </w:t>
      </w:r>
      <w:proofErr w:type="spellStart"/>
      <w:r w:rsidRPr="00EB533F">
        <w:rPr>
          <w:rStyle w:val="StyleUnderline"/>
        </w:rPr>
        <w:t>kilometre</w:t>
      </w:r>
      <w:proofErr w:type="spellEnd"/>
      <w:r w:rsidRPr="00EB533F">
        <w:t xml:space="preserve">. 45 </w:t>
      </w:r>
      <w:r w:rsidRPr="00EB533F">
        <w:rPr>
          <w:rStyle w:val="StyleUnderline"/>
        </w:rPr>
        <w:t xml:space="preserve">The proliferation of chemical and biological weapons has proved to be very fluid over the past century due to advancements in technology. Production is comparatively easy via the commonplace technology </w:t>
      </w:r>
      <w:r w:rsidRPr="00EB533F">
        <w:t xml:space="preserve">that is used in the manufacturing of antibiotics, vaccines, </w:t>
      </w:r>
      <w:proofErr w:type="gramStart"/>
      <w:r w:rsidRPr="00EB533F">
        <w:t>foods</w:t>
      </w:r>
      <w:proofErr w:type="gramEnd"/>
      <w:r w:rsidRPr="00EB533F">
        <w:t xml:space="preserve"> and beverages, while </w:t>
      </w:r>
      <w:r w:rsidRPr="00EB533F">
        <w:rPr>
          <w:rStyle w:val="StyleUnderline"/>
        </w:rPr>
        <w:t xml:space="preserve">delivery systems such as spray devices deployed </w:t>
      </w:r>
      <w:r w:rsidRPr="00EB533F">
        <w:rPr>
          <w:rStyle w:val="StyleUnderline"/>
        </w:rPr>
        <w:lastRenderedPageBreak/>
        <w:t xml:space="preserve">from airplane, boat or car are widely available. </w:t>
      </w:r>
      <w:r w:rsidRPr="00EB533F">
        <w:t xml:space="preserve">Another advantage of biological agents is </w:t>
      </w:r>
      <w:r w:rsidRPr="00EB533F">
        <w:rPr>
          <w:rStyle w:val="StyleUnderline"/>
        </w:rPr>
        <w:t xml:space="preserve">the </w:t>
      </w:r>
      <w:r w:rsidRPr="00EB533F">
        <w:rPr>
          <w:rStyle w:val="StyleUnderline"/>
          <w:highlight w:val="green"/>
        </w:rPr>
        <w:t>natural lead time</w:t>
      </w:r>
      <w:r w:rsidRPr="00EB533F">
        <w:rPr>
          <w:rStyle w:val="StyleUnderline"/>
        </w:rPr>
        <w:t xml:space="preserve"> pro- vided by the organism’s incubation period</w:t>
      </w:r>
      <w:r w:rsidRPr="00EB533F">
        <w:t xml:space="preserve"> (three to seven days in most cases), </w:t>
      </w:r>
      <w:r w:rsidRPr="00EB533F">
        <w:rPr>
          <w:rStyle w:val="StyleUnderline"/>
          <w:highlight w:val="green"/>
        </w:rPr>
        <w:t>allow</w:t>
      </w:r>
      <w:r w:rsidRPr="00EB533F">
        <w:t xml:space="preserve">ing the </w:t>
      </w:r>
      <w:proofErr w:type="spellStart"/>
      <w:r w:rsidRPr="00EB533F">
        <w:rPr>
          <w:rStyle w:val="StyleUnderline"/>
          <w:highlight w:val="green"/>
        </w:rPr>
        <w:t>ter</w:t>
      </w:r>
      <w:proofErr w:type="spellEnd"/>
      <w:r w:rsidRPr="00EB533F">
        <w:rPr>
          <w:rStyle w:val="StyleUnderline"/>
          <w:highlight w:val="green"/>
        </w:rPr>
        <w:t xml:space="preserve">- </w:t>
      </w:r>
      <w:proofErr w:type="spellStart"/>
      <w:r w:rsidRPr="00EB533F">
        <w:rPr>
          <w:rStyle w:val="StyleUnderline"/>
          <w:highlight w:val="green"/>
        </w:rPr>
        <w:t>rorists</w:t>
      </w:r>
      <w:proofErr w:type="spellEnd"/>
      <w:r w:rsidRPr="00EB533F">
        <w:rPr>
          <w:rStyle w:val="StyleUnderline"/>
          <w:highlight w:val="green"/>
        </w:rPr>
        <w:t xml:space="preserve"> to deploy the agent and</w:t>
      </w:r>
      <w:r w:rsidRPr="00EB533F">
        <w:rPr>
          <w:rStyle w:val="StyleUnderline"/>
        </w:rPr>
        <w:t xml:space="preserve"> then </w:t>
      </w:r>
      <w:r w:rsidRPr="00EB533F">
        <w:rPr>
          <w:rStyle w:val="StyleUnderline"/>
          <w:highlight w:val="green"/>
        </w:rPr>
        <w:t xml:space="preserve">escape before </w:t>
      </w:r>
      <w:r w:rsidRPr="00EB533F">
        <w:rPr>
          <w:rStyle w:val="StyleUnderline"/>
        </w:rPr>
        <w:t>an</w:t>
      </w:r>
      <w:r w:rsidRPr="00EB533F">
        <w:rPr>
          <w:rStyle w:val="StyleUnderline"/>
          <w:highlight w:val="green"/>
        </w:rPr>
        <w:t xml:space="preserve"> investigation</w:t>
      </w:r>
      <w:r w:rsidRPr="00EB533F">
        <w:rPr>
          <w:rStyle w:val="StyleUnderline"/>
        </w:rPr>
        <w:t xml:space="preserve"> by law enforcement and intelligence agencies can even </w:t>
      </w:r>
      <w:r w:rsidRPr="00EB533F">
        <w:rPr>
          <w:rStyle w:val="StyleUnderline"/>
          <w:highlight w:val="green"/>
        </w:rPr>
        <w:t>begin</w:t>
      </w:r>
      <w:r w:rsidRPr="00EB533F">
        <w:rPr>
          <w:rStyle w:val="StyleUnderline"/>
        </w:rPr>
        <w:t>. F</w:t>
      </w:r>
      <w:r w:rsidRPr="00EB533F">
        <w:t xml:space="preserve">urthermore, </w:t>
      </w:r>
      <w:r w:rsidRPr="00EB533F">
        <w:rPr>
          <w:rStyle w:val="StyleUnderline"/>
        </w:rPr>
        <w:t xml:space="preserve">not only would the use of an </w:t>
      </w:r>
      <w:r w:rsidRPr="00EB533F">
        <w:rPr>
          <w:rStyle w:val="StyleUnderline"/>
          <w:highlight w:val="green"/>
        </w:rPr>
        <w:t>endemic</w:t>
      </w:r>
      <w:r w:rsidRPr="00EB533F">
        <w:rPr>
          <w:rStyle w:val="StyleUnderline"/>
        </w:rPr>
        <w:t xml:space="preserve"> </w:t>
      </w:r>
      <w:proofErr w:type="spellStart"/>
      <w:r w:rsidRPr="00EB533F">
        <w:rPr>
          <w:rStyle w:val="StyleUnderline"/>
        </w:rPr>
        <w:t>infec</w:t>
      </w:r>
      <w:proofErr w:type="spellEnd"/>
      <w:r w:rsidRPr="00EB533F">
        <w:rPr>
          <w:rStyle w:val="StyleUnderline"/>
        </w:rPr>
        <w:t xml:space="preserve">- </w:t>
      </w:r>
      <w:proofErr w:type="spellStart"/>
      <w:r w:rsidRPr="00EB533F">
        <w:rPr>
          <w:rStyle w:val="StyleUnderline"/>
        </w:rPr>
        <w:t>tious</w:t>
      </w:r>
      <w:proofErr w:type="spellEnd"/>
      <w:r w:rsidRPr="00EB533F">
        <w:rPr>
          <w:rStyle w:val="StyleUnderline"/>
        </w:rPr>
        <w:t xml:space="preserve"> </w:t>
      </w:r>
      <w:r w:rsidRPr="00EB533F">
        <w:rPr>
          <w:rStyle w:val="StyleUnderline"/>
          <w:highlight w:val="green"/>
        </w:rPr>
        <w:t>agent</w:t>
      </w:r>
      <w:r w:rsidRPr="00EB533F">
        <w:rPr>
          <w:rStyle w:val="StyleUnderline"/>
        </w:rPr>
        <w:t xml:space="preserve"> likely </w:t>
      </w:r>
      <w:r w:rsidRPr="00EB533F">
        <w:rPr>
          <w:rStyle w:val="StyleUnderline"/>
          <w:highlight w:val="green"/>
        </w:rPr>
        <w:t xml:space="preserve">cause </w:t>
      </w:r>
      <w:r w:rsidRPr="00EB533F">
        <w:rPr>
          <w:rStyle w:val="StyleUnderline"/>
        </w:rPr>
        <w:t xml:space="preserve">initial </w:t>
      </w:r>
      <w:r w:rsidRPr="00EB533F">
        <w:rPr>
          <w:rStyle w:val="StyleUnderline"/>
          <w:highlight w:val="green"/>
        </w:rPr>
        <w:t>confusion</w:t>
      </w:r>
      <w:r w:rsidRPr="00EB533F">
        <w:rPr>
          <w:rStyle w:val="StyleUnderline"/>
        </w:rPr>
        <w:t xml:space="preserve"> because of the </w:t>
      </w:r>
      <w:r w:rsidRPr="00EB533F">
        <w:rPr>
          <w:rStyle w:val="StyleUnderline"/>
          <w:highlight w:val="green"/>
        </w:rPr>
        <w:t xml:space="preserve">difficulty </w:t>
      </w:r>
      <w:r w:rsidRPr="00EB533F">
        <w:rPr>
          <w:rStyle w:val="StyleUnderline"/>
        </w:rPr>
        <w:t xml:space="preserve">of </w:t>
      </w:r>
      <w:r w:rsidRPr="00EB533F">
        <w:rPr>
          <w:rStyle w:val="StyleUnderline"/>
          <w:highlight w:val="green"/>
        </w:rPr>
        <w:t>differentiating</w:t>
      </w:r>
      <w:r w:rsidRPr="00EB533F">
        <w:rPr>
          <w:rStyle w:val="StyleUnderline"/>
        </w:rPr>
        <w:t xml:space="preserve"> between a </w:t>
      </w:r>
      <w:r w:rsidRPr="00EB533F">
        <w:rPr>
          <w:rStyle w:val="StyleUnderline"/>
          <w:highlight w:val="green"/>
        </w:rPr>
        <w:t>biological</w:t>
      </w:r>
      <w:r w:rsidRPr="00EB533F">
        <w:rPr>
          <w:rStyle w:val="StyleUnderline"/>
        </w:rPr>
        <w:t xml:space="preserve"> warfare </w:t>
      </w:r>
      <w:r w:rsidRPr="00EB533F">
        <w:rPr>
          <w:rStyle w:val="StyleUnderline"/>
          <w:highlight w:val="green"/>
        </w:rPr>
        <w:t xml:space="preserve">attack and </w:t>
      </w:r>
      <w:r w:rsidRPr="00EB533F">
        <w:rPr>
          <w:rStyle w:val="StyleUnderline"/>
        </w:rPr>
        <w:t xml:space="preserve">a </w:t>
      </w:r>
      <w:r w:rsidRPr="00EB533F">
        <w:rPr>
          <w:rStyle w:val="StyleUnderline"/>
          <w:highlight w:val="green"/>
        </w:rPr>
        <w:t>natural epidemic</w:t>
      </w:r>
      <w:r w:rsidRPr="00EB533F">
        <w:rPr>
          <w:rStyle w:val="StyleUnderline"/>
        </w:rPr>
        <w:t>, but with some agents the</w:t>
      </w:r>
      <w:r w:rsidRPr="00EB533F">
        <w:rPr>
          <w:rStyle w:val="StyleUnderline"/>
          <w:highlight w:val="green"/>
        </w:rPr>
        <w:t xml:space="preserve"> potential</w:t>
      </w:r>
      <w:r w:rsidRPr="00EB533F">
        <w:rPr>
          <w:rStyle w:val="StyleUnderline"/>
        </w:rPr>
        <w:t xml:space="preserve"> also exists 46 for </w:t>
      </w:r>
      <w:r w:rsidRPr="00EB533F">
        <w:rPr>
          <w:rStyle w:val="StyleUnderline"/>
          <w:highlight w:val="green"/>
        </w:rPr>
        <w:t xml:space="preserve">secondary or tertiary transmission </w:t>
      </w:r>
      <w:r w:rsidRPr="00EB533F">
        <w:rPr>
          <w:rStyle w:val="StyleUnderline"/>
        </w:rPr>
        <w:t xml:space="preserve">from person to person or via natural vectors. </w:t>
      </w:r>
      <w:r w:rsidRPr="00EB533F">
        <w:t xml:space="preserve">Unlike their nuclear and radiological counterparts, </w:t>
      </w:r>
      <w:r w:rsidRPr="00EB533F">
        <w:rPr>
          <w:rStyle w:val="StyleUnderline"/>
        </w:rPr>
        <w:t xml:space="preserve">biological and chemical weapons have been used for terrorism by both state and non-state actors. The challenges faced in preventing the use of these weapons through international control mechanisms include the increasing availability of larger quantities of substances, ease of use and most especially advanced tech- </w:t>
      </w:r>
      <w:proofErr w:type="spellStart"/>
      <w:r w:rsidRPr="00EB533F">
        <w:rPr>
          <w:rStyle w:val="StyleUnderline"/>
        </w:rPr>
        <w:t>nological</w:t>
      </w:r>
      <w:proofErr w:type="spellEnd"/>
      <w:r w:rsidRPr="00EB533F">
        <w:rPr>
          <w:rStyle w:val="StyleUnderline"/>
        </w:rPr>
        <w:t xml:space="preserve"> deployment facilities that portend a </w:t>
      </w:r>
      <w:proofErr w:type="gramStart"/>
      <w:r w:rsidRPr="00EB533F">
        <w:rPr>
          <w:rStyle w:val="StyleUnderline"/>
        </w:rPr>
        <w:t>high risk</w:t>
      </w:r>
      <w:proofErr w:type="gramEnd"/>
      <w:r w:rsidRPr="00EB533F">
        <w:rPr>
          <w:rStyle w:val="StyleUnderline"/>
        </w:rPr>
        <w:t xml:space="preserve"> factor to larger populations. </w:t>
      </w:r>
      <w:r w:rsidRPr="00EB533F">
        <w:t xml:space="preserve">Table 1 catalogues the use of biochemical weapons in warfare and by terrorists and other groups or individuals over the past century, offering concrete historical precedent and empirical grounds for the potential future actions of Boko Haram. The data shows consistent recourse to the use of these weapons, </w:t>
      </w:r>
      <w:proofErr w:type="gramStart"/>
      <w:r w:rsidRPr="00EB533F">
        <w:t>in spite of</w:t>
      </w:r>
      <w:proofErr w:type="gramEnd"/>
      <w:r w:rsidRPr="00EB533F">
        <w:t xml:space="preserve"> the chemical and biological weapons conventions out- lawing them. </w:t>
      </w:r>
      <w:proofErr w:type="gramStart"/>
      <w:r w:rsidRPr="00EB533F">
        <w:t>It can be seen that from</w:t>
      </w:r>
      <w:proofErr w:type="gramEnd"/>
      <w:r w:rsidRPr="00EB533F">
        <w:t xml:space="preserve"> the 1970s onwards there has been an increase in the use of biochemical weapons by religious cults and terrorist groups in pursuit of their agendas. The rise of Boko Haram and its ISIS affiliation could lead to a future where the use of biochemical weapons is the norm rather than the exception. </w:t>
      </w:r>
    </w:p>
    <w:p w14:paraId="0A31B862" w14:textId="77777777" w:rsidR="00E34BF3" w:rsidRPr="00EB533F" w:rsidRDefault="00E34BF3" w:rsidP="00E34BF3"/>
    <w:p w14:paraId="307B4951" w14:textId="77777777" w:rsidR="00E34BF3" w:rsidRPr="00EB533F" w:rsidRDefault="00E34BF3" w:rsidP="00E34BF3">
      <w:pPr>
        <w:pStyle w:val="Heading4"/>
        <w:rPr>
          <w:rFonts w:cs="Calibri"/>
        </w:rPr>
      </w:pPr>
      <w:r w:rsidRPr="00EB533F">
        <w:rPr>
          <w:rFonts w:cs="Calibri"/>
        </w:rPr>
        <w:t xml:space="preserve">COVID incentivizes </w:t>
      </w:r>
      <w:r w:rsidRPr="00EB533F">
        <w:rPr>
          <w:rFonts w:cs="Calibri"/>
          <w:u w:val="single"/>
        </w:rPr>
        <w:t>engineered bioterror</w:t>
      </w:r>
      <w:r w:rsidRPr="00EB533F">
        <w:rPr>
          <w:rFonts w:cs="Calibri"/>
        </w:rPr>
        <w:t>- extinction</w:t>
      </w:r>
    </w:p>
    <w:p w14:paraId="04B8675F" w14:textId="77777777" w:rsidR="00E34BF3" w:rsidRPr="00EB533F" w:rsidRDefault="00E34BF3" w:rsidP="00E34BF3">
      <w:r w:rsidRPr="00EB533F">
        <w:rPr>
          <w:rStyle w:val="Style13ptBold"/>
        </w:rPr>
        <w:t>Walsh, 20</w:t>
      </w:r>
      <w:r w:rsidRPr="00EB533F">
        <w:t xml:space="preserve"> -- </w:t>
      </w:r>
      <w:proofErr w:type="spellStart"/>
      <w:r w:rsidRPr="00EB533F">
        <w:t>Axios</w:t>
      </w:r>
      <w:proofErr w:type="spellEnd"/>
      <w:r w:rsidRPr="00EB533F">
        <w:t xml:space="preserve"> Future correspondent [Bryan Walsh, "The coronavirus pandemic reawakens bioweapon fears," </w:t>
      </w:r>
      <w:proofErr w:type="spellStart"/>
      <w:r w:rsidRPr="00EB533F">
        <w:t>Axios</w:t>
      </w:r>
      <w:proofErr w:type="spellEnd"/>
      <w:r w:rsidRPr="00EB533F">
        <w:t>, 5-14-2020, https://www.axios.com/coronavirus-pandemic-pathogen-bioweapon-45417c86-52aa-41b1-8a99-44a6e597d3a8.html, accessed 9-7-2020]</w:t>
      </w:r>
    </w:p>
    <w:p w14:paraId="31624ACE" w14:textId="77777777" w:rsidR="00E34BF3" w:rsidRPr="00EB533F" w:rsidRDefault="00E34BF3" w:rsidP="00E34BF3">
      <w:pPr>
        <w:rPr>
          <w:sz w:val="14"/>
        </w:rPr>
      </w:pPr>
      <w:r w:rsidRPr="00EB533F">
        <w:rPr>
          <w:sz w:val="14"/>
        </w:rPr>
        <w:t xml:space="preserve">The </w:t>
      </w:r>
      <w:r w:rsidRPr="00EB533F">
        <w:rPr>
          <w:rStyle w:val="StyleUnderline"/>
        </w:rPr>
        <w:t>corona</w:t>
      </w:r>
      <w:r w:rsidRPr="00EB533F">
        <w:rPr>
          <w:sz w:val="14"/>
        </w:rPr>
        <w:t xml:space="preserve">virus pandemic </w:t>
      </w:r>
      <w:r w:rsidRPr="00EB533F">
        <w:rPr>
          <w:rStyle w:val="StyleUnderline"/>
        </w:rPr>
        <w:t>reawakens bioweapon fears</w:t>
      </w:r>
    </w:p>
    <w:p w14:paraId="22DC8985" w14:textId="77777777" w:rsidR="00E34BF3" w:rsidRPr="00EB533F" w:rsidRDefault="00E34BF3" w:rsidP="00E34BF3">
      <w:pPr>
        <w:rPr>
          <w:sz w:val="14"/>
        </w:rPr>
      </w:pPr>
      <w:r w:rsidRPr="00EB533F">
        <w:rPr>
          <w:rStyle w:val="StyleUnderline"/>
        </w:rPr>
        <w:t>The immense</w:t>
      </w:r>
      <w:r w:rsidRPr="00EB533F">
        <w:rPr>
          <w:sz w:val="14"/>
        </w:rPr>
        <w:t xml:space="preserve"> human and economic </w:t>
      </w:r>
      <w:r w:rsidRPr="00EB533F">
        <w:rPr>
          <w:rStyle w:val="StyleUnderline"/>
        </w:rPr>
        <w:t>toll</w:t>
      </w:r>
      <w:r w:rsidRPr="00EB533F">
        <w:rPr>
          <w:sz w:val="14"/>
        </w:rPr>
        <w:t xml:space="preserve"> of the COVID-19 pandemic </w:t>
      </w:r>
      <w:r w:rsidRPr="00EB533F">
        <w:rPr>
          <w:rStyle w:val="StyleUnderline"/>
        </w:rPr>
        <w:t>only underscores the threat posed by pathogens that could be deliberately engineered and released</w:t>
      </w:r>
      <w:r w:rsidRPr="00EB533F">
        <w:rPr>
          <w:sz w:val="14"/>
        </w:rPr>
        <w:t>.</w:t>
      </w:r>
    </w:p>
    <w:p w14:paraId="01946E24" w14:textId="77777777" w:rsidR="00E34BF3" w:rsidRPr="00EB533F" w:rsidRDefault="00E34BF3" w:rsidP="00E34BF3">
      <w:pPr>
        <w:rPr>
          <w:sz w:val="14"/>
        </w:rPr>
      </w:pPr>
      <w:r w:rsidRPr="00EB533F">
        <w:rPr>
          <w:sz w:val="14"/>
        </w:rPr>
        <w:t xml:space="preserve">Why it matters: </w:t>
      </w:r>
      <w:proofErr w:type="gramStart"/>
      <w:r w:rsidRPr="00EB533F">
        <w:rPr>
          <w:rStyle w:val="Emphasis"/>
          <w:highlight w:val="green"/>
        </w:rPr>
        <w:t>New</w:t>
      </w:r>
      <w:proofErr w:type="gramEnd"/>
      <w:r w:rsidRPr="00EB533F">
        <w:rPr>
          <w:rStyle w:val="Emphasis"/>
          <w:highlight w:val="green"/>
        </w:rPr>
        <w:t xml:space="preserve"> tech</w:t>
      </w:r>
      <w:r w:rsidRPr="00EB533F">
        <w:rPr>
          <w:sz w:val="14"/>
        </w:rPr>
        <w:t xml:space="preserve">nology </w:t>
      </w:r>
      <w:r w:rsidRPr="00EB533F">
        <w:rPr>
          <w:rStyle w:val="StyleUnderline"/>
          <w:highlight w:val="green"/>
        </w:rPr>
        <w:t xml:space="preserve">like </w:t>
      </w:r>
      <w:r w:rsidRPr="00EB533F">
        <w:rPr>
          <w:rStyle w:val="Emphasis"/>
          <w:highlight w:val="green"/>
        </w:rPr>
        <w:t xml:space="preserve">gene editing </w:t>
      </w:r>
      <w:r w:rsidRPr="00EB533F">
        <w:rPr>
          <w:rStyle w:val="StyleUnderline"/>
          <w:highlight w:val="green"/>
        </w:rPr>
        <w:t xml:space="preserve">and </w:t>
      </w:r>
      <w:r w:rsidRPr="00EB533F">
        <w:rPr>
          <w:rStyle w:val="Emphasis"/>
          <w:highlight w:val="green"/>
        </w:rPr>
        <w:t xml:space="preserve">DNA synthesis </w:t>
      </w:r>
      <w:r w:rsidRPr="00EB533F">
        <w:rPr>
          <w:sz w:val="14"/>
        </w:rPr>
        <w:t xml:space="preserve">has </w:t>
      </w:r>
      <w:r w:rsidRPr="00EB533F">
        <w:rPr>
          <w:rStyle w:val="StyleUnderline"/>
          <w:highlight w:val="green"/>
        </w:rPr>
        <w:t xml:space="preserve">made </w:t>
      </w:r>
      <w:r w:rsidRPr="00EB533F">
        <w:rPr>
          <w:rStyle w:val="StyleUnderline"/>
        </w:rPr>
        <w:t>the creation of more virulent pathogens easier</w:t>
      </w:r>
      <w:r w:rsidRPr="00EB533F">
        <w:rPr>
          <w:sz w:val="14"/>
        </w:rPr>
        <w:t>. Yet security and regulation efforts haven't kept pace with the science.</w:t>
      </w:r>
    </w:p>
    <w:p w14:paraId="3651FEBF" w14:textId="77777777" w:rsidR="00E34BF3" w:rsidRPr="00EB533F" w:rsidRDefault="00E34BF3" w:rsidP="00E34BF3">
      <w:pPr>
        <w:rPr>
          <w:sz w:val="14"/>
        </w:rPr>
      </w:pPr>
      <w:r w:rsidRPr="00EB533F">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02A6AA8D" w14:textId="77777777" w:rsidR="00E34BF3" w:rsidRPr="00EB533F" w:rsidRDefault="00E34BF3" w:rsidP="00E34BF3">
      <w:pPr>
        <w:rPr>
          <w:rStyle w:val="StyleUnderline"/>
        </w:rPr>
      </w:pPr>
      <w:r w:rsidRPr="00EB533F">
        <w:rPr>
          <w:sz w:val="14"/>
        </w:rPr>
        <w:t xml:space="preserve">That doesn't mean the threat from bioweapons isn't dire. Along with AI, </w:t>
      </w:r>
      <w:r w:rsidRPr="00EB533F">
        <w:rPr>
          <w:rStyle w:val="Emphasis"/>
          <w:highlight w:val="green"/>
        </w:rPr>
        <w:t>engineered pandemics</w:t>
      </w:r>
      <w:r w:rsidRPr="00EB533F">
        <w:rPr>
          <w:rStyle w:val="StyleUnderline"/>
        </w:rPr>
        <w:t xml:space="preserve"> are widely considered </w:t>
      </w:r>
      <w:r w:rsidRPr="00EB533F">
        <w:rPr>
          <w:rStyle w:val="StyleUnderline"/>
          <w:highlight w:val="green"/>
        </w:rPr>
        <w:t xml:space="preserve">the </w:t>
      </w:r>
      <w:r w:rsidRPr="00EB533F">
        <w:rPr>
          <w:rStyle w:val="Emphasis"/>
          <w:highlight w:val="green"/>
        </w:rPr>
        <w:t>biggest existential risk facing humanity</w:t>
      </w:r>
      <w:r w:rsidRPr="00EB533F">
        <w:rPr>
          <w:rStyle w:val="StyleUnderline"/>
        </w:rPr>
        <w:t>.</w:t>
      </w:r>
    </w:p>
    <w:p w14:paraId="4EE994E6" w14:textId="77777777" w:rsidR="00E34BF3" w:rsidRPr="00EB533F" w:rsidRDefault="00E34BF3" w:rsidP="00E34BF3">
      <w:pPr>
        <w:rPr>
          <w:rStyle w:val="StyleUnderline"/>
        </w:rPr>
      </w:pPr>
      <w:r w:rsidRPr="00EB533F">
        <w:rPr>
          <w:sz w:val="14"/>
        </w:rPr>
        <w:lastRenderedPageBreak/>
        <w:t xml:space="preserve">That's in part because </w:t>
      </w:r>
      <w:r w:rsidRPr="00EB533F">
        <w:rPr>
          <w:rStyle w:val="StyleUnderline"/>
        </w:rPr>
        <w:t xml:space="preserve">a </w:t>
      </w:r>
      <w:r w:rsidRPr="00EB533F">
        <w:rPr>
          <w:rStyle w:val="StyleUnderline"/>
          <w:highlight w:val="green"/>
        </w:rPr>
        <w:t xml:space="preserve">pathogen </w:t>
      </w:r>
      <w:r w:rsidRPr="00EB533F">
        <w:rPr>
          <w:rStyle w:val="StyleUnderline"/>
        </w:rPr>
        <w:t xml:space="preserve">could be </w:t>
      </w:r>
      <w:r w:rsidRPr="00EB533F">
        <w:rPr>
          <w:rStyle w:val="Emphasis"/>
          <w:highlight w:val="green"/>
        </w:rPr>
        <w:t>engineered</w:t>
      </w:r>
      <w:r w:rsidRPr="00EB533F">
        <w:rPr>
          <w:rStyle w:val="StyleUnderline"/>
          <w:highlight w:val="green"/>
        </w:rPr>
        <w:t xml:space="preserve"> </w:t>
      </w:r>
      <w:r w:rsidRPr="00EB533F">
        <w:rPr>
          <w:rStyle w:val="StyleUnderline"/>
        </w:rPr>
        <w:t xml:space="preserve">in a lab </w:t>
      </w:r>
      <w:r w:rsidRPr="00EB533F">
        <w:rPr>
          <w:rStyle w:val="Emphasis"/>
          <w:highlight w:val="green"/>
        </w:rPr>
        <w:t>for maximum contagiousness and virulence</w:t>
      </w:r>
      <w:r w:rsidRPr="00EB533F">
        <w:rPr>
          <w:rStyle w:val="StyleUnderline"/>
        </w:rPr>
        <w:t>, well beyond what would arise through natural selection.</w:t>
      </w:r>
    </w:p>
    <w:p w14:paraId="720225CD" w14:textId="77777777" w:rsidR="00E34BF3" w:rsidRPr="00EB533F" w:rsidRDefault="00E34BF3" w:rsidP="00E34BF3">
      <w:pPr>
        <w:rPr>
          <w:sz w:val="14"/>
        </w:rPr>
      </w:pPr>
      <w:r w:rsidRPr="00EB533F">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EB533F">
        <w:rPr>
          <w:sz w:val="14"/>
        </w:rPr>
        <w:t>Nipah</w:t>
      </w:r>
      <w:proofErr w:type="spellEnd"/>
      <w:r w:rsidRPr="00EB533F">
        <w:rPr>
          <w:sz w:val="14"/>
        </w:rPr>
        <w:t xml:space="preserve"> virus, which has a mortality rate of 40-75%. The resulting simulated global outbreak killed 150 million people.</w:t>
      </w:r>
    </w:p>
    <w:p w14:paraId="5771300B" w14:textId="77777777" w:rsidR="00E34BF3" w:rsidRPr="00EB533F" w:rsidRDefault="00E34BF3" w:rsidP="00E34BF3">
      <w:pPr>
        <w:rPr>
          <w:sz w:val="14"/>
        </w:rPr>
      </w:pPr>
      <w:r w:rsidRPr="00EB533F">
        <w:rPr>
          <w:sz w:val="14"/>
        </w:rPr>
        <w:t xml:space="preserve">COVID-19 isn't anywhere near that fatal, but </w:t>
      </w:r>
      <w:r w:rsidRPr="00EB533F">
        <w:rPr>
          <w:rStyle w:val="StyleUnderline"/>
        </w:rPr>
        <w:t xml:space="preserve">the </w:t>
      </w:r>
      <w:r w:rsidRPr="00EB533F">
        <w:rPr>
          <w:rStyle w:val="StyleUnderline"/>
          <w:highlight w:val="green"/>
        </w:rPr>
        <w:t xml:space="preserve">pandemic </w:t>
      </w:r>
      <w:r w:rsidRPr="00EB533F">
        <w:rPr>
          <w:rStyle w:val="StyleUnderline"/>
        </w:rPr>
        <w:t xml:space="preserve">has </w:t>
      </w:r>
      <w:r w:rsidRPr="00EB533F">
        <w:rPr>
          <w:rStyle w:val="StyleUnderline"/>
          <w:highlight w:val="green"/>
        </w:rPr>
        <w:t xml:space="preserve">shown </w:t>
      </w:r>
      <w:r w:rsidRPr="00EB533F">
        <w:rPr>
          <w:rStyle w:val="StyleUnderline"/>
        </w:rPr>
        <w:t>the</w:t>
      </w:r>
      <w:r w:rsidRPr="00EB533F">
        <w:rPr>
          <w:rStyle w:val="StyleUnderline"/>
          <w:highlight w:val="green"/>
        </w:rPr>
        <w:t xml:space="preserve"> vulnerability of </w:t>
      </w:r>
      <w:r w:rsidRPr="00EB533F">
        <w:rPr>
          <w:rStyle w:val="StyleUnderline"/>
        </w:rPr>
        <w:t>the</w:t>
      </w:r>
      <w:r w:rsidRPr="00EB533F">
        <w:rPr>
          <w:rStyle w:val="StyleUnderline"/>
          <w:highlight w:val="green"/>
        </w:rPr>
        <w:t xml:space="preserve"> U.S.</w:t>
      </w:r>
      <w:r w:rsidRPr="00EB533F">
        <w:rPr>
          <w:sz w:val="14"/>
        </w:rPr>
        <w:t xml:space="preserve"> and the world </w:t>
      </w:r>
      <w:r w:rsidRPr="00EB533F">
        <w:rPr>
          <w:rStyle w:val="StyleUnderline"/>
        </w:rPr>
        <w:t>to bio</w:t>
      </w:r>
      <w:r w:rsidRPr="00EB533F">
        <w:rPr>
          <w:sz w:val="14"/>
        </w:rPr>
        <w:t xml:space="preserve">logical </w:t>
      </w:r>
      <w:r w:rsidRPr="00EB533F">
        <w:rPr>
          <w:rStyle w:val="StyleUnderline"/>
        </w:rPr>
        <w:t>threats</w:t>
      </w:r>
      <w:r w:rsidRPr="00EB533F">
        <w:rPr>
          <w:sz w:val="14"/>
        </w:rPr>
        <w:t xml:space="preserve"> both natural and manmade.</w:t>
      </w:r>
    </w:p>
    <w:p w14:paraId="2C4CF887" w14:textId="77777777" w:rsidR="00E34BF3" w:rsidRPr="00EB533F" w:rsidRDefault="00E34BF3" w:rsidP="00E34BF3">
      <w:pPr>
        <w:rPr>
          <w:sz w:val="14"/>
        </w:rPr>
      </w:pPr>
      <w:r w:rsidRPr="00EB533F">
        <w:rPr>
          <w:sz w:val="14"/>
        </w:rPr>
        <w:t>"</w:t>
      </w:r>
      <w:r w:rsidRPr="00EB533F">
        <w:rPr>
          <w:rStyle w:val="StyleUnderline"/>
        </w:rPr>
        <w:t xml:space="preserve">Potential </w:t>
      </w:r>
      <w:r w:rsidRPr="00EB533F">
        <w:rPr>
          <w:rStyle w:val="StyleUnderline"/>
          <w:highlight w:val="green"/>
        </w:rPr>
        <w:t>adversaries</w:t>
      </w:r>
      <w:r w:rsidRPr="00EB533F">
        <w:rPr>
          <w:rStyle w:val="StyleUnderline"/>
        </w:rPr>
        <w:t xml:space="preserve"> are</w:t>
      </w:r>
      <w:r w:rsidRPr="00EB533F">
        <w:rPr>
          <w:sz w:val="14"/>
        </w:rPr>
        <w:t xml:space="preserve"> of course </w:t>
      </w:r>
      <w:r w:rsidRPr="00EB533F">
        <w:rPr>
          <w:rStyle w:val="StyleUnderline"/>
          <w:highlight w:val="green"/>
        </w:rPr>
        <w:t>seeing</w:t>
      </w:r>
      <w:r w:rsidRPr="00EB533F">
        <w:rPr>
          <w:rStyle w:val="StyleUnderline"/>
        </w:rPr>
        <w:t xml:space="preserve"> the </w:t>
      </w:r>
      <w:r w:rsidRPr="00EB533F">
        <w:rPr>
          <w:rStyle w:val="StyleUnderline"/>
          <w:highlight w:val="green"/>
        </w:rPr>
        <w:t xml:space="preserve">same things </w:t>
      </w:r>
      <w:r w:rsidRPr="00EB533F">
        <w:rPr>
          <w:rStyle w:val="StyleUnderline"/>
        </w:rPr>
        <w:t>we’re seeing</w:t>
      </w:r>
      <w:r w:rsidRPr="00EB533F">
        <w:rPr>
          <w:sz w:val="14"/>
        </w:rPr>
        <w:t>," says Richard Pilch of the Middlebury Institute of International Studies. "</w:t>
      </w:r>
      <w:r w:rsidRPr="00EB533F">
        <w:rPr>
          <w:rStyle w:val="StyleUnderline"/>
        </w:rPr>
        <w:t>Anyone looking for a radical leveling approach</w:t>
      </w:r>
      <w:r w:rsidRPr="00EB533F">
        <w:rPr>
          <w:sz w:val="14"/>
        </w:rPr>
        <w:t xml:space="preserve"> — whether a state actor like North Korea or </w:t>
      </w:r>
      <w:r w:rsidRPr="00EB533F">
        <w:rPr>
          <w:rStyle w:val="StyleUnderline"/>
        </w:rPr>
        <w:t xml:space="preserve">a motivated </w:t>
      </w:r>
      <w:r w:rsidRPr="00EB533F">
        <w:rPr>
          <w:rStyle w:val="StyleUnderline"/>
          <w:highlight w:val="green"/>
        </w:rPr>
        <w:t>terrorist organization</w:t>
      </w:r>
      <w:r w:rsidRPr="00EB533F">
        <w:rPr>
          <w:sz w:val="14"/>
          <w:highlight w:val="green"/>
        </w:rPr>
        <w:t xml:space="preserve"> — </w:t>
      </w:r>
      <w:r w:rsidRPr="00EB533F">
        <w:rPr>
          <w:rStyle w:val="StyleUnderline"/>
          <w:highlight w:val="green"/>
        </w:rPr>
        <w:t>may be influenced by COVID</w:t>
      </w:r>
      <w:r w:rsidRPr="00EB533F">
        <w:rPr>
          <w:sz w:val="14"/>
        </w:rPr>
        <w:t xml:space="preserve">-19 </w:t>
      </w:r>
      <w:r w:rsidRPr="00EB533F">
        <w:rPr>
          <w:rStyle w:val="StyleUnderline"/>
          <w:highlight w:val="green"/>
        </w:rPr>
        <w:t>to</w:t>
      </w:r>
      <w:r w:rsidRPr="00EB533F">
        <w:rPr>
          <w:sz w:val="14"/>
          <w:highlight w:val="green"/>
        </w:rPr>
        <w:t xml:space="preserve"> </w:t>
      </w:r>
      <w:r w:rsidRPr="00EB533F">
        <w:rPr>
          <w:sz w:val="14"/>
        </w:rPr>
        <w:t xml:space="preserve">consider </w:t>
      </w:r>
      <w:r w:rsidRPr="00EB533F">
        <w:rPr>
          <w:rStyle w:val="StyleUnderline"/>
          <w:highlight w:val="green"/>
        </w:rPr>
        <w:t>pursu</w:t>
      </w:r>
      <w:r w:rsidRPr="00EB533F">
        <w:rPr>
          <w:sz w:val="14"/>
        </w:rPr>
        <w:t xml:space="preserve">ing a </w:t>
      </w:r>
      <w:r w:rsidRPr="00EB533F">
        <w:rPr>
          <w:rStyle w:val="StyleUnderline"/>
          <w:highlight w:val="green"/>
        </w:rPr>
        <w:t>bio</w:t>
      </w:r>
      <w:r w:rsidRPr="00EB533F">
        <w:rPr>
          <w:sz w:val="14"/>
        </w:rPr>
        <w:t xml:space="preserve">logical </w:t>
      </w:r>
      <w:r w:rsidRPr="00EB533F">
        <w:rPr>
          <w:rStyle w:val="StyleUnderline"/>
          <w:highlight w:val="green"/>
        </w:rPr>
        <w:t xml:space="preserve">weapons </w:t>
      </w:r>
      <w:r w:rsidRPr="00EB533F">
        <w:rPr>
          <w:rStyle w:val="StyleUnderline"/>
        </w:rPr>
        <w:t>capability."</w:t>
      </w:r>
    </w:p>
    <w:p w14:paraId="1FE7276A" w14:textId="77777777" w:rsidR="00E34BF3" w:rsidRPr="00EB533F" w:rsidRDefault="00E34BF3" w:rsidP="00E34BF3">
      <w:pPr>
        <w:rPr>
          <w:sz w:val="14"/>
        </w:rPr>
      </w:pPr>
      <w:r w:rsidRPr="00EB533F">
        <w:rPr>
          <w:sz w:val="14"/>
        </w:rPr>
        <w:t>Background: Bioweapons were officially banned by the Biological Weapons Convention in 1975, though North Korea is suspected of maintaining an offensive bioweapons program.</w:t>
      </w:r>
    </w:p>
    <w:p w14:paraId="01DFD538" w14:textId="77777777" w:rsidR="00E34BF3" w:rsidRPr="00EB533F" w:rsidRDefault="00E34BF3" w:rsidP="00E34BF3">
      <w:pPr>
        <w:rPr>
          <w:sz w:val="14"/>
        </w:rPr>
      </w:pPr>
      <w:r w:rsidRPr="00EB533F">
        <w:rPr>
          <w:sz w:val="14"/>
        </w:rPr>
        <w:t xml:space="preserve">A particular concern about biowarfare and bioterror, though, is that many of </w:t>
      </w:r>
      <w:r w:rsidRPr="00EB533F">
        <w:rPr>
          <w:rStyle w:val="StyleUnderline"/>
        </w:rPr>
        <w:t>the tools and methods that could be used to create a weaponized virus are</w:t>
      </w:r>
      <w:r w:rsidRPr="00EB533F">
        <w:rPr>
          <w:sz w:val="14"/>
        </w:rPr>
        <w:t xml:space="preserve"> largely </w:t>
      </w:r>
      <w:r w:rsidRPr="00EB533F">
        <w:rPr>
          <w:rStyle w:val="StyleUnderline"/>
        </w:rPr>
        <w:t xml:space="preserve">indistinguishable from those used </w:t>
      </w:r>
      <w:proofErr w:type="gramStart"/>
      <w:r w:rsidRPr="00EB533F">
        <w:rPr>
          <w:rStyle w:val="StyleUnderline"/>
        </w:rPr>
        <w:t>in</w:t>
      </w:r>
      <w:r w:rsidRPr="00EB533F">
        <w:rPr>
          <w:sz w:val="14"/>
        </w:rPr>
        <w:t xml:space="preserve"> the course of</w:t>
      </w:r>
      <w:proofErr w:type="gramEnd"/>
      <w:r w:rsidRPr="00EB533F">
        <w:rPr>
          <w:sz w:val="14"/>
        </w:rPr>
        <w:t xml:space="preserve"> </w:t>
      </w:r>
      <w:r w:rsidRPr="00EB533F">
        <w:rPr>
          <w:rStyle w:val="StyleUnderline"/>
        </w:rPr>
        <w:t>legitimate scientific research. This makes biotech</w:t>
      </w:r>
      <w:r w:rsidRPr="00EB533F">
        <w:rPr>
          <w:sz w:val="14"/>
        </w:rPr>
        <w:t xml:space="preserve">nology </w:t>
      </w:r>
      <w:r w:rsidRPr="00EB533F">
        <w:rPr>
          <w:rStyle w:val="StyleUnderline"/>
        </w:rPr>
        <w:t>"dual-use"</w:t>
      </w:r>
      <w:r w:rsidRPr="00EB533F">
        <w:rPr>
          <w:sz w:val="14"/>
        </w:rPr>
        <w:t xml:space="preserve"> — and that much more difficult to safely regulate without cutting off research that could be vitally important.</w:t>
      </w:r>
    </w:p>
    <w:p w14:paraId="0303724E" w14:textId="77777777" w:rsidR="00E34BF3" w:rsidRPr="00EB533F" w:rsidRDefault="00E34BF3" w:rsidP="00E34BF3">
      <w:pPr>
        <w:rPr>
          <w:sz w:val="14"/>
        </w:rPr>
      </w:pPr>
      <w:r w:rsidRPr="00EB533F">
        <w:rPr>
          <w:sz w:val="14"/>
        </w:rPr>
        <w:t xml:space="preserve">While earlier bioweapons fears focused on the possibility that a state or terror group could try to weaponize a known dangerous agent like smallpox — which would require somehow obtaining restricted pathogens — </w:t>
      </w:r>
      <w:r w:rsidRPr="00EB533F">
        <w:rPr>
          <w:rStyle w:val="StyleUnderline"/>
        </w:rPr>
        <w:t>new tech</w:t>
      </w:r>
      <w:r w:rsidRPr="00EB533F">
        <w:rPr>
          <w:sz w:val="14"/>
        </w:rPr>
        <w:t xml:space="preserve">nology </w:t>
      </w:r>
      <w:r w:rsidRPr="00EB533F">
        <w:rPr>
          <w:rStyle w:val="StyleUnderline"/>
        </w:rPr>
        <w:t>means</w:t>
      </w:r>
      <w:r w:rsidRPr="00EB533F">
        <w:rPr>
          <w:sz w:val="14"/>
        </w:rPr>
        <w:t xml:space="preserve"> that </w:t>
      </w:r>
      <w:r w:rsidRPr="00EB533F">
        <w:rPr>
          <w:rStyle w:val="StyleUnderline"/>
        </w:rPr>
        <w:t>someone could obtain the genetic sequence of a germ online and synthesize it in the lab</w:t>
      </w:r>
      <w:r w:rsidRPr="00EB533F">
        <w:rPr>
          <w:sz w:val="14"/>
        </w:rPr>
        <w:t>.</w:t>
      </w:r>
    </w:p>
    <w:p w14:paraId="3644CD37" w14:textId="77777777" w:rsidR="00E34BF3" w:rsidRPr="00EB533F" w:rsidRDefault="00E34BF3" w:rsidP="00E34BF3">
      <w:pPr>
        <w:rPr>
          <w:sz w:val="14"/>
        </w:rPr>
      </w:pPr>
      <w:r w:rsidRPr="00EB533F">
        <w:rPr>
          <w:sz w:val="14"/>
        </w:rPr>
        <w:t xml:space="preserve">"If you've been trained in a relevant technical discipline, that means you can make almost any potentially harmful agent that you're aware of," says Kevin </w:t>
      </w:r>
      <w:proofErr w:type="spellStart"/>
      <w:r w:rsidRPr="00EB533F">
        <w:rPr>
          <w:sz w:val="14"/>
        </w:rPr>
        <w:t>Esvelt</w:t>
      </w:r>
      <w:proofErr w:type="spellEnd"/>
      <w:r w:rsidRPr="00EB533F">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08818E45" w14:textId="77777777" w:rsidR="00E34BF3" w:rsidRPr="00EB533F" w:rsidRDefault="00E34BF3" w:rsidP="00E34BF3">
      <w:pPr>
        <w:rPr>
          <w:sz w:val="14"/>
        </w:rPr>
      </w:pPr>
      <w:r w:rsidRPr="00EB533F">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EB533F">
        <w:rPr>
          <w:sz w:val="14"/>
        </w:rPr>
        <w:t>Esvelt</w:t>
      </w:r>
      <w:proofErr w:type="spellEnd"/>
      <w:r w:rsidRPr="00EB533F">
        <w:rPr>
          <w:sz w:val="14"/>
        </w:rPr>
        <w:t>.</w:t>
      </w:r>
    </w:p>
    <w:p w14:paraId="6D3BB059" w14:textId="77777777" w:rsidR="00E34BF3" w:rsidRPr="00EB533F" w:rsidRDefault="00E34BF3" w:rsidP="00E34BF3">
      <w:pPr>
        <w:rPr>
          <w:sz w:val="14"/>
        </w:rPr>
      </w:pPr>
      <w:r w:rsidRPr="00EB533F">
        <w:rPr>
          <w:sz w:val="14"/>
        </w:rPr>
        <w:t>Screening efforts that look for the genetic sequences of known pathogens also wouldn't necessarily be able to detect when synthetic DNA was being used to make something entirely novel and dangerous.</w:t>
      </w:r>
    </w:p>
    <w:p w14:paraId="25E94AE2" w14:textId="77777777" w:rsidR="00E34BF3" w:rsidRPr="00EB533F" w:rsidRDefault="00E34BF3" w:rsidP="00E34BF3">
      <w:pPr>
        <w:rPr>
          <w:sz w:val="14"/>
        </w:rPr>
      </w:pPr>
      <w:proofErr w:type="gramStart"/>
      <w:r w:rsidRPr="00EB533F">
        <w:rPr>
          <w:sz w:val="14"/>
        </w:rPr>
        <w:t>In the near future</w:t>
      </w:r>
      <w:proofErr w:type="gramEnd"/>
      <w:r w:rsidRPr="00EB533F">
        <w:rPr>
          <w:sz w:val="14"/>
        </w:rPr>
        <w:t>, desktop DNA synthesizers may be able to generate synthetic DNA in the lab, cutting out the need for commercial suppliers — and potential security screenings.</w:t>
      </w:r>
    </w:p>
    <w:p w14:paraId="01EA8005" w14:textId="77777777" w:rsidR="00E34BF3" w:rsidRPr="00EB533F" w:rsidRDefault="00E34BF3" w:rsidP="00E34BF3">
      <w:pPr>
        <w:rPr>
          <w:sz w:val="14"/>
        </w:rPr>
      </w:pPr>
      <w:r w:rsidRPr="00EB533F">
        <w:rPr>
          <w:rStyle w:val="StyleUnderline"/>
        </w:rPr>
        <w:t xml:space="preserve">The </w:t>
      </w:r>
      <w:r w:rsidRPr="00EB533F">
        <w:rPr>
          <w:rStyle w:val="Emphasis"/>
          <w:highlight w:val="green"/>
        </w:rPr>
        <w:t>democratization of biotech</w:t>
      </w:r>
      <w:r w:rsidRPr="00EB533F">
        <w:rPr>
          <w:sz w:val="14"/>
        </w:rPr>
        <w:t xml:space="preserve">nology </w:t>
      </w:r>
      <w:r w:rsidRPr="00EB533F">
        <w:rPr>
          <w:rStyle w:val="StyleUnderline"/>
          <w:highlight w:val="green"/>
        </w:rPr>
        <w:t xml:space="preserve">could unleash a </w:t>
      </w:r>
      <w:r w:rsidRPr="00EB533F">
        <w:rPr>
          <w:rStyle w:val="Emphasis"/>
          <w:highlight w:val="green"/>
        </w:rPr>
        <w:t>wave of</w:t>
      </w:r>
      <w:r w:rsidRPr="00EB533F">
        <w:rPr>
          <w:rStyle w:val="StyleUnderline"/>
          <w:highlight w:val="green"/>
        </w:rPr>
        <w:t xml:space="preserve"> </w:t>
      </w:r>
      <w:r w:rsidRPr="00EB533F">
        <w:rPr>
          <w:sz w:val="14"/>
        </w:rPr>
        <w:t xml:space="preserve">creativity and </w:t>
      </w:r>
      <w:r w:rsidRPr="00EB533F">
        <w:rPr>
          <w:rStyle w:val="Emphasis"/>
          <w:highlight w:val="green"/>
        </w:rPr>
        <w:t>innovation</w:t>
      </w:r>
      <w:r w:rsidRPr="00EB533F">
        <w:rPr>
          <w:sz w:val="14"/>
        </w:rPr>
        <w:t xml:space="preserve">, just as the democratization of personal computing did. </w:t>
      </w:r>
      <w:r w:rsidRPr="00EB533F">
        <w:rPr>
          <w:rStyle w:val="StyleUnderline"/>
        </w:rPr>
        <w:t xml:space="preserve">But it </w:t>
      </w:r>
      <w:r w:rsidRPr="00EB533F">
        <w:rPr>
          <w:sz w:val="14"/>
        </w:rPr>
        <w:t xml:space="preserve">also </w:t>
      </w:r>
      <w:r w:rsidRPr="00EB533F">
        <w:rPr>
          <w:rStyle w:val="StyleUnderline"/>
          <w:highlight w:val="green"/>
        </w:rPr>
        <w:t xml:space="preserve">increases </w:t>
      </w:r>
      <w:r w:rsidRPr="00EB533F">
        <w:rPr>
          <w:rStyle w:val="StyleUnderline"/>
        </w:rPr>
        <w:t>the</w:t>
      </w:r>
      <w:r w:rsidRPr="00EB533F">
        <w:rPr>
          <w:rStyle w:val="StyleUnderline"/>
          <w:highlight w:val="green"/>
        </w:rPr>
        <w:t xml:space="preserve"> number of people who could </w:t>
      </w:r>
      <w:r w:rsidRPr="00EB533F">
        <w:rPr>
          <w:rStyle w:val="StyleUnderline"/>
        </w:rPr>
        <w:t xml:space="preserve">potentially </w:t>
      </w:r>
      <w:r w:rsidRPr="00EB533F">
        <w:rPr>
          <w:rStyle w:val="StyleUnderline"/>
          <w:highlight w:val="green"/>
        </w:rPr>
        <w:t xml:space="preserve">make a dangerous </w:t>
      </w:r>
      <w:r w:rsidRPr="00EB533F">
        <w:rPr>
          <w:rStyle w:val="StyleUnderline"/>
        </w:rPr>
        <w:t xml:space="preserve">engineered </w:t>
      </w:r>
      <w:r w:rsidRPr="00EB533F">
        <w:rPr>
          <w:rStyle w:val="StyleUnderline"/>
          <w:highlight w:val="green"/>
        </w:rPr>
        <w:t>virus</w:t>
      </w:r>
      <w:r w:rsidRPr="00EB533F">
        <w:rPr>
          <w:sz w:val="14"/>
        </w:rPr>
        <w:t>, whether deliberately or by accident.</w:t>
      </w:r>
    </w:p>
    <w:p w14:paraId="1C3DF0F9" w14:textId="77777777" w:rsidR="00E34BF3" w:rsidRPr="00EB533F" w:rsidRDefault="00E34BF3" w:rsidP="00E34BF3"/>
    <w:p w14:paraId="4B64FF85" w14:textId="77777777" w:rsidR="00CE4B0E" w:rsidRPr="00EB533F" w:rsidRDefault="00CE4B0E" w:rsidP="00CE4B0E">
      <w:pPr>
        <w:pStyle w:val="Heading4"/>
        <w:rPr>
          <w:rFonts w:cs="Calibri"/>
        </w:rPr>
      </w:pPr>
      <w:r w:rsidRPr="00EB533F">
        <w:rPr>
          <w:rFonts w:cs="Calibri"/>
        </w:rPr>
        <w:t>Organic weed key to climate change – removes CO2 from the atmosphere and reverses harms of corporate farming.</w:t>
      </w:r>
    </w:p>
    <w:p w14:paraId="7CAB6575" w14:textId="77777777" w:rsidR="00CE4B0E" w:rsidRPr="00EB533F" w:rsidRDefault="00CE4B0E" w:rsidP="00CE4B0E">
      <w:r w:rsidRPr="00EB533F">
        <w:rPr>
          <w:rStyle w:val="Style13ptBold"/>
        </w:rPr>
        <w:t xml:space="preserve">Bronner 8/23 </w:t>
      </w:r>
      <w:r w:rsidRPr="00EB533F">
        <w:t xml:space="preserve">“Opinion: Cannabis industry needs regenerative organic farming, not modified seeds,” August 23, 2021, David Bronner [Cosmic Engagement Officer (CEO) of Dr. Bronner's, BA </w:t>
      </w:r>
      <w:r w:rsidRPr="00EB533F">
        <w:lastRenderedPageBreak/>
        <w:t xml:space="preserve">Biology from Harvard] </w:t>
      </w:r>
      <w:hyperlink r:id="rId17" w:history="1">
        <w:r w:rsidRPr="00EB533F">
          <w:rPr>
            <w:rStyle w:val="Hyperlink"/>
          </w:rPr>
          <w:t>https://hempindustrydaily.com/opinion-cannabis-industry-needs-regenerative-organic-farming-not-modified-seeds/</w:t>
        </w:r>
      </w:hyperlink>
      <w:r w:rsidRPr="00EB533F">
        <w:t xml:space="preserve"> SM</w:t>
      </w:r>
    </w:p>
    <w:p w14:paraId="56603908" w14:textId="77777777" w:rsidR="00CE4B0E" w:rsidRPr="00EB533F" w:rsidRDefault="00CE4B0E" w:rsidP="00CE4B0E">
      <w:r w:rsidRPr="00EB533F">
        <w:t>As the legal cannabis industry continues to expand</w:t>
      </w:r>
      <w:r w:rsidRPr="00EB533F">
        <w:rPr>
          <w:rStyle w:val="StyleUnderline"/>
        </w:rPr>
        <w:t xml:space="preserve">, </w:t>
      </w:r>
      <w:r w:rsidRPr="00EB533F">
        <w:rPr>
          <w:rStyle w:val="StyleUnderline"/>
          <w:highlight w:val="green"/>
        </w:rPr>
        <w:t>it’s urgent that we understand the consequences of</w:t>
      </w:r>
      <w:r w:rsidRPr="00EB533F">
        <w:rPr>
          <w:rStyle w:val="StyleUnderline"/>
        </w:rPr>
        <w:t xml:space="preserve"> placing too much reliance on </w:t>
      </w:r>
      <w:r w:rsidRPr="00EB533F">
        <w:rPr>
          <w:rStyle w:val="StyleUnderline"/>
          <w:highlight w:val="green"/>
        </w:rPr>
        <w:t>large industrial cannabis</w:t>
      </w:r>
      <w:r w:rsidRPr="00EB533F">
        <w:t xml:space="preserve"> grown indoors under artificial lighting.</w:t>
      </w:r>
    </w:p>
    <w:p w14:paraId="4478C7BD" w14:textId="77777777" w:rsidR="00CE4B0E" w:rsidRPr="00EB533F" w:rsidRDefault="00CE4B0E" w:rsidP="00CE4B0E">
      <w:pPr>
        <w:rPr>
          <w:b/>
          <w:u w:val="single"/>
        </w:rPr>
      </w:pPr>
      <w:r w:rsidRPr="00EB533F">
        <w:rPr>
          <w:rStyle w:val="StyleUnderline"/>
          <w:highlight w:val="green"/>
        </w:rPr>
        <w:t>Now is the imperative</w:t>
      </w:r>
      <w:r w:rsidRPr="00EB533F">
        <w:rPr>
          <w:rStyle w:val="StyleUnderline"/>
        </w:rPr>
        <w:t xml:space="preserve"> time </w:t>
      </w:r>
      <w:r w:rsidRPr="00EB533F">
        <w:rPr>
          <w:rStyle w:val="StyleUnderline"/>
          <w:highlight w:val="green"/>
        </w:rPr>
        <w:t>to acknowledge natural farming as</w:t>
      </w:r>
      <w:r w:rsidRPr="00EB533F">
        <w:rPr>
          <w:rStyle w:val="StyleUnderline"/>
        </w:rPr>
        <w:t xml:space="preserve"> one of the </w:t>
      </w:r>
      <w:r w:rsidRPr="00EB533F">
        <w:rPr>
          <w:rStyle w:val="StyleUnderline"/>
          <w:highlight w:val="green"/>
        </w:rPr>
        <w:t>solution</w:t>
      </w:r>
      <w:r w:rsidRPr="00EB533F">
        <w:rPr>
          <w:rStyle w:val="StyleUnderline"/>
        </w:rPr>
        <w:t xml:space="preserve">s </w:t>
      </w:r>
      <w:r w:rsidRPr="00EB533F">
        <w:rPr>
          <w:rStyle w:val="StyleUnderline"/>
          <w:highlight w:val="green"/>
        </w:rPr>
        <w:t>for</w:t>
      </w:r>
      <w:r w:rsidRPr="00EB533F">
        <w:rPr>
          <w:rStyle w:val="StyleUnderline"/>
        </w:rPr>
        <w:t xml:space="preserve"> mitigating the impacts of </w:t>
      </w:r>
      <w:r w:rsidRPr="00EB533F">
        <w:rPr>
          <w:rStyle w:val="StyleUnderline"/>
          <w:highlight w:val="green"/>
        </w:rPr>
        <w:t>climate change.</w:t>
      </w:r>
    </w:p>
    <w:p w14:paraId="689383B6" w14:textId="77777777" w:rsidR="00CE4B0E" w:rsidRPr="00EB533F" w:rsidRDefault="00CE4B0E" w:rsidP="00CE4B0E">
      <w:pPr>
        <w:rPr>
          <w:b/>
          <w:u w:val="single"/>
        </w:rPr>
      </w:pPr>
      <w:r w:rsidRPr="00EB533F">
        <w:rPr>
          <w:rStyle w:val="StyleUnderline"/>
        </w:rPr>
        <w:t xml:space="preserve">We should be looking for ways to be kinder to the Earth and to reject harmful chemical-intensive agricultural practices. We should embrace </w:t>
      </w:r>
      <w:r w:rsidRPr="00EB533F">
        <w:rPr>
          <w:rStyle w:val="StyleUnderline"/>
          <w:highlight w:val="green"/>
        </w:rPr>
        <w:t>organic farming</w:t>
      </w:r>
      <w:r w:rsidRPr="00EB533F">
        <w:rPr>
          <w:rStyle w:val="StyleUnderline"/>
        </w:rPr>
        <w:t xml:space="preserve"> methods that </w:t>
      </w:r>
      <w:r w:rsidRPr="00EB533F">
        <w:rPr>
          <w:rStyle w:val="StyleUnderline"/>
          <w:highlight w:val="green"/>
        </w:rPr>
        <w:t xml:space="preserve">improve soil health and build resilient, </w:t>
      </w:r>
      <w:r w:rsidRPr="00EB533F">
        <w:rPr>
          <w:rStyle w:val="StyleUnderline"/>
        </w:rPr>
        <w:t xml:space="preserve">regenerative </w:t>
      </w:r>
      <w:r w:rsidRPr="00EB533F">
        <w:rPr>
          <w:rStyle w:val="StyleUnderline"/>
          <w:highlight w:val="green"/>
        </w:rPr>
        <w:t>supply chains that nurture</w:t>
      </w:r>
      <w:r w:rsidRPr="00EB533F">
        <w:rPr>
          <w:rStyle w:val="StyleUnderline"/>
        </w:rPr>
        <w:t xml:space="preserve"> both people and </w:t>
      </w:r>
      <w:r w:rsidRPr="00EB533F">
        <w:rPr>
          <w:rStyle w:val="StyleUnderline"/>
          <w:highlight w:val="green"/>
        </w:rPr>
        <w:t>planet</w:t>
      </w:r>
      <w:r w:rsidRPr="00EB533F">
        <w:rPr>
          <w:rStyle w:val="StyleUnderline"/>
        </w:rPr>
        <w:t>.</w:t>
      </w:r>
    </w:p>
    <w:p w14:paraId="7E30C617" w14:textId="77777777" w:rsidR="00CE4B0E" w:rsidRPr="00EB533F" w:rsidRDefault="00CE4B0E" w:rsidP="00CE4B0E">
      <w:r w:rsidRPr="00EB533F">
        <w:t>I’m disturbed by reports that seed breeders are using gene-editing technology to develop varieties that no longer contain THC but have the addition of herbicide-resistant genes so growers can spray weed killer on their plants.</w:t>
      </w:r>
    </w:p>
    <w:p w14:paraId="302C4C8E" w14:textId="77777777" w:rsidR="00CE4B0E" w:rsidRPr="00EB533F" w:rsidRDefault="00CE4B0E" w:rsidP="00CE4B0E">
      <w:r w:rsidRPr="00EB533F">
        <w:t xml:space="preserve">Two years ago, I founded the cannabis brand Brother David’s, </w:t>
      </w:r>
      <w:r w:rsidRPr="00EB533F">
        <w:rPr>
          <w:rStyle w:val="StyleUnderline"/>
        </w:rPr>
        <w:t xml:space="preserve">the first cannabis brand to become </w:t>
      </w:r>
      <w:proofErr w:type="spellStart"/>
      <w:r w:rsidRPr="00EB533F">
        <w:rPr>
          <w:rStyle w:val="StyleUnderline"/>
        </w:rPr>
        <w:t>Sun+Earth</w:t>
      </w:r>
      <w:proofErr w:type="spellEnd"/>
      <w:r w:rsidRPr="00EB533F">
        <w:rPr>
          <w:rStyle w:val="StyleUnderline"/>
        </w:rPr>
        <w:t xml:space="preserve"> Certified — the regenerative organic certification for cannabis that guarantees the cannabis is grown under the sun, organically in soil</w:t>
      </w:r>
      <w:r w:rsidRPr="00EB533F">
        <w:t xml:space="preserve">, and that farmers and farmworkers are </w:t>
      </w:r>
      <w:proofErr w:type="gramStart"/>
      <w:r w:rsidRPr="00EB533F">
        <w:t>fairly paid</w:t>
      </w:r>
      <w:proofErr w:type="gramEnd"/>
      <w:r w:rsidRPr="00EB533F">
        <w:t>.</w:t>
      </w:r>
    </w:p>
    <w:p w14:paraId="2E81A227" w14:textId="77777777" w:rsidR="00CE4B0E" w:rsidRPr="00EB533F" w:rsidRDefault="00CE4B0E" w:rsidP="00CE4B0E">
      <w:pPr>
        <w:rPr>
          <w:rStyle w:val="StyleUnderline"/>
        </w:rPr>
      </w:pPr>
      <w:r w:rsidRPr="00EB533F">
        <w:rPr>
          <w:rStyle w:val="StyleUnderline"/>
        </w:rPr>
        <w:t xml:space="preserve">Brother David’s, and our ally </w:t>
      </w:r>
      <w:proofErr w:type="spellStart"/>
      <w:r w:rsidRPr="00EB533F">
        <w:rPr>
          <w:rStyle w:val="StyleUnderline"/>
        </w:rPr>
        <w:t>Sun+Earth</w:t>
      </w:r>
      <w:proofErr w:type="spellEnd"/>
      <w:r w:rsidRPr="00EB533F">
        <w:rPr>
          <w:rStyle w:val="StyleUnderline"/>
        </w:rPr>
        <w:t xml:space="preserve">, along with other advocates and experts in the industry share a common mission to </w:t>
      </w:r>
      <w:r w:rsidRPr="00EB533F">
        <w:rPr>
          <w:rStyle w:val="StyleUnderline"/>
          <w:highlight w:val="green"/>
        </w:rPr>
        <w:t>move the cannabis industry away from chemical-intensive farming practices.</w:t>
      </w:r>
    </w:p>
    <w:p w14:paraId="3E367F58" w14:textId="77777777" w:rsidR="00CE4B0E" w:rsidRPr="00EB533F" w:rsidRDefault="00CE4B0E" w:rsidP="00CE4B0E">
      <w:r w:rsidRPr="00EB533F">
        <w:t xml:space="preserve">Because official organic certification from the U.S. Department of Agriculture remains off-limits to high-THC cannabis producers, </w:t>
      </w:r>
      <w:proofErr w:type="spellStart"/>
      <w:r w:rsidRPr="00EB533F">
        <w:t>Sun+Earth</w:t>
      </w:r>
      <w:proofErr w:type="spellEnd"/>
      <w:r w:rsidRPr="00EB533F">
        <w:t xml:space="preserve"> provides validation for cannabis consumers who want to know how their cannabis is produced.</w:t>
      </w:r>
    </w:p>
    <w:p w14:paraId="4BC03041" w14:textId="77777777" w:rsidR="00CE4B0E" w:rsidRPr="00EB533F" w:rsidRDefault="00CE4B0E" w:rsidP="00CE4B0E">
      <w:pPr>
        <w:rPr>
          <w:b/>
          <w:u w:val="single"/>
        </w:rPr>
      </w:pPr>
      <w:r w:rsidRPr="00EB533F">
        <w:rPr>
          <w:rStyle w:val="StyleUnderline"/>
        </w:rPr>
        <w:t>Cannabis is a bio-accumulator that relies on the richness of the soil in which it’s grown and pulls toxins from the soil. But those toxins eventually get passed on to the consumer in the cannabis products they buy.</w:t>
      </w:r>
    </w:p>
    <w:p w14:paraId="27080CED" w14:textId="77777777" w:rsidR="00CE4B0E" w:rsidRPr="00EB533F" w:rsidRDefault="00CE4B0E" w:rsidP="00CE4B0E">
      <w:r w:rsidRPr="00EB533F">
        <w:t xml:space="preserve">And </w:t>
      </w:r>
      <w:proofErr w:type="gramStart"/>
      <w:r w:rsidRPr="00EB533F">
        <w:t>the vast majority of</w:t>
      </w:r>
      <w:proofErr w:type="gramEnd"/>
      <w:r w:rsidRPr="00EB533F">
        <w:t xml:space="preserve"> cannabis currently sold in the United States has no labeling that explains how it’s grown and whether chemicals used in its production are harmful to people, the soil and the natural environment.</w:t>
      </w:r>
    </w:p>
    <w:p w14:paraId="7AE4955E" w14:textId="77777777" w:rsidR="00CE4B0E" w:rsidRPr="00EB533F" w:rsidRDefault="00CE4B0E" w:rsidP="00CE4B0E">
      <w:r w:rsidRPr="00EB533F">
        <w:t xml:space="preserve">According to the market research group </w:t>
      </w:r>
      <w:proofErr w:type="spellStart"/>
      <w:r w:rsidRPr="00EB533F">
        <w:t>TrendSource</w:t>
      </w:r>
      <w:proofErr w:type="spellEnd"/>
      <w:r w:rsidRPr="00EB533F">
        <w:t xml:space="preserve"> and its 2019 Cannabis Industry Report, more than 53% of consumers are willing to pay more for organic cannabis products. In order to bridge the gap between consumer preference and the actual supply of cannabis in the market, </w:t>
      </w:r>
      <w:proofErr w:type="spellStart"/>
      <w:r w:rsidRPr="00EB533F">
        <w:t>Sun+Earth</w:t>
      </w:r>
      <w:proofErr w:type="spellEnd"/>
      <w:r w:rsidRPr="00EB533F">
        <w:t xml:space="preserve"> aims to shift the industry toward healthier, more sustainably and </w:t>
      </w:r>
      <w:proofErr w:type="gramStart"/>
      <w:r w:rsidRPr="00EB533F">
        <w:t>ethically-grown</w:t>
      </w:r>
      <w:proofErr w:type="gramEnd"/>
      <w:r w:rsidRPr="00EB533F">
        <w:t xml:space="preserve"> cannabis.</w:t>
      </w:r>
    </w:p>
    <w:p w14:paraId="2E433CF9" w14:textId="77777777" w:rsidR="00CE4B0E" w:rsidRPr="00EB533F" w:rsidRDefault="00CE4B0E" w:rsidP="00CE4B0E">
      <w:pPr>
        <w:rPr>
          <w:b/>
          <w:u w:val="single"/>
        </w:rPr>
      </w:pPr>
      <w:r w:rsidRPr="00EB533F">
        <w:lastRenderedPageBreak/>
        <w:t>Just as genetically modified seeds are not the answer to our agricultural industries</w:t>
      </w:r>
      <w:r w:rsidRPr="00EB533F">
        <w:rPr>
          <w:rStyle w:val="StyleUnderline"/>
        </w:rPr>
        <w:t>, finding ways for cannabis to be more easily sprayed with toxic chemicals is also counterproductive to the cannabis and hemp industry.</w:t>
      </w:r>
    </w:p>
    <w:p w14:paraId="6486DFD1" w14:textId="77777777" w:rsidR="00CE4B0E" w:rsidRPr="00EB533F" w:rsidRDefault="00CE4B0E" w:rsidP="00CE4B0E">
      <w:proofErr w:type="spellStart"/>
      <w:r w:rsidRPr="00EB533F">
        <w:t>Sun+Earth</w:t>
      </w:r>
      <w:proofErr w:type="spellEnd"/>
      <w:r w:rsidRPr="00EB533F">
        <w:t xml:space="preserve"> is also committed to reducing the impacts of climate change in an industry that uses excessive amounts of energy to grow plants indoors.</w:t>
      </w:r>
    </w:p>
    <w:p w14:paraId="25453A15" w14:textId="77777777" w:rsidR="00CE4B0E" w:rsidRPr="00EB533F" w:rsidRDefault="00CE4B0E" w:rsidP="00CE4B0E">
      <w:pPr>
        <w:rPr>
          <w:b/>
          <w:u w:val="single"/>
        </w:rPr>
      </w:pPr>
      <w:r w:rsidRPr="00EB533F">
        <w:rPr>
          <w:rStyle w:val="StyleUnderline"/>
          <w:highlight w:val="green"/>
        </w:rPr>
        <w:t>Industrial cannabis production</w:t>
      </w:r>
      <w:r w:rsidRPr="00EB533F">
        <w:rPr>
          <w:rStyle w:val="StyleUnderline"/>
        </w:rPr>
        <w:t xml:space="preserve"> in the U.S. uses the same amount of energy it takes to power 1.7 million U.S. homes. It </w:t>
      </w:r>
      <w:r w:rsidRPr="00EB533F">
        <w:rPr>
          <w:rStyle w:val="StyleUnderline"/>
          <w:highlight w:val="green"/>
        </w:rPr>
        <w:t>generates</w:t>
      </w:r>
      <w:r w:rsidRPr="00EB533F">
        <w:rPr>
          <w:rStyle w:val="StyleUnderline"/>
        </w:rPr>
        <w:t xml:space="preserve"> greenhouse gas </w:t>
      </w:r>
      <w:r w:rsidRPr="00EB533F">
        <w:rPr>
          <w:rStyle w:val="StyleUnderline"/>
          <w:highlight w:val="green"/>
        </w:rPr>
        <w:t>emissions equivalent to</w:t>
      </w:r>
      <w:r w:rsidRPr="00EB533F">
        <w:rPr>
          <w:rStyle w:val="StyleUnderline"/>
        </w:rPr>
        <w:t xml:space="preserve"> that </w:t>
      </w:r>
      <w:r w:rsidRPr="00EB533F">
        <w:rPr>
          <w:rStyle w:val="StyleUnderline"/>
          <w:highlight w:val="green"/>
        </w:rPr>
        <w:t>of 3 million cars,</w:t>
      </w:r>
      <w:r w:rsidRPr="00EB533F">
        <w:rPr>
          <w:rStyle w:val="StyleUnderline"/>
        </w:rPr>
        <w:t xml:space="preserve"> on an annual basis.</w:t>
      </w:r>
    </w:p>
    <w:p w14:paraId="6BD1F358" w14:textId="77777777" w:rsidR="00CE4B0E" w:rsidRPr="00EB533F" w:rsidRDefault="00CE4B0E" w:rsidP="00CE4B0E">
      <w:r w:rsidRPr="00EB533F">
        <w:t>According to a report from 2012, indoor cannabis production uses 1% of all electricity consumed in the US at a cost of $6 billion per year.</w:t>
      </w:r>
    </w:p>
    <w:p w14:paraId="70716E41" w14:textId="77777777" w:rsidR="00CE4B0E" w:rsidRPr="00EB533F" w:rsidRDefault="00CE4B0E" w:rsidP="00CE4B0E">
      <w:r w:rsidRPr="00EB533F">
        <w:t>More recently, the 2021 report from Colorado State University found that indoor cultivation in the U.S. produces up to 5,184 kilograms of greenhouse gas emissions for each kilogram of harvested flower.</w:t>
      </w:r>
    </w:p>
    <w:p w14:paraId="4A9F940C" w14:textId="77777777" w:rsidR="00CE4B0E" w:rsidRPr="00EB533F" w:rsidRDefault="00CE4B0E" w:rsidP="00CE4B0E">
      <w:pPr>
        <w:rPr>
          <w:b/>
          <w:u w:val="single"/>
        </w:rPr>
      </w:pPr>
      <w:r w:rsidRPr="00EB533F">
        <w:rPr>
          <w:rStyle w:val="StyleUnderline"/>
          <w:highlight w:val="green"/>
        </w:rPr>
        <w:t>Regenerative organic cultivation standards encourage</w:t>
      </w:r>
      <w:r w:rsidRPr="00EB533F">
        <w:rPr>
          <w:rStyle w:val="StyleUnderline"/>
        </w:rPr>
        <w:t xml:space="preserve"> the </w:t>
      </w:r>
      <w:r w:rsidRPr="00EB533F">
        <w:rPr>
          <w:rStyle w:val="StyleUnderline"/>
          <w:highlight w:val="green"/>
        </w:rPr>
        <w:t>planting</w:t>
      </w:r>
      <w:r w:rsidRPr="00EB533F">
        <w:rPr>
          <w:rStyle w:val="StyleUnderline"/>
        </w:rPr>
        <w:t xml:space="preserve"> of </w:t>
      </w:r>
      <w:r w:rsidRPr="00EB533F">
        <w:rPr>
          <w:rStyle w:val="StyleUnderline"/>
          <w:highlight w:val="green"/>
        </w:rPr>
        <w:t>cannabis alongside food crops</w:t>
      </w:r>
      <w:r w:rsidRPr="00EB533F">
        <w:rPr>
          <w:rStyle w:val="StyleUnderline"/>
        </w:rPr>
        <w:t xml:space="preserve"> with strategic use of cover crops, composting, mulching, and reduced soil tillage — </w:t>
      </w:r>
      <w:r w:rsidRPr="00EB533F">
        <w:rPr>
          <w:rStyle w:val="StyleUnderline"/>
          <w:highlight w:val="green"/>
        </w:rPr>
        <w:t>methods that</w:t>
      </w:r>
      <w:r w:rsidRPr="00EB533F">
        <w:rPr>
          <w:rStyle w:val="StyleUnderline"/>
        </w:rPr>
        <w:t xml:space="preserve"> have been shown to </w:t>
      </w:r>
      <w:r w:rsidRPr="00EB533F">
        <w:rPr>
          <w:rStyle w:val="StyleUnderline"/>
          <w:highlight w:val="green"/>
        </w:rPr>
        <w:t>sequester carbon from the atmosphere and are</w:t>
      </w:r>
      <w:r w:rsidRPr="00EB533F">
        <w:rPr>
          <w:rStyle w:val="StyleUnderline"/>
        </w:rPr>
        <w:t xml:space="preserve"> championed as </w:t>
      </w:r>
      <w:r w:rsidRPr="00EB533F">
        <w:rPr>
          <w:rStyle w:val="StyleUnderline"/>
          <w:highlight w:val="green"/>
        </w:rPr>
        <w:t>a</w:t>
      </w:r>
      <w:r w:rsidRPr="00EB533F">
        <w:rPr>
          <w:rStyle w:val="StyleUnderline"/>
        </w:rPr>
        <w:t xml:space="preserve"> part of the </w:t>
      </w:r>
      <w:r w:rsidRPr="00EB533F">
        <w:rPr>
          <w:rStyle w:val="StyleUnderline"/>
          <w:highlight w:val="green"/>
        </w:rPr>
        <w:t>solution to global warming</w:t>
      </w:r>
      <w:r w:rsidRPr="00EB533F">
        <w:rPr>
          <w:rStyle w:val="StyleUnderline"/>
        </w:rPr>
        <w:t xml:space="preserve"> by groups like the Rodale Institute, a pioneer of organic agriculture research and consumer education.</w:t>
      </w:r>
    </w:p>
    <w:p w14:paraId="66FF6181" w14:textId="77777777" w:rsidR="00CE4B0E" w:rsidRPr="00EB533F" w:rsidRDefault="00CE4B0E" w:rsidP="00CE4B0E">
      <w:pPr>
        <w:rPr>
          <w:b/>
          <w:u w:val="single"/>
        </w:rPr>
      </w:pPr>
      <w:r w:rsidRPr="00EB533F">
        <w:rPr>
          <w:rStyle w:val="StyleUnderline"/>
          <w:highlight w:val="green"/>
        </w:rPr>
        <w:t xml:space="preserve">The </w:t>
      </w:r>
      <w:r w:rsidRPr="00EB533F">
        <w:rPr>
          <w:rStyle w:val="StyleUnderline"/>
        </w:rPr>
        <w:t xml:space="preserve">regenerative </w:t>
      </w:r>
      <w:r w:rsidRPr="00EB533F">
        <w:rPr>
          <w:rStyle w:val="StyleUnderline"/>
          <w:highlight w:val="green"/>
        </w:rPr>
        <w:t>organic model for cannabis</w:t>
      </w:r>
      <w:r w:rsidRPr="00EB533F">
        <w:rPr>
          <w:rStyle w:val="StyleUnderline"/>
        </w:rPr>
        <w:t xml:space="preserve"> grown under the sun, in the soil, without chemical fertilizers or toxic pesticides </w:t>
      </w:r>
      <w:r w:rsidRPr="00EB533F">
        <w:rPr>
          <w:rStyle w:val="StyleUnderline"/>
          <w:highlight w:val="green"/>
        </w:rPr>
        <w:t>can drastically reduce the carbon footprint</w:t>
      </w:r>
      <w:r w:rsidRPr="00EB533F">
        <w:rPr>
          <w:rStyle w:val="StyleUnderline"/>
        </w:rPr>
        <w:t xml:space="preserve"> of cannabis, </w:t>
      </w:r>
      <w:r w:rsidRPr="00EB533F">
        <w:rPr>
          <w:rStyle w:val="StyleUnderline"/>
          <w:highlight w:val="green"/>
        </w:rPr>
        <w:t>and</w:t>
      </w:r>
      <w:r w:rsidRPr="00EB533F">
        <w:rPr>
          <w:rStyle w:val="StyleUnderline"/>
        </w:rPr>
        <w:t xml:space="preserve"> indeed </w:t>
      </w:r>
      <w:r w:rsidRPr="00EB533F">
        <w:rPr>
          <w:rStyle w:val="StyleUnderline"/>
          <w:highlight w:val="green"/>
        </w:rPr>
        <w:t>build networks</w:t>
      </w:r>
      <w:r w:rsidRPr="00EB533F">
        <w:rPr>
          <w:rStyle w:val="StyleUnderline"/>
        </w:rPr>
        <w:t xml:space="preserve"> of food and flower production </w:t>
      </w:r>
      <w:r w:rsidRPr="00EB533F">
        <w:rPr>
          <w:rStyle w:val="StyleUnderline"/>
          <w:highlight w:val="green"/>
        </w:rPr>
        <w:t>that are</w:t>
      </w:r>
      <w:r w:rsidRPr="00EB533F">
        <w:rPr>
          <w:rStyle w:val="StyleUnderline"/>
        </w:rPr>
        <w:t xml:space="preserve"> themselves </w:t>
      </w:r>
      <w:r w:rsidRPr="00EB533F">
        <w:rPr>
          <w:rStyle w:val="StyleUnderline"/>
          <w:highlight w:val="green"/>
        </w:rPr>
        <w:t>more resilient to</w:t>
      </w:r>
      <w:r w:rsidRPr="00EB533F">
        <w:rPr>
          <w:rStyle w:val="StyleUnderline"/>
        </w:rPr>
        <w:t xml:space="preserve"> the impacts of </w:t>
      </w:r>
      <w:r w:rsidRPr="00EB533F">
        <w:rPr>
          <w:rStyle w:val="StyleUnderline"/>
          <w:highlight w:val="green"/>
        </w:rPr>
        <w:t>climate change.</w:t>
      </w:r>
    </w:p>
    <w:p w14:paraId="6E4C8733" w14:textId="77777777" w:rsidR="00CE4B0E" w:rsidRPr="00EB533F" w:rsidRDefault="00CE4B0E" w:rsidP="00CE4B0E">
      <w:proofErr w:type="spellStart"/>
      <w:r w:rsidRPr="00EB533F">
        <w:t>Sun+Earth</w:t>
      </w:r>
      <w:proofErr w:type="spellEnd"/>
      <w:r w:rsidRPr="00EB533F">
        <w:t xml:space="preserve"> stands as an ideal model and a beacon of hope for the cannabis industry and the broader agricultural sector. This innovative certification relies not on new genetic technology, but on farming methods that work with the natural world instead of suppressing it.</w:t>
      </w:r>
    </w:p>
    <w:p w14:paraId="08EB9A9B" w14:textId="77777777" w:rsidR="00CE4B0E" w:rsidRPr="00EB533F" w:rsidRDefault="00CE4B0E" w:rsidP="00CE4B0E">
      <w:pPr>
        <w:rPr>
          <w:rStyle w:val="StyleUnderline"/>
        </w:rPr>
      </w:pPr>
      <w:r w:rsidRPr="00EB533F">
        <w:rPr>
          <w:rStyle w:val="StyleUnderline"/>
        </w:rPr>
        <w:t xml:space="preserve">Such tried and true methods have been used for millennia and represent more of an answer to producing </w:t>
      </w:r>
      <w:r w:rsidRPr="00EB533F">
        <w:rPr>
          <w:rStyle w:val="StyleUnderline"/>
          <w:highlight w:val="green"/>
        </w:rPr>
        <w:t>cleaner cannabis</w:t>
      </w:r>
      <w:r w:rsidRPr="00EB533F">
        <w:rPr>
          <w:rStyle w:val="StyleUnderline"/>
        </w:rPr>
        <w:t xml:space="preserve"> and for building healthy, vital soil that </w:t>
      </w:r>
      <w:r w:rsidRPr="00EB533F">
        <w:rPr>
          <w:rStyle w:val="StyleUnderline"/>
          <w:highlight w:val="green"/>
        </w:rPr>
        <w:t>can</w:t>
      </w:r>
      <w:r w:rsidRPr="00EB533F">
        <w:rPr>
          <w:rStyle w:val="StyleUnderline"/>
        </w:rPr>
        <w:t xml:space="preserve"> better </w:t>
      </w:r>
      <w:r w:rsidRPr="00EB533F">
        <w:rPr>
          <w:rStyle w:val="StyleUnderline"/>
          <w:highlight w:val="green"/>
        </w:rPr>
        <w:t>address</w:t>
      </w:r>
      <w:r w:rsidRPr="00EB533F">
        <w:rPr>
          <w:rStyle w:val="StyleUnderline"/>
        </w:rPr>
        <w:t xml:space="preserve"> our current </w:t>
      </w:r>
      <w:r w:rsidRPr="00EB533F">
        <w:rPr>
          <w:rStyle w:val="StyleUnderline"/>
          <w:highlight w:val="green"/>
        </w:rPr>
        <w:t>environmental and agricultural crises</w:t>
      </w:r>
      <w:r w:rsidRPr="00EB533F">
        <w:rPr>
          <w:rStyle w:val="StyleUnderline"/>
        </w:rPr>
        <w:t>.</w:t>
      </w:r>
    </w:p>
    <w:p w14:paraId="5196CF26" w14:textId="77777777" w:rsidR="00CE4B0E" w:rsidRPr="00EB533F" w:rsidRDefault="00CE4B0E" w:rsidP="00CE4B0E"/>
    <w:p w14:paraId="2195D067" w14:textId="77777777" w:rsidR="00CE4B0E" w:rsidRPr="00EB533F" w:rsidRDefault="00CE4B0E" w:rsidP="00CE4B0E">
      <w:pPr>
        <w:pStyle w:val="Heading4"/>
        <w:rPr>
          <w:rFonts w:cs="Calibri"/>
        </w:rPr>
      </w:pPr>
      <w:r w:rsidRPr="00EB533F">
        <w:rPr>
          <w:rFonts w:cs="Calibri"/>
        </w:rPr>
        <w:t>Warming causes extinction</w:t>
      </w:r>
    </w:p>
    <w:p w14:paraId="0B68D2F7" w14:textId="77777777" w:rsidR="00CE4B0E" w:rsidRPr="00EB533F" w:rsidRDefault="00CE4B0E" w:rsidP="00CE4B0E">
      <w:r w:rsidRPr="00EB533F">
        <w:rPr>
          <w:b/>
          <w:bCs/>
          <w:sz w:val="26"/>
          <w:szCs w:val="26"/>
        </w:rPr>
        <w:t>Pester 21</w:t>
      </w:r>
      <w:r w:rsidRPr="00EB533F">
        <w:t xml:space="preserve"> </w:t>
      </w:r>
      <w:r w:rsidRPr="00EB533F">
        <w:rPr>
          <w:szCs w:val="16"/>
        </w:rPr>
        <w:t xml:space="preserve">(Patrick, staff writer for Live Science. His background is in wildlife </w:t>
      </w:r>
      <w:proofErr w:type="gramStart"/>
      <w:r w:rsidRPr="00EB533F">
        <w:rPr>
          <w:szCs w:val="16"/>
        </w:rPr>
        <w:t>conservation</w:t>
      </w:r>
      <w:proofErr w:type="gramEnd"/>
      <w:r w:rsidRPr="00EB533F">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EB533F">
        <w:rPr>
          <w:szCs w:val="16"/>
        </w:rPr>
        <w:t>evolution</w:t>
      </w:r>
      <w:proofErr w:type="gramEnd"/>
      <w:r w:rsidRPr="00EB533F">
        <w:rPr>
          <w:szCs w:val="16"/>
        </w:rPr>
        <w:t xml:space="preserve"> and conservation in action at Middlesex University </w:t>
      </w:r>
      <w:r w:rsidRPr="00EB533F">
        <w:rPr>
          <w:szCs w:val="16"/>
        </w:rPr>
        <w:lastRenderedPageBreak/>
        <w:t xml:space="preserve">London. Citing </w:t>
      </w:r>
      <w:r w:rsidRPr="00EB533F">
        <w:rPr>
          <w:b/>
          <w:bCs/>
          <w:szCs w:val="16"/>
        </w:rPr>
        <w:t>Luke Kemp, a research associate at the Centre for the Study of Existential Risk at the University of Cambridg</w:t>
      </w:r>
      <w:r w:rsidRPr="00EB533F">
        <w:rPr>
          <w:szCs w:val="16"/>
        </w:rPr>
        <w:t xml:space="preserve">e in the United Kingdom AND </w:t>
      </w:r>
      <w:r w:rsidRPr="00EB533F">
        <w:rPr>
          <w:b/>
          <w:bCs/>
          <w:szCs w:val="16"/>
          <w:u w:val="single"/>
        </w:rPr>
        <w:t xml:space="preserve">Michael Mann, PhD, </w:t>
      </w:r>
      <w:r w:rsidRPr="00EB533F">
        <w:rPr>
          <w:b/>
          <w:bCs/>
          <w:szCs w:val="16"/>
        </w:rPr>
        <w:t>distinguished professor of atmospheric science at Penn State</w:t>
      </w:r>
      <w:r w:rsidRPr="00EB533F">
        <w:rPr>
          <w:szCs w:val="16"/>
        </w:rPr>
        <w:t xml:space="preserve">. “Could climate change make humans go extinct?” </w:t>
      </w:r>
      <w:hyperlink r:id="rId18" w:history="1">
        <w:r w:rsidRPr="00EB533F">
          <w:rPr>
            <w:rStyle w:val="Hyperlink"/>
            <w:szCs w:val="16"/>
          </w:rPr>
          <w:t>https://www.livescience.com/climate-change-humans-extinct.html August 30</w:t>
        </w:r>
      </w:hyperlink>
      <w:r w:rsidRPr="00EB533F">
        <w:rPr>
          <w:szCs w:val="16"/>
        </w:rPr>
        <w:t xml:space="preserve">, </w:t>
      </w:r>
      <w:proofErr w:type="gramStart"/>
      <w:r w:rsidRPr="00EB533F">
        <w:rPr>
          <w:szCs w:val="16"/>
        </w:rPr>
        <w:t>2021)DR</w:t>
      </w:r>
      <w:proofErr w:type="gramEnd"/>
      <w:r w:rsidRPr="00EB533F">
        <w:rPr>
          <w:szCs w:val="16"/>
        </w:rPr>
        <w:t xml:space="preserve"> 21</w:t>
      </w:r>
    </w:p>
    <w:p w14:paraId="4F721583" w14:textId="77777777" w:rsidR="00CE4B0E" w:rsidRPr="00EB533F" w:rsidRDefault="00CE4B0E" w:rsidP="00CE4B0E">
      <w:pPr>
        <w:rPr>
          <w:sz w:val="26"/>
          <w:szCs w:val="26"/>
          <w:u w:val="single"/>
        </w:rPr>
      </w:pPr>
      <w:r w:rsidRPr="00EB533F">
        <w:rPr>
          <w:szCs w:val="26"/>
        </w:rPr>
        <w:t xml:space="preserve">According to Mann, </w:t>
      </w:r>
      <w:r w:rsidRPr="00EB533F">
        <w:rPr>
          <w:sz w:val="26"/>
          <w:szCs w:val="26"/>
          <w:highlight w:val="green"/>
          <w:u w:val="single"/>
        </w:rPr>
        <w:t xml:space="preserve">a global temperature </w:t>
      </w:r>
      <w:proofErr w:type="gramStart"/>
      <w:r w:rsidRPr="00EB533F">
        <w:rPr>
          <w:sz w:val="26"/>
          <w:szCs w:val="26"/>
          <w:highlight w:val="green"/>
          <w:u w:val="single"/>
        </w:rPr>
        <w:t>increase</w:t>
      </w:r>
      <w:proofErr w:type="gramEnd"/>
      <w:r w:rsidRPr="00EB533F">
        <w:rPr>
          <w:sz w:val="26"/>
          <w:szCs w:val="26"/>
          <w:highlight w:val="green"/>
          <w:u w:val="single"/>
        </w:rPr>
        <w:t xml:space="preserve"> of</w:t>
      </w:r>
      <w:r w:rsidRPr="00EB533F">
        <w:rPr>
          <w:szCs w:val="26"/>
        </w:rPr>
        <w:t xml:space="preserve"> 5.4 degrees Fahrenheit (</w:t>
      </w:r>
      <w:r w:rsidRPr="00EB533F">
        <w:rPr>
          <w:rStyle w:val="Emphasis"/>
          <w:szCs w:val="26"/>
          <w:highlight w:val="green"/>
        </w:rPr>
        <w:t>3</w:t>
      </w:r>
      <w:r w:rsidRPr="00EB533F">
        <w:rPr>
          <w:szCs w:val="26"/>
        </w:rPr>
        <w:t xml:space="preserve"> degrees </w:t>
      </w:r>
      <w:r w:rsidRPr="00EB533F">
        <w:rPr>
          <w:rStyle w:val="Emphasis"/>
          <w:szCs w:val="26"/>
          <w:highlight w:val="green"/>
        </w:rPr>
        <w:t>C</w:t>
      </w:r>
      <w:r w:rsidRPr="00EB533F">
        <w:rPr>
          <w:rStyle w:val="Emphasis"/>
          <w:szCs w:val="26"/>
        </w:rPr>
        <w:t>elsius</w:t>
      </w:r>
      <w:r w:rsidRPr="00EB533F">
        <w:rPr>
          <w:szCs w:val="26"/>
        </w:rPr>
        <w:t xml:space="preserve">) or more </w:t>
      </w:r>
      <w:r w:rsidRPr="00EB533F">
        <w:rPr>
          <w:sz w:val="26"/>
          <w:szCs w:val="26"/>
          <w:highlight w:val="green"/>
          <w:u w:val="single"/>
        </w:rPr>
        <w:t>could lead to</w:t>
      </w:r>
      <w:r w:rsidRPr="00EB533F">
        <w:rPr>
          <w:sz w:val="26"/>
          <w:szCs w:val="26"/>
          <w:u w:val="single"/>
        </w:rPr>
        <w:t xml:space="preserve"> </w:t>
      </w:r>
      <w:r w:rsidRPr="00EB533F">
        <w:rPr>
          <w:rStyle w:val="Emphasis"/>
          <w:szCs w:val="26"/>
        </w:rPr>
        <w:t>a collapse of our societal infrastructure</w:t>
      </w:r>
      <w:r w:rsidRPr="00EB533F">
        <w:rPr>
          <w:sz w:val="26"/>
          <w:szCs w:val="26"/>
          <w:u w:val="single"/>
        </w:rPr>
        <w:t xml:space="preserve"> and </w:t>
      </w:r>
      <w:r w:rsidRPr="00EB533F">
        <w:rPr>
          <w:rStyle w:val="Emphasis"/>
          <w:szCs w:val="26"/>
          <w:highlight w:val="green"/>
        </w:rPr>
        <w:t>massive unrest</w:t>
      </w:r>
      <w:r w:rsidRPr="00EB533F">
        <w:rPr>
          <w:sz w:val="26"/>
          <w:szCs w:val="26"/>
          <w:highlight w:val="green"/>
          <w:u w:val="single"/>
        </w:rPr>
        <w:t xml:space="preserve"> and </w:t>
      </w:r>
      <w:r w:rsidRPr="00EB533F">
        <w:rPr>
          <w:rStyle w:val="Emphasis"/>
          <w:szCs w:val="26"/>
          <w:highlight w:val="green"/>
        </w:rPr>
        <w:t>conflict</w:t>
      </w:r>
      <w:r w:rsidRPr="00EB533F">
        <w:rPr>
          <w:sz w:val="26"/>
          <w:szCs w:val="26"/>
          <w:u w:val="single"/>
        </w:rPr>
        <w:t xml:space="preserve">, which, in turn, could lead to </w:t>
      </w:r>
      <w:r w:rsidRPr="00EB533F">
        <w:rPr>
          <w:sz w:val="26"/>
          <w:szCs w:val="26"/>
          <w:highlight w:val="green"/>
          <w:u w:val="single"/>
        </w:rPr>
        <w:t>a future that resembles</w:t>
      </w:r>
      <w:r w:rsidRPr="00EB533F">
        <w:rPr>
          <w:sz w:val="26"/>
          <w:szCs w:val="26"/>
          <w:u w:val="single"/>
        </w:rPr>
        <w:t xml:space="preserve"> some Hollywood </w:t>
      </w:r>
      <w:r w:rsidRPr="00EB533F">
        <w:rPr>
          <w:rStyle w:val="Emphasis"/>
          <w:szCs w:val="26"/>
          <w:highlight w:val="green"/>
        </w:rPr>
        <w:t>dystopian films</w:t>
      </w:r>
      <w:r w:rsidRPr="00EB533F">
        <w:rPr>
          <w:rStyle w:val="Emphasis"/>
          <w:szCs w:val="26"/>
        </w:rPr>
        <w:t>. </w:t>
      </w:r>
    </w:p>
    <w:p w14:paraId="66B01CE0" w14:textId="77777777" w:rsidR="00CE4B0E" w:rsidRPr="00EB533F" w:rsidRDefault="00CE4B0E" w:rsidP="00CE4B0E">
      <w:r w:rsidRPr="00EB533F">
        <w:rPr>
          <w:sz w:val="26"/>
          <w:szCs w:val="26"/>
          <w:u w:val="single"/>
        </w:rPr>
        <w:t xml:space="preserve">One way climate change could trigger a societal collapse is by creating </w:t>
      </w:r>
      <w:r w:rsidRPr="00EB533F">
        <w:rPr>
          <w:rStyle w:val="Emphasis"/>
          <w:szCs w:val="26"/>
          <w:highlight w:val="green"/>
        </w:rPr>
        <w:t>food insecurity</w:t>
      </w:r>
      <w:r w:rsidRPr="00EB533F">
        <w:rPr>
          <w:szCs w:val="26"/>
          <w:highlight w:val="green"/>
        </w:rPr>
        <w:t>.</w:t>
      </w:r>
      <w:r w:rsidRPr="00EB533F">
        <w:rPr>
          <w:szCs w:val="26"/>
        </w:rPr>
        <w:t xml:space="preserve"> </w:t>
      </w:r>
      <w:r w:rsidRPr="00EB533F">
        <w:rPr>
          <w:sz w:val="26"/>
          <w:szCs w:val="26"/>
          <w:u w:val="single"/>
        </w:rPr>
        <w:t>Warming the planet has a range of negative impacts on food production, including increasing the water deficit and thereby reducing food harvests, </w:t>
      </w:r>
      <w:hyperlink r:id="rId19" w:history="1">
        <w:r w:rsidRPr="00EB533F">
          <w:rPr>
            <w:rStyle w:val="Hyperlink"/>
            <w:szCs w:val="26"/>
          </w:rPr>
          <w:t>Live Science previously reported</w:t>
        </w:r>
      </w:hyperlink>
      <w:r w:rsidRPr="00EB533F">
        <w:rPr>
          <w:szCs w:val="26"/>
        </w:rPr>
        <w:t xml:space="preserve">. </w:t>
      </w:r>
      <w:r w:rsidRPr="00EB533F">
        <w:rPr>
          <w:sz w:val="26"/>
          <w:szCs w:val="26"/>
          <w:u w:val="single"/>
        </w:rPr>
        <w:t xml:space="preserve">Food production losses can </w:t>
      </w:r>
      <w:r w:rsidRPr="00EB533F">
        <w:rPr>
          <w:sz w:val="26"/>
          <w:szCs w:val="26"/>
          <w:highlight w:val="green"/>
          <w:u w:val="single"/>
        </w:rPr>
        <w:t>increase</w:t>
      </w:r>
      <w:r w:rsidRPr="00EB533F">
        <w:rPr>
          <w:sz w:val="26"/>
          <w:szCs w:val="26"/>
          <w:u w:val="single"/>
        </w:rPr>
        <w:t xml:space="preserve"> </w:t>
      </w:r>
      <w:r w:rsidRPr="00EB533F">
        <w:rPr>
          <w:rStyle w:val="Emphasis"/>
          <w:szCs w:val="26"/>
        </w:rPr>
        <w:t xml:space="preserve">human </w:t>
      </w:r>
      <w:r w:rsidRPr="00EB533F">
        <w:rPr>
          <w:rStyle w:val="Emphasis"/>
          <w:szCs w:val="26"/>
          <w:highlight w:val="green"/>
        </w:rPr>
        <w:t>death</w:t>
      </w:r>
      <w:r w:rsidRPr="00EB533F">
        <w:rPr>
          <w:rStyle w:val="Emphasis"/>
          <w:szCs w:val="26"/>
        </w:rPr>
        <w:t>s</w:t>
      </w:r>
      <w:r w:rsidRPr="00EB533F">
        <w:rPr>
          <w:sz w:val="26"/>
          <w:szCs w:val="26"/>
          <w:u w:val="single"/>
        </w:rPr>
        <w:t xml:space="preserve"> and </w:t>
      </w:r>
      <w:r w:rsidRPr="00EB533F">
        <w:rPr>
          <w:rStyle w:val="Emphasis"/>
          <w:szCs w:val="26"/>
          <w:highlight w:val="green"/>
        </w:rPr>
        <w:t>drive economic loss</w:t>
      </w:r>
      <w:r w:rsidRPr="00EB533F">
        <w:rPr>
          <w:sz w:val="26"/>
          <w:szCs w:val="26"/>
          <w:highlight w:val="green"/>
          <w:u w:val="single"/>
        </w:rPr>
        <w:t xml:space="preserve"> and</w:t>
      </w:r>
      <w:r w:rsidRPr="00EB533F">
        <w:rPr>
          <w:sz w:val="26"/>
          <w:szCs w:val="26"/>
          <w:u w:val="single"/>
        </w:rPr>
        <w:t xml:space="preserve"> </w:t>
      </w:r>
      <w:r w:rsidRPr="00EB533F">
        <w:rPr>
          <w:rStyle w:val="Emphasis"/>
          <w:szCs w:val="26"/>
        </w:rPr>
        <w:t>socio-</w:t>
      </w:r>
      <w:r w:rsidRPr="00EB533F">
        <w:rPr>
          <w:rStyle w:val="Emphasis"/>
          <w:szCs w:val="26"/>
          <w:highlight w:val="green"/>
        </w:rPr>
        <w:t>political instability</w:t>
      </w:r>
      <w:r w:rsidRPr="00EB533F">
        <w:rPr>
          <w:sz w:val="26"/>
          <w:szCs w:val="26"/>
          <w:u w:val="single"/>
        </w:rPr>
        <w:t>,</w:t>
      </w:r>
      <w:r w:rsidRPr="00EB533F">
        <w:rPr>
          <w:szCs w:val="26"/>
        </w:rPr>
        <w:t xml:space="preserve"> among other factors, that </w:t>
      </w:r>
      <w:r w:rsidRPr="00EB533F">
        <w:rPr>
          <w:sz w:val="26"/>
          <w:szCs w:val="26"/>
          <w:u w:val="single"/>
        </w:rPr>
        <w:t xml:space="preserve">may trigger a breakdown of our institutions </w:t>
      </w:r>
      <w:r w:rsidRPr="00EB533F">
        <w:rPr>
          <w:sz w:val="26"/>
          <w:szCs w:val="26"/>
          <w:highlight w:val="green"/>
          <w:u w:val="single"/>
        </w:rPr>
        <w:t>and</w:t>
      </w:r>
      <w:r w:rsidRPr="00EB533F">
        <w:rPr>
          <w:sz w:val="26"/>
          <w:szCs w:val="26"/>
          <w:u w:val="single"/>
        </w:rPr>
        <w:t xml:space="preserve"> increase the </w:t>
      </w:r>
      <w:r w:rsidRPr="00EB533F">
        <w:rPr>
          <w:sz w:val="26"/>
          <w:szCs w:val="26"/>
          <w:highlight w:val="green"/>
          <w:u w:val="single"/>
        </w:rPr>
        <w:t>risk</w:t>
      </w:r>
      <w:r w:rsidRPr="00EB533F">
        <w:rPr>
          <w:sz w:val="26"/>
          <w:szCs w:val="26"/>
          <w:u w:val="single"/>
        </w:rPr>
        <w:t xml:space="preserve"> of </w:t>
      </w:r>
      <w:r w:rsidRPr="00EB533F">
        <w:rPr>
          <w:rStyle w:val="Emphasis"/>
          <w:szCs w:val="26"/>
        </w:rPr>
        <w:t xml:space="preserve">a </w:t>
      </w:r>
      <w:r w:rsidRPr="00EB533F">
        <w:rPr>
          <w:rStyle w:val="Emphasis"/>
          <w:szCs w:val="26"/>
          <w:highlight w:val="green"/>
        </w:rPr>
        <w:t>societal collapse</w:t>
      </w:r>
      <w:r w:rsidRPr="00EB533F">
        <w:rPr>
          <w:szCs w:val="26"/>
        </w:rPr>
        <w:t>, according to a study published Feb. 21 in the journal </w:t>
      </w:r>
      <w:hyperlink r:id="rId20" w:tgtFrame="_blank" w:history="1">
        <w:r w:rsidRPr="00EB533F">
          <w:rPr>
            <w:rStyle w:val="Hyperlink"/>
            <w:szCs w:val="26"/>
          </w:rPr>
          <w:t>Climatic Change</w:t>
        </w:r>
      </w:hyperlink>
      <w:r w:rsidRPr="00EB533F">
        <w:t>. </w:t>
      </w:r>
    </w:p>
    <w:p w14:paraId="0D50B8DC" w14:textId="77777777" w:rsidR="00CE4B0E" w:rsidRPr="00EB533F" w:rsidRDefault="00CE4B0E" w:rsidP="00CE4B0E">
      <w:pPr>
        <w:rPr>
          <w:sz w:val="12"/>
          <w:szCs w:val="12"/>
        </w:rPr>
      </w:pPr>
      <w:r w:rsidRPr="00EB533F">
        <w:rPr>
          <w:sz w:val="12"/>
          <w:szCs w:val="12"/>
        </w:rPr>
        <w:t>Related: </w:t>
      </w:r>
      <w:hyperlink r:id="rId21" w:history="1">
        <w:r w:rsidRPr="00EB533F">
          <w:rPr>
            <w:rStyle w:val="Hyperlink"/>
            <w:sz w:val="12"/>
            <w:szCs w:val="12"/>
          </w:rPr>
          <w:t>Has the Earth ever been this hot before?</w:t>
        </w:r>
      </w:hyperlink>
    </w:p>
    <w:p w14:paraId="6CD09095" w14:textId="77777777" w:rsidR="00CE4B0E" w:rsidRPr="00EB533F" w:rsidRDefault="00CE4B0E" w:rsidP="00CE4B0E">
      <w:pPr>
        <w:rPr>
          <w:sz w:val="12"/>
          <w:szCs w:val="12"/>
        </w:rPr>
      </w:pPr>
      <w:r w:rsidRPr="00EB533F">
        <w:rPr>
          <w:sz w:val="12"/>
          <w:szCs w:val="12"/>
        </w:rPr>
        <w:t>Past extinctions and collapses </w:t>
      </w:r>
    </w:p>
    <w:p w14:paraId="18479AF8" w14:textId="77777777" w:rsidR="00CE4B0E" w:rsidRPr="00EB533F" w:rsidRDefault="00CE4B0E" w:rsidP="00CE4B0E">
      <w:pPr>
        <w:rPr>
          <w:szCs w:val="26"/>
        </w:rPr>
      </w:pPr>
      <w:r w:rsidRPr="00EB533F">
        <w:rPr>
          <w:szCs w:val="26"/>
        </w:rPr>
        <w:t>Kemp studies previous civilization collapses and the risk of climate change. Extinctions and catastrophes almost always involve multiple factors, he said, but he thinks</w:t>
      </w:r>
      <w:r w:rsidRPr="00EB533F">
        <w:rPr>
          <w:sz w:val="26"/>
          <w:szCs w:val="26"/>
          <w:u w:val="single"/>
        </w:rPr>
        <w:t xml:space="preserve"> </w:t>
      </w:r>
      <w:r w:rsidRPr="00EB533F">
        <w:rPr>
          <w:sz w:val="26"/>
          <w:szCs w:val="26"/>
          <w:highlight w:val="green"/>
          <w:u w:val="single"/>
        </w:rPr>
        <w:t xml:space="preserve">if humans were to go </w:t>
      </w:r>
      <w:r w:rsidRPr="00EB533F">
        <w:rPr>
          <w:rStyle w:val="Emphasis"/>
          <w:szCs w:val="26"/>
          <w:highlight w:val="green"/>
        </w:rPr>
        <w:t>extinct</w:t>
      </w:r>
      <w:r w:rsidRPr="00EB533F">
        <w:rPr>
          <w:sz w:val="26"/>
          <w:szCs w:val="26"/>
          <w:highlight w:val="green"/>
          <w:u w:val="single"/>
        </w:rPr>
        <w:t>, climate change would</w:t>
      </w:r>
      <w:r w:rsidRPr="00EB533F">
        <w:rPr>
          <w:sz w:val="26"/>
          <w:szCs w:val="26"/>
          <w:u w:val="single"/>
        </w:rPr>
        <w:t xml:space="preserve"> likely </w:t>
      </w:r>
      <w:r w:rsidRPr="00EB533F">
        <w:rPr>
          <w:rStyle w:val="Emphasis"/>
          <w:szCs w:val="26"/>
          <w:highlight w:val="green"/>
        </w:rPr>
        <w:t>be the main culprit.</w:t>
      </w:r>
      <w:r w:rsidRPr="00EB533F">
        <w:rPr>
          <w:sz w:val="26"/>
          <w:szCs w:val="26"/>
          <w:u w:val="single"/>
        </w:rPr>
        <w:t> </w:t>
      </w:r>
    </w:p>
    <w:p w14:paraId="0E10D2DF" w14:textId="77777777" w:rsidR="00CE4B0E" w:rsidRPr="00EB533F" w:rsidRDefault="00CE4B0E" w:rsidP="00CE4B0E">
      <w:pPr>
        <w:rPr>
          <w:u w:val="single"/>
        </w:rPr>
      </w:pPr>
      <w:r w:rsidRPr="00EB533F">
        <w:rPr>
          <w:u w:val="single"/>
        </w:rPr>
        <w:t>"If I'm to say, what do I think is the biggest contributor to the potential for human extinction going towards the future? Then climate change, no doubt," Kemp told Live Science. </w:t>
      </w:r>
    </w:p>
    <w:p w14:paraId="36766005" w14:textId="77777777" w:rsidR="00CE4B0E" w:rsidRPr="00EB533F" w:rsidRDefault="00CE4B0E" w:rsidP="00CE4B0E">
      <w:r w:rsidRPr="00EB533F">
        <w:rPr>
          <w:rStyle w:val="Emphasis"/>
          <w:szCs w:val="26"/>
          <w:highlight w:val="green"/>
        </w:rPr>
        <w:t>All</w:t>
      </w:r>
      <w:r w:rsidRPr="00EB533F">
        <w:rPr>
          <w:sz w:val="26"/>
          <w:szCs w:val="26"/>
          <w:u w:val="single"/>
        </w:rPr>
        <w:t xml:space="preserve"> of the major </w:t>
      </w:r>
      <w:hyperlink r:id="rId22" w:history="1">
        <w:r w:rsidRPr="00EB533F">
          <w:rPr>
            <w:rStyle w:val="Emphasis"/>
            <w:szCs w:val="26"/>
            <w:highlight w:val="green"/>
          </w:rPr>
          <w:t>mass-extinction events</w:t>
        </w:r>
      </w:hyperlink>
      <w:r w:rsidRPr="00EB533F">
        <w:rPr>
          <w:rStyle w:val="Emphasis"/>
          <w:szCs w:val="26"/>
          <w:highlight w:val="green"/>
        </w:rPr>
        <w:t> in</w:t>
      </w:r>
      <w:r w:rsidRPr="00EB533F">
        <w:rPr>
          <w:rStyle w:val="Emphasis"/>
          <w:szCs w:val="26"/>
        </w:rPr>
        <w:t xml:space="preserve"> Earth's </w:t>
      </w:r>
      <w:r w:rsidRPr="00EB533F">
        <w:rPr>
          <w:rStyle w:val="Emphasis"/>
          <w:szCs w:val="26"/>
          <w:highlight w:val="green"/>
        </w:rPr>
        <w:t>history have involved</w:t>
      </w:r>
      <w:r w:rsidRPr="00EB533F">
        <w:rPr>
          <w:sz w:val="26"/>
          <w:szCs w:val="26"/>
          <w:u w:val="single"/>
        </w:rPr>
        <w:t xml:space="preserve"> some kind of </w:t>
      </w:r>
      <w:r w:rsidRPr="00EB533F">
        <w:rPr>
          <w:rStyle w:val="Emphasis"/>
          <w:szCs w:val="26"/>
          <w:highlight w:val="green"/>
        </w:rPr>
        <w:t>climatic change</w:t>
      </w:r>
      <w:r w:rsidRPr="00EB533F">
        <w:rPr>
          <w:szCs w:val="26"/>
        </w:rPr>
        <w:t>, according to Kemp. These events include cooling during the Ordovician-</w:t>
      </w:r>
      <w:hyperlink r:id="rId23" w:history="1">
        <w:r w:rsidRPr="00EB533F">
          <w:rPr>
            <w:rStyle w:val="Hyperlink"/>
            <w:szCs w:val="26"/>
          </w:rPr>
          <w:t>Silurian</w:t>
        </w:r>
      </w:hyperlink>
      <w:r w:rsidRPr="00EB533F">
        <w:rPr>
          <w:szCs w:val="26"/>
        </w:rPr>
        <w:t> extinction about 440 million years ago that wiped out 85% of species, and</w:t>
      </w:r>
      <w:r w:rsidRPr="00EB533F">
        <w:t xml:space="preserve"> warming during the </w:t>
      </w:r>
      <w:hyperlink r:id="rId24" w:history="1">
        <w:r w:rsidRPr="00EB533F">
          <w:rPr>
            <w:rStyle w:val="Hyperlink"/>
          </w:rPr>
          <w:t>Triassic</w:t>
        </w:r>
      </w:hyperlink>
      <w:r w:rsidRPr="00EB533F">
        <w:t>-</w:t>
      </w:r>
      <w:hyperlink r:id="rId25" w:history="1">
        <w:r w:rsidRPr="00EB533F">
          <w:rPr>
            <w:rStyle w:val="Hyperlink"/>
          </w:rPr>
          <w:t>Jurassic</w:t>
        </w:r>
      </w:hyperlink>
      <w:r w:rsidRPr="00EB533F">
        <w:t> extinction about 200 million years ago that killed 80% of species, Live Science previously reported. And more recently, climate change affected the fate of early human relatives. </w:t>
      </w:r>
    </w:p>
    <w:p w14:paraId="764E83B1" w14:textId="77777777" w:rsidR="00CE4B0E" w:rsidRPr="00EB533F" w:rsidRDefault="00CE4B0E" w:rsidP="00CE4B0E">
      <w:pPr>
        <w:rPr>
          <w:sz w:val="12"/>
          <w:szCs w:val="12"/>
        </w:rPr>
      </w:pPr>
      <w:r w:rsidRPr="00EB533F">
        <w:rPr>
          <w:sz w:val="12"/>
          <w:szCs w:val="12"/>
        </w:rPr>
        <w:t>While </w:t>
      </w:r>
      <w:hyperlink r:id="rId26" w:history="1">
        <w:r w:rsidRPr="00EB533F">
          <w:rPr>
            <w:rStyle w:val="Hyperlink"/>
            <w:sz w:val="12"/>
            <w:szCs w:val="12"/>
          </w:rPr>
          <w:t>Homo sapiens</w:t>
        </w:r>
      </w:hyperlink>
      <w:r w:rsidRPr="00EB533F">
        <w:rPr>
          <w:sz w:val="12"/>
          <w:szCs w:val="12"/>
        </w:rPr>
        <w:t> are obviously not extinct, "we do have a track record of other hominid species going extinct, such as </w:t>
      </w:r>
      <w:hyperlink r:id="rId27" w:history="1">
        <w:r w:rsidRPr="00EB533F">
          <w:rPr>
            <w:rStyle w:val="Hyperlink"/>
            <w:sz w:val="12"/>
            <w:szCs w:val="12"/>
          </w:rPr>
          <w:t>Neanderthals</w:t>
        </w:r>
      </w:hyperlink>
      <w:r w:rsidRPr="00EB533F">
        <w:rPr>
          <w:sz w:val="12"/>
          <w:szCs w:val="12"/>
        </w:rPr>
        <w:t>," Kemp said. "And in each of these cases, it appears that again, climatic change plays some kind of role." </w:t>
      </w:r>
    </w:p>
    <w:p w14:paraId="3D1F2260" w14:textId="77777777" w:rsidR="00CE4B0E" w:rsidRPr="00EB533F" w:rsidRDefault="00CE4B0E" w:rsidP="00CE4B0E">
      <w:pPr>
        <w:rPr>
          <w:sz w:val="12"/>
          <w:szCs w:val="12"/>
        </w:rPr>
      </w:pPr>
      <w:r w:rsidRPr="00EB533F">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8" w:history="1">
        <w:r w:rsidRPr="00EB533F">
          <w:rPr>
            <w:rStyle w:val="Hyperlink"/>
            <w:sz w:val="12"/>
            <w:szCs w:val="12"/>
          </w:rPr>
          <w:t>Natural History Museum</w:t>
        </w:r>
      </w:hyperlink>
      <w:r w:rsidRPr="00EB533F">
        <w:rPr>
          <w:sz w:val="12"/>
          <w:szCs w:val="12"/>
        </w:rPr>
        <w:t> in London. Food loss, driven by climate change, may have also led to a tiny drop in Neanderthal fertility rates, contributing to their extinction, </w:t>
      </w:r>
      <w:hyperlink r:id="rId29" w:history="1">
        <w:r w:rsidRPr="00EB533F">
          <w:rPr>
            <w:rStyle w:val="Hyperlink"/>
            <w:sz w:val="12"/>
            <w:szCs w:val="12"/>
          </w:rPr>
          <w:t>Live Science previously reported</w:t>
        </w:r>
      </w:hyperlink>
      <w:r w:rsidRPr="00EB533F">
        <w:rPr>
          <w:sz w:val="12"/>
          <w:szCs w:val="12"/>
        </w:rPr>
        <w:t>.</w:t>
      </w:r>
    </w:p>
    <w:p w14:paraId="6E768720" w14:textId="77777777" w:rsidR="00CE4B0E" w:rsidRPr="00EB533F" w:rsidRDefault="00CE4B0E" w:rsidP="00CE4B0E">
      <w:pPr>
        <w:rPr>
          <w:sz w:val="12"/>
          <w:szCs w:val="12"/>
        </w:rPr>
      </w:pPr>
      <w:r w:rsidRPr="00EB533F">
        <w:rPr>
          <w:sz w:val="12"/>
          <w:szCs w:val="12"/>
        </w:rPr>
        <w:t>Climate change has also played a role in the collapse of past human civilizations. A </w:t>
      </w:r>
      <w:hyperlink r:id="rId30" w:history="1">
        <w:r w:rsidRPr="00EB533F">
          <w:rPr>
            <w:rStyle w:val="Hyperlink"/>
            <w:sz w:val="12"/>
            <w:szCs w:val="12"/>
          </w:rPr>
          <w:t>300-year-long drought</w:t>
        </w:r>
      </w:hyperlink>
      <w:r w:rsidRPr="00EB533F">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542AD70D" w14:textId="77777777" w:rsidR="00CE4B0E" w:rsidRPr="00EB533F" w:rsidRDefault="00CE4B0E" w:rsidP="00CE4B0E">
      <w:pPr>
        <w:rPr>
          <w:sz w:val="12"/>
          <w:szCs w:val="12"/>
        </w:rPr>
      </w:pPr>
      <w:r w:rsidRPr="00EB533F">
        <w:rPr>
          <w:sz w:val="12"/>
          <w:szCs w:val="12"/>
        </w:rPr>
        <w:t xml:space="preserve">Homo sapiens have proven themselves to be highly adaptable and able to cope with many different climates, be they hot, cold, </w:t>
      </w:r>
      <w:proofErr w:type="gramStart"/>
      <w:r w:rsidRPr="00EB533F">
        <w:rPr>
          <w:sz w:val="12"/>
          <w:szCs w:val="12"/>
        </w:rPr>
        <w:t>dry</w:t>
      </w:r>
      <w:proofErr w:type="gramEnd"/>
      <w:r w:rsidRPr="00EB533F">
        <w:rPr>
          <w:sz w:val="12"/>
          <w:szCs w:val="12"/>
        </w:rPr>
        <w:t xml:space="preserve"> or wet. We can use resources from many different plants and animals and share those resources, along with information, to help us survive in a changing world, according to the </w:t>
      </w:r>
      <w:hyperlink r:id="rId31" w:history="1">
        <w:r w:rsidRPr="00EB533F">
          <w:rPr>
            <w:rStyle w:val="Hyperlink"/>
            <w:sz w:val="12"/>
            <w:szCs w:val="12"/>
          </w:rPr>
          <w:t>Smithsonian’s National Museum of Natural History</w:t>
        </w:r>
      </w:hyperlink>
      <w:r w:rsidRPr="00EB533F">
        <w:rPr>
          <w:sz w:val="12"/>
          <w:szCs w:val="12"/>
        </w:rPr>
        <w:t>.</w:t>
      </w:r>
    </w:p>
    <w:p w14:paraId="0A88F474" w14:textId="77777777" w:rsidR="00CE4B0E" w:rsidRPr="00EB533F" w:rsidRDefault="00CE4B0E" w:rsidP="00CE4B0E">
      <w:pPr>
        <w:rPr>
          <w:sz w:val="12"/>
          <w:szCs w:val="12"/>
        </w:rPr>
      </w:pPr>
      <w:r w:rsidRPr="00EB533F">
        <w:rPr>
          <w:sz w:val="12"/>
          <w:szCs w:val="12"/>
        </w:rPr>
        <w:t>Related: </w:t>
      </w:r>
      <w:hyperlink r:id="rId32" w:history="1">
        <w:r w:rsidRPr="00EB533F">
          <w:rPr>
            <w:rStyle w:val="Hyperlink"/>
            <w:sz w:val="12"/>
            <w:szCs w:val="12"/>
          </w:rPr>
          <w:t>How would just 2 degrees of warming change the planet?</w:t>
        </w:r>
      </w:hyperlink>
    </w:p>
    <w:p w14:paraId="4316BABE" w14:textId="77777777" w:rsidR="00CE4B0E" w:rsidRPr="00EB533F" w:rsidRDefault="00CE4B0E" w:rsidP="00CE4B0E">
      <w:pPr>
        <w:rPr>
          <w:sz w:val="12"/>
          <w:szCs w:val="12"/>
        </w:rPr>
      </w:pPr>
      <w:r w:rsidRPr="00EB533F">
        <w:rPr>
          <w:sz w:val="12"/>
          <w:szCs w:val="12"/>
        </w:rPr>
        <w:lastRenderedPageBreak/>
        <w:t>Today, we live in a global, interconnected civilization, but there's reason to believe our species could survive its collapse. A study published on July 21 in the journal </w:t>
      </w:r>
      <w:hyperlink r:id="rId33" w:history="1">
        <w:r w:rsidRPr="00EB533F">
          <w:rPr>
            <w:rStyle w:val="Hyperlink"/>
            <w:sz w:val="12"/>
            <w:szCs w:val="12"/>
          </w:rPr>
          <w:t>Sustainability</w:t>
        </w:r>
      </w:hyperlink>
      <w:r w:rsidRPr="00EB533F">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5A06D221" w14:textId="77777777" w:rsidR="00CE4B0E" w:rsidRPr="00EB533F" w:rsidRDefault="00CE4B0E" w:rsidP="00CE4B0E">
      <w:pPr>
        <w:rPr>
          <w:sz w:val="12"/>
          <w:szCs w:val="12"/>
        </w:rPr>
      </w:pPr>
      <w:r w:rsidRPr="00EB533F">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52B8244A" w14:textId="77777777" w:rsidR="00CE4B0E" w:rsidRPr="00EB533F" w:rsidRDefault="00CE4B0E" w:rsidP="00CE4B0E">
      <w:pPr>
        <w:rPr>
          <w:sz w:val="12"/>
          <w:szCs w:val="12"/>
        </w:rPr>
      </w:pPr>
      <w:r w:rsidRPr="00EB533F">
        <w:rPr>
          <w:sz w:val="12"/>
          <w:szCs w:val="12"/>
        </w:rPr>
        <w:t>Turning on ourselves </w:t>
      </w:r>
    </w:p>
    <w:p w14:paraId="7D54FEB9" w14:textId="77777777" w:rsidR="00CE4B0E" w:rsidRPr="00EB533F" w:rsidRDefault="00CE4B0E" w:rsidP="00CE4B0E">
      <w:pPr>
        <w:rPr>
          <w:szCs w:val="26"/>
        </w:rPr>
      </w:pPr>
      <w:r w:rsidRPr="00EB533F">
        <w:rPr>
          <w:szCs w:val="26"/>
        </w:rPr>
        <w:t xml:space="preserve">The last scenario to consider is </w:t>
      </w:r>
      <w:r w:rsidRPr="00EB533F">
        <w:rPr>
          <w:rStyle w:val="Emphasis"/>
          <w:szCs w:val="26"/>
        </w:rPr>
        <w:t>climate-driven conflict</w:t>
      </w:r>
      <w:r w:rsidRPr="00EB533F">
        <w:rPr>
          <w:szCs w:val="26"/>
        </w:rPr>
        <w:t xml:space="preserve">. Kemp explained that in the future, </w:t>
      </w:r>
      <w:r w:rsidRPr="00EB533F">
        <w:rPr>
          <w:sz w:val="26"/>
          <w:szCs w:val="26"/>
          <w:u w:val="single"/>
        </w:rPr>
        <w:t xml:space="preserve">a scarcity of resources that diminish because of </w:t>
      </w:r>
      <w:r w:rsidRPr="00EB533F">
        <w:rPr>
          <w:b/>
          <w:bCs/>
          <w:sz w:val="26"/>
          <w:szCs w:val="26"/>
          <w:highlight w:val="green"/>
          <w:u w:val="single"/>
        </w:rPr>
        <w:t>climate change could</w:t>
      </w:r>
      <w:r w:rsidRPr="00EB533F">
        <w:rPr>
          <w:sz w:val="26"/>
          <w:szCs w:val="26"/>
          <w:u w:val="single"/>
        </w:rPr>
        <w:t xml:space="preserve"> potentially </w:t>
      </w:r>
      <w:r w:rsidRPr="00EB533F">
        <w:rPr>
          <w:rStyle w:val="Emphasis"/>
          <w:szCs w:val="26"/>
          <w:highlight w:val="green"/>
        </w:rPr>
        <w:t>create conditions for wars that threaten humanity</w:t>
      </w:r>
      <w:r w:rsidRPr="00EB533F">
        <w:rPr>
          <w:sz w:val="26"/>
          <w:szCs w:val="26"/>
          <w:u w:val="single"/>
        </w:rPr>
        <w:t xml:space="preserve">. "There's reasons to be concerned that </w:t>
      </w:r>
      <w:r w:rsidRPr="00EB533F">
        <w:rPr>
          <w:sz w:val="26"/>
          <w:szCs w:val="26"/>
          <w:highlight w:val="green"/>
          <w:u w:val="single"/>
        </w:rPr>
        <w:t xml:space="preserve">as </w:t>
      </w:r>
      <w:r w:rsidRPr="00EB533F">
        <w:rPr>
          <w:rStyle w:val="Emphasis"/>
          <w:szCs w:val="26"/>
          <w:highlight w:val="green"/>
        </w:rPr>
        <w:t>water resources dry up</w:t>
      </w:r>
      <w:r w:rsidRPr="00EB533F">
        <w:rPr>
          <w:sz w:val="26"/>
          <w:szCs w:val="26"/>
          <w:u w:val="single"/>
        </w:rPr>
        <w:t xml:space="preserve"> and </w:t>
      </w:r>
      <w:r w:rsidRPr="00EB533F">
        <w:rPr>
          <w:rStyle w:val="Emphasis"/>
          <w:szCs w:val="26"/>
        </w:rPr>
        <w:t>scarcity becomes worse</w:t>
      </w:r>
      <w:r w:rsidRPr="00EB533F">
        <w:rPr>
          <w:sz w:val="26"/>
          <w:szCs w:val="26"/>
          <w:u w:val="single"/>
        </w:rPr>
        <w:t xml:space="preserve">, and the general conditions of living today become much, much worse, then suddenly, the </w:t>
      </w:r>
      <w:r w:rsidRPr="00EB533F">
        <w:rPr>
          <w:rStyle w:val="Emphasis"/>
          <w:szCs w:val="26"/>
          <w:highlight w:val="green"/>
        </w:rPr>
        <w:t>threat of potential nuclear war becomes much higher</w:t>
      </w:r>
      <w:r w:rsidRPr="00EB533F">
        <w:rPr>
          <w:sz w:val="26"/>
          <w:szCs w:val="26"/>
          <w:highlight w:val="green"/>
          <w:u w:val="single"/>
        </w:rPr>
        <w:t>,</w:t>
      </w:r>
      <w:r w:rsidRPr="00EB533F">
        <w:rPr>
          <w:szCs w:val="26"/>
        </w:rPr>
        <w:t>" Kemp said. </w:t>
      </w:r>
    </w:p>
    <w:p w14:paraId="40BD093A" w14:textId="77777777" w:rsidR="00CE4B0E" w:rsidRPr="00EB533F" w:rsidRDefault="00CE4B0E" w:rsidP="00CE4B0E">
      <w:pPr>
        <w:rPr>
          <w:sz w:val="26"/>
          <w:szCs w:val="26"/>
          <w:u w:val="single"/>
        </w:rPr>
      </w:pPr>
      <w:r w:rsidRPr="00EB533F">
        <w:rPr>
          <w:szCs w:val="26"/>
        </w:rPr>
        <w:t xml:space="preserve">Put another way, climate change impacts might not directly cause humans to go extinct, but it could lead to events that seriously endanger hundreds of millions, if not billions, of lives. </w:t>
      </w:r>
      <w:r w:rsidRPr="00EB533F">
        <w:rPr>
          <w:sz w:val="26"/>
          <w:szCs w:val="26"/>
          <w:u w:val="single"/>
        </w:rPr>
        <w:t>A 2019 study published in the journal </w:t>
      </w:r>
      <w:hyperlink r:id="rId34" w:history="1">
        <w:r w:rsidRPr="00EB533F">
          <w:rPr>
            <w:rStyle w:val="Hyperlink"/>
            <w:sz w:val="26"/>
            <w:szCs w:val="26"/>
            <w:u w:val="single"/>
          </w:rPr>
          <w:t>Science Advances</w:t>
        </w:r>
      </w:hyperlink>
      <w:r w:rsidRPr="00EB533F">
        <w:rPr>
          <w:sz w:val="26"/>
          <w:szCs w:val="26"/>
          <w:u w:val="single"/>
        </w:rPr>
        <w:t xml:space="preserve"> found that </w:t>
      </w:r>
      <w:r w:rsidRPr="00EB533F">
        <w:rPr>
          <w:rStyle w:val="Emphasis"/>
          <w:szCs w:val="26"/>
          <w:highlight w:val="green"/>
        </w:rPr>
        <w:t>a nuclear conflict</w:t>
      </w:r>
      <w:r w:rsidRPr="00EB533F">
        <w:rPr>
          <w:szCs w:val="26"/>
        </w:rPr>
        <w:t xml:space="preserve"> between just India and Pakistan, </w:t>
      </w:r>
      <w:r w:rsidRPr="00EB533F">
        <w:rPr>
          <w:sz w:val="26"/>
          <w:szCs w:val="26"/>
          <w:u w:val="single"/>
        </w:rPr>
        <w:t>with</w:t>
      </w:r>
      <w:r w:rsidRPr="00EB533F">
        <w:rPr>
          <w:sz w:val="26"/>
          <w:szCs w:val="26"/>
          <w:highlight w:val="green"/>
          <w:u w:val="single"/>
        </w:rPr>
        <w:t xml:space="preserve"> a small fraction of the world's nuclear weapons</w:t>
      </w:r>
      <w:r w:rsidRPr="00EB533F">
        <w:rPr>
          <w:sz w:val="26"/>
          <w:szCs w:val="26"/>
          <w:u w:val="single"/>
        </w:rPr>
        <w:t xml:space="preserve">, </w:t>
      </w:r>
      <w:r w:rsidRPr="00EB533F">
        <w:rPr>
          <w:sz w:val="26"/>
          <w:szCs w:val="26"/>
          <w:highlight w:val="green"/>
          <w:u w:val="single"/>
        </w:rPr>
        <w:t>could kill</w:t>
      </w:r>
      <w:r w:rsidRPr="00EB533F">
        <w:rPr>
          <w:sz w:val="26"/>
          <w:szCs w:val="26"/>
          <w:u w:val="single"/>
        </w:rPr>
        <w:t xml:space="preserve"> 50 million to </w:t>
      </w:r>
      <w:r w:rsidRPr="00EB533F">
        <w:rPr>
          <w:rStyle w:val="Emphasis"/>
          <w:szCs w:val="26"/>
          <w:highlight w:val="green"/>
        </w:rPr>
        <w:t>125 million people</w:t>
      </w:r>
      <w:r w:rsidRPr="00EB533F">
        <w:rPr>
          <w:sz w:val="26"/>
          <w:szCs w:val="26"/>
          <w:u w:val="single"/>
        </w:rPr>
        <w:t xml:space="preserve"> in those two countries alone. Nuclear war would also change the climate, such as through temperature drops as burning cities fill the atmosphere with smoke, threatening food production worldwide and potentially </w:t>
      </w:r>
      <w:r w:rsidRPr="00EB533F">
        <w:rPr>
          <w:sz w:val="26"/>
          <w:szCs w:val="26"/>
          <w:highlight w:val="green"/>
          <w:u w:val="single"/>
        </w:rPr>
        <w:t xml:space="preserve">causing </w:t>
      </w:r>
      <w:r w:rsidRPr="00EB533F">
        <w:rPr>
          <w:rStyle w:val="Emphasis"/>
          <w:szCs w:val="26"/>
          <w:highlight w:val="green"/>
        </w:rPr>
        <w:t>mass starvation</w:t>
      </w:r>
      <w:r w:rsidRPr="00EB533F">
        <w:rPr>
          <w:sz w:val="26"/>
          <w:szCs w:val="26"/>
          <w:highlight w:val="green"/>
          <w:u w:val="single"/>
        </w:rPr>
        <w:t>.</w:t>
      </w:r>
    </w:p>
    <w:p w14:paraId="2F17C007" w14:textId="77777777" w:rsidR="00CE4B0E" w:rsidRPr="00EB533F" w:rsidRDefault="00CE4B0E" w:rsidP="00CE4B0E">
      <w:pPr>
        <w:rPr>
          <w:sz w:val="12"/>
          <w:szCs w:val="12"/>
        </w:rPr>
      </w:pPr>
      <w:r w:rsidRPr="00EB533F">
        <w:rPr>
          <w:sz w:val="12"/>
          <w:szCs w:val="12"/>
        </w:rPr>
        <w:t>What's next?  </w:t>
      </w:r>
    </w:p>
    <w:p w14:paraId="3D2E8ABC" w14:textId="77777777" w:rsidR="00CE4B0E" w:rsidRPr="00EB533F" w:rsidRDefault="00CE4B0E" w:rsidP="00CE4B0E">
      <w:pPr>
        <w:rPr>
          <w:sz w:val="26"/>
          <w:szCs w:val="26"/>
          <w:u w:val="single"/>
        </w:rPr>
      </w:pPr>
      <w:r w:rsidRPr="00EB533F">
        <w:rPr>
          <w:szCs w:val="26"/>
        </w:rPr>
        <w:t xml:space="preserve">While avoiding complete extinction doesn't sound like much of a climate change silver lining, there is reason for hope. </w:t>
      </w:r>
      <w:r w:rsidRPr="00EB533F">
        <w:rPr>
          <w:sz w:val="26"/>
          <w:szCs w:val="26"/>
          <w:u w:val="single"/>
        </w:rPr>
        <w:t xml:space="preserve">Experts say </w:t>
      </w:r>
      <w:r w:rsidRPr="00EB533F">
        <w:rPr>
          <w:rStyle w:val="Emphasis"/>
          <w:szCs w:val="26"/>
          <w:highlight w:val="green"/>
        </w:rPr>
        <w:t>it isn't too late to avoid the worst-case scenarios</w:t>
      </w:r>
      <w:r w:rsidRPr="00EB533F">
        <w:rPr>
          <w:sz w:val="26"/>
          <w:szCs w:val="26"/>
          <w:u w:val="single"/>
        </w:rPr>
        <w:t xml:space="preserve"> with significant cuts to greenhouse gas emissions.</w:t>
      </w:r>
    </w:p>
    <w:p w14:paraId="3D8D1EFF" w14:textId="77777777" w:rsidR="00CE4B0E" w:rsidRPr="00EB533F" w:rsidRDefault="00CE4B0E" w:rsidP="00CE4B0E">
      <w:pPr>
        <w:rPr>
          <w:sz w:val="26"/>
          <w:szCs w:val="26"/>
          <w:u w:val="single"/>
        </w:rPr>
      </w:pPr>
      <w:r w:rsidRPr="00EB533F">
        <w:rPr>
          <w:sz w:val="26"/>
          <w:szCs w:val="26"/>
          <w:u w:val="single"/>
        </w:rPr>
        <w:t>"It is up to us," Mann said. "</w:t>
      </w:r>
      <w:r w:rsidRPr="00EB533F">
        <w:rPr>
          <w:sz w:val="26"/>
          <w:szCs w:val="26"/>
          <w:highlight w:val="green"/>
          <w:u w:val="single"/>
        </w:rPr>
        <w:t>If we fail to reduce</w:t>
      </w:r>
      <w:r w:rsidRPr="00EB533F">
        <w:rPr>
          <w:sz w:val="26"/>
          <w:szCs w:val="26"/>
          <w:u w:val="single"/>
        </w:rPr>
        <w:t xml:space="preserve"> carbon </w:t>
      </w:r>
      <w:r w:rsidRPr="00EB533F">
        <w:rPr>
          <w:sz w:val="26"/>
          <w:szCs w:val="26"/>
          <w:highlight w:val="green"/>
          <w:u w:val="single"/>
        </w:rPr>
        <w:t xml:space="preserve">emissions substantially </w:t>
      </w:r>
      <w:r w:rsidRPr="00EB533F">
        <w:rPr>
          <w:rStyle w:val="Emphasis"/>
          <w:szCs w:val="26"/>
          <w:highlight w:val="green"/>
        </w:rPr>
        <w:t>in the decade ahead</w:t>
      </w:r>
      <w:r w:rsidRPr="00EB533F">
        <w:rPr>
          <w:sz w:val="26"/>
          <w:szCs w:val="26"/>
          <w:u w:val="single"/>
        </w:rPr>
        <w:t xml:space="preserve">, </w:t>
      </w:r>
      <w:r w:rsidRPr="00EB533F">
        <w:rPr>
          <w:sz w:val="26"/>
          <w:szCs w:val="26"/>
          <w:highlight w:val="green"/>
          <w:u w:val="single"/>
        </w:rPr>
        <w:t>we are likely committed to</w:t>
      </w:r>
      <w:r w:rsidRPr="00EB533F">
        <w:rPr>
          <w:sz w:val="26"/>
          <w:szCs w:val="26"/>
          <w:u w:val="single"/>
        </w:rPr>
        <w:t xml:space="preserve"> a worsening of already dangerous </w:t>
      </w:r>
      <w:r w:rsidRPr="00EB533F">
        <w:rPr>
          <w:rStyle w:val="Emphasis"/>
          <w:szCs w:val="26"/>
          <w:highlight w:val="green"/>
        </w:rPr>
        <w:t>extreme weather events</w:t>
      </w:r>
      <w:r w:rsidRPr="00EB533F">
        <w:rPr>
          <w:sz w:val="26"/>
          <w:szCs w:val="26"/>
          <w:u w:val="single"/>
        </w:rPr>
        <w:t xml:space="preserve">, inundation of coastlines around the world due to melting ice and rising sea level, more pressure on limited resources as a growing global population competes for less food, water and space due to climate change </w:t>
      </w:r>
      <w:r w:rsidRPr="00EB533F">
        <w:rPr>
          <w:rStyle w:val="Emphasis"/>
          <w:szCs w:val="26"/>
        </w:rPr>
        <w:t>impacts</w:t>
      </w:r>
      <w:r w:rsidRPr="00EB533F">
        <w:rPr>
          <w:sz w:val="26"/>
          <w:szCs w:val="26"/>
          <w:u w:val="single"/>
        </w:rPr>
        <w:t>. If we act boldly now, we can avoid the worst impacts."</w:t>
      </w:r>
    </w:p>
    <w:p w14:paraId="69EAE82A" w14:textId="77777777" w:rsidR="00CE4B0E" w:rsidRPr="00EB533F" w:rsidRDefault="00CE4B0E" w:rsidP="00CE4B0E"/>
    <w:p w14:paraId="47BF1CB3" w14:textId="77777777" w:rsidR="00E34BF3" w:rsidRPr="00EB533F" w:rsidRDefault="00E34BF3" w:rsidP="00E34BF3"/>
    <w:p w14:paraId="0C9ACD18" w14:textId="77777777" w:rsidR="00E34BF3" w:rsidRPr="00EB533F" w:rsidRDefault="00E34BF3" w:rsidP="00E34BF3"/>
    <w:p w14:paraId="23DD5337" w14:textId="77777777" w:rsidR="00E34BF3" w:rsidRPr="00EB533F" w:rsidRDefault="00E34BF3" w:rsidP="00E34BF3">
      <w:pPr>
        <w:pStyle w:val="Heading4"/>
        <w:rPr>
          <w:rFonts w:cs="Calibri"/>
        </w:rPr>
      </w:pPr>
      <w:r w:rsidRPr="00EB533F">
        <w:rPr>
          <w:rFonts w:cs="Calibri"/>
        </w:rPr>
        <w:lastRenderedPageBreak/>
        <w:t>Plan – the member nations of the World Trade Organization ought to delay patent enforcement for cannabis.</w:t>
      </w:r>
    </w:p>
    <w:p w14:paraId="7CCE3D18" w14:textId="77777777" w:rsidR="00E34BF3" w:rsidRPr="00EB533F" w:rsidRDefault="00E34BF3" w:rsidP="00E34BF3">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35" w:history="1">
        <w:r w:rsidRPr="00EB533F">
          <w:rPr>
            <w:rStyle w:val="Hyperlink"/>
          </w:rPr>
          <w:t>https://www.repository.law.indiana.edu/ijgls/vol28/iss1/9/</w:t>
        </w:r>
      </w:hyperlink>
      <w:r w:rsidRPr="00EB533F">
        <w:t xml:space="preserve"> SM</w:t>
      </w:r>
    </w:p>
    <w:p w14:paraId="0F0AB2F0" w14:textId="77777777" w:rsidR="00E34BF3" w:rsidRPr="00EB533F" w:rsidRDefault="00E34BF3" w:rsidP="00E34BF3">
      <w:pPr>
        <w:pStyle w:val="ListParagraph"/>
        <w:numPr>
          <w:ilvl w:val="0"/>
          <w:numId w:val="12"/>
        </w:numPr>
      </w:pPr>
      <w:r w:rsidRPr="00EB533F">
        <w:t>Includes enforcement and duration</w:t>
      </w:r>
    </w:p>
    <w:p w14:paraId="287F6659" w14:textId="77777777" w:rsidR="00E34BF3" w:rsidRPr="00EB533F" w:rsidRDefault="00E34BF3" w:rsidP="00E34BF3">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14:paraId="3A8630E9" w14:textId="77777777" w:rsidR="00E34BF3" w:rsidRPr="00EB533F" w:rsidRDefault="00E34BF3" w:rsidP="00E34BF3">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xml:space="preserve">. Therefore, the solution proposed may occur on its own in some medicinal cannabis markets that have long drug patent examination periods, such as Thailand, specifically. That is why the solution </w:t>
      </w:r>
      <w:r w:rsidRPr="00EB533F">
        <w:lastRenderedPageBreak/>
        <w:t>proposed does not come with a specified form of implementation; the same goal may be achieved through controlling varying means and portions of the patent application process.</w:t>
      </w:r>
    </w:p>
    <w:p w14:paraId="490F268C" w14:textId="77777777" w:rsidR="00E34BF3" w:rsidRPr="00EB533F" w:rsidRDefault="00E34BF3" w:rsidP="00E34BF3"/>
    <w:p w14:paraId="6546A2C5" w14:textId="77777777" w:rsidR="00E34BF3" w:rsidRPr="00EB533F" w:rsidRDefault="00E34BF3" w:rsidP="00E34BF3">
      <w:pPr>
        <w:pStyle w:val="Heading4"/>
        <w:rPr>
          <w:rFonts w:cs="Calibri"/>
        </w:rPr>
      </w:pPr>
      <w:r w:rsidRPr="00EB533F">
        <w:rPr>
          <w:rFonts w:cs="Calibri"/>
        </w:rPr>
        <w:t>The plan solves by reigning in monopolies without killing innovation.</w:t>
      </w:r>
    </w:p>
    <w:p w14:paraId="61DF5E91" w14:textId="77777777" w:rsidR="00E34BF3" w:rsidRPr="00EB533F" w:rsidRDefault="00E34BF3" w:rsidP="00E34BF3">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36" w:history="1">
        <w:r w:rsidRPr="00EB533F">
          <w:rPr>
            <w:rStyle w:val="Hyperlink"/>
          </w:rPr>
          <w:t>https://www.repository.law.indiana.edu/ijgls/vol28/iss1/9/</w:t>
        </w:r>
      </w:hyperlink>
      <w:r w:rsidRPr="00EB533F">
        <w:t xml:space="preserve"> SM</w:t>
      </w:r>
    </w:p>
    <w:p w14:paraId="513BDC4F" w14:textId="77777777" w:rsidR="00E34BF3" w:rsidRPr="00EB533F" w:rsidRDefault="00E34BF3" w:rsidP="00E34BF3">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007F914E" w14:textId="77777777" w:rsidR="00E34BF3" w:rsidRPr="00EB533F" w:rsidRDefault="00E34BF3" w:rsidP="00E34BF3">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14:paraId="38F5FF34" w14:textId="77777777" w:rsidR="00E34BF3" w:rsidRPr="00EB533F" w:rsidRDefault="00E34BF3" w:rsidP="00E34BF3">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14:paraId="504C4BA0" w14:textId="77777777" w:rsidR="00E34BF3" w:rsidRPr="00EB533F" w:rsidRDefault="00E34BF3" w:rsidP="00E34BF3">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t>
      </w:r>
      <w:r w:rsidRPr="00EB533F">
        <w:rPr>
          <w:rStyle w:val="StyleUnderline"/>
        </w:rPr>
        <w:lastRenderedPageBreak/>
        <w:t xml:space="preserve">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14:paraId="19FE2759" w14:textId="77777777" w:rsidR="00E34BF3" w:rsidRPr="00EB533F" w:rsidRDefault="00E34BF3" w:rsidP="00E34BF3">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14:paraId="46383C3A" w14:textId="77777777" w:rsidR="00E34BF3" w:rsidRPr="00EB533F" w:rsidRDefault="00E34BF3" w:rsidP="00E34BF3">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14:paraId="766B4E11" w14:textId="77777777" w:rsidR="00E34BF3" w:rsidRPr="00EB533F" w:rsidRDefault="00E34BF3" w:rsidP="00E34BF3"/>
    <w:p w14:paraId="548E4669" w14:textId="4AA6C28B" w:rsidR="00975212" w:rsidRPr="00EB533F" w:rsidRDefault="00975212" w:rsidP="00975212">
      <w:pPr>
        <w:pStyle w:val="Heading3"/>
        <w:rPr>
          <w:rFonts w:cs="Calibri"/>
        </w:rPr>
      </w:pPr>
      <w:bookmarkStart w:id="0" w:name="_Hlk32134100"/>
      <w:bookmarkStart w:id="1" w:name="_Hlk32052730"/>
      <w:bookmarkStart w:id="2" w:name="_Hlk19383792"/>
      <w:bookmarkStart w:id="3" w:name="_Hlk23524648"/>
      <w:r w:rsidRPr="00EB533F">
        <w:rPr>
          <w:rFonts w:cs="Calibri"/>
        </w:rPr>
        <w:lastRenderedPageBreak/>
        <w:t>FW</w:t>
      </w:r>
    </w:p>
    <w:p w14:paraId="71300AF3" w14:textId="77777777" w:rsidR="00975212" w:rsidRPr="00EB533F" w:rsidRDefault="00975212" w:rsidP="00975212">
      <w:pPr>
        <w:pStyle w:val="Heading4"/>
        <w:spacing w:line="276" w:lineRule="auto"/>
        <w:rPr>
          <w:rFonts w:cs="Calibri"/>
        </w:rPr>
      </w:pPr>
      <w:bookmarkStart w:id="4" w:name="_Hlk51986527"/>
      <w:bookmarkStart w:id="5" w:name="_Hlk64212145"/>
      <w:bookmarkStart w:id="6" w:name="_Hlk61766057"/>
      <w:r w:rsidRPr="00EB533F">
        <w:rPr>
          <w:rFonts w:cs="Calibri"/>
        </w:rPr>
        <w:t>Pleasure and pain are intrinsically valuable.</w:t>
      </w:r>
    </w:p>
    <w:bookmarkEnd w:id="4"/>
    <w:p w14:paraId="0171708F" w14:textId="77777777" w:rsidR="00975212" w:rsidRPr="00EB533F" w:rsidRDefault="00975212" w:rsidP="00975212">
      <w:pPr>
        <w:spacing w:line="276" w:lineRule="auto"/>
        <w:rPr>
          <w:b/>
          <w:bCs/>
          <w:sz w:val="26"/>
        </w:rPr>
      </w:pPr>
      <w:r w:rsidRPr="00EB533F">
        <w:rPr>
          <w:rStyle w:val="Style13ptBold"/>
        </w:rPr>
        <w:t xml:space="preserve">Blum et al. 18 </w:t>
      </w:r>
      <w:r w:rsidRPr="00EB533F">
        <w:rPr>
          <w:szCs w:val="16"/>
        </w:rPr>
        <w:t xml:space="preserve">Kenneth Blum, 1Department of Psychiatry, </w:t>
      </w:r>
      <w:proofErr w:type="spellStart"/>
      <w:r w:rsidRPr="00EB533F">
        <w:rPr>
          <w:szCs w:val="16"/>
        </w:rPr>
        <w:t>Boonshoft</w:t>
      </w:r>
      <w:proofErr w:type="spellEnd"/>
      <w:r w:rsidRPr="00EB533F">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B533F">
        <w:rPr>
          <w:szCs w:val="16"/>
        </w:rPr>
        <w:t>Geneus</w:t>
      </w:r>
      <w:proofErr w:type="spellEnd"/>
      <w:r w:rsidRPr="00EB533F">
        <w:rPr>
          <w:szCs w:val="16"/>
        </w:rPr>
        <w:t xml:space="preserve"> Health LLC, San Antonio, TX, USA 6Department of Addiction Research &amp; Therapy, </w:t>
      </w:r>
      <w:proofErr w:type="spellStart"/>
      <w:r w:rsidRPr="00EB533F">
        <w:rPr>
          <w:szCs w:val="16"/>
        </w:rPr>
        <w:t>Nupathways</w:t>
      </w:r>
      <w:proofErr w:type="spellEnd"/>
      <w:r w:rsidRPr="00EB533F">
        <w:rPr>
          <w:szCs w:val="16"/>
        </w:rPr>
        <w:t xml:space="preserve"> Inc., </w:t>
      </w:r>
      <w:proofErr w:type="spellStart"/>
      <w:r w:rsidRPr="00EB533F">
        <w:rPr>
          <w:szCs w:val="16"/>
        </w:rPr>
        <w:t>Innsbrook</w:t>
      </w:r>
      <w:proofErr w:type="spellEnd"/>
      <w:r w:rsidRPr="00EB533F">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B533F">
        <w:rPr>
          <w:szCs w:val="16"/>
        </w:rPr>
        <w:t>Eötvös</w:t>
      </w:r>
      <w:proofErr w:type="spellEnd"/>
      <w:r w:rsidRPr="00EB533F">
        <w:rPr>
          <w:szCs w:val="16"/>
        </w:rPr>
        <w:t xml:space="preserve"> </w:t>
      </w:r>
      <w:proofErr w:type="spellStart"/>
      <w:r w:rsidRPr="00EB533F">
        <w:rPr>
          <w:szCs w:val="16"/>
        </w:rPr>
        <w:t>Loránd</w:t>
      </w:r>
      <w:proofErr w:type="spellEnd"/>
      <w:r w:rsidRPr="00EB533F">
        <w:rPr>
          <w:szCs w:val="16"/>
        </w:rPr>
        <w:t xml:space="preserve"> University, Budapest, Hungary 10Division of Addiction Research, Dominion Diagnostics, LLC. North Kingston, RI, USA 11Victory Nutrition International, </w:t>
      </w:r>
      <w:proofErr w:type="spellStart"/>
      <w:r w:rsidRPr="00EB533F">
        <w:rPr>
          <w:szCs w:val="16"/>
        </w:rPr>
        <w:t>Lederach</w:t>
      </w:r>
      <w:proofErr w:type="spellEnd"/>
      <w:r w:rsidRPr="00EB533F">
        <w:rPr>
          <w:szCs w:val="16"/>
        </w:rPr>
        <w:t xml:space="preserve">, PA., USA 12National Human Genome Center at Howard University, Washington, DC., USA, Marjorie </w:t>
      </w:r>
      <w:proofErr w:type="spellStart"/>
      <w:r w:rsidRPr="00EB533F">
        <w:rPr>
          <w:szCs w:val="16"/>
        </w:rPr>
        <w:t>Gondré</w:t>
      </w:r>
      <w:proofErr w:type="spellEnd"/>
      <w:r w:rsidRPr="00EB533F">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B533F">
        <w:rPr>
          <w:szCs w:val="16"/>
        </w:rPr>
        <w:t>Modestino</w:t>
      </w:r>
      <w:proofErr w:type="spellEnd"/>
      <w:r w:rsidRPr="00EB533F">
        <w:rPr>
          <w:szCs w:val="16"/>
        </w:rPr>
        <w:t xml:space="preserve">, 14Department of Psychology, Curry College, Milton, MA, USA, Rajendra D </w:t>
      </w:r>
      <w:proofErr w:type="spellStart"/>
      <w:r w:rsidRPr="00EB533F">
        <w:rPr>
          <w:szCs w:val="16"/>
        </w:rPr>
        <w:t>Badgaiyan</w:t>
      </w:r>
      <w:proofErr w:type="spellEnd"/>
      <w:r w:rsidRPr="00EB533F">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EB533F">
          <w:rPr>
            <w:rStyle w:val="Hyperlink"/>
            <w:color w:val="000000"/>
            <w:szCs w:val="16"/>
          </w:rPr>
          <w:t>https://www.ncbi.nlm.nih.gov/pmc/articles/PMC6446569/</w:t>
        </w:r>
      </w:hyperlink>
      <w:r w:rsidRPr="00EB533F">
        <w:rPr>
          <w:szCs w:val="16"/>
        </w:rPr>
        <w:t>, R.S.</w:t>
      </w:r>
    </w:p>
    <w:p w14:paraId="77F7D013" w14:textId="77777777" w:rsidR="00975212" w:rsidRPr="00EB533F" w:rsidRDefault="00975212" w:rsidP="00975212">
      <w:pPr>
        <w:spacing w:line="276" w:lineRule="auto"/>
        <w:rPr>
          <w:szCs w:val="26"/>
        </w:rPr>
      </w:pPr>
      <w:r w:rsidRPr="00EB533F">
        <w:rPr>
          <w:b/>
          <w:bCs/>
          <w:sz w:val="26"/>
          <w:szCs w:val="26"/>
          <w:highlight w:val="green"/>
          <w:u w:val="single"/>
        </w:rPr>
        <w:t>Pleasure</w:t>
      </w:r>
      <w:r w:rsidRPr="00EB533F">
        <w:rPr>
          <w:sz w:val="26"/>
          <w:szCs w:val="26"/>
          <w:u w:val="single"/>
        </w:rPr>
        <w:t xml:space="preserve"> is not only</w:t>
      </w:r>
      <w:r w:rsidRPr="00EB533F">
        <w:rPr>
          <w:szCs w:val="26"/>
        </w:rPr>
        <w:t xml:space="preserve"> one of the three </w:t>
      </w:r>
      <w:r w:rsidRPr="00EB533F">
        <w:rPr>
          <w:sz w:val="26"/>
          <w:szCs w:val="26"/>
          <w:u w:val="single"/>
        </w:rPr>
        <w:t xml:space="preserve">primary reward </w:t>
      </w:r>
      <w:proofErr w:type="gramStart"/>
      <w:r w:rsidRPr="00EB533F">
        <w:rPr>
          <w:sz w:val="26"/>
          <w:szCs w:val="26"/>
          <w:u w:val="single"/>
        </w:rPr>
        <w:t>functions</w:t>
      </w:r>
      <w:proofErr w:type="gramEnd"/>
      <w:r w:rsidRPr="00EB533F">
        <w:rPr>
          <w:szCs w:val="26"/>
        </w:rPr>
        <w:t xml:space="preserve"> but </w:t>
      </w:r>
      <w:r w:rsidRPr="00EB533F">
        <w:rPr>
          <w:sz w:val="26"/>
          <w:szCs w:val="26"/>
          <w:u w:val="single"/>
        </w:rPr>
        <w:t xml:space="preserve">it also </w:t>
      </w:r>
      <w:r w:rsidRPr="00EB533F">
        <w:rPr>
          <w:b/>
          <w:bCs/>
          <w:sz w:val="26"/>
          <w:szCs w:val="26"/>
          <w:highlight w:val="green"/>
          <w:u w:val="single"/>
        </w:rPr>
        <w:t>defines reward.</w:t>
      </w:r>
      <w:r w:rsidRPr="00EB533F">
        <w:rPr>
          <w:szCs w:val="26"/>
        </w:rPr>
        <w:t xml:space="preserve"> As homeostasis explains the </w:t>
      </w:r>
      <w:r w:rsidRPr="00EB533F">
        <w:rPr>
          <w:sz w:val="26"/>
          <w:szCs w:val="26"/>
          <w:u w:val="single"/>
        </w:rPr>
        <w:t>functions of</w:t>
      </w:r>
      <w:r w:rsidRPr="00EB533F">
        <w:rPr>
          <w:szCs w:val="26"/>
        </w:rPr>
        <w:t xml:space="preserve"> only a limited number of </w:t>
      </w:r>
      <w:r w:rsidRPr="00EB533F">
        <w:rPr>
          <w:sz w:val="26"/>
          <w:szCs w:val="26"/>
          <w:u w:val="single"/>
        </w:rPr>
        <w:t>rewards, the</w:t>
      </w:r>
      <w:r w:rsidRPr="00EB533F">
        <w:rPr>
          <w:szCs w:val="26"/>
        </w:rPr>
        <w:t xml:space="preserve"> principal </w:t>
      </w:r>
      <w:r w:rsidRPr="00EB533F">
        <w:rPr>
          <w:sz w:val="26"/>
          <w:szCs w:val="26"/>
          <w:highlight w:val="green"/>
          <w:u w:val="single"/>
        </w:rPr>
        <w:t>reason why particular stimuli</w:t>
      </w:r>
      <w:r w:rsidRPr="00EB533F">
        <w:rPr>
          <w:sz w:val="26"/>
          <w:szCs w:val="26"/>
          <w:u w:val="single"/>
        </w:rPr>
        <w:t xml:space="preserve">, objects, events, situations, and activities </w:t>
      </w:r>
      <w:r w:rsidRPr="00EB533F">
        <w:rPr>
          <w:sz w:val="26"/>
          <w:szCs w:val="26"/>
          <w:highlight w:val="green"/>
          <w:u w:val="single"/>
        </w:rPr>
        <w:t>are rewarding</w:t>
      </w:r>
      <w:r w:rsidRPr="00EB533F">
        <w:rPr>
          <w:szCs w:val="26"/>
        </w:rPr>
        <w:t xml:space="preserve"> may be </w:t>
      </w:r>
      <w:r w:rsidRPr="00EB533F">
        <w:rPr>
          <w:sz w:val="26"/>
          <w:szCs w:val="26"/>
          <w:highlight w:val="green"/>
          <w:u w:val="single"/>
        </w:rPr>
        <w:t>due to pleasure.</w:t>
      </w:r>
      <w:r w:rsidRPr="00EB533F">
        <w:rPr>
          <w:szCs w:val="26"/>
        </w:rPr>
        <w:t xml:space="preserve"> This applies </w:t>
      </w:r>
      <w:proofErr w:type="gramStart"/>
      <w:r w:rsidRPr="00EB533F">
        <w:rPr>
          <w:szCs w:val="26"/>
        </w:rPr>
        <w:t>first of all</w:t>
      </w:r>
      <w:proofErr w:type="gramEnd"/>
      <w:r w:rsidRPr="00EB533F">
        <w:rPr>
          <w:szCs w:val="26"/>
        </w:rPr>
        <w:t xml:space="preserve"> to sex and to the primary homeostatic rewards of food and liquid and extends to money, taste, beauty, social encounters and nonmaterial, internally set, and intrinsic rewards. </w:t>
      </w:r>
      <w:r w:rsidRPr="00EB533F">
        <w:rPr>
          <w:sz w:val="26"/>
          <w:szCs w:val="26"/>
          <w:u w:val="single"/>
        </w:rPr>
        <w:t>Pleasure, as the primary effect of rewards</w:t>
      </w:r>
      <w:r w:rsidRPr="00EB533F">
        <w:rPr>
          <w:szCs w:val="26"/>
        </w:rPr>
        <w:t xml:space="preserve">, drives the prime reward functions of learning, approach behavior, and decision making and </w:t>
      </w:r>
      <w:r w:rsidRPr="00EB533F">
        <w:rPr>
          <w:sz w:val="26"/>
          <w:szCs w:val="26"/>
          <w:highlight w:val="green"/>
          <w:u w:val="single"/>
        </w:rPr>
        <w:t xml:space="preserve">provides the </w:t>
      </w:r>
      <w:r w:rsidRPr="00EB533F">
        <w:rPr>
          <w:b/>
          <w:bCs/>
          <w:sz w:val="26"/>
          <w:szCs w:val="26"/>
          <w:highlight w:val="green"/>
          <w:u w:val="single"/>
        </w:rPr>
        <w:t>basis for hedonic theories</w:t>
      </w:r>
      <w:r w:rsidRPr="00EB533F">
        <w:rPr>
          <w:sz w:val="26"/>
          <w:szCs w:val="26"/>
          <w:highlight w:val="green"/>
          <w:u w:val="single"/>
        </w:rPr>
        <w:t xml:space="preserve"> of reward</w:t>
      </w:r>
      <w:r w:rsidRPr="00EB533F">
        <w:rPr>
          <w:sz w:val="26"/>
          <w:szCs w:val="26"/>
          <w:u w:val="single"/>
        </w:rPr>
        <w:t xml:space="preserve"> function. We are attracted by</w:t>
      </w:r>
      <w:r w:rsidRPr="00EB533F">
        <w:rPr>
          <w:szCs w:val="26"/>
        </w:rPr>
        <w:t xml:space="preserve"> most </w:t>
      </w:r>
      <w:r w:rsidRPr="00EB533F">
        <w:rPr>
          <w:sz w:val="26"/>
          <w:szCs w:val="26"/>
          <w:u w:val="single"/>
        </w:rPr>
        <w:t>rewards and exert intense efforts to obtain them</w:t>
      </w:r>
      <w:r w:rsidRPr="00EB533F">
        <w:rPr>
          <w:szCs w:val="26"/>
        </w:rPr>
        <w:t xml:space="preserve">, just </w:t>
      </w:r>
      <w:r w:rsidRPr="00EB533F">
        <w:rPr>
          <w:sz w:val="26"/>
          <w:szCs w:val="26"/>
          <w:u w:val="single"/>
        </w:rPr>
        <w:t>because they are enjoyable</w:t>
      </w:r>
      <w:r w:rsidRPr="00EB533F">
        <w:rPr>
          <w:szCs w:val="26"/>
        </w:rPr>
        <w:t xml:space="preserve"> [10].</w:t>
      </w:r>
    </w:p>
    <w:p w14:paraId="78F65698" w14:textId="77777777" w:rsidR="00975212" w:rsidRPr="00EB533F" w:rsidRDefault="00975212" w:rsidP="00975212">
      <w:pPr>
        <w:spacing w:line="276" w:lineRule="auto"/>
        <w:rPr>
          <w:szCs w:val="26"/>
        </w:rPr>
      </w:pPr>
      <w:r w:rsidRPr="00EB533F">
        <w:rPr>
          <w:szCs w:val="26"/>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B533F">
        <w:rPr>
          <w:sz w:val="26"/>
          <w:szCs w:val="26"/>
          <w:u w:val="single"/>
        </w:rPr>
        <w:t>using both humans and detailed invasive brain analysis of animals has discovered some critical ways that the brain processes pleasure</w:t>
      </w:r>
      <w:r w:rsidRPr="00EB533F">
        <w:rPr>
          <w:szCs w:val="26"/>
        </w:rPr>
        <w:t xml:space="preserve"> [14].</w:t>
      </w:r>
    </w:p>
    <w:p w14:paraId="1D650DF7" w14:textId="77777777" w:rsidR="00975212" w:rsidRPr="00EB533F" w:rsidRDefault="00975212" w:rsidP="00975212">
      <w:pPr>
        <w:spacing w:line="276" w:lineRule="auto"/>
        <w:rPr>
          <w:szCs w:val="26"/>
        </w:rPr>
      </w:pPr>
      <w:r w:rsidRPr="00EB533F">
        <w:rPr>
          <w:sz w:val="26"/>
          <w:szCs w:val="26"/>
          <w:u w:val="single"/>
        </w:rPr>
        <w:t>Pleasure as a hallmark of reward is sufficient for defining a reward</w:t>
      </w:r>
      <w:r w:rsidRPr="00EB533F">
        <w:rPr>
          <w:szCs w:val="26"/>
        </w:rPr>
        <w:t xml:space="preserve">, but it may not be necessary. </w:t>
      </w:r>
      <w:r w:rsidRPr="00EB533F">
        <w:rPr>
          <w:sz w:val="26"/>
          <w:szCs w:val="26"/>
          <w:u w:val="single"/>
        </w:rPr>
        <w:t>A reward may generate positive</w:t>
      </w:r>
      <w:r w:rsidRPr="00EB533F">
        <w:rPr>
          <w:szCs w:val="26"/>
        </w:rPr>
        <w:t xml:space="preserve"> learning and approach </w:t>
      </w:r>
      <w:r w:rsidRPr="00EB533F">
        <w:rPr>
          <w:sz w:val="26"/>
          <w:szCs w:val="26"/>
          <w:u w:val="single"/>
        </w:rPr>
        <w:t>behavior</w:t>
      </w:r>
      <w:r w:rsidRPr="00EB533F">
        <w:rPr>
          <w:szCs w:val="26"/>
        </w:rPr>
        <w:t xml:space="preserve"> simply </w:t>
      </w:r>
      <w:r w:rsidRPr="00EB533F">
        <w:rPr>
          <w:sz w:val="26"/>
          <w:szCs w:val="26"/>
          <w:u w:val="single"/>
        </w:rPr>
        <w:t>because it contains substances that are essential for body function.</w:t>
      </w:r>
      <w:r w:rsidRPr="00EB533F">
        <w:rPr>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8D5833D" w14:textId="77777777" w:rsidR="00975212" w:rsidRPr="00EB533F" w:rsidRDefault="00975212" w:rsidP="00975212">
      <w:pPr>
        <w:spacing w:line="276" w:lineRule="auto"/>
        <w:rPr>
          <w:sz w:val="26"/>
          <w:szCs w:val="26"/>
        </w:rPr>
      </w:pPr>
      <w:r w:rsidRPr="00EB533F">
        <w:rPr>
          <w:sz w:val="26"/>
          <w:szCs w:val="26"/>
        </w:rPr>
        <w:t>Evolutionary theories of pleasure: The love connection BO:D</w:t>
      </w:r>
    </w:p>
    <w:p w14:paraId="42189214" w14:textId="77777777" w:rsidR="00975212" w:rsidRPr="00EB533F" w:rsidRDefault="00975212" w:rsidP="00975212">
      <w:pPr>
        <w:spacing w:line="276" w:lineRule="auto"/>
        <w:rPr>
          <w:szCs w:val="26"/>
        </w:rPr>
      </w:pPr>
      <w:r w:rsidRPr="00EB533F">
        <w:rPr>
          <w:szCs w:val="26"/>
        </w:rPr>
        <w:t xml:space="preserve">Charles Darwin and other biological scientists that have examined the biological </w:t>
      </w:r>
      <w:r w:rsidRPr="00EB533F">
        <w:rPr>
          <w:sz w:val="26"/>
          <w:szCs w:val="26"/>
          <w:u w:val="single"/>
        </w:rPr>
        <w:t>evolution and its basic principles found</w:t>
      </w:r>
      <w:r w:rsidRPr="00EB533F">
        <w:rPr>
          <w:szCs w:val="26"/>
        </w:rPr>
        <w:t xml:space="preserve"> various </w:t>
      </w:r>
      <w:r w:rsidRPr="00EB533F">
        <w:rPr>
          <w:sz w:val="26"/>
          <w:szCs w:val="26"/>
          <w:u w:val="single"/>
        </w:rPr>
        <w:t>mechanisms that steer behavior and biological development.</w:t>
      </w:r>
      <w:r w:rsidRPr="00EB533F">
        <w:rPr>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3A8D7B7" w14:textId="77777777" w:rsidR="00975212" w:rsidRPr="00EB533F" w:rsidRDefault="00975212" w:rsidP="00975212">
      <w:pPr>
        <w:spacing w:line="276" w:lineRule="auto"/>
        <w:rPr>
          <w:szCs w:val="26"/>
        </w:rPr>
      </w:pPr>
      <w:r w:rsidRPr="00EB533F">
        <w:rPr>
          <w:szCs w:val="26"/>
        </w:rPr>
        <w:t xml:space="preserve">It is well established that modern biological theory conjectures that </w:t>
      </w:r>
      <w:r w:rsidRPr="00EB533F">
        <w:rPr>
          <w:b/>
          <w:bCs/>
          <w:sz w:val="26"/>
          <w:szCs w:val="26"/>
          <w:highlight w:val="green"/>
          <w:u w:val="single"/>
        </w:rPr>
        <w:t>organisms are</w:t>
      </w:r>
      <w:r w:rsidRPr="00EB533F">
        <w:rPr>
          <w:sz w:val="26"/>
          <w:szCs w:val="26"/>
          <w:u w:val="single"/>
        </w:rPr>
        <w:t xml:space="preserve"> the </w:t>
      </w:r>
      <w:r w:rsidRPr="00EB533F">
        <w:rPr>
          <w:b/>
          <w:bCs/>
          <w:sz w:val="26"/>
          <w:szCs w:val="26"/>
          <w:highlight w:val="green"/>
          <w:u w:val="single"/>
        </w:rPr>
        <w:t>result of evolutionary competition.</w:t>
      </w:r>
      <w:r w:rsidRPr="00EB533F">
        <w:rPr>
          <w:szCs w:val="26"/>
        </w:rPr>
        <w:t xml:space="preserve"> In fact, Richard </w:t>
      </w:r>
      <w:r w:rsidRPr="00EB533F">
        <w:rPr>
          <w:sz w:val="26"/>
          <w:szCs w:val="26"/>
          <w:u w:val="single"/>
        </w:rPr>
        <w:t>Dawkins stresses gene survival and propagation as the basic mechanism of life</w:t>
      </w:r>
      <w:r w:rsidRPr="00EB533F">
        <w:rPr>
          <w:szCs w:val="26"/>
        </w:rPr>
        <w:t xml:space="preserve"> [20]. Only genes that lead to </w:t>
      </w:r>
      <w:r w:rsidRPr="00EB533F">
        <w:rPr>
          <w:sz w:val="26"/>
          <w:szCs w:val="26"/>
          <w:u w:val="single"/>
        </w:rPr>
        <w:t>the fittest phenotype will make it.</w:t>
      </w:r>
      <w:r w:rsidRPr="00EB533F">
        <w:rPr>
          <w:szCs w:val="26"/>
        </w:rPr>
        <w:t xml:space="preserve"> It is noteworthy that the phenotype is selected based on behavior that maximizes gene propagation. To do so, the phenotype must survive and generate offspring, and be better at it than its competitors. Thus, </w:t>
      </w:r>
      <w:r w:rsidRPr="00EB533F">
        <w:rPr>
          <w:sz w:val="26"/>
          <w:szCs w:val="26"/>
          <w:u w:val="single"/>
        </w:rPr>
        <w:t xml:space="preserve">the ultimate, distal function of </w:t>
      </w:r>
      <w:r w:rsidRPr="00EB533F">
        <w:rPr>
          <w:sz w:val="26"/>
          <w:szCs w:val="26"/>
          <w:highlight w:val="green"/>
          <w:u w:val="single"/>
        </w:rPr>
        <w:lastRenderedPageBreak/>
        <w:t>rewards</w:t>
      </w:r>
      <w:r w:rsidRPr="00EB533F">
        <w:rPr>
          <w:sz w:val="26"/>
          <w:szCs w:val="26"/>
          <w:u w:val="single"/>
        </w:rPr>
        <w:t xml:space="preserve"> is to </w:t>
      </w:r>
      <w:r w:rsidRPr="00EB533F">
        <w:rPr>
          <w:sz w:val="26"/>
          <w:szCs w:val="26"/>
          <w:highlight w:val="green"/>
          <w:u w:val="single"/>
        </w:rPr>
        <w:t>increase</w:t>
      </w:r>
      <w:r w:rsidRPr="00EB533F">
        <w:rPr>
          <w:sz w:val="26"/>
          <w:szCs w:val="26"/>
          <w:u w:val="single"/>
        </w:rPr>
        <w:t xml:space="preserve"> evolutionary </w:t>
      </w:r>
      <w:r w:rsidRPr="00EB533F">
        <w:rPr>
          <w:sz w:val="26"/>
          <w:szCs w:val="26"/>
          <w:highlight w:val="green"/>
          <w:u w:val="single"/>
        </w:rPr>
        <w:t>fitness</w:t>
      </w:r>
      <w:r w:rsidRPr="00EB533F">
        <w:rPr>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F686823" w14:textId="77777777" w:rsidR="00975212" w:rsidRPr="00EB533F" w:rsidRDefault="00975212" w:rsidP="00975212">
      <w:pPr>
        <w:spacing w:line="276" w:lineRule="auto"/>
        <w:rPr>
          <w:sz w:val="26"/>
          <w:szCs w:val="26"/>
          <w:u w:val="single"/>
        </w:rPr>
      </w:pPr>
      <w:r w:rsidRPr="00EB533F">
        <w:rPr>
          <w:sz w:val="26"/>
          <w:szCs w:val="26"/>
          <w:u w:val="single"/>
        </w:rPr>
        <w:t>Behavioral reward functions have evolved to help individuals to survive and propagate their genes</w:t>
      </w:r>
      <w:r w:rsidRPr="00EB533F">
        <w:rPr>
          <w:szCs w:val="26"/>
        </w:rPr>
        <w:t xml:space="preserve">. Apparently, </w:t>
      </w:r>
      <w:r w:rsidRPr="00EB533F">
        <w:rPr>
          <w:sz w:val="26"/>
          <w:szCs w:val="26"/>
          <w:u w:val="single"/>
        </w:rPr>
        <w:t>people need to live well and long enough to reproduce.</w:t>
      </w:r>
      <w:r w:rsidRPr="00EB533F">
        <w:rPr>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B533F">
        <w:rPr>
          <w:sz w:val="26"/>
          <w:szCs w:val="26"/>
          <w:u w:val="single"/>
        </w:rPr>
        <w:t>any small edge will ultimately result in evolutionary advantage</w:t>
      </w:r>
      <w:r w:rsidRPr="00EB533F">
        <w:rPr>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B533F">
        <w:rPr>
          <w:sz w:val="26"/>
          <w:szCs w:val="26"/>
          <w:u w:val="single"/>
        </w:rPr>
        <w:t>Thus</w:t>
      </w:r>
      <w:proofErr w:type="gramEnd"/>
      <w:r w:rsidRPr="00EB533F">
        <w:rPr>
          <w:sz w:val="26"/>
          <w:szCs w:val="26"/>
          <w:u w:val="single"/>
        </w:rPr>
        <w:t xml:space="preserve"> the distal reward function in gene propagation and evolutionary fitness defines the proximal reward functions that we see</w:t>
      </w:r>
      <w:r w:rsidRPr="00EB533F">
        <w:rPr>
          <w:szCs w:val="26"/>
        </w:rPr>
        <w:t xml:space="preserve"> in everyday behavior. </w:t>
      </w:r>
      <w:r w:rsidRPr="00EB533F">
        <w:rPr>
          <w:sz w:val="26"/>
          <w:szCs w:val="26"/>
          <w:u w:val="single"/>
        </w:rPr>
        <w:t xml:space="preserve">That is why </w:t>
      </w:r>
      <w:r w:rsidRPr="00EB533F">
        <w:rPr>
          <w:sz w:val="26"/>
          <w:szCs w:val="26"/>
          <w:highlight w:val="green"/>
          <w:u w:val="single"/>
        </w:rPr>
        <w:t>foods, drinks, mates, and offspring are rewarding.</w:t>
      </w:r>
    </w:p>
    <w:p w14:paraId="236FECB2" w14:textId="77777777" w:rsidR="00975212" w:rsidRPr="00EB533F" w:rsidRDefault="00975212" w:rsidP="00975212">
      <w:pPr>
        <w:spacing w:line="276" w:lineRule="auto"/>
        <w:rPr>
          <w:szCs w:val="16"/>
        </w:rPr>
      </w:pPr>
      <w:r w:rsidRPr="00EB533F">
        <w:rPr>
          <w:szCs w:val="26"/>
        </w:rPr>
        <w:t xml:space="preserve">There have been theories linking pleasure as a required component of health benefits </w:t>
      </w:r>
      <w:proofErr w:type="spellStart"/>
      <w:r w:rsidRPr="00EB533F">
        <w:rPr>
          <w:szCs w:val="26"/>
        </w:rPr>
        <w:t>salutogenesis</w:t>
      </w:r>
      <w:proofErr w:type="spellEnd"/>
      <w:r w:rsidRPr="00EB533F">
        <w:rPr>
          <w:szCs w:val="26"/>
        </w:rPr>
        <w:t>, (</w:t>
      </w:r>
      <w:proofErr w:type="spellStart"/>
      <w:r w:rsidRPr="00EB533F">
        <w:rPr>
          <w:szCs w:val="26"/>
        </w:rPr>
        <w:t>salugenesis</w:t>
      </w:r>
      <w:proofErr w:type="spellEnd"/>
      <w:r w:rsidRPr="00EB533F">
        <w:rPr>
          <w:szCs w:val="26"/>
        </w:rPr>
        <w:t xml:space="preserve">). In essence, under these terms, </w:t>
      </w:r>
      <w:r w:rsidRPr="00EB533F">
        <w:rPr>
          <w:sz w:val="26"/>
          <w:szCs w:val="26"/>
          <w:u w:val="single"/>
        </w:rPr>
        <w:t>pleasure is described as a state or feeling of happiness and satisfaction resulting from an experience that one enjoys.</w:t>
      </w:r>
      <w:r w:rsidRPr="00EB533F">
        <w:rPr>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EB533F">
        <w:rPr>
          <w:szCs w:val="26"/>
        </w:rPr>
        <w:t>morphinergic</w:t>
      </w:r>
      <w:proofErr w:type="spellEnd"/>
      <w:r w:rsidRPr="00EB533F">
        <w:rPr>
          <w:szCs w:val="26"/>
        </w:rPr>
        <w:t xml:space="preserve"> mechanisms </w:t>
      </w:r>
      <w:r w:rsidRPr="00EB533F">
        <w:rPr>
          <w:szCs w:val="16"/>
        </w:rPr>
        <w:t xml:space="preserve">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EB533F">
        <w:rPr>
          <w:szCs w:val="16"/>
        </w:rPr>
        <w:t>hypodopaminergia</w:t>
      </w:r>
      <w:proofErr w:type="spellEnd"/>
      <w:r w:rsidRPr="00EB533F">
        <w:rPr>
          <w:szCs w:val="16"/>
        </w:rPr>
        <w:t xml:space="preserve"> [24]. Most would agree that pleasurable activities can stimulate personal growth and may help to induce healthy behavioral changes, including stress management [25]. The work of </w:t>
      </w:r>
      <w:proofErr w:type="spellStart"/>
      <w:r w:rsidRPr="00EB533F">
        <w:rPr>
          <w:szCs w:val="16"/>
        </w:rPr>
        <w:t>Esch</w:t>
      </w:r>
      <w:proofErr w:type="spellEnd"/>
      <w:r w:rsidRPr="00EB533F">
        <w:rPr>
          <w:szCs w:val="16"/>
        </w:rPr>
        <w:t xml:space="preserve"> and Stefano [26] concerning the link between compassion and love implicate the brain reward system, and pleasure induction suggests that </w:t>
      </w:r>
      <w:r w:rsidRPr="00EB533F">
        <w:rPr>
          <w:szCs w:val="16"/>
        </w:rPr>
        <w:lastRenderedPageBreak/>
        <w:t>social contact in general, i.e., love, attachment, and compassion, can be highly effective in stress reduction, survival, and overall health.</w:t>
      </w:r>
    </w:p>
    <w:p w14:paraId="17D8244F" w14:textId="77777777" w:rsidR="00975212" w:rsidRPr="00EB533F" w:rsidRDefault="00975212" w:rsidP="00975212">
      <w:pPr>
        <w:spacing w:line="276" w:lineRule="auto"/>
        <w:rPr>
          <w:szCs w:val="16"/>
        </w:rPr>
      </w:pPr>
      <w:r w:rsidRPr="00EB533F">
        <w:rPr>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9F5B4A7" w14:textId="77777777" w:rsidR="00975212" w:rsidRPr="00EB533F" w:rsidRDefault="00975212" w:rsidP="00975212">
      <w:pPr>
        <w:spacing w:line="276" w:lineRule="auto"/>
        <w:rPr>
          <w:szCs w:val="16"/>
        </w:rPr>
      </w:pPr>
      <w:r w:rsidRPr="00EB533F">
        <w:rPr>
          <w:szCs w:val="16"/>
        </w:rPr>
        <w:t>Finding happiness is different between apes and humans</w:t>
      </w:r>
    </w:p>
    <w:p w14:paraId="42204F39" w14:textId="77777777" w:rsidR="00975212" w:rsidRPr="00EB533F" w:rsidRDefault="00975212" w:rsidP="00975212">
      <w:pPr>
        <w:spacing w:line="276" w:lineRule="auto"/>
        <w:rPr>
          <w:szCs w:val="16"/>
        </w:rPr>
      </w:pPr>
      <w:r w:rsidRPr="00EB533F">
        <w:rPr>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EB533F">
        <w:rPr>
          <w:szCs w:val="16"/>
        </w:rPr>
        <w:t>all of</w:t>
      </w:r>
      <w:proofErr w:type="gramEnd"/>
      <w:r w:rsidRPr="00EB533F">
        <w:rPr>
          <w:szCs w:val="16"/>
        </w:rPr>
        <w:t xml:space="preserve"> which augment dopamine release at the reward brain site. Recent multidisciplinary research, using both humans and detailed invasive brain analysis of animals has discovered some critical ways that the brain processes pleasure.</w:t>
      </w:r>
    </w:p>
    <w:p w14:paraId="3387C0AA" w14:textId="77777777" w:rsidR="00020204" w:rsidRDefault="00975212" w:rsidP="00975212">
      <w:pPr>
        <w:spacing w:line="276" w:lineRule="auto"/>
        <w:rPr>
          <w:b/>
          <w:bCs/>
          <w:sz w:val="26"/>
          <w:szCs w:val="26"/>
          <w:u w:val="single"/>
        </w:rPr>
      </w:pPr>
      <w:r w:rsidRPr="00EB533F">
        <w:rPr>
          <w:szCs w:val="26"/>
        </w:rPr>
        <w:t xml:space="preserve">Remarkably, there are </w:t>
      </w:r>
      <w:r w:rsidRPr="00EB533F">
        <w:rPr>
          <w:sz w:val="26"/>
          <w:szCs w:val="26"/>
          <w:u w:val="single"/>
        </w:rPr>
        <w:t>pathways for ordinary liking and pleasure</w:t>
      </w:r>
      <w:r w:rsidRPr="00EB533F">
        <w:rPr>
          <w:szCs w:val="26"/>
        </w:rPr>
        <w:t xml:space="preserve">, which </w:t>
      </w:r>
      <w:r w:rsidRPr="00EB533F">
        <w:rPr>
          <w:sz w:val="26"/>
          <w:szCs w:val="26"/>
          <w:u w:val="single"/>
        </w:rPr>
        <w:t>are limited in scope</w:t>
      </w:r>
      <w:r w:rsidRPr="00EB533F">
        <w:rPr>
          <w:szCs w:val="26"/>
        </w:rPr>
        <w:t xml:space="preserve"> as described above in this commentary. However, </w:t>
      </w:r>
      <w:r w:rsidRPr="00EB533F">
        <w:rPr>
          <w:sz w:val="26"/>
          <w:szCs w:val="26"/>
          <w:u w:val="single"/>
        </w:rPr>
        <w:t xml:space="preserve">there are </w:t>
      </w:r>
      <w:r w:rsidRPr="00EB533F">
        <w:rPr>
          <w:b/>
          <w:bCs/>
          <w:sz w:val="26"/>
          <w:szCs w:val="26"/>
          <w:highlight w:val="green"/>
          <w:u w:val="single"/>
        </w:rPr>
        <w:t>many brain regions</w:t>
      </w:r>
      <w:r w:rsidRPr="00EB533F">
        <w:rPr>
          <w:szCs w:val="26"/>
        </w:rPr>
        <w:t xml:space="preserve">, often termed hot and cold spots, </w:t>
      </w:r>
      <w:r w:rsidRPr="00EB533F">
        <w:rPr>
          <w:sz w:val="26"/>
          <w:szCs w:val="26"/>
          <w:u w:val="single"/>
        </w:rPr>
        <w:t xml:space="preserve">that significantly </w:t>
      </w:r>
      <w:r w:rsidRPr="00EB533F">
        <w:rPr>
          <w:b/>
          <w:bCs/>
          <w:sz w:val="26"/>
          <w:szCs w:val="26"/>
          <w:highlight w:val="green"/>
          <w:u w:val="single"/>
        </w:rPr>
        <w:t>modulate</w:t>
      </w:r>
      <w:r w:rsidRPr="00EB533F">
        <w:rPr>
          <w:szCs w:val="26"/>
        </w:rPr>
        <w:t xml:space="preserve"> (increase or decrease) </w:t>
      </w:r>
      <w:r w:rsidRPr="00EB533F">
        <w:rPr>
          <w:sz w:val="26"/>
          <w:szCs w:val="26"/>
          <w:u w:val="single"/>
        </w:rPr>
        <w:t xml:space="preserve">our </w:t>
      </w:r>
      <w:r w:rsidRPr="00EB533F">
        <w:rPr>
          <w:b/>
          <w:bCs/>
          <w:sz w:val="26"/>
          <w:szCs w:val="26"/>
          <w:highlight w:val="green"/>
          <w:u w:val="single"/>
        </w:rPr>
        <w:t>pleasure or</w:t>
      </w:r>
      <w:r w:rsidRPr="00EB533F">
        <w:rPr>
          <w:sz w:val="26"/>
          <w:szCs w:val="26"/>
          <w:u w:val="single"/>
        </w:rPr>
        <w:t xml:space="preserve"> even produce</w:t>
      </w:r>
      <w:r w:rsidRPr="00EB533F">
        <w:rPr>
          <w:b/>
          <w:bCs/>
          <w:sz w:val="26"/>
          <w:szCs w:val="26"/>
          <w:u w:val="single"/>
        </w:rPr>
        <w:t xml:space="preserve"> </w:t>
      </w:r>
      <w:r w:rsidRPr="00EB533F">
        <w:rPr>
          <w:b/>
          <w:bCs/>
          <w:sz w:val="26"/>
          <w:szCs w:val="26"/>
          <w:highlight w:val="green"/>
          <w:u w:val="single"/>
        </w:rPr>
        <w:t>the opposite</w:t>
      </w:r>
    </w:p>
    <w:p w14:paraId="172AA115" w14:textId="77777777" w:rsidR="00020204" w:rsidRDefault="00020204" w:rsidP="00975212">
      <w:pPr>
        <w:spacing w:line="276" w:lineRule="auto"/>
        <w:rPr>
          <w:b/>
          <w:bCs/>
          <w:sz w:val="26"/>
          <w:szCs w:val="26"/>
          <w:u w:val="single"/>
        </w:rPr>
      </w:pPr>
    </w:p>
    <w:p w14:paraId="6C8C0E67" w14:textId="79F71697" w:rsidR="00975212" w:rsidRPr="00EB533F" w:rsidRDefault="00975212" w:rsidP="00975212">
      <w:pPr>
        <w:spacing w:line="276" w:lineRule="auto"/>
        <w:rPr>
          <w:szCs w:val="26"/>
        </w:rPr>
      </w:pPr>
      <w:r w:rsidRPr="00EB533F">
        <w:rPr>
          <w:szCs w:val="26"/>
        </w:rPr>
        <w:t xml:space="preserve"> of pleasure— that is </w:t>
      </w:r>
      <w:r w:rsidRPr="00EB533F">
        <w:rPr>
          <w:sz w:val="26"/>
          <w:szCs w:val="26"/>
          <w:u w:val="single"/>
        </w:rPr>
        <w:t>disgust and fear</w:t>
      </w:r>
      <w:r w:rsidRPr="00EB533F">
        <w:rPr>
          <w:szCs w:val="26"/>
        </w:rPr>
        <w:t xml:space="preserve"> [39]. </w:t>
      </w:r>
      <w:r w:rsidRPr="00EB533F">
        <w:rPr>
          <w:sz w:val="26"/>
          <w:szCs w:val="26"/>
          <w:u w:val="single"/>
        </w:rPr>
        <w:t>One</w:t>
      </w:r>
      <w:r w:rsidRPr="00EB533F">
        <w:rPr>
          <w:szCs w:val="26"/>
        </w:rPr>
        <w:t xml:space="preserve"> specific </w:t>
      </w:r>
      <w:r w:rsidRPr="00EB533F">
        <w:rPr>
          <w:sz w:val="26"/>
          <w:szCs w:val="26"/>
          <w:u w:val="single"/>
        </w:rPr>
        <w:t>region</w:t>
      </w:r>
      <w:r w:rsidRPr="00EB533F">
        <w:rPr>
          <w:szCs w:val="26"/>
        </w:rPr>
        <w:t xml:space="preserve"> of the nucleus </w:t>
      </w:r>
      <w:proofErr w:type="spellStart"/>
      <w:r w:rsidRPr="00EB533F">
        <w:rPr>
          <w:szCs w:val="26"/>
        </w:rPr>
        <w:t>accumbens</w:t>
      </w:r>
      <w:proofErr w:type="spellEnd"/>
      <w:r w:rsidRPr="00EB533F">
        <w:rPr>
          <w:szCs w:val="26"/>
        </w:rPr>
        <w:t xml:space="preserve"> </w:t>
      </w:r>
      <w:r w:rsidRPr="00EB533F">
        <w:rPr>
          <w:sz w:val="26"/>
          <w:szCs w:val="26"/>
          <w:u w:val="single"/>
        </w:rPr>
        <w:t xml:space="preserve">is organized like a computer keyboard, with </w:t>
      </w:r>
      <w:proofErr w:type="gramStart"/>
      <w:r w:rsidRPr="00EB533F">
        <w:rPr>
          <w:sz w:val="26"/>
          <w:szCs w:val="26"/>
          <w:u w:val="single"/>
        </w:rPr>
        <w:t>particular stimulus</w:t>
      </w:r>
      <w:proofErr w:type="gramEnd"/>
      <w:r w:rsidRPr="00EB533F">
        <w:rPr>
          <w:sz w:val="26"/>
          <w:szCs w:val="26"/>
          <w:u w:val="single"/>
        </w:rPr>
        <w:t xml:space="preserve"> triggers in rows</w:t>
      </w:r>
      <w:r w:rsidRPr="00EB533F">
        <w:rPr>
          <w:szCs w:val="26"/>
        </w:rPr>
        <w:t xml:space="preserve">— producing an increase and decrease of pleasure and disgust. Moreover, </w:t>
      </w:r>
      <w:r w:rsidRPr="00EB533F">
        <w:rPr>
          <w:sz w:val="26"/>
          <w:szCs w:val="26"/>
          <w:u w:val="single"/>
        </w:rPr>
        <w:t>the cortex has unique roles in the cognitive evaluation of our feelings of pleasure</w:t>
      </w:r>
      <w:r w:rsidRPr="00EB533F">
        <w:rPr>
          <w:szCs w:val="26"/>
        </w:rPr>
        <w:t xml:space="preserve"> [40]. Importantly, the interplay of these multiple triggers and the higher brain centers in the prefrontal cortex are very intricate and are just being uncovered.</w:t>
      </w:r>
    </w:p>
    <w:p w14:paraId="5411774F" w14:textId="77777777" w:rsidR="00975212" w:rsidRPr="00EB533F" w:rsidRDefault="00975212" w:rsidP="00975212">
      <w:pPr>
        <w:spacing w:line="276" w:lineRule="auto"/>
        <w:rPr>
          <w:szCs w:val="16"/>
        </w:rPr>
      </w:pPr>
      <w:r w:rsidRPr="00EB533F">
        <w:rPr>
          <w:szCs w:val="16"/>
        </w:rPr>
        <w:t>Desire and reward centers</w:t>
      </w:r>
    </w:p>
    <w:p w14:paraId="3D1AEF23" w14:textId="77777777" w:rsidR="00975212" w:rsidRPr="00EB533F" w:rsidRDefault="00975212" w:rsidP="00975212">
      <w:pPr>
        <w:spacing w:line="276" w:lineRule="auto"/>
        <w:rPr>
          <w:szCs w:val="16"/>
        </w:rPr>
      </w:pPr>
      <w:r w:rsidRPr="00EB533F">
        <w:rPr>
          <w:szCs w:val="16"/>
        </w:rPr>
        <w:t xml:space="preserve">It is surprising that many different sources of pleasure activate the same circuits between the </w:t>
      </w:r>
      <w:proofErr w:type="spellStart"/>
      <w:r w:rsidRPr="00EB533F">
        <w:rPr>
          <w:szCs w:val="16"/>
        </w:rPr>
        <w:t>mesocorticolimbic</w:t>
      </w:r>
      <w:proofErr w:type="spellEnd"/>
      <w:r w:rsidRPr="00EB533F">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D54D899" w14:textId="77777777" w:rsidR="00975212" w:rsidRPr="00EB533F" w:rsidRDefault="00975212" w:rsidP="00975212">
      <w:pPr>
        <w:spacing w:line="276" w:lineRule="auto"/>
        <w:rPr>
          <w:szCs w:val="16"/>
        </w:rPr>
      </w:pPr>
      <w:r w:rsidRPr="00EB533F">
        <w:rPr>
          <w:szCs w:val="16"/>
        </w:rPr>
        <w:t xml:space="preserve">In simplest terms, the well-established mesolimbic system is a dopamine circuit for reward. It starts in the ventral tegmental area (VTA) of the midbrain and travels to the nucleus </w:t>
      </w:r>
      <w:proofErr w:type="spellStart"/>
      <w:r w:rsidRPr="00EB533F">
        <w:rPr>
          <w:szCs w:val="16"/>
        </w:rPr>
        <w:t>accumbens</w:t>
      </w:r>
      <w:proofErr w:type="spellEnd"/>
      <w:r w:rsidRPr="00EB533F">
        <w:rPr>
          <w:szCs w:val="16"/>
        </w:rPr>
        <w:t xml:space="preserve"> (Figure 2). It is the cornerstone target to all addictions. The VTA is encompassed with neurons using glutamate, GABA, and dopamine. The nucleus </w:t>
      </w:r>
      <w:proofErr w:type="spellStart"/>
      <w:r w:rsidRPr="00EB533F">
        <w:rPr>
          <w:szCs w:val="16"/>
        </w:rPr>
        <w:t>accumbens</w:t>
      </w:r>
      <w:proofErr w:type="spellEnd"/>
      <w:r w:rsidRPr="00EB533F">
        <w:rPr>
          <w:szCs w:val="16"/>
        </w:rPr>
        <w:t xml:space="preserve"> (</w:t>
      </w:r>
      <w:proofErr w:type="spellStart"/>
      <w:r w:rsidRPr="00EB533F">
        <w:rPr>
          <w:szCs w:val="16"/>
        </w:rPr>
        <w:t>NAc</w:t>
      </w:r>
      <w:proofErr w:type="spellEnd"/>
      <w:r w:rsidRPr="00EB533F">
        <w:rPr>
          <w:szCs w:val="16"/>
        </w:rPr>
        <w:t xml:space="preserve">) is located within the ventral striatum and is divided into two sub-regions—the motor and limbic regions associated </w:t>
      </w:r>
      <w:r w:rsidRPr="00EB533F">
        <w:rPr>
          <w:szCs w:val="16"/>
        </w:rPr>
        <w:lastRenderedPageBreak/>
        <w:t xml:space="preserve">with its core and shell, respectively. The </w:t>
      </w:r>
      <w:proofErr w:type="spellStart"/>
      <w:r w:rsidRPr="00EB533F">
        <w:rPr>
          <w:szCs w:val="16"/>
        </w:rPr>
        <w:t>NAc</w:t>
      </w:r>
      <w:proofErr w:type="spellEnd"/>
      <w:r w:rsidRPr="00EB533F">
        <w:rPr>
          <w:szCs w:val="16"/>
        </w:rPr>
        <w:t xml:space="preserve"> has spiny neurons that receive dopamine from the VTA and glutamate (a dopamine driver) from the hippocampus, </w:t>
      </w:r>
      <w:proofErr w:type="gramStart"/>
      <w:r w:rsidRPr="00EB533F">
        <w:rPr>
          <w:szCs w:val="16"/>
        </w:rPr>
        <w:t>amygdala</w:t>
      </w:r>
      <w:proofErr w:type="gramEnd"/>
      <w:r w:rsidRPr="00EB533F">
        <w:rPr>
          <w:szCs w:val="16"/>
        </w:rPr>
        <w:t xml:space="preserve"> and medial prefrontal cortex. Subsequently, the </w:t>
      </w:r>
      <w:proofErr w:type="spellStart"/>
      <w:r w:rsidRPr="00EB533F">
        <w:rPr>
          <w:szCs w:val="16"/>
        </w:rPr>
        <w:t>NAc</w:t>
      </w:r>
      <w:proofErr w:type="spellEnd"/>
      <w:r w:rsidRPr="00EB533F">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B533F">
        <w:rPr>
          <w:szCs w:val="16"/>
        </w:rPr>
        <w:t>hypodopaminergia</w:t>
      </w:r>
      <w:proofErr w:type="spellEnd"/>
      <w:r w:rsidRPr="00EB533F">
        <w:rPr>
          <w:szCs w:val="16"/>
        </w:rPr>
        <w:t xml:space="preserve"> in the “Brain Reward Cascade” that contribute to addiction and compulsive behaviors [3,6,41].</w:t>
      </w:r>
    </w:p>
    <w:p w14:paraId="4B0638FA" w14:textId="77777777" w:rsidR="00975212" w:rsidRPr="00EB533F" w:rsidRDefault="00975212" w:rsidP="00975212">
      <w:pPr>
        <w:spacing w:line="276" w:lineRule="auto"/>
        <w:rPr>
          <w:szCs w:val="26"/>
        </w:rPr>
      </w:pPr>
      <w:r w:rsidRPr="00EB533F">
        <w:rPr>
          <w:szCs w:val="26"/>
        </w:rPr>
        <w:t xml:space="preserve">Furthermore, ordinary </w:t>
      </w:r>
      <w:r w:rsidRPr="00EB533F">
        <w:rPr>
          <w:sz w:val="26"/>
          <w:szCs w:val="26"/>
          <w:u w:val="single"/>
        </w:rPr>
        <w:t>“</w:t>
      </w:r>
      <w:r w:rsidRPr="00EB533F">
        <w:rPr>
          <w:sz w:val="26"/>
          <w:szCs w:val="26"/>
          <w:highlight w:val="green"/>
          <w:u w:val="single"/>
        </w:rPr>
        <w:t>liking</w:t>
      </w:r>
      <w:r w:rsidRPr="00EB533F">
        <w:rPr>
          <w:sz w:val="26"/>
          <w:szCs w:val="26"/>
          <w:u w:val="single"/>
        </w:rPr>
        <w:t xml:space="preserve">” of </w:t>
      </w:r>
      <w:r w:rsidRPr="00EB533F">
        <w:rPr>
          <w:sz w:val="26"/>
          <w:szCs w:val="26"/>
          <w:highlight w:val="green"/>
          <w:u w:val="single"/>
        </w:rPr>
        <w:t>something</w:t>
      </w:r>
      <w:r w:rsidRPr="00EB533F">
        <w:rPr>
          <w:sz w:val="26"/>
          <w:szCs w:val="26"/>
          <w:u w:val="single"/>
        </w:rPr>
        <w:t xml:space="preserve">, or pure pleasure, is </w:t>
      </w:r>
      <w:r w:rsidRPr="00EB533F">
        <w:rPr>
          <w:sz w:val="26"/>
          <w:szCs w:val="26"/>
          <w:highlight w:val="green"/>
          <w:u w:val="single"/>
        </w:rPr>
        <w:t>represented by</w:t>
      </w:r>
      <w:r w:rsidRPr="00EB533F">
        <w:rPr>
          <w:szCs w:val="26"/>
        </w:rPr>
        <w:t xml:space="preserve"> small </w:t>
      </w:r>
      <w:r w:rsidRPr="00EB533F">
        <w:rPr>
          <w:sz w:val="26"/>
          <w:szCs w:val="26"/>
          <w:highlight w:val="green"/>
          <w:u w:val="single"/>
        </w:rPr>
        <w:t>regions</w:t>
      </w:r>
      <w:r w:rsidRPr="00EB533F">
        <w:rPr>
          <w:szCs w:val="26"/>
        </w:rPr>
        <w:t xml:space="preserve"> mainly </w:t>
      </w:r>
      <w:r w:rsidRPr="00EB533F">
        <w:rPr>
          <w:sz w:val="26"/>
          <w:szCs w:val="26"/>
          <w:highlight w:val="green"/>
          <w:u w:val="single"/>
        </w:rPr>
        <w:t>in the limbic system</w:t>
      </w:r>
      <w:r w:rsidRPr="00EB533F">
        <w:rPr>
          <w:szCs w:val="26"/>
        </w:rPr>
        <w:t xml:space="preserve"> (old reptilian part of the brain). These may be </w:t>
      </w:r>
      <w:r w:rsidRPr="00EB533F">
        <w:rPr>
          <w:sz w:val="26"/>
          <w:szCs w:val="26"/>
          <w:u w:val="single"/>
        </w:rPr>
        <w:t>part of larger neural circuits.</w:t>
      </w:r>
      <w:r w:rsidRPr="00EB533F">
        <w:rPr>
          <w:szCs w:val="26"/>
        </w:rPr>
        <w:t xml:space="preserve"> In Latin, </w:t>
      </w:r>
      <w:proofErr w:type="spellStart"/>
      <w:r w:rsidRPr="00EB533F">
        <w:rPr>
          <w:szCs w:val="26"/>
        </w:rPr>
        <w:t>hedus</w:t>
      </w:r>
      <w:proofErr w:type="spellEnd"/>
      <w:r w:rsidRPr="00EB533F">
        <w:rPr>
          <w:szCs w:val="26"/>
        </w:rPr>
        <w:t xml:space="preserve"> is the term for “sweet”; and in Greek, </w:t>
      </w:r>
      <w:proofErr w:type="spellStart"/>
      <w:r w:rsidRPr="00EB533F">
        <w:rPr>
          <w:szCs w:val="26"/>
        </w:rPr>
        <w:t>hodone</w:t>
      </w:r>
      <w:proofErr w:type="spellEnd"/>
      <w:r w:rsidRPr="00EB533F">
        <w:rPr>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8C4AF07" w14:textId="77777777" w:rsidR="00975212" w:rsidRPr="00EB533F" w:rsidRDefault="00975212" w:rsidP="00975212">
      <w:pPr>
        <w:spacing w:line="276" w:lineRule="auto"/>
        <w:rPr>
          <w:szCs w:val="16"/>
        </w:rPr>
      </w:pPr>
      <w:r w:rsidRPr="00EB533F">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C7B8213" w14:textId="77777777" w:rsidR="00975212" w:rsidRPr="00EB533F" w:rsidRDefault="00975212" w:rsidP="00975212">
      <w:pPr>
        <w:spacing w:line="276" w:lineRule="auto"/>
        <w:rPr>
          <w:szCs w:val="16"/>
        </w:rPr>
      </w:pPr>
      <w:proofErr w:type="gramStart"/>
      <w:r w:rsidRPr="00EB533F">
        <w:rPr>
          <w:szCs w:val="16"/>
        </w:rPr>
        <w:t>In an attempt to</w:t>
      </w:r>
      <w:proofErr w:type="gramEnd"/>
      <w:r w:rsidRPr="00EB533F">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EB533F">
        <w:rPr>
          <w:szCs w:val="16"/>
        </w:rPr>
        <w:t>a majority of</w:t>
      </w:r>
      <w:proofErr w:type="gramEnd"/>
      <w:r w:rsidRPr="00EB533F">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EB533F">
        <w:rPr>
          <w:szCs w:val="16"/>
        </w:rPr>
        <w:t>networks, and</w:t>
      </w:r>
      <w:proofErr w:type="gramEnd"/>
      <w:r w:rsidRPr="00EB533F">
        <w:rPr>
          <w:szCs w:val="16"/>
        </w:rPr>
        <w:t xml:space="preserve"> may not be unidirectional. Drugs of abuse enhance dopamine signaling which sensitizes mesolimbic brain mechanisms that apparently evolved explicitly to attribute incentive salience to various rewards [45].</w:t>
      </w:r>
    </w:p>
    <w:p w14:paraId="6939E745" w14:textId="77777777" w:rsidR="00975212" w:rsidRPr="00EB533F" w:rsidRDefault="00975212" w:rsidP="00975212">
      <w:pPr>
        <w:spacing w:line="276" w:lineRule="auto"/>
        <w:rPr>
          <w:szCs w:val="16"/>
        </w:rPr>
      </w:pPr>
      <w:r w:rsidRPr="00EB533F">
        <w:rPr>
          <w:szCs w:val="16"/>
        </w:rPr>
        <w:t xml:space="preserve">Addictive substances are voluntarily self-administered, and they enhance (directly or indirectly) dopaminergic synaptic function in the </w:t>
      </w:r>
      <w:proofErr w:type="spellStart"/>
      <w:r w:rsidRPr="00EB533F">
        <w:rPr>
          <w:szCs w:val="16"/>
        </w:rPr>
        <w:t>NAc</w:t>
      </w:r>
      <w:proofErr w:type="spellEnd"/>
      <w:r w:rsidRPr="00EB533F">
        <w:rPr>
          <w:szCs w:val="16"/>
        </w:rPr>
        <w:t xml:space="preserve">. This activation of the brain reward networks </w:t>
      </w:r>
      <w:r w:rsidRPr="00EB533F">
        <w:rPr>
          <w:szCs w:val="16"/>
        </w:rPr>
        <w:lastRenderedPageBreak/>
        <w:t xml:space="preserve">(producing the ecstatic “high” that users seek). Although these circuits were initially thought to encode a set point of hedonic tone, it is now </w:t>
      </w:r>
      <w:proofErr w:type="gramStart"/>
      <w:r w:rsidRPr="00EB533F">
        <w:rPr>
          <w:szCs w:val="16"/>
        </w:rPr>
        <w:t>being considered to be</w:t>
      </w:r>
      <w:proofErr w:type="gramEnd"/>
      <w:r w:rsidRPr="00EB533F">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EB533F">
        <w:rPr>
          <w:szCs w:val="16"/>
        </w:rPr>
        <w:t>), and</w:t>
      </w:r>
      <w:proofErr w:type="gramEnd"/>
      <w:r w:rsidRPr="00EB533F">
        <w:rPr>
          <w:szCs w:val="16"/>
        </w:rPr>
        <w:t xml:space="preserve"> may have an additive effect on vulnerability to various addictions [48]. In this regard, </w:t>
      </w:r>
      <w:proofErr w:type="spellStart"/>
      <w:r w:rsidRPr="00EB533F">
        <w:rPr>
          <w:szCs w:val="16"/>
        </w:rPr>
        <w:t>Vanyukov</w:t>
      </w:r>
      <w:proofErr w:type="spellEnd"/>
      <w:r w:rsidRPr="00EB533F">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D6A3022" w14:textId="77777777" w:rsidR="00975212" w:rsidRPr="00EB533F" w:rsidRDefault="00975212" w:rsidP="00975212">
      <w:pPr>
        <w:spacing w:line="276" w:lineRule="auto"/>
        <w:rPr>
          <w:szCs w:val="16"/>
        </w:rPr>
      </w:pPr>
      <w:r w:rsidRPr="00EB533F">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DC5820A" w14:textId="77777777" w:rsidR="00975212" w:rsidRPr="00EB533F" w:rsidRDefault="00975212" w:rsidP="00975212">
      <w:pPr>
        <w:spacing w:line="276" w:lineRule="auto"/>
        <w:rPr>
          <w:szCs w:val="26"/>
        </w:rPr>
      </w:pPr>
      <w:r w:rsidRPr="00EB533F">
        <w:rPr>
          <w:szCs w:val="26"/>
        </w:rPr>
        <w:t xml:space="preserve">In essence, although nonhuman primate brains are </w:t>
      </w:r>
      <w:proofErr w:type="gramStart"/>
      <w:r w:rsidRPr="00EB533F">
        <w:rPr>
          <w:szCs w:val="26"/>
        </w:rPr>
        <w:t>similar to</w:t>
      </w:r>
      <w:proofErr w:type="gramEnd"/>
      <w:r w:rsidRPr="00EB533F">
        <w:rPr>
          <w:szCs w:val="26"/>
        </w:rPr>
        <w:t xml:space="preserve"> our own, the disparity between other primates and those of human cognitive abilities tells us that surface similarity is not the whole story. </w:t>
      </w:r>
      <w:r w:rsidRPr="00EB533F">
        <w:rPr>
          <w:sz w:val="26"/>
          <w:szCs w:val="26"/>
          <w:u w:val="single"/>
        </w:rPr>
        <w:t>Sousa et al.</w:t>
      </w:r>
      <w:r w:rsidRPr="00EB533F">
        <w:rPr>
          <w:szCs w:val="26"/>
        </w:rPr>
        <w:t xml:space="preserve"> [50] small case </w:t>
      </w:r>
      <w:r w:rsidRPr="00EB533F">
        <w:rPr>
          <w:sz w:val="26"/>
          <w:szCs w:val="26"/>
          <w:u w:val="single"/>
        </w:rPr>
        <w:t>found various differentially expressed genes, to associate with pleasure related systems.</w:t>
      </w:r>
      <w:r w:rsidRPr="00EB533F">
        <w:rPr>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D1A6C82" w14:textId="77777777" w:rsidR="00975212" w:rsidRPr="00EB533F" w:rsidRDefault="00975212" w:rsidP="00975212">
      <w:pPr>
        <w:spacing w:line="276" w:lineRule="auto"/>
        <w:rPr>
          <w:szCs w:val="26"/>
        </w:rPr>
      </w:pPr>
      <w:r w:rsidRPr="00EB533F">
        <w:rPr>
          <w:szCs w:val="26"/>
        </w:rPr>
        <w:t xml:space="preserve">In simpler terms, the system controls the production of dopamine, a chemical messenger that plays a significant role in pleasure and rewards. The senior author, Dr. </w:t>
      </w:r>
      <w:proofErr w:type="spellStart"/>
      <w:r w:rsidRPr="00EB533F">
        <w:rPr>
          <w:szCs w:val="26"/>
        </w:rPr>
        <w:t>Nenad</w:t>
      </w:r>
      <w:proofErr w:type="spellEnd"/>
      <w:r w:rsidRPr="00EB533F">
        <w:rPr>
          <w:szCs w:val="26"/>
        </w:rPr>
        <w:t xml:space="preserve"> </w:t>
      </w:r>
      <w:proofErr w:type="spellStart"/>
      <w:r w:rsidRPr="00EB533F">
        <w:rPr>
          <w:szCs w:val="26"/>
        </w:rPr>
        <w:t>Sestan</w:t>
      </w:r>
      <w:proofErr w:type="spellEnd"/>
      <w:r w:rsidRPr="00EB533F">
        <w:rPr>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EB533F">
        <w:rPr>
          <w:szCs w:val="26"/>
        </w:rPr>
        <w:t>Sestan</w:t>
      </w:r>
      <w:proofErr w:type="spellEnd"/>
      <w:r w:rsidRPr="00EB533F">
        <w:rPr>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B533F">
        <w:rPr>
          <w:sz w:val="26"/>
          <w:szCs w:val="26"/>
          <w:highlight w:val="green"/>
          <w:u w:val="single"/>
        </w:rPr>
        <w:t>researchers examined</w:t>
      </w:r>
      <w:r w:rsidRPr="00EB533F">
        <w:rPr>
          <w:sz w:val="26"/>
          <w:szCs w:val="26"/>
          <w:u w:val="single"/>
        </w:rPr>
        <w:t xml:space="preserve"> 247 specimens of </w:t>
      </w:r>
      <w:r w:rsidRPr="00EB533F">
        <w:rPr>
          <w:sz w:val="26"/>
          <w:szCs w:val="26"/>
          <w:highlight w:val="green"/>
          <w:u w:val="single"/>
        </w:rPr>
        <w:t>neural tissue</w:t>
      </w:r>
      <w:r w:rsidRPr="00EB533F">
        <w:rPr>
          <w:sz w:val="26"/>
          <w:szCs w:val="26"/>
          <w:u w:val="single"/>
        </w:rPr>
        <w:t xml:space="preserve"> from six humans, five chimpanzees, and five macaque monkeys.</w:t>
      </w:r>
      <w:r w:rsidRPr="00EB533F">
        <w:rPr>
          <w:szCs w:val="26"/>
        </w:rPr>
        <w:t xml:space="preserve"> Moreover, these </w:t>
      </w:r>
      <w:r w:rsidRPr="00EB533F">
        <w:rPr>
          <w:sz w:val="26"/>
          <w:szCs w:val="26"/>
          <w:u w:val="single"/>
        </w:rPr>
        <w:t xml:space="preserve">investigators analyzed which genes were </w:t>
      </w:r>
      <w:r w:rsidRPr="00EB533F">
        <w:rPr>
          <w:sz w:val="26"/>
          <w:szCs w:val="26"/>
          <w:u w:val="single"/>
        </w:rPr>
        <w:lastRenderedPageBreak/>
        <w:t>turned on or off in 16 regions of the brain.</w:t>
      </w:r>
      <w:r w:rsidRPr="00EB533F">
        <w:rPr>
          <w:szCs w:val="26"/>
        </w:rPr>
        <w:t xml:space="preserve"> While </w:t>
      </w:r>
      <w:r w:rsidRPr="00EB533F">
        <w:rPr>
          <w:sz w:val="26"/>
          <w:szCs w:val="26"/>
          <w:u w:val="single"/>
        </w:rPr>
        <w:t xml:space="preserve">the differences among species were subtle, </w:t>
      </w:r>
      <w:r w:rsidRPr="00EB533F">
        <w:rPr>
          <w:b/>
          <w:bCs/>
          <w:sz w:val="26"/>
          <w:szCs w:val="26"/>
          <w:highlight w:val="green"/>
          <w:u w:val="single"/>
        </w:rPr>
        <w:t>there was</w:t>
      </w:r>
      <w:r w:rsidRPr="00EB533F">
        <w:rPr>
          <w:sz w:val="26"/>
          <w:szCs w:val="26"/>
          <w:u w:val="single"/>
        </w:rPr>
        <w:t xml:space="preserve"> a </w:t>
      </w:r>
      <w:r w:rsidRPr="00EB533F">
        <w:rPr>
          <w:b/>
          <w:bCs/>
          <w:sz w:val="26"/>
          <w:szCs w:val="26"/>
          <w:highlight w:val="green"/>
          <w:u w:val="single"/>
        </w:rPr>
        <w:t>remarkable contrast in</w:t>
      </w:r>
      <w:r w:rsidRPr="00EB533F">
        <w:rPr>
          <w:sz w:val="26"/>
          <w:szCs w:val="26"/>
          <w:u w:val="single"/>
        </w:rPr>
        <w:t xml:space="preserve"> the</w:t>
      </w:r>
      <w:r w:rsidRPr="00EB533F">
        <w:rPr>
          <w:b/>
          <w:bCs/>
          <w:sz w:val="26"/>
          <w:szCs w:val="26"/>
          <w:u w:val="single"/>
        </w:rPr>
        <w:t xml:space="preserve"> </w:t>
      </w:r>
      <w:r w:rsidRPr="00EB533F">
        <w:rPr>
          <w:b/>
          <w:bCs/>
          <w:sz w:val="26"/>
          <w:szCs w:val="26"/>
          <w:highlight w:val="green"/>
          <w:u w:val="single"/>
        </w:rPr>
        <w:t>neocortices</w:t>
      </w:r>
      <w:r w:rsidRPr="00EB533F">
        <w:rPr>
          <w:szCs w:val="26"/>
        </w:rPr>
        <w:t xml:space="preserve">, specifically </w:t>
      </w:r>
      <w:r w:rsidRPr="00EB533F">
        <w:rPr>
          <w:sz w:val="26"/>
          <w:szCs w:val="26"/>
          <w:u w:val="single"/>
        </w:rPr>
        <w:t xml:space="preserve">in an </w:t>
      </w:r>
      <w:r w:rsidRPr="00EB533F">
        <w:rPr>
          <w:sz w:val="26"/>
          <w:szCs w:val="26"/>
          <w:highlight w:val="green"/>
          <w:u w:val="single"/>
        </w:rPr>
        <w:t>area of the brain</w:t>
      </w:r>
      <w:r w:rsidRPr="00EB533F">
        <w:rPr>
          <w:sz w:val="26"/>
          <w:szCs w:val="26"/>
          <w:u w:val="single"/>
        </w:rPr>
        <w:t xml:space="preserve"> that is much </w:t>
      </w:r>
      <w:r w:rsidRPr="00EB533F">
        <w:rPr>
          <w:sz w:val="26"/>
          <w:szCs w:val="26"/>
          <w:highlight w:val="green"/>
          <w:u w:val="single"/>
        </w:rPr>
        <w:t>more developed in humans</w:t>
      </w:r>
      <w:r w:rsidRPr="00EB533F">
        <w:rPr>
          <w:sz w:val="26"/>
          <w:szCs w:val="26"/>
          <w:u w:val="single"/>
        </w:rPr>
        <w:t xml:space="preserve"> than in chimpanzees.</w:t>
      </w:r>
      <w:r w:rsidRPr="00EB533F">
        <w:rPr>
          <w:szCs w:val="26"/>
        </w:rPr>
        <w:t xml:space="preserve"> In fact, these researchers found that a gene called </w:t>
      </w:r>
      <w:r w:rsidRPr="00EB533F">
        <w:rPr>
          <w:sz w:val="26"/>
          <w:szCs w:val="26"/>
          <w:u w:val="single"/>
        </w:rPr>
        <w:t xml:space="preserve">tyrosine hydroxylase (TH) for the enzyme, responsible </w:t>
      </w:r>
      <w:proofErr w:type="gramStart"/>
      <w:r w:rsidRPr="00EB533F">
        <w:rPr>
          <w:sz w:val="26"/>
          <w:szCs w:val="26"/>
          <w:u w:val="single"/>
        </w:rPr>
        <w:t>for the production of</w:t>
      </w:r>
      <w:proofErr w:type="gramEnd"/>
      <w:r w:rsidRPr="00EB533F">
        <w:rPr>
          <w:sz w:val="26"/>
          <w:szCs w:val="26"/>
          <w:u w:val="single"/>
        </w:rPr>
        <w:t xml:space="preserve"> dopamine</w:t>
      </w:r>
      <w:r w:rsidRPr="00EB533F">
        <w:rPr>
          <w:szCs w:val="26"/>
        </w:rPr>
        <w:t xml:space="preserve">, was </w:t>
      </w:r>
      <w:r w:rsidRPr="00EB533F">
        <w:rPr>
          <w:sz w:val="26"/>
          <w:szCs w:val="26"/>
          <w:u w:val="single"/>
        </w:rPr>
        <w:t>expressed in the neocortex of humans, but not chimpanzees.</w:t>
      </w:r>
      <w:r w:rsidRPr="00EB533F">
        <w:rPr>
          <w:szCs w:val="26"/>
        </w:rPr>
        <w:t xml:space="preserve"> As discussed earlier, </w:t>
      </w:r>
      <w:r w:rsidRPr="00EB533F">
        <w:rPr>
          <w:sz w:val="26"/>
          <w:szCs w:val="26"/>
          <w:u w:val="single"/>
        </w:rPr>
        <w:t>dopamine is</w:t>
      </w:r>
      <w:r w:rsidRPr="00EB533F">
        <w:rPr>
          <w:szCs w:val="26"/>
        </w:rPr>
        <w:t xml:space="preserve"> best </w:t>
      </w:r>
      <w:r w:rsidRPr="00EB533F">
        <w:rPr>
          <w:sz w:val="26"/>
          <w:szCs w:val="26"/>
          <w:u w:val="single"/>
        </w:rPr>
        <w:t>known for its</w:t>
      </w:r>
      <w:r w:rsidRPr="00EB533F">
        <w:rPr>
          <w:szCs w:val="26"/>
        </w:rPr>
        <w:t xml:space="preserve"> essential </w:t>
      </w:r>
      <w:r w:rsidRPr="00EB533F">
        <w:rPr>
          <w:sz w:val="26"/>
          <w:szCs w:val="26"/>
          <w:u w:val="single"/>
        </w:rPr>
        <w:t>role within the brain’s reward system; the</w:t>
      </w:r>
      <w:r w:rsidRPr="00EB533F">
        <w:rPr>
          <w:szCs w:val="26"/>
        </w:rPr>
        <w:t xml:space="preserve"> very </w:t>
      </w:r>
      <w:r w:rsidRPr="00EB533F">
        <w:rPr>
          <w:sz w:val="26"/>
          <w:szCs w:val="26"/>
          <w:u w:val="single"/>
        </w:rPr>
        <w:t>system that responds to everything from sex, to gambling, to food, and to addictive drugs.</w:t>
      </w:r>
      <w:r w:rsidRPr="00EB533F">
        <w:rPr>
          <w:szCs w:val="26"/>
        </w:rPr>
        <w:t xml:space="preserve"> However, dopamine also assists in regulating emotional responses, memory, and movement. Notably, abnormal dopamine levels have been linked to disorders including Parkinson’s, </w:t>
      </w:r>
      <w:proofErr w:type="gramStart"/>
      <w:r w:rsidRPr="00EB533F">
        <w:rPr>
          <w:szCs w:val="26"/>
        </w:rPr>
        <w:t>schizophrenia</w:t>
      </w:r>
      <w:proofErr w:type="gramEnd"/>
      <w:r w:rsidRPr="00EB533F">
        <w:rPr>
          <w:szCs w:val="26"/>
        </w:rPr>
        <w:t xml:space="preserve"> and spectrum disorders such as autism and addiction or RDS.</w:t>
      </w:r>
    </w:p>
    <w:p w14:paraId="39C19DE1" w14:textId="77777777" w:rsidR="00975212" w:rsidRPr="00EB533F" w:rsidRDefault="00975212" w:rsidP="00975212">
      <w:pPr>
        <w:spacing w:line="276" w:lineRule="auto"/>
        <w:rPr>
          <w:szCs w:val="26"/>
        </w:rPr>
      </w:pPr>
      <w:r w:rsidRPr="00EB533F">
        <w:rPr>
          <w:szCs w:val="26"/>
        </w:rPr>
        <w:t xml:space="preserve">Nora Volkow, the director of NIDA, pointed out that one alluring possibility is that the neurotransmitter </w:t>
      </w:r>
      <w:r w:rsidRPr="00EB533F">
        <w:rPr>
          <w:sz w:val="26"/>
          <w:szCs w:val="26"/>
          <w:highlight w:val="green"/>
          <w:u w:val="single"/>
        </w:rPr>
        <w:t>dopamine plays</w:t>
      </w:r>
      <w:r w:rsidRPr="00EB533F">
        <w:rPr>
          <w:sz w:val="26"/>
          <w:szCs w:val="26"/>
          <w:u w:val="single"/>
        </w:rPr>
        <w:t xml:space="preserve"> a substantial </w:t>
      </w:r>
      <w:r w:rsidRPr="00EB533F">
        <w:rPr>
          <w:sz w:val="26"/>
          <w:szCs w:val="26"/>
          <w:highlight w:val="green"/>
          <w:u w:val="single"/>
        </w:rPr>
        <w:t>role in</w:t>
      </w:r>
      <w:r w:rsidRPr="00EB533F">
        <w:rPr>
          <w:sz w:val="26"/>
          <w:szCs w:val="26"/>
          <w:u w:val="single"/>
        </w:rPr>
        <w:t xml:space="preserve"> humans’ </w:t>
      </w:r>
      <w:r w:rsidRPr="00EB533F">
        <w:rPr>
          <w:sz w:val="26"/>
          <w:szCs w:val="26"/>
          <w:highlight w:val="green"/>
          <w:u w:val="single"/>
        </w:rPr>
        <w:t>ability to pursue</w:t>
      </w:r>
      <w:r w:rsidRPr="00EB533F">
        <w:rPr>
          <w:sz w:val="26"/>
          <w:szCs w:val="26"/>
          <w:u w:val="single"/>
        </w:rPr>
        <w:t xml:space="preserve"> various </w:t>
      </w:r>
      <w:r w:rsidRPr="00EB533F">
        <w:rPr>
          <w:sz w:val="26"/>
          <w:szCs w:val="26"/>
          <w:highlight w:val="green"/>
          <w:u w:val="single"/>
        </w:rPr>
        <w:t>rewards that are</w:t>
      </w:r>
      <w:r w:rsidRPr="00EB533F">
        <w:rPr>
          <w:sz w:val="26"/>
          <w:szCs w:val="26"/>
          <w:u w:val="single"/>
        </w:rPr>
        <w:t xml:space="preserve"> perhaps months or even </w:t>
      </w:r>
      <w:r w:rsidRPr="00EB533F">
        <w:rPr>
          <w:sz w:val="26"/>
          <w:szCs w:val="26"/>
          <w:highlight w:val="green"/>
          <w:u w:val="single"/>
        </w:rPr>
        <w:t>years away</w:t>
      </w:r>
      <w:r w:rsidRPr="00EB533F">
        <w:rPr>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EB533F">
        <w:rPr>
          <w:szCs w:val="26"/>
        </w:rPr>
        <w:t>alterlife</w:t>
      </w:r>
      <w:proofErr w:type="spellEnd"/>
      <w:r w:rsidRPr="00EB533F">
        <w:rPr>
          <w:szCs w:val="26"/>
        </w:rPr>
        <w:t xml:space="preserve">. </w:t>
      </w:r>
      <w:r w:rsidRPr="00EB533F">
        <w:rPr>
          <w:sz w:val="26"/>
          <w:szCs w:val="26"/>
          <w:u w:val="single"/>
        </w:rPr>
        <w:t>This may explain what often motivates people to work for things that have no apparent short-term benefit</w:t>
      </w:r>
      <w:r w:rsidRPr="00EB533F">
        <w:rPr>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EB533F">
        <w:rPr>
          <w:szCs w:val="26"/>
        </w:rPr>
        <w:t>shilting</w:t>
      </w:r>
      <w:proofErr w:type="spellEnd"/>
      <w:r w:rsidRPr="00EB533F">
        <w:rPr>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AA3240" w14:textId="77777777" w:rsidR="00975212" w:rsidRPr="00EB533F" w:rsidRDefault="00975212" w:rsidP="00975212">
      <w:pPr>
        <w:pStyle w:val="Heading4"/>
        <w:rPr>
          <w:rFonts w:cs="Calibri"/>
        </w:rPr>
      </w:pPr>
      <w:r w:rsidRPr="00EB533F">
        <w:rPr>
          <w:rFonts w:cs="Calibri"/>
        </w:rPr>
        <w:t xml:space="preserve">Thus, the standard is consistency with hedonic act utilitarianism. </w:t>
      </w:r>
    </w:p>
    <w:bookmarkEnd w:id="0"/>
    <w:p w14:paraId="4E569AA4" w14:textId="77777777" w:rsidR="00975212" w:rsidRPr="00EB533F" w:rsidRDefault="00975212" w:rsidP="00975212">
      <w:pPr>
        <w:pStyle w:val="Heading4"/>
        <w:rPr>
          <w:rFonts w:cs="Calibri"/>
        </w:rPr>
      </w:pPr>
      <w:r w:rsidRPr="00EB533F">
        <w:rPr>
          <w:rFonts w:cs="Calibri"/>
        </w:rPr>
        <w:t>Prefer additionally:</w:t>
      </w:r>
    </w:p>
    <w:p w14:paraId="6B7753CD" w14:textId="77777777" w:rsidR="00975212" w:rsidRPr="00EB533F" w:rsidRDefault="00975212" w:rsidP="00975212">
      <w:pPr>
        <w:pStyle w:val="Heading4"/>
        <w:rPr>
          <w:rFonts w:cs="Calibri"/>
        </w:rPr>
      </w:pPr>
      <w:bookmarkStart w:id="7" w:name="_Hlk58056668"/>
      <w:bookmarkStart w:id="8" w:name="_Hlk51986558"/>
      <w:r w:rsidRPr="00EB533F">
        <w:rPr>
          <w:rFonts w:cs="Calibri"/>
        </w:rPr>
        <w:t xml:space="preserve">1] Actor specificity – </w:t>
      </w:r>
    </w:p>
    <w:p w14:paraId="5BD6D196" w14:textId="77777777" w:rsidR="00975212" w:rsidRPr="00EB533F" w:rsidRDefault="00975212" w:rsidP="00975212">
      <w:pPr>
        <w:pStyle w:val="Heading4"/>
        <w:rPr>
          <w:rFonts w:cs="Calibri"/>
        </w:rPr>
      </w:pPr>
      <w:r w:rsidRPr="00EB533F">
        <w:rPr>
          <w:rFonts w:cs="Calibri"/>
        </w:rPr>
        <w:t xml:space="preserve">A] Aggregation – every policy </w:t>
      </w:r>
      <w:proofErr w:type="gramStart"/>
      <w:r w:rsidRPr="00EB533F">
        <w:rPr>
          <w:rFonts w:cs="Calibri"/>
        </w:rPr>
        <w:t>benefits</w:t>
      </w:r>
      <w:proofErr w:type="gramEnd"/>
      <w:r w:rsidRPr="00EB533F">
        <w:rPr>
          <w:rFonts w:cs="Calibri"/>
        </w:rPr>
        <w:t xml:space="preserve"> some and harms others, which also means side constraints freeze action.</w:t>
      </w:r>
    </w:p>
    <w:bookmarkEnd w:id="5"/>
    <w:bookmarkEnd w:id="7"/>
    <w:p w14:paraId="5B3359E8" w14:textId="77777777" w:rsidR="00975212" w:rsidRPr="00EB533F" w:rsidRDefault="00975212" w:rsidP="00975212">
      <w:pPr>
        <w:pStyle w:val="Heading4"/>
        <w:rPr>
          <w:rFonts w:cs="Calibri"/>
          <w:szCs w:val="16"/>
        </w:rPr>
      </w:pPr>
      <w:r w:rsidRPr="00EB533F">
        <w:rPr>
          <w:rFonts w:cs="Calibri"/>
        </w:rPr>
        <w:t>B] No intent-foresight distinction –</w:t>
      </w:r>
      <w:r w:rsidRPr="00EB533F">
        <w:rPr>
          <w:rFonts w:eastAsia="Calibri" w:cs="Calibri"/>
        </w:rPr>
        <w:t xml:space="preserve"> If</w:t>
      </w:r>
      <w:r w:rsidRPr="00EB533F">
        <w:rPr>
          <w:rFonts w:cs="Calibri"/>
        </w:rPr>
        <w:t xml:space="preserve"> </w:t>
      </w:r>
      <w:r w:rsidRPr="00EB533F">
        <w:rPr>
          <w:rFonts w:eastAsia="Calibri" w:cs="Calibri"/>
        </w:rPr>
        <w:t>we</w:t>
      </w:r>
      <w:r w:rsidRPr="00EB533F">
        <w:rPr>
          <w:rFonts w:cs="Calibri"/>
        </w:rPr>
        <w:t xml:space="preserve"> </w:t>
      </w:r>
      <w:r w:rsidRPr="00EB533F">
        <w:rPr>
          <w:rFonts w:eastAsia="Calibri" w:cs="Calibri"/>
        </w:rPr>
        <w:t>foresee</w:t>
      </w:r>
      <w:r w:rsidRPr="00EB533F">
        <w:rPr>
          <w:rFonts w:cs="Calibri"/>
        </w:rPr>
        <w:t xml:space="preserve"> </w:t>
      </w:r>
      <w:r w:rsidRPr="00EB533F">
        <w:rPr>
          <w:rFonts w:eastAsia="Calibri" w:cs="Calibri"/>
        </w:rPr>
        <w:t>a</w:t>
      </w:r>
      <w:r w:rsidRPr="00EB533F">
        <w:rPr>
          <w:rFonts w:cs="Calibri"/>
        </w:rPr>
        <w:t xml:space="preserve"> </w:t>
      </w:r>
      <w:r w:rsidRPr="00EB533F">
        <w:rPr>
          <w:rFonts w:eastAsia="Calibri" w:cs="Calibri"/>
        </w:rPr>
        <w:t>consequence</w:t>
      </w:r>
      <w:r w:rsidRPr="00EB533F">
        <w:rPr>
          <w:rFonts w:cs="Calibri"/>
        </w:rPr>
        <w:t xml:space="preserve">, </w:t>
      </w:r>
      <w:r w:rsidRPr="00EB533F">
        <w:rPr>
          <w:rFonts w:eastAsia="Calibri" w:cs="Calibri"/>
        </w:rPr>
        <w:t>then</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becomes</w:t>
      </w:r>
      <w:r w:rsidRPr="00EB533F">
        <w:rPr>
          <w:rFonts w:cs="Calibri"/>
        </w:rPr>
        <w:t xml:space="preserve"> </w:t>
      </w:r>
      <w:r w:rsidRPr="00EB533F">
        <w:rPr>
          <w:rFonts w:eastAsia="Calibri" w:cs="Calibri"/>
        </w:rPr>
        <w:t>part</w:t>
      </w:r>
      <w:r w:rsidRPr="00EB533F">
        <w:rPr>
          <w:rFonts w:cs="Calibri"/>
        </w:rPr>
        <w:t xml:space="preserve"> </w:t>
      </w:r>
      <w:r w:rsidRPr="00EB533F">
        <w:rPr>
          <w:rFonts w:eastAsia="Calibri" w:cs="Calibri"/>
        </w:rPr>
        <w:t>of</w:t>
      </w:r>
      <w:r w:rsidRPr="00EB533F">
        <w:rPr>
          <w:rFonts w:cs="Calibri"/>
        </w:rPr>
        <w:t xml:space="preserve"> </w:t>
      </w:r>
      <w:r w:rsidRPr="00EB533F">
        <w:rPr>
          <w:rFonts w:eastAsia="Calibri" w:cs="Calibri"/>
        </w:rPr>
        <w:t>our</w:t>
      </w:r>
      <w:r w:rsidRPr="00EB533F">
        <w:rPr>
          <w:rFonts w:cs="Calibri"/>
        </w:rPr>
        <w:t xml:space="preserve"> </w:t>
      </w:r>
      <w:r w:rsidRPr="00EB533F">
        <w:rPr>
          <w:rFonts w:eastAsia="Calibri" w:cs="Calibri"/>
        </w:rPr>
        <w:t>deliberation</w:t>
      </w:r>
      <w:r w:rsidRPr="00EB533F">
        <w:rPr>
          <w:rFonts w:cs="Calibri"/>
        </w:rPr>
        <w:t xml:space="preserve"> </w:t>
      </w:r>
      <w:r w:rsidRPr="00EB533F">
        <w:rPr>
          <w:rFonts w:eastAsia="Calibri" w:cs="Calibri"/>
        </w:rPr>
        <w:t>which</w:t>
      </w:r>
      <w:r w:rsidRPr="00EB533F">
        <w:rPr>
          <w:rFonts w:cs="Calibri"/>
        </w:rPr>
        <w:t xml:space="preserve"> </w:t>
      </w:r>
      <w:r w:rsidRPr="00EB533F">
        <w:rPr>
          <w:rFonts w:eastAsia="Calibri" w:cs="Calibri"/>
        </w:rPr>
        <w:t>makes</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intrinsic</w:t>
      </w:r>
      <w:r w:rsidRPr="00EB533F">
        <w:rPr>
          <w:rFonts w:cs="Calibri"/>
        </w:rPr>
        <w:t xml:space="preserve"> </w:t>
      </w:r>
      <w:r w:rsidRPr="00EB533F">
        <w:rPr>
          <w:rFonts w:eastAsia="Calibri" w:cs="Calibri"/>
        </w:rPr>
        <w:t>to</w:t>
      </w:r>
      <w:r w:rsidRPr="00EB533F">
        <w:rPr>
          <w:rFonts w:cs="Calibri"/>
        </w:rPr>
        <w:t xml:space="preserve"> </w:t>
      </w:r>
      <w:r w:rsidRPr="00EB533F">
        <w:rPr>
          <w:rFonts w:eastAsia="Calibri" w:cs="Calibri"/>
        </w:rPr>
        <w:t>our</w:t>
      </w:r>
      <w:r w:rsidRPr="00EB533F">
        <w:rPr>
          <w:rFonts w:cs="Calibri"/>
        </w:rPr>
        <w:t xml:space="preserve"> </w:t>
      </w:r>
      <w:r w:rsidRPr="00EB533F">
        <w:rPr>
          <w:rFonts w:eastAsia="Calibri" w:cs="Calibri"/>
        </w:rPr>
        <w:t>action</w:t>
      </w:r>
      <w:r w:rsidRPr="00EB533F">
        <w:rPr>
          <w:rFonts w:cs="Calibri"/>
        </w:rPr>
        <w:t xml:space="preserve"> </w:t>
      </w:r>
      <w:r w:rsidRPr="00EB533F">
        <w:rPr>
          <w:rFonts w:eastAsia="Calibri" w:cs="Calibri"/>
        </w:rPr>
        <w:t>since</w:t>
      </w:r>
      <w:r w:rsidRPr="00EB533F">
        <w:rPr>
          <w:rFonts w:cs="Calibri"/>
        </w:rPr>
        <w:t xml:space="preserve"> </w:t>
      </w:r>
      <w:r w:rsidRPr="00EB533F">
        <w:rPr>
          <w:rFonts w:eastAsia="Calibri" w:cs="Calibri"/>
        </w:rPr>
        <w:t>we</w:t>
      </w:r>
      <w:r w:rsidRPr="00EB533F">
        <w:rPr>
          <w:rFonts w:cs="Calibri"/>
        </w:rPr>
        <w:t xml:space="preserve"> </w:t>
      </w:r>
      <w:r w:rsidRPr="00EB533F">
        <w:rPr>
          <w:rFonts w:eastAsia="Calibri" w:cs="Calibri"/>
        </w:rPr>
        <w:t>intend</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to</w:t>
      </w:r>
      <w:r w:rsidRPr="00EB533F">
        <w:rPr>
          <w:rFonts w:cs="Calibri"/>
        </w:rPr>
        <w:t xml:space="preserve"> </w:t>
      </w:r>
      <w:r w:rsidRPr="00EB533F">
        <w:rPr>
          <w:rFonts w:eastAsia="Calibri" w:cs="Calibri"/>
        </w:rPr>
        <w:t>happen.</w:t>
      </w:r>
    </w:p>
    <w:p w14:paraId="5C0D0121" w14:textId="77777777" w:rsidR="00975212" w:rsidRPr="00EB533F" w:rsidRDefault="00975212" w:rsidP="00975212"/>
    <w:p w14:paraId="79F145BF" w14:textId="77777777" w:rsidR="00975212" w:rsidRPr="00EB533F" w:rsidRDefault="00975212" w:rsidP="00975212">
      <w:pPr>
        <w:pStyle w:val="Heading4"/>
        <w:rPr>
          <w:rFonts w:cs="Calibri"/>
        </w:rPr>
      </w:pPr>
      <w:bookmarkStart w:id="9" w:name="_Hlk28088392"/>
      <w:bookmarkEnd w:id="6"/>
      <w:r w:rsidRPr="00EB533F">
        <w:rPr>
          <w:rFonts w:cs="Calibri"/>
        </w:rPr>
        <w:lastRenderedPageBreak/>
        <w:t xml:space="preserve">2] No act-omission distinction – </w:t>
      </w:r>
    </w:p>
    <w:p w14:paraId="2460F77D" w14:textId="1D37DC09" w:rsidR="00D573E0" w:rsidRPr="00EB533F" w:rsidRDefault="008C1E25" w:rsidP="00D573E0">
      <w:pPr>
        <w:pStyle w:val="Heading4"/>
        <w:rPr>
          <w:rFonts w:cs="Calibri"/>
        </w:rPr>
      </w:pPr>
      <w:bookmarkStart w:id="10" w:name="_Hlk23524651"/>
      <w:bookmarkEnd w:id="1"/>
      <w:bookmarkEnd w:id="8"/>
      <w:bookmarkEnd w:id="9"/>
      <w:r>
        <w:rPr>
          <w:rFonts w:cs="Calibri"/>
        </w:rPr>
        <w:t xml:space="preserve">3] </w:t>
      </w:r>
      <w:r w:rsidR="00D573E0" w:rsidRPr="00EB533F">
        <w:rPr>
          <w:rFonts w:cs="Calibri"/>
        </w:rPr>
        <w:t>Evolution – only a naturalistic understanding of the world explains it.</w:t>
      </w:r>
    </w:p>
    <w:p w14:paraId="370343D0" w14:textId="77777777" w:rsidR="00D573E0" w:rsidRPr="00EB533F" w:rsidRDefault="00D573E0" w:rsidP="00D573E0">
      <w:r w:rsidRPr="00EB533F">
        <w:rPr>
          <w:b/>
          <w:bCs/>
          <w:sz w:val="26"/>
          <w:szCs w:val="26"/>
          <w:u w:val="single"/>
        </w:rPr>
        <w:t xml:space="preserve">Lutz and </w:t>
      </w:r>
      <w:proofErr w:type="spellStart"/>
      <w:r w:rsidRPr="00EB533F">
        <w:rPr>
          <w:b/>
          <w:bCs/>
          <w:sz w:val="26"/>
          <w:szCs w:val="26"/>
          <w:u w:val="single"/>
        </w:rPr>
        <w:t>Lenman</w:t>
      </w:r>
      <w:proofErr w:type="spellEnd"/>
      <w:r w:rsidRPr="00EB533F">
        <w:rPr>
          <w:b/>
          <w:bCs/>
          <w:sz w:val="26"/>
          <w:szCs w:val="26"/>
          <w:u w:val="single"/>
        </w:rPr>
        <w:t xml:space="preserve"> 18.</w:t>
      </w:r>
      <w:r w:rsidRPr="00EB533F">
        <w:t xml:space="preserve"> Lutz, Matthew and </w:t>
      </w:r>
      <w:proofErr w:type="spellStart"/>
      <w:r w:rsidRPr="00EB533F">
        <w:t>Lenman</w:t>
      </w:r>
      <w:proofErr w:type="spellEnd"/>
      <w:r w:rsidRPr="00EB533F">
        <w:t xml:space="preserve">, James, "Moral Naturalism", The Stanford Encyclopedia of Philosophy (Fall 2018 Edition), Edward N. </w:t>
      </w:r>
      <w:proofErr w:type="spellStart"/>
      <w:r w:rsidRPr="00EB533F">
        <w:t>Zalta</w:t>
      </w:r>
      <w:proofErr w:type="spellEnd"/>
      <w:r w:rsidRPr="00EB533F">
        <w:t> (ed.), URL = &lt;https://plato.stanford</w:t>
      </w:r>
      <w:r w:rsidRPr="00EB533F">
        <w:rPr>
          <w:szCs w:val="16"/>
        </w:rPr>
        <w:t>.edu/archives/fall2018/entries/naturalism-moral/&gt;. //Massa</w:t>
      </w:r>
    </w:p>
    <w:p w14:paraId="134D4E65" w14:textId="77777777" w:rsidR="00D573E0" w:rsidRPr="00EB533F" w:rsidRDefault="00D573E0" w:rsidP="00D573E0">
      <w:r w:rsidRPr="00EB533F">
        <w:t xml:space="preserve">The second argument against moral non-naturalism concerns moral epistemology. </w:t>
      </w:r>
      <w:r w:rsidRPr="00EB533F">
        <w:rPr>
          <w:b/>
          <w:bCs/>
          <w:sz w:val="26"/>
          <w:szCs w:val="26"/>
          <w:u w:val="single"/>
        </w:rPr>
        <w:t>According to </w:t>
      </w:r>
      <w:r w:rsidRPr="00EB533F">
        <w:rPr>
          <w:rStyle w:val="StyleUnderline"/>
        </w:rPr>
        <w:t>evolutionary debunking arguments</w:t>
      </w:r>
      <w:r w:rsidRPr="00EB533F">
        <w:rPr>
          <w:b/>
          <w:bCs/>
          <w:sz w:val="26"/>
          <w:szCs w:val="26"/>
          <w:u w:val="single"/>
        </w:rPr>
        <w:t>, our moral beliefs are products of evolution</w:t>
      </w:r>
      <w:r w:rsidRPr="00EB533F">
        <w:t xml:space="preserve">, and this evolutionary etiology of our moral beliefs serves to undermine them. Exactly why evolution debunks our moral beliefs is a matter of substantial controversy, and the debunking argument has been interpreted in </w:t>
      </w:r>
      <w:proofErr w:type="gramStart"/>
      <w:r w:rsidRPr="00EB533F">
        <w:t>a number of</w:t>
      </w:r>
      <w:proofErr w:type="gramEnd"/>
      <w:r w:rsidRPr="00EB533F">
        <w:t xml:space="preserve"> different ways (</w:t>
      </w:r>
      <w:proofErr w:type="spellStart"/>
      <w:r w:rsidRPr="00EB533F">
        <w:t>Vavova</w:t>
      </w:r>
      <w:proofErr w:type="spellEnd"/>
      <w:r w:rsidRPr="00EB533F">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EB533F">
        <w:rPr>
          <w:b/>
          <w:bCs/>
          <w:sz w:val="26"/>
          <w:szCs w:val="26"/>
          <w:u w:val="single"/>
        </w:rPr>
        <w:t xml:space="preserve">The fundamental worry is that our </w:t>
      </w:r>
      <w:r w:rsidRPr="00EB533F">
        <w:rPr>
          <w:b/>
          <w:bCs/>
          <w:sz w:val="26"/>
          <w:szCs w:val="26"/>
          <w:highlight w:val="green"/>
          <w:u w:val="single"/>
        </w:rPr>
        <w:t>moral beliefs are the product of evolutionary facts rather than moral</w:t>
      </w:r>
      <w:r w:rsidRPr="00EB533F">
        <w:rPr>
          <w:b/>
          <w:bCs/>
          <w:sz w:val="26"/>
          <w:szCs w:val="26"/>
          <w:u w:val="single"/>
        </w:rPr>
        <w:t xml:space="preserve"> facts</w:t>
      </w:r>
      <w:r w:rsidRPr="00EB533F">
        <w:t xml:space="preserve">. If this is so, </w:t>
      </w:r>
      <w:r w:rsidRPr="00EB533F">
        <w:rPr>
          <w:b/>
          <w:bCs/>
          <w:sz w:val="26"/>
          <w:szCs w:val="26"/>
          <w:highlight w:val="green"/>
          <w:u w:val="single"/>
        </w:rPr>
        <w:t>this would</w:t>
      </w:r>
      <w:r w:rsidRPr="00EB533F">
        <w:rPr>
          <w:b/>
          <w:bCs/>
          <w:sz w:val="26"/>
          <w:szCs w:val="26"/>
          <w:u w:val="single"/>
        </w:rPr>
        <w:t xml:space="preserve"> serve to </w:t>
      </w:r>
      <w:r w:rsidRPr="00EB533F">
        <w:rPr>
          <w:b/>
          <w:bCs/>
          <w:sz w:val="26"/>
          <w:szCs w:val="26"/>
          <w:highlight w:val="green"/>
          <w:u w:val="single"/>
        </w:rPr>
        <w:t xml:space="preserve">debunk </w:t>
      </w:r>
      <w:r w:rsidRPr="00EB533F">
        <w:rPr>
          <w:b/>
          <w:bCs/>
          <w:sz w:val="26"/>
          <w:szCs w:val="26"/>
          <w:u w:val="single"/>
        </w:rPr>
        <w:t xml:space="preserve">our moral beliefs, either </w:t>
      </w:r>
      <w:r w:rsidRPr="00EB533F">
        <w:rPr>
          <w:b/>
          <w:bCs/>
          <w:sz w:val="26"/>
          <w:szCs w:val="26"/>
          <w:highlight w:val="green"/>
          <w:u w:val="single"/>
        </w:rPr>
        <w:t>because it is a necessary condition</w:t>
      </w:r>
      <w:r w:rsidRPr="00EB533F">
        <w:rPr>
          <w:b/>
          <w:bCs/>
          <w:sz w:val="26"/>
          <w:szCs w:val="26"/>
          <w:u w:val="single"/>
        </w:rPr>
        <w:t xml:space="preserve"> on justified belief that </w:t>
      </w:r>
      <w:r w:rsidRPr="00EB533F">
        <w:rPr>
          <w:b/>
          <w:bCs/>
          <w:sz w:val="26"/>
          <w:szCs w:val="26"/>
          <w:highlight w:val="green"/>
          <w:u w:val="single"/>
        </w:rPr>
        <w:t>you take</w:t>
      </w:r>
      <w:r w:rsidRPr="00EB533F">
        <w:rPr>
          <w:b/>
          <w:bCs/>
          <w:sz w:val="26"/>
          <w:szCs w:val="26"/>
          <w:u w:val="single"/>
        </w:rPr>
        <w:t xml:space="preserve"> your </w:t>
      </w:r>
      <w:r w:rsidRPr="00EB533F">
        <w:rPr>
          <w:b/>
          <w:bCs/>
          <w:sz w:val="26"/>
          <w:szCs w:val="26"/>
          <w:highlight w:val="green"/>
          <w:u w:val="single"/>
        </w:rPr>
        <w:t>beliefs to be explained by</w:t>
      </w:r>
      <w:r w:rsidRPr="00EB533F">
        <w:rPr>
          <w:b/>
          <w:bCs/>
          <w:sz w:val="26"/>
          <w:szCs w:val="26"/>
          <w:u w:val="single"/>
        </w:rPr>
        <w:t xml:space="preserve"> the </w:t>
      </w:r>
      <w:r w:rsidRPr="00EB533F">
        <w:rPr>
          <w:b/>
          <w:bCs/>
          <w:sz w:val="26"/>
          <w:szCs w:val="26"/>
          <w:highlight w:val="green"/>
          <w:u w:val="single"/>
        </w:rPr>
        <w:t>facts in question</w:t>
      </w:r>
      <w:r w:rsidRPr="00EB533F">
        <w:t xml:space="preserve"> (Joyce 2006, Ch. 6; </w:t>
      </w:r>
      <w:proofErr w:type="spellStart"/>
      <w:r w:rsidRPr="00EB533F">
        <w:t>Bedke</w:t>
      </w:r>
      <w:proofErr w:type="spellEnd"/>
      <w:r w:rsidRPr="00EB533F">
        <w:t xml:space="preserve"> 2009; Lutz forthcoming) </w:t>
      </w:r>
      <w:r w:rsidRPr="00EB533F">
        <w:rPr>
          <w:b/>
          <w:bCs/>
          <w:sz w:val="26"/>
          <w:szCs w:val="26"/>
          <w:highlight w:val="green"/>
          <w:u w:val="single"/>
        </w:rPr>
        <w:t>or</w:t>
      </w:r>
      <w:r w:rsidRPr="00EB533F">
        <w:rPr>
          <w:b/>
          <w:bCs/>
          <w:sz w:val="26"/>
          <w:szCs w:val="26"/>
          <w:u w:val="single"/>
        </w:rPr>
        <w:t xml:space="preserve"> else because </w:t>
      </w:r>
      <w:r w:rsidRPr="00EB533F">
        <w:rPr>
          <w:b/>
          <w:bCs/>
          <w:sz w:val="26"/>
          <w:szCs w:val="26"/>
          <w:highlight w:val="green"/>
          <w:u w:val="single"/>
        </w:rPr>
        <w:t xml:space="preserve">the non-naturalist is left with no way to explain the reliability of </w:t>
      </w:r>
      <w:r w:rsidRPr="00EB533F">
        <w:rPr>
          <w:b/>
          <w:bCs/>
          <w:sz w:val="26"/>
          <w:szCs w:val="26"/>
          <w:u w:val="single"/>
        </w:rPr>
        <w:t xml:space="preserve">our </w:t>
      </w:r>
      <w:r w:rsidRPr="00EB533F">
        <w:rPr>
          <w:b/>
          <w:bCs/>
          <w:sz w:val="26"/>
          <w:szCs w:val="26"/>
          <w:highlight w:val="green"/>
          <w:u w:val="single"/>
        </w:rPr>
        <w:t>moral beliefs</w:t>
      </w:r>
      <w:r w:rsidRPr="00EB533F">
        <w:t xml:space="preserve"> (Enoch 2009, Schechter 2017).</w:t>
      </w:r>
    </w:p>
    <w:p w14:paraId="17C52547" w14:textId="77777777" w:rsidR="00D573E0" w:rsidRPr="00EB533F" w:rsidRDefault="00D573E0" w:rsidP="00D573E0">
      <w:r w:rsidRPr="00EB533F">
        <w:rPr>
          <w:b/>
          <w:bCs/>
          <w:sz w:val="26"/>
          <w:szCs w:val="26"/>
          <w:u w:val="single"/>
        </w:rPr>
        <w:t>But if moral naturalism is true, the realist needn’t grant the skeptic’s premise</w:t>
      </w:r>
      <w:r w:rsidRPr="00EB533F">
        <w:t xml:space="preserve"> that our moral beliefs are the product of evolutionary facts rather than moral facts. </w:t>
      </w:r>
      <w:r w:rsidRPr="00EB533F">
        <w:rPr>
          <w:b/>
          <w:bCs/>
          <w:sz w:val="26"/>
          <w:szCs w:val="26"/>
          <w:highlight w:val="green"/>
          <w:u w:val="single"/>
        </w:rPr>
        <w:t xml:space="preserve">If moral facts are natural, </w:t>
      </w:r>
      <w:r w:rsidRPr="00EB533F">
        <w:rPr>
          <w:b/>
          <w:bCs/>
          <w:sz w:val="26"/>
          <w:szCs w:val="26"/>
          <w:u w:val="single"/>
        </w:rPr>
        <w:t xml:space="preserve">then </w:t>
      </w:r>
      <w:r w:rsidRPr="00EB533F">
        <w:rPr>
          <w:b/>
          <w:bCs/>
          <w:sz w:val="26"/>
          <w:szCs w:val="26"/>
          <w:highlight w:val="green"/>
          <w:u w:val="single"/>
        </w:rPr>
        <w:t>we needn’t see moral facts as</w:t>
      </w:r>
      <w:r w:rsidRPr="00EB533F">
        <w:rPr>
          <w:b/>
          <w:bCs/>
          <w:sz w:val="26"/>
          <w:szCs w:val="26"/>
          <w:u w:val="single"/>
        </w:rPr>
        <w:t xml:space="preserve"> being </w:t>
      </w:r>
      <w:r w:rsidRPr="00EB533F">
        <w:rPr>
          <w:b/>
          <w:bCs/>
          <w:sz w:val="26"/>
          <w:szCs w:val="26"/>
          <w:highlight w:val="green"/>
          <w:u w:val="single"/>
        </w:rPr>
        <w:t>contrary to</w:t>
      </w:r>
      <w:r w:rsidRPr="00EB533F">
        <w:rPr>
          <w:b/>
          <w:bCs/>
          <w:sz w:val="26"/>
          <w:szCs w:val="26"/>
          <w:u w:val="single"/>
        </w:rPr>
        <w:t xml:space="preserve"> natural, </w:t>
      </w:r>
      <w:r w:rsidRPr="00EB533F">
        <w:rPr>
          <w:b/>
          <w:bCs/>
          <w:sz w:val="26"/>
          <w:szCs w:val="26"/>
          <w:highlight w:val="green"/>
          <w:u w:val="single"/>
        </w:rPr>
        <w:t>evolutionary</w:t>
      </w:r>
      <w:r w:rsidRPr="00EB533F">
        <w:rPr>
          <w:b/>
          <w:bCs/>
          <w:sz w:val="26"/>
          <w:szCs w:val="26"/>
          <w:u w:val="single"/>
        </w:rPr>
        <w:t xml:space="preserve"> facts.</w:t>
      </w:r>
      <w:r w:rsidRPr="00EB533F">
        <w:t xml:space="preserve"> The </w:t>
      </w:r>
      <w:r w:rsidRPr="00EB533F">
        <w:rPr>
          <w:b/>
          <w:bCs/>
          <w:sz w:val="26"/>
          <w:szCs w:val="26"/>
          <w:u w:val="single"/>
        </w:rPr>
        <w:t>moral facts might be among these evolutionary facts that explain our moral beliefs.</w:t>
      </w:r>
      <w:r w:rsidRPr="00EB533F">
        <w:t xml:space="preserve"> If, for instance, </w:t>
      </w:r>
      <w:r w:rsidRPr="00EB533F">
        <w:rPr>
          <w:b/>
          <w:bCs/>
          <w:sz w:val="26"/>
          <w:szCs w:val="26"/>
          <w:highlight w:val="green"/>
          <w:u w:val="single"/>
        </w:rPr>
        <w:t>to be good</w:t>
      </w:r>
      <w:r w:rsidRPr="00EB533F">
        <w:t xml:space="preserve"> just </w:t>
      </w:r>
      <w:r w:rsidRPr="00EB533F">
        <w:rPr>
          <w:b/>
          <w:bCs/>
          <w:sz w:val="26"/>
          <w:szCs w:val="26"/>
          <w:highlight w:val="green"/>
          <w:u w:val="single"/>
        </w:rPr>
        <w:t>is</w:t>
      </w:r>
      <w:r w:rsidRPr="00EB533F">
        <w:t xml:space="preserve"> to be </w:t>
      </w:r>
      <w:r w:rsidRPr="00EB533F">
        <w:rPr>
          <w:b/>
          <w:bCs/>
          <w:sz w:val="26"/>
          <w:szCs w:val="26"/>
          <w:highlight w:val="green"/>
          <w:u w:val="single"/>
        </w:rPr>
        <w:t xml:space="preserve">conducive to </w:t>
      </w:r>
      <w:r w:rsidRPr="00EB533F">
        <w:rPr>
          <w:b/>
          <w:bCs/>
          <w:sz w:val="26"/>
          <w:szCs w:val="26"/>
          <w:u w:val="single"/>
        </w:rPr>
        <w:t xml:space="preserve">social cooperation, then </w:t>
      </w:r>
      <w:r w:rsidRPr="00EB533F">
        <w:rPr>
          <w:b/>
          <w:bCs/>
          <w:sz w:val="26"/>
          <w:szCs w:val="26"/>
          <w:highlight w:val="green"/>
          <w:u w:val="single"/>
        </w:rPr>
        <w:t xml:space="preserve">an evolutionary </w:t>
      </w:r>
      <w:r w:rsidRPr="00EB533F">
        <w:rPr>
          <w:rStyle w:val="StyleUnderline"/>
          <w:highlight w:val="green"/>
        </w:rPr>
        <w:t>account that</w:t>
      </w:r>
      <w:r w:rsidRPr="00EB533F">
        <w:t xml:space="preserve"> says that we judge things to be good only when they are conducive to social cooperation </w:t>
      </w:r>
      <w:r w:rsidRPr="00EB533F">
        <w:rPr>
          <w:b/>
          <w:bCs/>
          <w:sz w:val="26"/>
          <w:szCs w:val="26"/>
          <w:highlight w:val="green"/>
          <w:u w:val="single"/>
        </w:rPr>
        <w:t xml:space="preserve">would not debunk </w:t>
      </w:r>
      <w:r w:rsidRPr="00EB533F">
        <w:rPr>
          <w:b/>
          <w:bCs/>
          <w:sz w:val="26"/>
          <w:szCs w:val="26"/>
          <w:u w:val="single"/>
        </w:rPr>
        <w:t>any of our beliefs about goodness. This</w:t>
      </w:r>
      <w:r w:rsidRPr="00EB533F">
        <w:t xml:space="preserve"> account </w:t>
      </w:r>
      <w:r w:rsidRPr="00EB533F">
        <w:rPr>
          <w:b/>
          <w:bCs/>
          <w:sz w:val="26"/>
          <w:szCs w:val="26"/>
          <w:u w:val="single"/>
        </w:rPr>
        <w:t>would</w:t>
      </w:r>
      <w:r w:rsidRPr="00EB533F">
        <w:t xml:space="preserve">, instead, </w:t>
      </w:r>
      <w:r w:rsidRPr="00EB533F">
        <w:rPr>
          <w:b/>
          <w:bCs/>
          <w:sz w:val="26"/>
          <w:szCs w:val="26"/>
          <w:u w:val="single"/>
        </w:rPr>
        <w:t>provide a deep vindication of those beliefs</w:t>
      </w:r>
      <w:r w:rsidRPr="00EB533F">
        <w:t xml:space="preserve"> (</w:t>
      </w:r>
      <w:proofErr w:type="spellStart"/>
      <w:r w:rsidRPr="00EB533F">
        <w:t>Copp</w:t>
      </w:r>
      <w:proofErr w:type="spellEnd"/>
      <w:r w:rsidRPr="00EB533F">
        <w:t xml:space="preserve"> 2008).</w:t>
      </w:r>
    </w:p>
    <w:p w14:paraId="2F959603" w14:textId="77777777" w:rsidR="00975212" w:rsidRPr="00EB533F" w:rsidRDefault="00975212" w:rsidP="00975212"/>
    <w:bookmarkEnd w:id="2"/>
    <w:bookmarkEnd w:id="3"/>
    <w:bookmarkEnd w:id="10"/>
    <w:p w14:paraId="0D9EC9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1DF6"/>
    <w:rsid w:val="000029E3"/>
    <w:rsid w:val="000029E8"/>
    <w:rsid w:val="00004225"/>
    <w:rsid w:val="000066CA"/>
    <w:rsid w:val="00007264"/>
    <w:rsid w:val="000076A9"/>
    <w:rsid w:val="00014FAD"/>
    <w:rsid w:val="00015D2A"/>
    <w:rsid w:val="0002020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E32"/>
    <w:rsid w:val="000D6ED8"/>
    <w:rsid w:val="000D717B"/>
    <w:rsid w:val="00100B28"/>
    <w:rsid w:val="00106266"/>
    <w:rsid w:val="00117316"/>
    <w:rsid w:val="001209B4"/>
    <w:rsid w:val="0013506A"/>
    <w:rsid w:val="001761FC"/>
    <w:rsid w:val="00176E2B"/>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C8F"/>
    <w:rsid w:val="001D36BF"/>
    <w:rsid w:val="001D4C28"/>
    <w:rsid w:val="001E0B1F"/>
    <w:rsid w:val="001E0C0F"/>
    <w:rsid w:val="001E1E0B"/>
    <w:rsid w:val="001F1173"/>
    <w:rsid w:val="002005A8"/>
    <w:rsid w:val="00203DD8"/>
    <w:rsid w:val="00204E1D"/>
    <w:rsid w:val="002059BD"/>
    <w:rsid w:val="00207827"/>
    <w:rsid w:val="00207FD8"/>
    <w:rsid w:val="00210FAF"/>
    <w:rsid w:val="002132DE"/>
    <w:rsid w:val="00213B1E"/>
    <w:rsid w:val="00215284"/>
    <w:rsid w:val="002168F2"/>
    <w:rsid w:val="0022589F"/>
    <w:rsid w:val="0023151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2E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580"/>
    <w:rsid w:val="003C3B0E"/>
    <w:rsid w:val="003C5F4C"/>
    <w:rsid w:val="003D5EA8"/>
    <w:rsid w:val="003D7B28"/>
    <w:rsid w:val="003D7DE5"/>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8C8"/>
    <w:rsid w:val="0047482C"/>
    <w:rsid w:val="00475436"/>
    <w:rsid w:val="0048047E"/>
    <w:rsid w:val="00482AF9"/>
    <w:rsid w:val="0049020E"/>
    <w:rsid w:val="00496BB2"/>
    <w:rsid w:val="004B37B4"/>
    <w:rsid w:val="004B72B4"/>
    <w:rsid w:val="004C0314"/>
    <w:rsid w:val="004C0D3D"/>
    <w:rsid w:val="004C213E"/>
    <w:rsid w:val="004C376C"/>
    <w:rsid w:val="004C657F"/>
    <w:rsid w:val="004D17D8"/>
    <w:rsid w:val="004D52D8"/>
    <w:rsid w:val="004E1E95"/>
    <w:rsid w:val="004E355B"/>
    <w:rsid w:val="005028E5"/>
    <w:rsid w:val="00503735"/>
    <w:rsid w:val="00511DF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E8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6F9B"/>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24B"/>
    <w:rsid w:val="0076495E"/>
    <w:rsid w:val="00765FC8"/>
    <w:rsid w:val="00775694"/>
    <w:rsid w:val="00787004"/>
    <w:rsid w:val="00793F46"/>
    <w:rsid w:val="007A1325"/>
    <w:rsid w:val="007A1A18"/>
    <w:rsid w:val="007A3BAF"/>
    <w:rsid w:val="007B53D8"/>
    <w:rsid w:val="007C22C5"/>
    <w:rsid w:val="007C4325"/>
    <w:rsid w:val="007C57E1"/>
    <w:rsid w:val="007C5811"/>
    <w:rsid w:val="007D2DF5"/>
    <w:rsid w:val="007D451A"/>
    <w:rsid w:val="007D5E3E"/>
    <w:rsid w:val="007D7596"/>
    <w:rsid w:val="007E242C"/>
    <w:rsid w:val="007E6631"/>
    <w:rsid w:val="00803A12"/>
    <w:rsid w:val="00805417"/>
    <w:rsid w:val="008165B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E25"/>
    <w:rsid w:val="008C2342"/>
    <w:rsid w:val="008C77B6"/>
    <w:rsid w:val="008D1B91"/>
    <w:rsid w:val="008D724A"/>
    <w:rsid w:val="008E1D06"/>
    <w:rsid w:val="008E7A3E"/>
    <w:rsid w:val="008F41FD"/>
    <w:rsid w:val="008F4479"/>
    <w:rsid w:val="008F4BA0"/>
    <w:rsid w:val="00901726"/>
    <w:rsid w:val="00914423"/>
    <w:rsid w:val="00920E6A"/>
    <w:rsid w:val="009233F8"/>
    <w:rsid w:val="00931816"/>
    <w:rsid w:val="00932C71"/>
    <w:rsid w:val="009509D5"/>
    <w:rsid w:val="009538F5"/>
    <w:rsid w:val="00957187"/>
    <w:rsid w:val="00960255"/>
    <w:rsid w:val="009603E1"/>
    <w:rsid w:val="00961C9D"/>
    <w:rsid w:val="00963065"/>
    <w:rsid w:val="0097151F"/>
    <w:rsid w:val="00973777"/>
    <w:rsid w:val="0097521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67F"/>
    <w:rsid w:val="009F1CBB"/>
    <w:rsid w:val="009F3305"/>
    <w:rsid w:val="009F6FB2"/>
    <w:rsid w:val="00A071C0"/>
    <w:rsid w:val="00A22670"/>
    <w:rsid w:val="00A24B35"/>
    <w:rsid w:val="00A271BA"/>
    <w:rsid w:val="00A27F86"/>
    <w:rsid w:val="00A431C6"/>
    <w:rsid w:val="00A46086"/>
    <w:rsid w:val="00A54315"/>
    <w:rsid w:val="00A60FBC"/>
    <w:rsid w:val="00A65178"/>
    <w:rsid w:val="00A65C0B"/>
    <w:rsid w:val="00A776BA"/>
    <w:rsid w:val="00A81FD2"/>
    <w:rsid w:val="00A8441A"/>
    <w:rsid w:val="00A8674A"/>
    <w:rsid w:val="00A96E24"/>
    <w:rsid w:val="00AA516D"/>
    <w:rsid w:val="00AA6F6E"/>
    <w:rsid w:val="00AB122B"/>
    <w:rsid w:val="00AB21B0"/>
    <w:rsid w:val="00AB48D3"/>
    <w:rsid w:val="00AE0243"/>
    <w:rsid w:val="00AE1BAD"/>
    <w:rsid w:val="00AE2124"/>
    <w:rsid w:val="00AE24BC"/>
    <w:rsid w:val="00AE3E3F"/>
    <w:rsid w:val="00AF100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8D4"/>
    <w:rsid w:val="00B8710E"/>
    <w:rsid w:val="00B92A93"/>
    <w:rsid w:val="00BA17A8"/>
    <w:rsid w:val="00BA3C33"/>
    <w:rsid w:val="00BA7D82"/>
    <w:rsid w:val="00BB0878"/>
    <w:rsid w:val="00BB1879"/>
    <w:rsid w:val="00BB2B2D"/>
    <w:rsid w:val="00BC0ABE"/>
    <w:rsid w:val="00BC30DB"/>
    <w:rsid w:val="00BC64FF"/>
    <w:rsid w:val="00BC7C37"/>
    <w:rsid w:val="00BD2244"/>
    <w:rsid w:val="00BD283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9A9"/>
    <w:rsid w:val="00C72AFE"/>
    <w:rsid w:val="00C8044D"/>
    <w:rsid w:val="00C81619"/>
    <w:rsid w:val="00C852C6"/>
    <w:rsid w:val="00CA013C"/>
    <w:rsid w:val="00CA6D6D"/>
    <w:rsid w:val="00CC7A4E"/>
    <w:rsid w:val="00CD1359"/>
    <w:rsid w:val="00CD4C83"/>
    <w:rsid w:val="00CE4B0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B2F"/>
    <w:rsid w:val="00D573E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BF3"/>
    <w:rsid w:val="00E353A2"/>
    <w:rsid w:val="00E36881"/>
    <w:rsid w:val="00E42E4C"/>
    <w:rsid w:val="00E47013"/>
    <w:rsid w:val="00E541F9"/>
    <w:rsid w:val="00E57B79"/>
    <w:rsid w:val="00E63419"/>
    <w:rsid w:val="00E64496"/>
    <w:rsid w:val="00E72115"/>
    <w:rsid w:val="00E8322E"/>
    <w:rsid w:val="00E903E0"/>
    <w:rsid w:val="00E91322"/>
    <w:rsid w:val="00E95A73"/>
    <w:rsid w:val="00EA1115"/>
    <w:rsid w:val="00EA39EB"/>
    <w:rsid w:val="00EA58CE"/>
    <w:rsid w:val="00EB33FF"/>
    <w:rsid w:val="00EB3D1A"/>
    <w:rsid w:val="00EB518B"/>
    <w:rsid w:val="00EC2759"/>
    <w:rsid w:val="00EC7106"/>
    <w:rsid w:val="00ED0120"/>
    <w:rsid w:val="00ED3BBA"/>
    <w:rsid w:val="00ED4E12"/>
    <w:rsid w:val="00ED50B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D8C"/>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E3EF21"/>
  <w14:defaultImageDpi w14:val="300"/>
  <w15:docId w15:val="{F7B68EBD-949A-9F48-81EE-41AF6CB05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1D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11D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1D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11D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511D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1D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1DF6"/>
  </w:style>
  <w:style w:type="character" w:customStyle="1" w:styleId="Heading1Char">
    <w:name w:val="Heading 1 Char"/>
    <w:aliases w:val="Pocket Char"/>
    <w:basedOn w:val="DefaultParagraphFont"/>
    <w:link w:val="Heading1"/>
    <w:uiPriority w:val="9"/>
    <w:rsid w:val="00511D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1DF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11DF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11D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11DF6"/>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511DF6"/>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B"/>
    <w:basedOn w:val="DefaultParagraphFont"/>
    <w:link w:val="textbold"/>
    <w:uiPriority w:val="20"/>
    <w:qFormat/>
    <w:rsid w:val="00511DF6"/>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511DF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11DF6"/>
    <w:rPr>
      <w:color w:val="auto"/>
      <w:u w:val="none"/>
    </w:rPr>
  </w:style>
  <w:style w:type="paragraph" w:styleId="DocumentMap">
    <w:name w:val="Document Map"/>
    <w:basedOn w:val="Normal"/>
    <w:link w:val="DocumentMapChar"/>
    <w:uiPriority w:val="99"/>
    <w:semiHidden/>
    <w:unhideWhenUsed/>
    <w:rsid w:val="00511D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1DF6"/>
    <w:rPr>
      <w:rFonts w:ascii="Lucida Grande" w:hAnsi="Lucida Grande" w:cs="Lucida Grande"/>
    </w:rPr>
  </w:style>
  <w:style w:type="paragraph" w:customStyle="1" w:styleId="textbold">
    <w:name w:val="text bold"/>
    <w:basedOn w:val="Normal"/>
    <w:link w:val="Emphasis"/>
    <w:uiPriority w:val="20"/>
    <w:qFormat/>
    <w:rsid w:val="00E34BF3"/>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E34BF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34B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3D7DE5"/>
  </w:style>
  <w:style w:type="character" w:customStyle="1" w:styleId="bold">
    <w:name w:val="bold"/>
    <w:rsid w:val="003D7DE5"/>
  </w:style>
  <w:style w:type="character" w:customStyle="1" w:styleId="ssl4">
    <w:name w:val="ss_l4"/>
    <w:rsid w:val="003D7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livescience.com/climate-change-humans-extinct.html%20August%2030" TargetMode="External"/><Relationship Id="rId26" Type="http://schemas.openxmlformats.org/officeDocument/2006/relationships/hyperlink" Target="https://www.livescience.com/homo-sapiens.html" TargetMode="External"/><Relationship Id="rId39" Type="http://schemas.openxmlformats.org/officeDocument/2006/relationships/theme" Target="theme/theme1.xml"/><Relationship Id="rId21" Type="http://schemas.openxmlformats.org/officeDocument/2006/relationships/hyperlink" Target="https://www.livescience.com/65927-has-earth-been-this-hot-before.html" TargetMode="External"/><Relationship Id="rId34" Type="http://schemas.openxmlformats.org/officeDocument/2006/relationships/hyperlink" Target="https://advances.sciencemag.org/content/5/10/eaay5478"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hempindustrydaily.com/opinion-cannabis-industry-needs-regenerative-organic-farming-not-modified-seeds/" TargetMode="External"/><Relationship Id="rId25" Type="http://schemas.openxmlformats.org/officeDocument/2006/relationships/hyperlink" Target="https://www.livescience.com/28739-jurassic-period.html" TargetMode="External"/><Relationship Id="rId33" Type="http://schemas.openxmlformats.org/officeDocument/2006/relationships/hyperlink" Target="https://www.mdpi.com/2071-1050/13/15/8161/ht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pri.org/article/2021/01/does-africa-matter-to-the-united-states/" TargetMode="External"/><Relationship Id="rId20"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9" Type="http://schemas.openxmlformats.org/officeDocument/2006/relationships/hyperlink" Target="https://www.livescience.com/65594-neanderthal-fertility-led-to-extinctio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livescience.com/43295-triassic-period.html" TargetMode="External"/><Relationship Id="rId32" Type="http://schemas.openxmlformats.org/officeDocument/2006/relationships/hyperlink" Target="https://www.livescience.com/58891-why-2-degrees-celsius-increase-matters.html"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canna-tech.co/cannatech/african-cannabis-economy/" TargetMode="External"/><Relationship Id="rId23" Type="http://schemas.openxmlformats.org/officeDocument/2006/relationships/hyperlink" Target="https://www.livescience.com/43514-silurian-period.html" TargetMode="External"/><Relationship Id="rId28" Type="http://schemas.openxmlformats.org/officeDocument/2006/relationships/hyperlink" Target="https://www.nhm.ac.uk/discover/who-were-the-neanderthals.html" TargetMode="External"/><Relationship Id="rId36" Type="http://schemas.openxmlformats.org/officeDocument/2006/relationships/hyperlink" Target="https://www.repository.law.indiana.edu/ijgls/vol28/iss1/9/" TargetMode="External"/><Relationship Id="rId10" Type="http://schemas.openxmlformats.org/officeDocument/2006/relationships/hyperlink" Target="https://www.repository.law.indiana.edu/ijgls/vol28/iss1/9/" TargetMode="External"/><Relationship Id="rId19" Type="http://schemas.openxmlformats.org/officeDocument/2006/relationships/hyperlink" Target="https://www.livescience.com/58891-why-2-degrees-celsius-increase-matters.html" TargetMode="External"/><Relationship Id="rId31" Type="http://schemas.openxmlformats.org/officeDocument/2006/relationships/hyperlink" Target="https://humanorigins.si.edu/research/climate-and-human-evolution/climate-effects-human-evolution"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qz.com/africa/2028012/africas-cannabis-industry-is-set-to-boom-due-to-legalization/" TargetMode="External"/><Relationship Id="rId22" Type="http://schemas.openxmlformats.org/officeDocument/2006/relationships/hyperlink" Target="https://www.livescience.com/mass-extinction-events-that-shaped-Earth.html" TargetMode="External"/><Relationship Id="rId27" Type="http://schemas.openxmlformats.org/officeDocument/2006/relationships/hyperlink" Target="https://www.livescience.com/28036-neanderthals-facts-about-our-extinct-human-relatives.html" TargetMode="External"/><Relationship Id="rId30" Type="http://schemas.openxmlformats.org/officeDocument/2006/relationships/hyperlink" Target="https://www.livescience.com/38893-drought-caused-ancient-mediterranean-collapse.html" TargetMode="External"/><Relationship Id="rId35" Type="http://schemas.openxmlformats.org/officeDocument/2006/relationships/hyperlink" Target="https://www.repository.law.indiana.edu/ijgls/vol28/iss1/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36</Pages>
  <Words>15172</Words>
  <Characters>86481</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42</cp:revision>
  <dcterms:created xsi:type="dcterms:W3CDTF">2021-09-19T17:13:00Z</dcterms:created>
  <dcterms:modified xsi:type="dcterms:W3CDTF">2021-09-19T18:49:00Z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