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8B473" w14:textId="77777777" w:rsidR="00151A88" w:rsidRPr="00151A88" w:rsidRDefault="00151A88" w:rsidP="00151A88"/>
    <w:p w14:paraId="6E165020" w14:textId="0972E9DE" w:rsidR="00350715" w:rsidRDefault="00350715" w:rsidP="00350715">
      <w:pPr>
        <w:pStyle w:val="Heading4"/>
      </w:pPr>
      <w:r>
        <w:t>“</w:t>
      </w:r>
      <w:r>
        <w:rPr>
          <w:rFonts w:eastAsia="Calibri" w:cs="Calibri"/>
          <w:sz w:val="22"/>
          <w:highlight w:val="green"/>
          <w:u w:val="single"/>
        </w:rPr>
        <w:t>The eyes of the world now look into space</w:t>
      </w:r>
      <w:r>
        <w:rPr>
          <w:rFonts w:eastAsia="Calibri" w:cs="Calibri"/>
          <w:sz w:val="22"/>
          <w:u w:val="single"/>
        </w:rPr>
        <w:t xml:space="preserve">, to the moon and to the planets beyond, and we have vowed that </w:t>
      </w:r>
      <w:r>
        <w:rPr>
          <w:rFonts w:eastAsia="Calibri" w:cs="Calibri"/>
          <w:sz w:val="22"/>
          <w:highlight w:val="green"/>
          <w:u w:val="single"/>
        </w:rPr>
        <w:t>we shall not see it</w:t>
      </w:r>
      <w:r>
        <w:rPr>
          <w:rFonts w:eastAsia="Calibri" w:cs="Calibri"/>
          <w:sz w:val="22"/>
          <w:u w:val="single"/>
        </w:rPr>
        <w:t xml:space="preserve"> </w:t>
      </w:r>
      <w:r>
        <w:rPr>
          <w:rFonts w:eastAsia="Calibri" w:cs="Calibri"/>
          <w:sz w:val="22"/>
          <w:highlight w:val="green"/>
          <w:u w:val="single"/>
        </w:rPr>
        <w:t>governed by a hostile flag of conquest, but by a banner of freedom and peace</w:t>
      </w:r>
      <w:r>
        <w:rPr>
          <w:highlight w:val="green"/>
        </w:rPr>
        <w:t>.</w:t>
      </w:r>
      <w:r>
        <w:t>”</w:t>
      </w:r>
    </w:p>
    <w:p w14:paraId="690CD442" w14:textId="77777777" w:rsidR="00350715" w:rsidRDefault="00350715" w:rsidP="00350715">
      <w:pPr>
        <w:pStyle w:val="Heading4"/>
      </w:pPr>
      <w:r>
        <w:t>Because I agree with former President John F. Kennedy, that space is the final frontier, but must guarantee safety and liberty, I proudly affirm the resolution Resolved: The appropriation of outer space by private entities is unjust.</w:t>
      </w:r>
    </w:p>
    <w:p w14:paraId="2C37D2E7" w14:textId="77777777" w:rsidR="00350715" w:rsidRDefault="00350715" w:rsidP="00350715">
      <w:pPr>
        <w:pStyle w:val="Heading4"/>
      </w:pPr>
      <w:r>
        <w:t xml:space="preserve">First, I would like to offer some definitions. </w:t>
      </w:r>
    </w:p>
    <w:p w14:paraId="74A2A31C" w14:textId="77777777" w:rsidR="00350715" w:rsidRDefault="00350715" w:rsidP="00350715">
      <w:pPr>
        <w:pStyle w:val="Heading4"/>
      </w:pPr>
      <w:r>
        <w:t>Black’s Law Dictionary defines private as “</w:t>
      </w:r>
      <w:r>
        <w:rPr>
          <w:rFonts w:eastAsia="Calibri" w:cs="Calibri"/>
          <w:sz w:val="22"/>
          <w:u w:val="single"/>
        </w:rPr>
        <w:t xml:space="preserve">Affecting or </w:t>
      </w:r>
      <w:r>
        <w:rPr>
          <w:rFonts w:eastAsia="Calibri" w:cs="Calibri"/>
          <w:sz w:val="22"/>
          <w:highlight w:val="green"/>
          <w:u w:val="single"/>
        </w:rPr>
        <w:t>belonging</w:t>
      </w:r>
      <w:r>
        <w:rPr>
          <w:rFonts w:eastAsia="Calibri" w:cs="Calibri"/>
          <w:sz w:val="22"/>
          <w:u w:val="single"/>
        </w:rPr>
        <w:t xml:space="preserve"> </w:t>
      </w:r>
      <w:r>
        <w:rPr>
          <w:rFonts w:eastAsia="Calibri" w:cs="Calibri"/>
          <w:sz w:val="22"/>
          <w:highlight w:val="green"/>
          <w:u w:val="single"/>
        </w:rPr>
        <w:t>to private individuals, as distinct from the public generally</w:t>
      </w:r>
      <w:r>
        <w:rPr>
          <w:rFonts w:eastAsia="Calibri" w:cs="Calibri"/>
          <w:sz w:val="22"/>
          <w:u w:val="single"/>
        </w:rPr>
        <w:t>. Not official.</w:t>
      </w:r>
      <w:r>
        <w:t>”</w:t>
      </w:r>
    </w:p>
    <w:p w14:paraId="1E58560C" w14:textId="77777777" w:rsidR="00350715" w:rsidRDefault="00350715" w:rsidP="00350715">
      <w:r>
        <w:t xml:space="preserve"> [“What is PRIVATE?” Black’s Law Dictionary. No Date. Accessed 1/4/21. </w:t>
      </w:r>
      <w:hyperlink r:id="rId6">
        <w:r>
          <w:rPr>
            <w:color w:val="000000"/>
          </w:rPr>
          <w:t>https://thelawdictionary.org/private/</w:t>
        </w:r>
      </w:hyperlink>
      <w:r>
        <w:t xml:space="preserve"> //Xu]</w:t>
      </w:r>
    </w:p>
    <w:p w14:paraId="3DE9BAFD" w14:textId="77777777" w:rsidR="00350715" w:rsidRDefault="00350715" w:rsidP="00350715">
      <w:pPr>
        <w:pStyle w:val="Heading4"/>
      </w:pPr>
      <w:r>
        <w:t>Merriam Webster defines entity as “</w:t>
      </w:r>
      <w:r>
        <w:rPr>
          <w:rFonts w:eastAsia="Calibri" w:cs="Calibri"/>
          <w:sz w:val="22"/>
          <w:highlight w:val="green"/>
          <w:u w:val="single"/>
        </w:rPr>
        <w:t>something</w:t>
      </w:r>
      <w:r>
        <w:rPr>
          <w:rFonts w:eastAsia="Calibri" w:cs="Calibri"/>
          <w:sz w:val="22"/>
          <w:u w:val="single"/>
        </w:rPr>
        <w:t xml:space="preserve"> that has </w:t>
      </w:r>
      <w:r>
        <w:rPr>
          <w:rFonts w:eastAsia="Calibri" w:cs="Calibri"/>
          <w:sz w:val="22"/>
          <w:highlight w:val="green"/>
          <w:u w:val="single"/>
        </w:rPr>
        <w:t>separate</w:t>
      </w:r>
      <w:r>
        <w:rPr>
          <w:rFonts w:eastAsia="Calibri" w:cs="Calibri"/>
          <w:sz w:val="22"/>
          <w:u w:val="single"/>
        </w:rPr>
        <w:t xml:space="preserve"> </w:t>
      </w:r>
      <w:r>
        <w:rPr>
          <w:rFonts w:eastAsia="Calibri" w:cs="Calibri"/>
          <w:sz w:val="22"/>
          <w:highlight w:val="green"/>
          <w:u w:val="single"/>
        </w:rPr>
        <w:t>and distinct</w:t>
      </w:r>
      <w:r>
        <w:rPr>
          <w:rFonts w:eastAsia="Calibri" w:cs="Calibri"/>
          <w:sz w:val="22"/>
          <w:u w:val="single"/>
        </w:rPr>
        <w:t xml:space="preserve"> existence and objective or conceptual reality</w:t>
      </w:r>
      <w:r>
        <w:t>”</w:t>
      </w:r>
    </w:p>
    <w:p w14:paraId="4AB75154" w14:textId="77777777" w:rsidR="00350715" w:rsidRDefault="00350715" w:rsidP="00350715">
      <w:r>
        <w:t xml:space="preserve">[“entity”. Merriam Webster. No Date. Accessed 1/7/22. </w:t>
      </w:r>
      <w:hyperlink r:id="rId7">
        <w:r>
          <w:rPr>
            <w:color w:val="000000"/>
          </w:rPr>
          <w:t>https://www.merriam-webster.com/dictionary/entity</w:t>
        </w:r>
      </w:hyperlink>
      <w:r>
        <w:t xml:space="preserve"> //Xu]</w:t>
      </w:r>
    </w:p>
    <w:p w14:paraId="75B7E00D" w14:textId="77777777" w:rsidR="00350715" w:rsidRDefault="00350715" w:rsidP="00350715">
      <w:pPr>
        <w:pStyle w:val="Heading4"/>
      </w:pPr>
      <w:r>
        <w:t xml:space="preserve">This means that the affirmative burden is to prove that space appropriation by completely nongovernmental companies is unjust. </w:t>
      </w:r>
    </w:p>
    <w:p w14:paraId="2A1B3914" w14:textId="77777777" w:rsidR="00350715" w:rsidRDefault="00350715" w:rsidP="00350715">
      <w:pPr>
        <w:pStyle w:val="Heading4"/>
      </w:pPr>
      <w:r>
        <w:t>Second, Merriam Webster defines appropriation as “</w:t>
      </w:r>
      <w:r>
        <w:rPr>
          <w:rFonts w:eastAsia="Calibri" w:cs="Calibri"/>
          <w:sz w:val="22"/>
          <w:u w:val="single"/>
        </w:rPr>
        <w:t xml:space="preserve">the act of taking or </w:t>
      </w:r>
      <w:r>
        <w:rPr>
          <w:rFonts w:eastAsia="Calibri" w:cs="Calibri"/>
          <w:sz w:val="22"/>
          <w:highlight w:val="green"/>
          <w:u w:val="single"/>
        </w:rPr>
        <w:t>using something</w:t>
      </w:r>
      <w:r>
        <w:rPr>
          <w:rFonts w:eastAsia="Calibri" w:cs="Calibri"/>
          <w:sz w:val="22"/>
          <w:u w:val="single"/>
        </w:rPr>
        <w:t xml:space="preserve"> especially </w:t>
      </w:r>
      <w:r>
        <w:rPr>
          <w:rFonts w:eastAsia="Calibri" w:cs="Calibri"/>
          <w:sz w:val="22"/>
          <w:highlight w:val="green"/>
          <w:u w:val="single"/>
        </w:rPr>
        <w:t>in a way that is</w:t>
      </w:r>
      <w:r>
        <w:rPr>
          <w:rFonts w:eastAsia="Calibri" w:cs="Calibri"/>
          <w:sz w:val="22"/>
          <w:u w:val="single"/>
        </w:rPr>
        <w:t xml:space="preserve"> illegal, </w:t>
      </w:r>
      <w:r>
        <w:rPr>
          <w:rFonts w:eastAsia="Calibri" w:cs="Calibri"/>
          <w:sz w:val="22"/>
          <w:highlight w:val="green"/>
          <w:u w:val="single"/>
        </w:rPr>
        <w:t>unfair</w:t>
      </w:r>
      <w:r>
        <w:rPr>
          <w:rFonts w:eastAsia="Calibri" w:cs="Calibri"/>
          <w:sz w:val="22"/>
          <w:u w:val="single"/>
        </w:rPr>
        <w:t>, etc.</w:t>
      </w:r>
      <w:r>
        <w:t>”</w:t>
      </w:r>
    </w:p>
    <w:p w14:paraId="71696C89" w14:textId="77777777" w:rsidR="00350715" w:rsidRDefault="00350715" w:rsidP="00350715">
      <w:r>
        <w:t xml:space="preserve">[“appropriation”. Merriam Webster. No Date. Accessed 1/7/22. </w:t>
      </w:r>
      <w:hyperlink r:id="rId8">
        <w:r>
          <w:rPr>
            <w:color w:val="000000"/>
          </w:rPr>
          <w:t>https://www.merriam-webster.com/dictionary/appropriation</w:t>
        </w:r>
      </w:hyperlink>
      <w:r>
        <w:t xml:space="preserve"> //Xu]</w:t>
      </w:r>
    </w:p>
    <w:p w14:paraId="7475AD6A" w14:textId="77777777" w:rsidR="00350715" w:rsidRDefault="00350715" w:rsidP="00350715">
      <w:pPr>
        <w:pStyle w:val="Heading4"/>
      </w:pPr>
      <w:r>
        <w:t xml:space="preserve">This means that even if there are some benefit to appropriation, it is definitionally unfair which means they aren’t distributed properly. </w:t>
      </w:r>
    </w:p>
    <w:p w14:paraId="47088844" w14:textId="3A2E0800" w:rsidR="00E4211D" w:rsidRPr="00F324DF" w:rsidRDefault="00350715" w:rsidP="00F324DF">
      <w:pPr>
        <w:pStyle w:val="Heading3"/>
      </w:pPr>
      <w:r>
        <w:t>FW</w:t>
      </w:r>
    </w:p>
    <w:p w14:paraId="2D60667B" w14:textId="761D6ACD" w:rsidR="00E4211D" w:rsidRPr="007B2D11" w:rsidRDefault="00E4211D" w:rsidP="00E4211D">
      <w:pPr>
        <w:pStyle w:val="Heading4"/>
        <w:rPr>
          <w:rFonts w:asciiTheme="majorHAnsi" w:hAnsiTheme="majorHAnsi" w:cstheme="majorHAnsi"/>
        </w:rPr>
      </w:pPr>
      <w:r w:rsidRPr="007B2D11">
        <w:rPr>
          <w:rFonts w:asciiTheme="majorHAnsi" w:hAnsiTheme="majorHAnsi" w:cstheme="majorHAnsi"/>
        </w:rPr>
        <w:t>I value morality per the usage of the word ought in the resolution</w:t>
      </w:r>
      <w:r w:rsidR="00F324DF">
        <w:rPr>
          <w:rFonts w:asciiTheme="majorHAnsi" w:hAnsiTheme="majorHAnsi" w:cstheme="majorHAnsi"/>
        </w:rPr>
        <w:t xml:space="preserve"> implies a moral action. </w:t>
      </w:r>
    </w:p>
    <w:p w14:paraId="664844FD" w14:textId="32AAADE9" w:rsidR="00E4211D" w:rsidRPr="007B2D11" w:rsidRDefault="00E4211D" w:rsidP="00E4211D">
      <w:pPr>
        <w:spacing w:before="40" w:after="0" w:line="240" w:lineRule="auto"/>
        <w:outlineLvl w:val="3"/>
        <w:rPr>
          <w:rFonts w:asciiTheme="majorHAnsi" w:eastAsia="Times New Roman" w:hAnsiTheme="majorHAnsi" w:cstheme="majorHAnsi"/>
          <w:b/>
          <w:bCs/>
          <w:color w:val="000000"/>
          <w:sz w:val="26"/>
          <w:szCs w:val="26"/>
        </w:rPr>
      </w:pPr>
      <w:r w:rsidRPr="007B2D11">
        <w:rPr>
          <w:rFonts w:asciiTheme="majorHAnsi" w:eastAsia="Times New Roman" w:hAnsiTheme="majorHAnsi" w:cstheme="majorHAnsi"/>
          <w:b/>
          <w:bCs/>
          <w:color w:val="000000"/>
          <w:sz w:val="26"/>
          <w:szCs w:val="26"/>
        </w:rPr>
        <w:t>Thus, the value criterion is maximizing expected wellbeing</w:t>
      </w:r>
      <w:r w:rsidR="00F324DF">
        <w:rPr>
          <w:rFonts w:asciiTheme="majorHAnsi" w:eastAsia="Times New Roman" w:hAnsiTheme="majorHAnsi" w:cstheme="majorHAnsi"/>
          <w:b/>
          <w:bCs/>
          <w:color w:val="000000"/>
          <w:sz w:val="26"/>
          <w:szCs w:val="26"/>
        </w:rPr>
        <w:t>, meaning that we should prioritize the impacts that</w:t>
      </w:r>
      <w:r w:rsidR="00C70623">
        <w:rPr>
          <w:rFonts w:asciiTheme="majorHAnsi" w:eastAsia="Times New Roman" w:hAnsiTheme="majorHAnsi" w:cstheme="majorHAnsi"/>
          <w:b/>
          <w:bCs/>
          <w:color w:val="000000"/>
          <w:sz w:val="26"/>
          <w:szCs w:val="26"/>
        </w:rPr>
        <w:t xml:space="preserve"> help the most people and prevent the most harm.</w:t>
      </w:r>
      <w:r w:rsidR="00F324DF">
        <w:rPr>
          <w:rFonts w:asciiTheme="majorHAnsi" w:eastAsia="Times New Roman" w:hAnsiTheme="majorHAnsi" w:cstheme="majorHAnsi"/>
          <w:b/>
          <w:bCs/>
          <w:color w:val="000000"/>
          <w:sz w:val="26"/>
          <w:szCs w:val="26"/>
        </w:rPr>
        <w:t xml:space="preserve"> </w:t>
      </w:r>
    </w:p>
    <w:p w14:paraId="7D8B829C" w14:textId="77777777" w:rsidR="00E4211D" w:rsidRPr="007B2D11" w:rsidRDefault="00E4211D" w:rsidP="00E4211D">
      <w:pPr>
        <w:rPr>
          <w:rFonts w:asciiTheme="majorHAnsi" w:hAnsiTheme="majorHAnsi" w:cstheme="majorHAnsi"/>
        </w:rPr>
      </w:pPr>
    </w:p>
    <w:p w14:paraId="6C1E9FAB" w14:textId="77777777" w:rsidR="00E4211D" w:rsidRPr="007B2D11" w:rsidRDefault="00E4211D" w:rsidP="00E4211D">
      <w:pPr>
        <w:spacing w:before="40" w:after="0" w:line="240" w:lineRule="auto"/>
        <w:outlineLvl w:val="3"/>
        <w:rPr>
          <w:rFonts w:asciiTheme="majorHAnsi" w:eastAsia="Times New Roman" w:hAnsiTheme="majorHAnsi" w:cstheme="majorHAnsi"/>
          <w:b/>
          <w:bCs/>
          <w:sz w:val="24"/>
        </w:rPr>
      </w:pPr>
      <w:r w:rsidRPr="007B2D11">
        <w:rPr>
          <w:rFonts w:asciiTheme="majorHAnsi" w:eastAsia="Times New Roman" w:hAnsiTheme="majorHAnsi" w:cstheme="majorHAnsi"/>
          <w:b/>
          <w:bCs/>
          <w:color w:val="000000"/>
          <w:sz w:val="26"/>
          <w:szCs w:val="26"/>
        </w:rPr>
        <w:t>Pleasure and pain are intrinsically valuable – they’re where we reach the end of the line in matters of value</w:t>
      </w:r>
    </w:p>
    <w:p w14:paraId="6DE04CD8" w14:textId="77777777" w:rsidR="00E4211D" w:rsidRPr="007B2D11" w:rsidRDefault="00E4211D" w:rsidP="00E4211D">
      <w:pPr>
        <w:spacing w:line="240" w:lineRule="auto"/>
        <w:rPr>
          <w:rFonts w:asciiTheme="majorHAnsi" w:eastAsia="Times New Roman" w:hAnsiTheme="majorHAnsi" w:cstheme="majorHAnsi"/>
          <w:sz w:val="24"/>
        </w:rPr>
      </w:pPr>
      <w:r w:rsidRPr="007B2D11">
        <w:rPr>
          <w:rFonts w:asciiTheme="majorHAnsi" w:eastAsia="Times New Roman" w:hAnsiTheme="majorHAnsi" w:cstheme="majorHAnsi"/>
          <w:b/>
          <w:bCs/>
          <w:color w:val="000000"/>
          <w:sz w:val="26"/>
          <w:szCs w:val="26"/>
        </w:rPr>
        <w:t>Moen 16</w:t>
      </w:r>
      <w:r w:rsidRPr="007B2D11">
        <w:rPr>
          <w:rFonts w:asciiTheme="majorHAnsi" w:eastAsia="Times New Roman" w:hAnsiTheme="majorHAnsi" w:cstheme="majorHAnsi"/>
          <w:color w:val="000000"/>
        </w:rPr>
        <w:t xml:space="preserve"> [Ole Martin Moen, Research Fellow in Philosophy at University of Oslo “An Argument for Hedonism” Journal of Value Inquiry (Springer), 50 (2) 2016: 267–281]</w:t>
      </w:r>
    </w:p>
    <w:p w14:paraId="50F0DFB2" w14:textId="77777777" w:rsidR="00E4211D" w:rsidRPr="007B2D11" w:rsidRDefault="00E4211D" w:rsidP="00E4211D">
      <w:pPr>
        <w:spacing w:line="240" w:lineRule="auto"/>
        <w:rPr>
          <w:rFonts w:asciiTheme="majorHAnsi" w:eastAsia="Times New Roman" w:hAnsiTheme="majorHAnsi" w:cstheme="majorHAnsi"/>
          <w:color w:val="000000"/>
          <w:u w:val="single"/>
        </w:rPr>
      </w:pPr>
      <w:r w:rsidRPr="007B2D11">
        <w:rPr>
          <w:rFonts w:asciiTheme="majorHAnsi" w:eastAsia="Times New Roman" w:hAnsiTheme="majorHAnsi" w:cstheme="majorHAnsi"/>
          <w:color w:val="000000"/>
          <w:szCs w:val="16"/>
        </w:rPr>
        <w:t xml:space="preserve">Let us start by observing, empirically, that </w:t>
      </w:r>
      <w:r w:rsidRPr="007B2D11">
        <w:rPr>
          <w:rFonts w:asciiTheme="majorHAnsi" w:eastAsia="Times New Roman" w:hAnsiTheme="majorHAnsi" w:cstheme="majorHAnsi"/>
          <w:color w:val="000000"/>
          <w:u w:val="single"/>
        </w:rPr>
        <w:t xml:space="preserve">a widely shared judgment about intrinsic value and disvalue is that </w:t>
      </w:r>
      <w:r w:rsidRPr="007B2D11">
        <w:rPr>
          <w:rStyle w:val="Emphasis"/>
          <w:highlight w:val="green"/>
        </w:rPr>
        <w:t>pleasure is intrinsically valuable and pain is intrinsically disvaluable</w:t>
      </w:r>
      <w:r w:rsidRPr="007B2D11">
        <w:rPr>
          <w:rStyle w:val="Emphasis"/>
        </w:rPr>
        <w:t xml:space="preserve">. </w:t>
      </w:r>
      <w:r w:rsidRPr="007B2D11">
        <w:rPr>
          <w:rFonts w:asciiTheme="majorHAnsi" w:eastAsia="Times New Roman" w:hAnsiTheme="majorHAnsi" w:cstheme="majorHAnsi"/>
          <w:color w:val="000000"/>
          <w:u w:val="single"/>
        </w:rPr>
        <w:t>On virtually any proposed list of intrinsic values and disvalues (we will look at some of them below), pleasure is included among the intrinsic values and pain among the intrinsic disvalues.</w:t>
      </w:r>
      <w:r w:rsidRPr="007B2D11">
        <w:rPr>
          <w:rFonts w:asciiTheme="majorHAnsi" w:eastAsia="Times New Roman" w:hAnsiTheme="majorHAnsi" w:cstheme="majorHAnsi"/>
          <w:color w:val="000000"/>
          <w:szCs w:val="16"/>
        </w:rPr>
        <w:t xml:space="preserve"> This inclusion makes intuitive sense, moreover, for </w:t>
      </w:r>
      <w:r w:rsidRPr="007B2D11">
        <w:rPr>
          <w:rStyle w:val="Emphasis"/>
          <w:highlight w:val="green"/>
        </w:rPr>
        <w:t>there is something undeniably good about</w:t>
      </w:r>
      <w:r w:rsidRPr="007B2D11">
        <w:rPr>
          <w:rStyle w:val="Emphasis"/>
        </w:rPr>
        <w:t xml:space="preserve"> the way </w:t>
      </w:r>
      <w:r w:rsidRPr="007B2D11">
        <w:rPr>
          <w:rStyle w:val="Emphasis"/>
          <w:highlight w:val="green"/>
        </w:rPr>
        <w:t>pleasure</w:t>
      </w:r>
      <w:r w:rsidRPr="007B2D11">
        <w:rPr>
          <w:rStyle w:val="Emphasis"/>
        </w:rPr>
        <w:t xml:space="preserve"> feels </w:t>
      </w:r>
      <w:r w:rsidRPr="007B2D11">
        <w:rPr>
          <w:rStyle w:val="Emphasis"/>
          <w:highlight w:val="green"/>
        </w:rPr>
        <w:t>and</w:t>
      </w:r>
      <w:r w:rsidRPr="007B2D11">
        <w:rPr>
          <w:rStyle w:val="Emphasis"/>
        </w:rPr>
        <w:t xml:space="preserve"> something </w:t>
      </w:r>
      <w:r w:rsidRPr="007B2D11">
        <w:rPr>
          <w:rStyle w:val="Emphasis"/>
          <w:highlight w:val="green"/>
        </w:rPr>
        <w:t>undeniably bad about</w:t>
      </w:r>
      <w:r w:rsidRPr="007B2D11">
        <w:rPr>
          <w:rStyle w:val="Emphasis"/>
        </w:rPr>
        <w:t xml:space="preserve"> the way </w:t>
      </w:r>
      <w:r w:rsidRPr="007B2D11">
        <w:rPr>
          <w:rStyle w:val="Emphasis"/>
          <w:highlight w:val="green"/>
        </w:rPr>
        <w:t>pain</w:t>
      </w:r>
      <w:r w:rsidRPr="007B2D11">
        <w:rPr>
          <w:rStyle w:val="Emphasis"/>
        </w:rPr>
        <w:t xml:space="preserve"> </w:t>
      </w:r>
      <w:r w:rsidRPr="007B2D11">
        <w:rPr>
          <w:rFonts w:asciiTheme="majorHAnsi" w:eastAsia="Times New Roman" w:hAnsiTheme="majorHAnsi" w:cstheme="majorHAnsi"/>
          <w:color w:val="000000"/>
          <w:u w:val="single"/>
        </w:rPr>
        <w:t>feels, and neither the goodness of pleasure nor the badness of pain seems to be exhausted by the further effects that these experiences might have.</w:t>
      </w:r>
      <w:r w:rsidRPr="007B2D11">
        <w:rPr>
          <w:rFonts w:asciiTheme="majorHAnsi" w:eastAsia="Times New Roman" w:hAnsiTheme="majorHAnsi" w:cstheme="majorHAnsi"/>
          <w:color w:val="000000"/>
          <w:szCs w:val="16"/>
        </w:rPr>
        <w:t xml:space="preserve"> “Pleasure” and “pain” are here understood inclusively, as encompassing anything hedonically positive and anything hedonically negative.2 </w:t>
      </w:r>
      <w:r w:rsidRPr="007B2D11">
        <w:rPr>
          <w:rFonts w:asciiTheme="majorHAnsi" w:eastAsia="Times New Roman" w:hAnsiTheme="majorHAnsi" w:cstheme="majorHAnsi"/>
          <w:color w:val="000000"/>
          <w:u w:val="single"/>
        </w:rPr>
        <w:t xml:space="preserve">The </w:t>
      </w:r>
      <w:r w:rsidRPr="007B2D11">
        <w:rPr>
          <w:rStyle w:val="Emphasis"/>
        </w:rPr>
        <w:t xml:space="preserve">special value statuses of </w:t>
      </w:r>
      <w:r w:rsidRPr="007B2D11">
        <w:rPr>
          <w:rStyle w:val="Emphasis"/>
          <w:highlight w:val="green"/>
        </w:rPr>
        <w:t xml:space="preserve">pleasure and pain are manifested in </w:t>
      </w:r>
      <w:r w:rsidRPr="007B2D11">
        <w:rPr>
          <w:rStyle w:val="Emphasis"/>
        </w:rPr>
        <w:t xml:space="preserve">how we treat these </w:t>
      </w:r>
      <w:r w:rsidRPr="007B2D11">
        <w:rPr>
          <w:rStyle w:val="Emphasis"/>
          <w:highlight w:val="green"/>
        </w:rPr>
        <w:t xml:space="preserve">experiences </w:t>
      </w:r>
      <w:r w:rsidRPr="007B2D11">
        <w:rPr>
          <w:rStyle w:val="Emphasis"/>
        </w:rPr>
        <w:t xml:space="preserve">in our everyday reasoning </w:t>
      </w:r>
      <w:r w:rsidRPr="007B2D11">
        <w:rPr>
          <w:rFonts w:asciiTheme="majorHAnsi" w:eastAsia="Times New Roman" w:hAnsiTheme="majorHAnsi" w:cstheme="majorHAnsi"/>
          <w:color w:val="000000"/>
          <w:u w:val="single"/>
        </w:rPr>
        <w:t>about values.</w:t>
      </w:r>
      <w:r w:rsidRPr="007B2D11">
        <w:rPr>
          <w:rFonts w:asciiTheme="majorHAnsi" w:eastAsia="Times New Roman" w:hAnsiTheme="majorHAnsi" w:cstheme="majorHAnsi"/>
          <w:color w:val="000000"/>
          <w:szCs w:val="16"/>
        </w:rPr>
        <w:t xml:space="preserve"> If you tell me that you are heading for the convenience store, </w:t>
      </w:r>
      <w:r w:rsidRPr="007B2D11">
        <w:rPr>
          <w:rFonts w:asciiTheme="majorHAnsi" w:eastAsia="Times New Roman" w:hAnsiTheme="majorHAnsi" w:cstheme="majorHAnsi"/>
          <w:color w:val="000000"/>
          <w:u w:val="single"/>
        </w:rPr>
        <w:t>I might ask: “What for?” This is a reasonable question, for when you go to the convenience store you usually do so</w:t>
      </w:r>
      <w:r w:rsidRPr="007B2D11">
        <w:rPr>
          <w:rFonts w:asciiTheme="majorHAnsi" w:eastAsia="Times New Roman" w:hAnsiTheme="majorHAnsi" w:cstheme="majorHAnsi"/>
          <w:color w:val="000000"/>
          <w:szCs w:val="16"/>
        </w:rPr>
        <w:t xml:space="preserve">, not merely for the sake of going to the convenience store, but </w:t>
      </w:r>
      <w:r w:rsidRPr="007B2D11">
        <w:rPr>
          <w:rFonts w:asciiTheme="majorHAnsi" w:eastAsia="Times New Roman" w:hAnsiTheme="majorHAnsi" w:cstheme="majorHAnsi"/>
          <w:color w:val="000000"/>
          <w:u w:val="single"/>
        </w:rPr>
        <w:t>for the sake of achieving something further that you deem to be valuable.</w:t>
      </w:r>
      <w:r w:rsidRPr="007B2D11">
        <w:rPr>
          <w:rFonts w:asciiTheme="majorHAnsi" w:eastAsia="Times New Roman" w:hAnsiTheme="majorHAnsi" w:cstheme="majorHAnsi"/>
          <w:color w:val="000000"/>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B2D11">
        <w:rPr>
          <w:rStyle w:val="Emphasis"/>
        </w:rPr>
        <w:t xml:space="preserve">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w:t>
      </w:r>
      <w:r w:rsidRPr="007B2D11">
        <w:rPr>
          <w:rStyle w:val="Emphasis"/>
          <w:highlight w:val="green"/>
        </w:rPr>
        <w:t>pleasure is choice worthy in itself</w:t>
      </w:r>
      <w:r w:rsidRPr="007B2D11">
        <w:rPr>
          <w:rStyle w:val="Emphasis"/>
        </w:rPr>
        <w:t>.”</w:t>
      </w:r>
      <w:r w:rsidRPr="007B2D11">
        <w:rPr>
          <w:rFonts w:asciiTheme="majorHAnsi" w:eastAsia="Times New Roman" w:hAnsiTheme="majorHAnsi" w:cstheme="majorHAnsi"/>
          <w:color w:val="000000"/>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B2D11">
        <w:rPr>
          <w:rFonts w:asciiTheme="majorHAnsi" w:eastAsia="Times New Roman" w:hAnsiTheme="majorHAnsi" w:cstheme="majorHAnsi"/>
          <w:color w:val="000000"/>
          <w:u w:val="single"/>
        </w:rPr>
        <w:t>pleasure and pain are both places where we reach the end of the line in matters of value. </w:t>
      </w:r>
    </w:p>
    <w:p w14:paraId="43C298CA" w14:textId="77777777" w:rsidR="00E4211D" w:rsidRDefault="00E4211D" w:rsidP="00E4211D">
      <w:pPr>
        <w:pStyle w:val="Heading4"/>
        <w:rPr>
          <w:rFonts w:asciiTheme="majorHAnsi" w:hAnsiTheme="majorHAnsi" w:cstheme="majorHAnsi"/>
        </w:rPr>
      </w:pPr>
      <w:r w:rsidRPr="007B2D11">
        <w:rPr>
          <w:rFonts w:asciiTheme="majorHAnsi" w:hAnsiTheme="majorHAnsi" w:cstheme="majorHAnsi"/>
        </w:rPr>
        <w:t>Prefer additionally -- Governments have to use util since collective actions necessarily benefit some people while hurting others either due to resource tradeoffs or scope of effect.</w:t>
      </w:r>
    </w:p>
    <w:p w14:paraId="684C9057" w14:textId="77777777" w:rsidR="00FC6910" w:rsidRPr="00FC6910" w:rsidRDefault="00FC6910" w:rsidP="00FC6910"/>
    <w:p w14:paraId="06DC92A1" w14:textId="77777777" w:rsidR="00350715" w:rsidRDefault="00350715" w:rsidP="00350715">
      <w:pPr>
        <w:pStyle w:val="Heading3"/>
      </w:pPr>
      <w:r>
        <w:t>My first Contention is that Private Space Enterprises are Unsustainable</w:t>
      </w:r>
    </w:p>
    <w:p w14:paraId="56F1EA40" w14:textId="77777777" w:rsidR="00350715" w:rsidRDefault="00350715" w:rsidP="00350715">
      <w:pPr>
        <w:pStyle w:val="Heading4"/>
      </w:pPr>
      <w:r>
        <w:t xml:space="preserve">First, the commercial Space Industry </w:t>
      </w:r>
      <w:r>
        <w:rPr>
          <w:u w:val="single"/>
        </w:rPr>
        <w:t>requires</w:t>
      </w:r>
      <w:r>
        <w:t xml:space="preserve"> an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19B48932" w14:textId="77777777" w:rsidR="00350715" w:rsidRDefault="00350715" w:rsidP="00350715">
      <w:r>
        <w:rPr>
          <w:b/>
          <w:sz w:val="26"/>
          <w:szCs w:val="26"/>
        </w:rPr>
        <w:t>Katharine Gammon, a science journalist with degrees from MIT and Princeton, reports in 2021 that</w:t>
      </w:r>
      <w:r>
        <w:t xml:space="preserve"> Katharine Gammon 7-19-2021 "How the billionaire space race could be one giant leap for pollution" </w:t>
      </w:r>
      <w:hyperlink r:id="rId9">
        <w:r>
          <w:rPr>
            <w:color w:val="000000"/>
          </w:rPr>
          <w:t>https://www.theguardian.com/science/2021/jul/19/billionaires-space-tourism-environment-emissions</w:t>
        </w:r>
      </w:hyperlink>
      <w:r>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3E0004E0" w14:textId="5C4A590F" w:rsidR="00350715" w:rsidRDefault="00350715" w:rsidP="00350715">
      <w:pPr>
        <w:rPr>
          <w:sz w:val="16"/>
          <w:szCs w:val="16"/>
        </w:rPr>
      </w:pPr>
      <w:r>
        <w:rPr>
          <w:b/>
          <w:u w:val="single"/>
        </w:rPr>
        <w:t xml:space="preserve"> Last week Virgin Galactic took Richard Branson past the edge of space, roughly 86 km up – part of </w:t>
      </w:r>
      <w:r>
        <w:rPr>
          <w:b/>
          <w:highlight w:val="green"/>
          <w:u w:val="single"/>
        </w:rPr>
        <w:t>a new space race</w:t>
      </w:r>
      <w:r>
        <w:rPr>
          <w:b/>
          <w:u w:val="single"/>
        </w:rPr>
        <w:t xml:space="preserve"> with the Amazon billionaire Jeff Bezos, who aims to make a similar journey on Tuesday. Both very wealthy businessmen </w:t>
      </w:r>
      <w:r>
        <w:rPr>
          <w:b/>
          <w:highlight w:val="green"/>
          <w:u w:val="single"/>
        </w:rPr>
        <w:t>hope to</w:t>
      </w:r>
      <w:r>
        <w:rPr>
          <w:b/>
          <w:u w:val="single"/>
        </w:rPr>
        <w:t xml:space="preserve"> vastly expand the number of people in space. “We’re here to </w:t>
      </w:r>
      <w:r>
        <w:rPr>
          <w:b/>
          <w:highlight w:val="green"/>
          <w:u w:val="single"/>
        </w:rPr>
        <w:t>make space more accessible</w:t>
      </w:r>
      <w:r>
        <w:rPr>
          <w:b/>
          <w:u w:val="single"/>
        </w:rPr>
        <w:t xml:space="preserve"> to all,” said Branson, shortly after his flight. “Welcome to the dawn of a new space age.” Already, people are buying tickets to space. Companies including SpaceX, Virgin Galactic and Space Adventures want to make space tourism more common</w:t>
      </w:r>
      <w:r>
        <w:rPr>
          <w:sz w:val="16"/>
          <w:szCs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Pr>
          <w:b/>
          <w:u w:val="single"/>
        </w:rPr>
        <w:t xml:space="preserve">But </w:t>
      </w:r>
      <w:r>
        <w:rPr>
          <w:b/>
          <w:highlight w:val="green"/>
          <w:u w:val="single"/>
        </w:rPr>
        <w:t>this launch of a new private space industry</w:t>
      </w:r>
      <w:r>
        <w:rPr>
          <w:b/>
          <w:u w:val="single"/>
        </w:rPr>
        <w:t xml:space="preserve"> that is cultivating tourism and popular use </w:t>
      </w:r>
      <w:r>
        <w:rPr>
          <w:b/>
          <w:highlight w:val="green"/>
          <w:u w:val="single"/>
        </w:rPr>
        <w:t>could come with vast environmental costs</w:t>
      </w:r>
      <w:r>
        <w:rPr>
          <w:b/>
          <w:u w:val="single"/>
        </w:rPr>
        <w:t xml:space="preserve">, says Eloise Marais, an associate professor of physical geography at University College London. Marais studies the impact of fuels and industries on the atmosphere. </w:t>
      </w:r>
      <w:r>
        <w:rPr>
          <w:b/>
          <w:highlight w:val="green"/>
          <w:u w:val="single"/>
        </w:rPr>
        <w:t>When rockets launch into space</w:t>
      </w:r>
      <w:r>
        <w:rPr>
          <w:b/>
          <w:u w:val="single"/>
        </w:rPr>
        <w:t xml:space="preserve">, they </w:t>
      </w:r>
      <w:r>
        <w:rPr>
          <w:b/>
          <w:highlight w:val="green"/>
          <w:u w:val="single"/>
        </w:rPr>
        <w:t>require</w:t>
      </w:r>
      <w:r>
        <w:rPr>
          <w:b/>
          <w:u w:val="single"/>
        </w:rPr>
        <w:t xml:space="preserve"> a </w:t>
      </w:r>
      <w:r>
        <w:rPr>
          <w:b/>
          <w:highlight w:val="green"/>
          <w:u w:val="single"/>
        </w:rPr>
        <w:t>huge amount of propellants</w:t>
      </w:r>
      <w:r>
        <w:rPr>
          <w:b/>
          <w:u w:val="single"/>
        </w:rPr>
        <w:t xml:space="preserve"> to make it out of the Earth’s atmosphere. For SpaceX’s Falcon 9 rocket, it is </w:t>
      </w:r>
      <w:r>
        <w:rPr>
          <w:b/>
          <w:highlight w:val="green"/>
          <w:u w:val="single"/>
        </w:rPr>
        <w:t>kerosene</w:t>
      </w:r>
      <w:r>
        <w:rPr>
          <w:b/>
          <w:u w:val="single"/>
        </w:rPr>
        <w:t xml:space="preserve">, and for Nasa it is </w:t>
      </w:r>
      <w:r>
        <w:rPr>
          <w:b/>
          <w:highlight w:val="green"/>
          <w:u w:val="single"/>
        </w:rPr>
        <w:t>liquid hydrogen</w:t>
      </w:r>
      <w:r>
        <w:rPr>
          <w:b/>
          <w:u w:val="single"/>
        </w:rPr>
        <w:t xml:space="preserve"> in their new Space Launch System. Those fuels </w:t>
      </w:r>
      <w:r>
        <w:rPr>
          <w:b/>
          <w:highlight w:val="green"/>
          <w:u w:val="single"/>
        </w:rPr>
        <w:t>emit</w:t>
      </w:r>
      <w:r>
        <w:rPr>
          <w:b/>
          <w:u w:val="single"/>
        </w:rPr>
        <w:t xml:space="preserve"> a variety of substances into the atmosphere, including </w:t>
      </w:r>
      <w:r>
        <w:rPr>
          <w:b/>
          <w:highlight w:val="green"/>
          <w:u w:val="single"/>
        </w:rPr>
        <w:t>carbon dioxide,</w:t>
      </w:r>
      <w:r>
        <w:rPr>
          <w:b/>
          <w:u w:val="single"/>
        </w:rPr>
        <w:t xml:space="preserve"> water, chlorine and other chemicals</w:t>
      </w:r>
      <w:r>
        <w:rPr>
          <w:sz w:val="16"/>
          <w:szCs w:val="16"/>
        </w:rPr>
        <w:t xml:space="preserve">. The </w:t>
      </w:r>
      <w:r>
        <w:rPr>
          <w:b/>
          <w:u w:val="single"/>
        </w:rPr>
        <w:t>carbon emissions from rockets</w:t>
      </w:r>
      <w:r>
        <w:rPr>
          <w:sz w:val="16"/>
          <w:szCs w:val="16"/>
        </w:rPr>
        <w:t xml:space="preserve"> are small compared with the aircraft industry, she says. But they are </w:t>
      </w:r>
      <w:r>
        <w:rPr>
          <w:b/>
          <w:highlight w:val="green"/>
          <w:u w:val="single"/>
        </w:rPr>
        <w:t>increasing at nearly 5.6% a year</w:t>
      </w:r>
      <w:r>
        <w:rPr>
          <w:sz w:val="16"/>
          <w:szCs w:val="16"/>
        </w:rPr>
        <w:t>, and Marais has been running a simulation for a decade, to figure out at what point will they compete with traditional sources we are familiar with. “</w:t>
      </w:r>
      <w:r>
        <w:rPr>
          <w:b/>
          <w:u w:val="single"/>
        </w:rPr>
        <w:t xml:space="preserve">For one long-haul plane flight it’s one to three tons of carbon dioxide [per passenger],” </w:t>
      </w:r>
      <w:r>
        <w:rPr>
          <w:sz w:val="16"/>
          <w:szCs w:val="16"/>
        </w:rPr>
        <w:t xml:space="preserve">says Marais. For one rocket launch 200-300 tonnes of carbon dioxide are split between 4 or so passengers, according to Marais. “So it doesn’t need to grow that much more to compete with other sources.” </w:t>
      </w:r>
      <w:r>
        <w:rPr>
          <w:b/>
          <w:highlight w:val="green"/>
          <w:u w:val="single"/>
        </w:rPr>
        <w:t>Right now, the number</w:t>
      </w:r>
      <w:r>
        <w:rPr>
          <w:b/>
          <w:u w:val="single"/>
        </w:rPr>
        <w:t xml:space="preserve"> of rocket flights </w:t>
      </w:r>
      <w:r>
        <w:rPr>
          <w:b/>
          <w:highlight w:val="green"/>
          <w:u w:val="single"/>
        </w:rPr>
        <w:t>is very small</w:t>
      </w:r>
      <w:r>
        <w:rPr>
          <w:b/>
          <w:u w:val="single"/>
        </w:rPr>
        <w:t xml:space="preserve">: in the whole of 2020, for instance, there were </w:t>
      </w:r>
      <w:r>
        <w:rPr>
          <w:b/>
          <w:highlight w:val="green"/>
          <w:u w:val="single"/>
        </w:rPr>
        <w:t>114 attempted</w:t>
      </w:r>
      <w:r>
        <w:rPr>
          <w:b/>
          <w:u w:val="single"/>
        </w:rPr>
        <w:t xml:space="preserve"> orbital launches in the world, according to Nasa.</w:t>
      </w:r>
      <w:r>
        <w:rPr>
          <w:sz w:val="16"/>
          <w:szCs w:val="16"/>
        </w:rPr>
        <w:t xml:space="preserve"> That compares with the airline industry’s more than 100,000 flights each day on average. </w:t>
      </w:r>
      <w:r>
        <w:rPr>
          <w:b/>
          <w:u w:val="single"/>
        </w:rPr>
        <w:t xml:space="preserve">But </w:t>
      </w:r>
      <w:r>
        <w:rPr>
          <w:b/>
          <w:highlight w:val="green"/>
          <w:u w:val="single"/>
        </w:rPr>
        <w:t>emissions</w:t>
      </w:r>
      <w:r>
        <w:rPr>
          <w:b/>
          <w:u w:val="single"/>
        </w:rPr>
        <w:t xml:space="preserve"> from rockets are </w:t>
      </w:r>
      <w:r>
        <w:rPr>
          <w:b/>
          <w:highlight w:val="green"/>
          <w:u w:val="single"/>
        </w:rPr>
        <w:t>emitted right into the upper atmosphere</w:t>
      </w:r>
      <w:r>
        <w:rPr>
          <w:b/>
          <w:u w:val="single"/>
        </w:rPr>
        <w:t xml:space="preserve">, </w:t>
      </w:r>
      <w:r>
        <w:rPr>
          <w:b/>
          <w:highlight w:val="green"/>
          <w:u w:val="single"/>
        </w:rPr>
        <w:t>which means they stay there for a long time</w:t>
      </w:r>
      <w:r>
        <w:rPr>
          <w:b/>
          <w:u w:val="single"/>
        </w:rPr>
        <w:t xml:space="preserve">: two to three years. Even water injected into the upper atmosphere – where it can form clouds – </w:t>
      </w:r>
      <w:r>
        <w:rPr>
          <w:b/>
          <w:highlight w:val="green"/>
          <w:u w:val="single"/>
        </w:rPr>
        <w:t>can have warming impacts</w:t>
      </w:r>
      <w:r>
        <w:rPr>
          <w:b/>
          <w:u w:val="single"/>
        </w:rPr>
        <w:t xml:space="preserve">, says Marais. “Even something as seemingly innocuous as water can have an impact.” Closer to the ground, all </w:t>
      </w:r>
      <w:r>
        <w:rPr>
          <w:b/>
          <w:highlight w:val="green"/>
          <w:u w:val="single"/>
        </w:rPr>
        <w:t>fuels emit</w:t>
      </w:r>
      <w:r>
        <w:rPr>
          <w:b/>
          <w:u w:val="single"/>
        </w:rPr>
        <w:t xml:space="preserve"> huge amounts of </w:t>
      </w:r>
      <w:r>
        <w:rPr>
          <w:b/>
          <w:highlight w:val="green"/>
          <w:u w:val="single"/>
        </w:rPr>
        <w:t>heat</w:t>
      </w:r>
      <w:r>
        <w:rPr>
          <w:b/>
          <w:u w:val="single"/>
        </w:rPr>
        <w:t xml:space="preserve">, </w:t>
      </w:r>
      <w:r>
        <w:rPr>
          <w:b/>
          <w:highlight w:val="green"/>
          <w:u w:val="single"/>
        </w:rPr>
        <w:t>which can add ozone to the troposphere</w:t>
      </w:r>
      <w:r>
        <w:rPr>
          <w:b/>
          <w:u w:val="single"/>
        </w:rPr>
        <w:t>, where it acts like a greenhouse gas and retains heat. In addition to carbon dioxide, fuels like kerosene and methane also produce soot. And in the upper atmosphere, the ozone layer can be destroyed by the combination of elements from burning fuels. “While there are a number of environmental impacts resulting from the launch of space vehicles, the depletion of stratospheric ozone is the most studied and most immediately concerning,”</w:t>
      </w:r>
      <w:r>
        <w:rPr>
          <w:sz w:val="16"/>
          <w:szCs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Pr>
          <w:b/>
          <w:u w:val="singl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Pr>
          <w:sz w:val="16"/>
          <w:szCs w:val="16"/>
        </w:rPr>
        <w:t xml:space="preserve"> says Marais. A new market report estimates that the global suborbital transportation and space tourism market is estimated to reach $2.58bn in 2031, growing 17.15% each year of the next decade. “</w:t>
      </w:r>
      <w:r>
        <w:rPr>
          <w:b/>
          <w:u w:val="single"/>
        </w:rPr>
        <w:t xml:space="preserve">The </w:t>
      </w:r>
      <w:r>
        <w:rPr>
          <w:b/>
          <w:highlight w:val="green"/>
          <w:u w:val="single"/>
        </w:rPr>
        <w:t>major driving factor</w:t>
      </w:r>
      <w:r>
        <w:rPr>
          <w:b/>
          <w:u w:val="single"/>
        </w:rPr>
        <w:t xml:space="preserve"> for the market’s robustness will be focused efforts to enable </w:t>
      </w:r>
      <w:r>
        <w:rPr>
          <w:b/>
          <w:highlight w:val="green"/>
          <w:u w:val="single"/>
        </w:rPr>
        <w:t>space transportation</w:t>
      </w:r>
      <w:r>
        <w:rPr>
          <w:b/>
          <w:u w:val="single"/>
        </w:rPr>
        <w:t xml:space="preserve">, </w:t>
      </w:r>
      <w:r>
        <w:rPr>
          <w:b/>
          <w:highlight w:val="green"/>
          <w:u w:val="single"/>
        </w:rPr>
        <w:t>emerging startups in suborbital transportation</w:t>
      </w:r>
      <w:r>
        <w:rPr>
          <w:b/>
          <w:u w:val="single"/>
        </w:rPr>
        <w:t xml:space="preserve">, and </w:t>
      </w:r>
      <w:r>
        <w:rPr>
          <w:b/>
          <w:highlight w:val="green"/>
          <w:u w:val="single"/>
        </w:rPr>
        <w:t>increasing developments in low-cost launching sites,”</w:t>
      </w:r>
      <w:r>
        <w:rPr>
          <w:b/>
          <w:u w:val="single"/>
        </w:rPr>
        <w:t xml:space="preserve"> </w:t>
      </w:r>
      <w:r>
        <w:rPr>
          <w:sz w:val="16"/>
          <w:szCs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Pr>
          <w:b/>
          <w:u w:val="single"/>
        </w:rPr>
        <w:t>no international rules around the kinds of fuels used and their impact on the environment. “</w:t>
      </w:r>
      <w:r>
        <w:rPr>
          <w:b/>
          <w:highlight w:val="green"/>
          <w:u w:val="single"/>
        </w:rPr>
        <w:t>We have no regulations</w:t>
      </w:r>
      <w:r>
        <w:rPr>
          <w:b/>
          <w:u w:val="single"/>
        </w:rPr>
        <w:t xml:space="preserve"> currently </w:t>
      </w:r>
      <w:r>
        <w:rPr>
          <w:b/>
          <w:highlight w:val="green"/>
          <w:u w:val="single"/>
        </w:rPr>
        <w:t>around</w:t>
      </w:r>
      <w:r>
        <w:rPr>
          <w:b/>
          <w:u w:val="single"/>
        </w:rPr>
        <w:t xml:space="preserve"> rocket </w:t>
      </w:r>
      <w:r>
        <w:rPr>
          <w:b/>
          <w:highlight w:val="green"/>
          <w:u w:val="single"/>
        </w:rPr>
        <w:t>emissions</w:t>
      </w:r>
      <w:r>
        <w:rPr>
          <w:b/>
          <w:u w:val="single"/>
        </w:rPr>
        <w:t>,”</w:t>
      </w:r>
      <w:r>
        <w:rPr>
          <w:sz w:val="16"/>
          <w:szCs w:val="16"/>
        </w:rPr>
        <w:t xml:space="preserve"> she says. “The time to act is now – while the billionaires are still buying their tickets.”</w:t>
      </w:r>
    </w:p>
    <w:p w14:paraId="2B476D2A" w14:textId="77777777" w:rsidR="00FC6910" w:rsidRDefault="00FC6910" w:rsidP="00350715">
      <w:pPr>
        <w:rPr>
          <w:sz w:val="16"/>
          <w:szCs w:val="16"/>
        </w:rPr>
      </w:pPr>
    </w:p>
    <w:p w14:paraId="21C7EAAE" w14:textId="77777777" w:rsidR="00350715" w:rsidRDefault="00350715" w:rsidP="00350715">
      <w:pPr>
        <w:pStyle w:val="Heading4"/>
      </w:pPr>
      <w:r>
        <w:t xml:space="preserve">Public launches are </w:t>
      </w:r>
      <w:r>
        <w:rPr>
          <w:u w:val="single"/>
        </w:rPr>
        <w:t>goldilocks,</w:t>
      </w:r>
      <w:r>
        <w:t xml:space="preserve"> but Commercialization increases it </w:t>
      </w:r>
      <w:r>
        <w:rPr>
          <w:u w:val="single"/>
        </w:rPr>
        <w:t>ten-fold</w:t>
      </w:r>
      <w:r>
        <w:t xml:space="preserve"> which overwhelms </w:t>
      </w:r>
      <w:r>
        <w:rPr>
          <w:u w:val="single"/>
        </w:rPr>
        <w:t>alt-causes</w:t>
      </w:r>
      <w:r>
        <w:t xml:space="preserve"> – specifically </w:t>
      </w:r>
      <w:r>
        <w:rPr>
          <w:u w:val="single"/>
        </w:rPr>
        <w:t>decks the Ozone Layer</w:t>
      </w:r>
      <w:r>
        <w:t>.</w:t>
      </w:r>
    </w:p>
    <w:p w14:paraId="0D82DEDE" w14:textId="40F20E9B" w:rsidR="00350715" w:rsidRDefault="00060E32" w:rsidP="00350715">
      <w:r>
        <w:rPr>
          <w:b/>
          <w:sz w:val="26"/>
          <w:szCs w:val="26"/>
        </w:rPr>
        <w:t xml:space="preserve">Eloise </w:t>
      </w:r>
      <w:r w:rsidR="00350715">
        <w:rPr>
          <w:b/>
          <w:sz w:val="26"/>
          <w:szCs w:val="26"/>
        </w:rPr>
        <w:t>Marais</w:t>
      </w:r>
      <w:r>
        <w:rPr>
          <w:b/>
          <w:sz w:val="26"/>
          <w:szCs w:val="26"/>
        </w:rPr>
        <w:t xml:space="preserve">, professor in Physical Geography </w:t>
      </w:r>
      <w:r w:rsidR="00437ABF">
        <w:rPr>
          <w:b/>
          <w:sz w:val="26"/>
          <w:szCs w:val="26"/>
        </w:rPr>
        <w:t>writes</w:t>
      </w:r>
      <w:r>
        <w:rPr>
          <w:b/>
          <w:sz w:val="26"/>
          <w:szCs w:val="26"/>
        </w:rPr>
        <w:t xml:space="preserve"> </w:t>
      </w:r>
      <w:r w:rsidR="00350715">
        <w:rPr>
          <w:b/>
          <w:sz w:val="26"/>
          <w:szCs w:val="26"/>
        </w:rPr>
        <w:t>21</w:t>
      </w:r>
      <w:r w:rsidR="00350715">
        <w:t xml:space="preserve"> Eloise Marais 7-19-2021 "Space tourism: rockets emit 100 times more CO₂ per passenger than flights – imagine a whole industry" </w:t>
      </w:r>
      <w:hyperlink r:id="rId10">
        <w:r w:rsidR="00350715">
          <w:rPr>
            <w:color w:val="000000"/>
          </w:rPr>
          <w:t>https://theconversation.com/space-tourism-rockets-emit-100-times-more-co-per-passenger-than-flights-imagine-a-whole-industry-164601</w:t>
        </w:r>
      </w:hyperlink>
      <w:r w:rsidR="00350715">
        <w:t xml:space="preserve"> (Associate Professor in Physical Geography, UCL)//Elmer </w:t>
      </w:r>
    </w:p>
    <w:p w14:paraId="70ACB354" w14:textId="6E33C07E" w:rsidR="00350715" w:rsidRDefault="00350715" w:rsidP="00350715">
      <w:pPr>
        <w:rPr>
          <w:sz w:val="16"/>
          <w:szCs w:val="16"/>
        </w:rPr>
      </w:pPr>
      <w:r>
        <w:rPr>
          <w:sz w:val="16"/>
          <w:szCs w:val="16"/>
        </w:rPr>
        <w:t xml:space="preserve">The </w:t>
      </w:r>
      <w:r>
        <w:rPr>
          <w:b/>
          <w:highlight w:val="green"/>
          <w:u w:val="single"/>
        </w:rPr>
        <w:t>commercial race</w:t>
      </w:r>
      <w:r>
        <w:rPr>
          <w:sz w:val="16"/>
          <w:szCs w:val="16"/>
        </w:rPr>
        <w:t xml:space="preserve"> to get tourists </w:t>
      </w:r>
      <w:r>
        <w:rPr>
          <w:b/>
          <w:highlight w:val="green"/>
          <w:u w:val="single"/>
        </w:rPr>
        <w:t>to space</w:t>
      </w:r>
      <w:r>
        <w:rPr>
          <w:sz w:val="16"/>
          <w:szCs w:val="16"/>
        </w:rPr>
        <w:t xml:space="preserve"> is </w:t>
      </w:r>
      <w:r>
        <w:rPr>
          <w:b/>
          <w:highlight w:val="green"/>
          <w:u w:val="single"/>
        </w:rPr>
        <w:t>heating up</w:t>
      </w:r>
      <w:r>
        <w:rPr>
          <w:b/>
          <w:u w:val="single"/>
        </w:rPr>
        <w:t xml:space="preserve"> </w:t>
      </w:r>
      <w:r>
        <w:rPr>
          <w:sz w:val="16"/>
          <w:szCs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Pr>
          <w:b/>
          <w:highlight w:val="green"/>
          <w:u w:val="single"/>
        </w:rPr>
        <w:t>Burning</w:t>
      </w:r>
      <w:r>
        <w:rPr>
          <w:b/>
          <w:u w:val="single"/>
        </w:rPr>
        <w:t xml:space="preserve"> these </w:t>
      </w:r>
      <w:r>
        <w:rPr>
          <w:b/>
          <w:highlight w:val="green"/>
          <w:u w:val="single"/>
        </w:rPr>
        <w:t>propellants</w:t>
      </w:r>
      <w:r>
        <w:rPr>
          <w:b/>
          <w:u w:val="single"/>
        </w:rPr>
        <w:t xml:space="preserve"> provides the energy needed to launch rockets into space while also </w:t>
      </w:r>
      <w:r>
        <w:rPr>
          <w:b/>
          <w:highlight w:val="green"/>
          <w:u w:val="single"/>
        </w:rPr>
        <w:t>generating greenhouse gases and air pollutants</w:t>
      </w:r>
      <w:r>
        <w:rPr>
          <w:b/>
          <w:u w:val="single"/>
        </w:rPr>
        <w:t xml:space="preserve">. </w:t>
      </w:r>
      <w:r>
        <w:rPr>
          <w:b/>
          <w:highlight w:val="green"/>
          <w:u w:val="single"/>
        </w:rPr>
        <w:t>Large quantities of water vapour</w:t>
      </w:r>
      <w:r>
        <w:rPr>
          <w:b/>
          <w:u w:val="single"/>
        </w:rPr>
        <w:t xml:space="preserve"> are </w:t>
      </w:r>
      <w:r>
        <w:rPr>
          <w:b/>
          <w:highlight w:val="green"/>
          <w:u w:val="single"/>
        </w:rPr>
        <w:t>produced</w:t>
      </w:r>
      <w:r>
        <w:rPr>
          <w:b/>
          <w:u w:val="single"/>
        </w:rPr>
        <w:t xml:space="preserve"> by burning the BE-3 propellant, while combustion of both the VSS Unity and Falcon fuels </w:t>
      </w:r>
      <w:r>
        <w:rPr>
          <w:b/>
          <w:highlight w:val="green"/>
          <w:u w:val="single"/>
        </w:rPr>
        <w:t>produces</w:t>
      </w:r>
      <w:r>
        <w:rPr>
          <w:b/>
          <w:u w:val="single"/>
        </w:rPr>
        <w:t xml:space="preserve"> CO₂, </w:t>
      </w:r>
      <w:r>
        <w:rPr>
          <w:b/>
          <w:highlight w:val="green"/>
          <w:u w:val="single"/>
        </w:rPr>
        <w:t>soot</w:t>
      </w:r>
      <w:r>
        <w:rPr>
          <w:b/>
          <w:u w:val="single"/>
        </w:rPr>
        <w:t xml:space="preserve"> and some water vapour. The nitrogen-based oxidant used by VSS Unity also </w:t>
      </w:r>
      <w:r>
        <w:rPr>
          <w:b/>
          <w:highlight w:val="green"/>
          <w:u w:val="single"/>
        </w:rPr>
        <w:t>generates nitrogen oxides</w:t>
      </w:r>
      <w:r>
        <w:rPr>
          <w:b/>
          <w:u w:val="single"/>
        </w:rPr>
        <w:t xml:space="preserve">, compounds </w:t>
      </w:r>
      <w:r>
        <w:rPr>
          <w:b/>
          <w:highlight w:val="green"/>
          <w:u w:val="single"/>
        </w:rPr>
        <w:t>that contribute to air pollution</w:t>
      </w:r>
      <w:r>
        <w:rPr>
          <w:b/>
          <w:u w:val="singl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Pr>
          <w:b/>
          <w:highlight w:val="green"/>
          <w:u w:val="single"/>
        </w:rPr>
        <w:t>These gases and particles have many negative effects on the atmosphere</w:t>
      </w:r>
      <w:r>
        <w:rPr>
          <w:sz w:val="16"/>
          <w:szCs w:val="16"/>
        </w:rPr>
        <w:t xml:space="preserve">. </w:t>
      </w:r>
      <w:r>
        <w:rPr>
          <w:b/>
          <w:u w:val="single"/>
        </w:rPr>
        <w:t xml:space="preserve">In the stratosphere, nitrogen oxides and chemicals formed from the breakdown of water vapour convert ozone into oxygen, </w:t>
      </w:r>
      <w:r>
        <w:rPr>
          <w:b/>
          <w:highlight w:val="green"/>
          <w:u w:val="single"/>
        </w:rPr>
        <w:t>depleting the ozone layer which guards life on Earth against harmful UV radiation</w:t>
      </w:r>
      <w:r>
        <w:rPr>
          <w:b/>
          <w:u w:val="single"/>
        </w:rPr>
        <w:t xml:space="preserve">. </w:t>
      </w:r>
      <w:r>
        <w:rPr>
          <w:b/>
          <w:highlight w:val="green"/>
          <w:u w:val="single"/>
        </w:rPr>
        <w:t>Water vapour</w:t>
      </w:r>
      <w:r>
        <w:rPr>
          <w:b/>
          <w:u w:val="single"/>
        </w:rPr>
        <w:t xml:space="preserve"> also </w:t>
      </w:r>
      <w:r>
        <w:rPr>
          <w:b/>
          <w:highlight w:val="green"/>
          <w:u w:val="single"/>
        </w:rPr>
        <w:t>produces</w:t>
      </w:r>
      <w:r>
        <w:rPr>
          <w:b/>
          <w:u w:val="single"/>
        </w:rPr>
        <w:t xml:space="preserve"> </w:t>
      </w:r>
      <w:r>
        <w:rPr>
          <w:b/>
          <w:highlight w:val="green"/>
          <w:u w:val="single"/>
        </w:rPr>
        <w:t>stratospheric clouds</w:t>
      </w:r>
      <w:r>
        <w:rPr>
          <w:b/>
          <w:u w:val="single"/>
        </w:rPr>
        <w:t xml:space="preserve"> </w:t>
      </w:r>
      <w:r>
        <w:rPr>
          <w:b/>
          <w:highlight w:val="green"/>
          <w:u w:val="single"/>
        </w:rPr>
        <w:t>that</w:t>
      </w:r>
      <w:r>
        <w:rPr>
          <w:b/>
          <w:u w:val="single"/>
        </w:rPr>
        <w:t xml:space="preserve"> </w:t>
      </w:r>
      <w:r>
        <w:rPr>
          <w:b/>
          <w:highlight w:val="green"/>
          <w:u w:val="single"/>
        </w:rPr>
        <w:t>provide</w:t>
      </w:r>
      <w:r>
        <w:rPr>
          <w:b/>
          <w:u w:val="single"/>
        </w:rPr>
        <w:t xml:space="preserve"> a surface for this </w:t>
      </w:r>
      <w:r>
        <w:rPr>
          <w:b/>
          <w:highlight w:val="green"/>
          <w:u w:val="single"/>
        </w:rPr>
        <w:t>reaction</w:t>
      </w:r>
      <w:r>
        <w:rPr>
          <w:b/>
          <w:u w:val="single"/>
        </w:rPr>
        <w:t xml:space="preserve"> </w:t>
      </w:r>
      <w:r>
        <w:rPr>
          <w:b/>
          <w:highlight w:val="green"/>
          <w:u w:val="single"/>
        </w:rPr>
        <w:t>to occur at a faster pace</w:t>
      </w:r>
      <w:r>
        <w:rPr>
          <w:b/>
          <w:u w:val="single"/>
        </w:rPr>
        <w:t xml:space="preserve"> than it otherwise would. Space tourism and climate change </w:t>
      </w:r>
      <w:r>
        <w:rPr>
          <w:b/>
          <w:highlight w:val="green"/>
          <w:u w:val="single"/>
        </w:rPr>
        <w:t>Exhaust emissions</w:t>
      </w:r>
      <w:r>
        <w:rPr>
          <w:b/>
          <w:u w:val="single"/>
        </w:rPr>
        <w:t xml:space="preserve"> of CO₂ and soot </w:t>
      </w:r>
      <w:r>
        <w:rPr>
          <w:b/>
          <w:highlight w:val="green"/>
          <w:u w:val="single"/>
        </w:rPr>
        <w:t>trap heat</w:t>
      </w:r>
      <w:r>
        <w:rPr>
          <w:b/>
          <w:u w:val="single"/>
        </w:rPr>
        <w:t xml:space="preserve"> in the atmosphere, </w:t>
      </w:r>
      <w:r>
        <w:rPr>
          <w:b/>
          <w:highlight w:val="green"/>
          <w:u w:val="single"/>
        </w:rPr>
        <w:t>contributing to global warming.</w:t>
      </w:r>
      <w:r>
        <w:rPr>
          <w:b/>
          <w:u w:val="single"/>
        </w:rPr>
        <w:t xml:space="preserve"> Cooling of the atmosphere can also occur, as clouds formed from the emitted water vapour reflect incoming sunlight back to space. </w:t>
      </w:r>
      <w:r>
        <w:rPr>
          <w:b/>
          <w:highlight w:val="green"/>
          <w:u w:val="single"/>
        </w:rPr>
        <w:t>A depleted ozone layer would also absorb less incoming sunlight</w:t>
      </w:r>
      <w:r>
        <w:rPr>
          <w:b/>
          <w:u w:val="single"/>
        </w:rPr>
        <w:t>, and so heat the stratosphere less</w:t>
      </w:r>
      <w:r>
        <w:rPr>
          <w:sz w:val="16"/>
          <w:szCs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Pr>
          <w:b/>
          <w:u w:val="single"/>
        </w:rPr>
        <w:t xml:space="preserve">Virgin Galactic anticipates it will offer 400 spaceflights each year to the privileged few who can afford them. Blue Origin and SpaceX have yet to announce their plans. But globally, </w:t>
      </w:r>
      <w:r>
        <w:rPr>
          <w:b/>
          <w:highlight w:val="green"/>
          <w:u w:val="single"/>
        </w:rPr>
        <w:t>rocket launches wouldn’t need to increase by much from the current 100</w:t>
      </w:r>
      <w:r>
        <w:rPr>
          <w:b/>
          <w:u w:val="single"/>
        </w:rPr>
        <w:t xml:space="preserve"> or so performed each year </w:t>
      </w:r>
      <w:r>
        <w:rPr>
          <w:b/>
          <w:highlight w:val="green"/>
          <w:u w:val="single"/>
        </w:rPr>
        <w:t>to induce harmful effects that are competitive with other sources, l</w:t>
      </w:r>
      <w:r>
        <w:rPr>
          <w:b/>
          <w:u w:val="singl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Pr>
          <w:sz w:val="16"/>
          <w:szCs w:val="16"/>
        </w:rPr>
        <w:t>. In order for international regulators to keep up with this nascent industry and control its pollution properly, scientists need a better understanding of the effect these billionaire astronauts will have on our planet’s atmosphere.</w:t>
      </w:r>
    </w:p>
    <w:p w14:paraId="526C929D" w14:textId="77777777" w:rsidR="00FC6910" w:rsidRDefault="00FC6910" w:rsidP="00350715">
      <w:pPr>
        <w:rPr>
          <w:sz w:val="16"/>
          <w:szCs w:val="16"/>
        </w:rPr>
      </w:pPr>
    </w:p>
    <w:p w14:paraId="2C687EB3" w14:textId="77777777" w:rsidR="00350715" w:rsidRDefault="00350715" w:rsidP="00350715">
      <w:pPr>
        <w:pStyle w:val="Heading4"/>
      </w:pPr>
      <w:r>
        <w:t xml:space="preserve">Second, unregulated commercialization triples debris and renders satellites unusable. </w:t>
      </w:r>
    </w:p>
    <w:p w14:paraId="3FD16322" w14:textId="622B51FE" w:rsidR="00350715" w:rsidRDefault="00B439BF" w:rsidP="00350715">
      <w:r>
        <w:rPr>
          <w:b/>
          <w:sz w:val="26"/>
          <w:szCs w:val="26"/>
        </w:rPr>
        <w:t xml:space="preserve">Christopher </w:t>
      </w:r>
      <w:r w:rsidR="00350715">
        <w:rPr>
          <w:b/>
          <w:sz w:val="26"/>
          <w:szCs w:val="26"/>
        </w:rPr>
        <w:t>Fabian</w:t>
      </w:r>
      <w:r>
        <w:rPr>
          <w:b/>
          <w:sz w:val="26"/>
          <w:szCs w:val="26"/>
        </w:rPr>
        <w:t xml:space="preserve">, techologist and founder for techologyand finanice inativites at UNICEF writes in </w:t>
      </w:r>
      <w:r w:rsidR="00350715">
        <w:rPr>
          <w:b/>
          <w:sz w:val="26"/>
          <w:szCs w:val="26"/>
        </w:rPr>
        <w:t xml:space="preserve"> 19 </w:t>
      </w:r>
      <w:r w:rsidR="00350715">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11">
        <w:r w:rsidR="00350715">
          <w:rPr>
            <w:color w:val="000000"/>
          </w:rPr>
          <w:t>https://commons.und.edu/theses/2455/</w:t>
        </w:r>
      </w:hyperlink>
      <w:r w:rsidR="00350715">
        <w:t>)</w:t>
      </w:r>
    </w:p>
    <w:p w14:paraId="5ED4DB7A" w14:textId="2A418028" w:rsidR="00350715" w:rsidRDefault="00350715" w:rsidP="00350715">
      <w:pPr>
        <w:rPr>
          <w:sz w:val="16"/>
          <w:szCs w:val="16"/>
        </w:rPr>
      </w:pPr>
      <w:r>
        <w:rPr>
          <w:sz w:val="16"/>
          <w:szCs w:val="16"/>
        </w:rPr>
        <w:t xml:space="preserve">b. Defect/Defect </w:t>
      </w:r>
      <w:r>
        <w:rPr>
          <w:b/>
          <w:u w:val="single"/>
        </w:rPr>
        <w:t xml:space="preserve">The </w:t>
      </w:r>
      <w:r>
        <w:rPr>
          <w:b/>
          <w:highlight w:val="green"/>
          <w:u w:val="single"/>
        </w:rPr>
        <w:t>ubiquity of</w:t>
      </w:r>
      <w:r>
        <w:rPr>
          <w:b/>
          <w:u w:val="single"/>
        </w:rPr>
        <w:t xml:space="preserve"> space </w:t>
      </w:r>
      <w:r>
        <w:rPr>
          <w:b/>
          <w:highlight w:val="green"/>
          <w:u w:val="single"/>
        </w:rPr>
        <w:t>tech</w:t>
      </w:r>
      <w:r>
        <w:rPr>
          <w:b/>
          <w:u w:val="single"/>
        </w:rPr>
        <w:t>nology</w:t>
      </w:r>
      <w:r>
        <w:rPr>
          <w:sz w:val="16"/>
          <w:szCs w:val="16"/>
        </w:rPr>
        <w:t xml:space="preserve"> has also </w:t>
      </w:r>
      <w:r>
        <w:rPr>
          <w:b/>
          <w:highlight w:val="green"/>
          <w:u w:val="single"/>
        </w:rPr>
        <w:t>yielded</w:t>
      </w:r>
      <w:r>
        <w:rPr>
          <w:b/>
          <w:u w:val="single"/>
        </w:rPr>
        <w:t xml:space="preserve"> the negative externality of </w:t>
      </w:r>
      <w:r>
        <w:rPr>
          <w:b/>
          <w:highlight w:val="green"/>
          <w:u w:val="single"/>
        </w:rPr>
        <w:t>overcrowding</w:t>
      </w:r>
      <w:r>
        <w:rPr>
          <w:b/>
          <w:u w:val="single"/>
        </w:rPr>
        <w:t xml:space="preserve"> the space domain. Despite its</w:t>
      </w:r>
      <w:r>
        <w:rPr>
          <w:sz w:val="16"/>
          <w:szCs w:val="16"/>
        </w:rPr>
        <w:t xml:space="preserve"> seemingly unlimited </w:t>
      </w:r>
      <w:r>
        <w:rPr>
          <w:b/>
          <w:u w:val="single"/>
        </w:rPr>
        <w:t>size, there are a limited number of useful earth-centric orbits to optimize terrestrial coverage</w:t>
      </w:r>
      <w:r>
        <w:rPr>
          <w:sz w:val="16"/>
          <w:szCs w:val="16"/>
        </w:rPr>
        <w:t xml:space="preserve">. It is projected that </w:t>
      </w:r>
      <w:r>
        <w:rPr>
          <w:b/>
          <w:highlight w:val="green"/>
          <w:u w:val="single"/>
        </w:rPr>
        <w:t>there are</w:t>
      </w:r>
      <w:r>
        <w:rPr>
          <w:b/>
          <w:u w:val="single"/>
        </w:rPr>
        <w:t xml:space="preserve"> over </w:t>
      </w:r>
      <w:r>
        <w:rPr>
          <w:b/>
          <w:highlight w:val="green"/>
          <w:u w:val="single"/>
        </w:rPr>
        <w:t>300,000</w:t>
      </w:r>
      <w:r>
        <w:rPr>
          <w:b/>
          <w:u w:val="single"/>
        </w:rPr>
        <w:t xml:space="preserve"> medium</w:t>
      </w:r>
      <w:r>
        <w:rPr>
          <w:sz w:val="16"/>
          <w:szCs w:val="16"/>
        </w:rPr>
        <w:t xml:space="preserve"> sized </w:t>
      </w:r>
      <w:r>
        <w:rPr>
          <w:b/>
          <w:highlight w:val="green"/>
          <w:u w:val="single"/>
        </w:rPr>
        <w:t>objects capable of</w:t>
      </w:r>
      <w:r>
        <w:rPr>
          <w:b/>
          <w:u w:val="single"/>
        </w:rPr>
        <w:t xml:space="preserve"> causing catastrophic </w:t>
      </w:r>
      <w:r>
        <w:rPr>
          <w:b/>
          <w:highlight w:val="green"/>
          <w:u w:val="single"/>
        </w:rPr>
        <w:t>failure</w:t>
      </w:r>
      <w:r>
        <w:rPr>
          <w:b/>
          <w:u w:val="single"/>
        </w:rPr>
        <w:t xml:space="preserve"> of a satellite upon collision</w:t>
      </w:r>
      <w:r>
        <w:rPr>
          <w:sz w:val="16"/>
          <w:szCs w:val="16"/>
        </w:rPr>
        <w:t xml:space="preserve"> currently </w:t>
      </w:r>
      <w:r>
        <w:rPr>
          <w:b/>
          <w:u w:val="single"/>
        </w:rPr>
        <w:t>in</w:t>
      </w:r>
      <w:r>
        <w:rPr>
          <w:sz w:val="16"/>
          <w:szCs w:val="16"/>
        </w:rPr>
        <w:t xml:space="preserve"> earth’s </w:t>
      </w:r>
      <w:r>
        <w:rPr>
          <w:b/>
          <w:u w:val="single"/>
        </w:rPr>
        <w:t>orbit</w:t>
      </w:r>
      <w:r>
        <w:rPr>
          <w:sz w:val="16"/>
          <w:szCs w:val="16"/>
        </w:rPr>
        <w:t xml:space="preserve">.159 Of these objects, </w:t>
      </w:r>
      <w:r>
        <w:rPr>
          <w:b/>
          <w:u w:val="single"/>
        </w:rPr>
        <w:t>20,000 are actively tracked by the comparatively robust space surveillance network</w:t>
      </w:r>
      <w:r>
        <w:rPr>
          <w:sz w:val="16"/>
          <w:szCs w:val="16"/>
        </w:rPr>
        <w:t xml:space="preserve"> (SSN) </w:t>
      </w:r>
      <w:r>
        <w:rPr>
          <w:b/>
          <w:u w:val="single"/>
        </w:rPr>
        <w:t>of the</w:t>
      </w:r>
      <w:r>
        <w:rPr>
          <w:sz w:val="16"/>
          <w:szCs w:val="16"/>
        </w:rPr>
        <w:t xml:space="preserve"> United States </w:t>
      </w:r>
      <w:r>
        <w:rPr>
          <w:b/>
          <w:u w:val="single"/>
        </w:rPr>
        <w:t>Air Force, only 1,000 are active</w:t>
      </w:r>
      <w:r>
        <w:rPr>
          <w:sz w:val="16"/>
          <w:szCs w:val="16"/>
        </w:rPr>
        <w:t xml:space="preserve"> payloads, </w:t>
      </w:r>
      <w:r>
        <w:rPr>
          <w:b/>
          <w:u w:val="single"/>
        </w:rPr>
        <w:t>and even fewer have maneuver capability</w:t>
      </w:r>
      <w:r>
        <w:rPr>
          <w:sz w:val="16"/>
          <w:szCs w:val="16"/>
        </w:rPr>
        <w:t xml:space="preserve">.160 </w:t>
      </w:r>
      <w:r>
        <w:rPr>
          <w:b/>
          <w:u w:val="single"/>
        </w:rPr>
        <w:t>Recent trends indicate that</w:t>
      </w:r>
      <w:r>
        <w:rPr>
          <w:sz w:val="16"/>
          <w:szCs w:val="16"/>
        </w:rPr>
        <w:t xml:space="preserve"> the problem of </w:t>
      </w:r>
      <w:r>
        <w:rPr>
          <w:b/>
          <w:u w:val="single"/>
        </w:rPr>
        <w:t xml:space="preserve">orbital </w:t>
      </w:r>
      <w:r>
        <w:rPr>
          <w:b/>
          <w:highlight w:val="green"/>
          <w:u w:val="single"/>
        </w:rPr>
        <w:t>congestion will</w:t>
      </w:r>
      <w:r>
        <w:rPr>
          <w:b/>
          <w:u w:val="single"/>
        </w:rPr>
        <w:t xml:space="preserve"> only </w:t>
      </w:r>
      <w:r>
        <w:rPr>
          <w:b/>
          <w:highlight w:val="green"/>
          <w:u w:val="single"/>
        </w:rPr>
        <w:t>worsen</w:t>
      </w:r>
      <w:r>
        <w:rPr>
          <w:b/>
          <w:u w:val="single"/>
        </w:rPr>
        <w:t xml:space="preserve"> in</w:t>
      </w:r>
      <w:r>
        <w:rPr>
          <w:sz w:val="16"/>
          <w:szCs w:val="16"/>
        </w:rPr>
        <w:t xml:space="preserve"> the coming </w:t>
      </w:r>
      <w:r>
        <w:rPr>
          <w:b/>
          <w:u w:val="single"/>
        </w:rPr>
        <w:t>decades as</w:t>
      </w:r>
      <w:r>
        <w:rPr>
          <w:sz w:val="16"/>
          <w:szCs w:val="16"/>
        </w:rPr>
        <w:t xml:space="preserve"> the </w:t>
      </w:r>
      <w:r>
        <w:rPr>
          <w:b/>
          <w:u w:val="single"/>
        </w:rPr>
        <w:t>barriers to entry are reduced. Launch</w:t>
      </w:r>
      <w:r>
        <w:rPr>
          <w:sz w:val="16"/>
          <w:szCs w:val="16"/>
        </w:rPr>
        <w:t xml:space="preserve"> service </w:t>
      </w:r>
      <w:r>
        <w:rPr>
          <w:b/>
          <w:u w:val="single"/>
        </w:rPr>
        <w:t>cost is rapidly decreasing due to</w:t>
      </w:r>
      <w:r>
        <w:rPr>
          <w:sz w:val="16"/>
          <w:szCs w:val="16"/>
        </w:rPr>
        <w:t xml:space="preserve"> an increased number of </w:t>
      </w:r>
      <w:r>
        <w:rPr>
          <w:b/>
          <w:u w:val="single"/>
        </w:rPr>
        <w:t>service providers and technology revolutions</w:t>
      </w:r>
      <w:r>
        <w:rPr>
          <w:sz w:val="16"/>
          <w:szCs w:val="16"/>
        </w:rPr>
        <w:t xml:space="preserve"> such as reusable rockets. Also, </w:t>
      </w:r>
      <w:r>
        <w:rPr>
          <w:b/>
          <w:u w:val="single"/>
        </w:rPr>
        <w:t>the miniaturization and simplification of</w:t>
      </w:r>
      <w:r>
        <w:rPr>
          <w:sz w:val="16"/>
          <w:szCs w:val="16"/>
        </w:rPr>
        <w:t xml:space="preserve"> satellite </w:t>
      </w:r>
      <w:r>
        <w:rPr>
          <w:b/>
          <w:u w:val="single"/>
        </w:rPr>
        <w:t>payloads</w:t>
      </w:r>
      <w:r>
        <w:rPr>
          <w:sz w:val="16"/>
          <w:szCs w:val="16"/>
        </w:rPr>
        <w:t xml:space="preserve"> further </w:t>
      </w:r>
      <w:r>
        <w:rPr>
          <w:b/>
          <w:u w:val="single"/>
        </w:rPr>
        <w:t>reduces the cost and infrastructure</w:t>
      </w:r>
      <w:r>
        <w:rPr>
          <w:sz w:val="16"/>
          <w:szCs w:val="16"/>
        </w:rPr>
        <w:t xml:space="preserve"> needed to be a spacefairing nation.161 </w:t>
      </w:r>
      <w:r>
        <w:rPr>
          <w:b/>
          <w:u w:val="single"/>
        </w:rPr>
        <w:t xml:space="preserve">This is </w:t>
      </w:r>
      <w:r>
        <w:rPr>
          <w:b/>
          <w:highlight w:val="green"/>
          <w:u w:val="single"/>
        </w:rPr>
        <w:t>evidenced by</w:t>
      </w:r>
      <w:r>
        <w:rPr>
          <w:sz w:val="16"/>
          <w:szCs w:val="16"/>
        </w:rPr>
        <w:t xml:space="preserve"> the </w:t>
      </w:r>
      <w:r>
        <w:rPr>
          <w:b/>
          <w:u w:val="single"/>
        </w:rPr>
        <w:t xml:space="preserve">near </w:t>
      </w:r>
      <w:r>
        <w:rPr>
          <w:b/>
          <w:highlight w:val="green"/>
          <w:u w:val="single"/>
        </w:rPr>
        <w:t>doubling of</w:t>
      </w:r>
      <w:r>
        <w:rPr>
          <w:b/>
          <w:u w:val="single"/>
        </w:rPr>
        <w:t xml:space="preserve"> state</w:t>
      </w:r>
      <w:r>
        <w:rPr>
          <w:sz w:val="16"/>
          <w:szCs w:val="16"/>
        </w:rPr>
        <w:t xml:space="preserve"> operated </w:t>
      </w:r>
      <w:r>
        <w:rPr>
          <w:b/>
          <w:highlight w:val="green"/>
          <w:u w:val="single"/>
        </w:rPr>
        <w:t>sat</w:t>
      </w:r>
      <w:r>
        <w:rPr>
          <w:b/>
          <w:u w:val="single"/>
        </w:rPr>
        <w:t>ellite</w:t>
      </w:r>
      <w:r>
        <w:rPr>
          <w:b/>
          <w:highlight w:val="green"/>
          <w:u w:val="single"/>
        </w:rPr>
        <w:t>s</w:t>
      </w:r>
      <w:r>
        <w:rPr>
          <w:sz w:val="16"/>
          <w:szCs w:val="16"/>
        </w:rPr>
        <w:t xml:space="preserve"> from 27 in 2000 to over 50 in 2012, </w:t>
      </w:r>
      <w:r>
        <w:rPr>
          <w:b/>
          <w:u w:val="single"/>
        </w:rPr>
        <w:t>coupled with</w:t>
      </w:r>
      <w:r>
        <w:rPr>
          <w:sz w:val="16"/>
          <w:szCs w:val="16"/>
        </w:rPr>
        <w:t xml:space="preserve"> a near doubling in </w:t>
      </w:r>
      <w:r>
        <w:rPr>
          <w:b/>
          <w:u w:val="single"/>
        </w:rPr>
        <w:t>total space objects</w:t>
      </w:r>
      <w:r>
        <w:rPr>
          <w:sz w:val="16"/>
          <w:szCs w:val="16"/>
        </w:rPr>
        <w:t xml:space="preserve"> from 1997 to 2007.162 The </w:t>
      </w:r>
      <w:r>
        <w:rPr>
          <w:b/>
          <w:u w:val="single"/>
        </w:rPr>
        <w:t>accumulation of space debris is a vital concern to</w:t>
      </w:r>
      <w:r>
        <w:rPr>
          <w:sz w:val="16"/>
          <w:szCs w:val="16"/>
        </w:rPr>
        <w:t xml:space="preserve"> the </w:t>
      </w:r>
      <w:r>
        <w:rPr>
          <w:b/>
          <w:u w:val="single"/>
        </w:rPr>
        <w:t>sustainable development of</w:t>
      </w:r>
      <w:r>
        <w:rPr>
          <w:sz w:val="16"/>
          <w:szCs w:val="16"/>
        </w:rPr>
        <w:t xml:space="preserve"> the </w:t>
      </w:r>
      <w:r>
        <w:rPr>
          <w:b/>
          <w:u w:val="single"/>
        </w:rPr>
        <w:t>space</w:t>
      </w:r>
      <w:r>
        <w:rPr>
          <w:sz w:val="16"/>
          <w:szCs w:val="16"/>
        </w:rPr>
        <w:t xml:space="preserve"> environment </w:t>
      </w:r>
      <w:r>
        <w:rPr>
          <w:b/>
          <w:u w:val="single"/>
        </w:rPr>
        <w:t>due to the increased probability of conjunction between active payloads and</w:t>
      </w:r>
      <w:r>
        <w:rPr>
          <w:sz w:val="16"/>
          <w:szCs w:val="16"/>
        </w:rPr>
        <w:t xml:space="preserve"> all </w:t>
      </w:r>
      <w:r>
        <w:rPr>
          <w:b/>
          <w:u w:val="single"/>
        </w:rPr>
        <w:t>other objects</w:t>
      </w:r>
      <w:r>
        <w:rPr>
          <w:sz w:val="16"/>
          <w:szCs w:val="16"/>
        </w:rPr>
        <w:t xml:space="preserve"> that results </w:t>
      </w:r>
      <w:r>
        <w:rPr>
          <w:b/>
          <w:u w:val="single"/>
        </w:rPr>
        <w:t>from crowded orbits</w:t>
      </w:r>
      <w:r>
        <w:rPr>
          <w:sz w:val="16"/>
          <w:szCs w:val="16"/>
        </w:rPr>
        <w:t xml:space="preserve">. This </w:t>
      </w:r>
      <w:r>
        <w:rPr>
          <w:b/>
          <w:highlight w:val="green"/>
          <w:u w:val="single"/>
        </w:rPr>
        <w:t>increase in collision</w:t>
      </w:r>
      <w:r>
        <w:rPr>
          <w:sz w:val="16"/>
          <w:szCs w:val="16"/>
        </w:rPr>
        <w:t xml:space="preserve"> probability </w:t>
      </w:r>
      <w:r>
        <w:rPr>
          <w:b/>
          <w:highlight w:val="green"/>
          <w:u w:val="single"/>
        </w:rPr>
        <w:t>occurs proportionally</w:t>
      </w:r>
      <w:r>
        <w:rPr>
          <w:b/>
          <w:u w:val="single"/>
        </w:rPr>
        <w:t xml:space="preserve"> to the number of objects in</w:t>
      </w:r>
      <w:r>
        <w:rPr>
          <w:sz w:val="16"/>
          <w:szCs w:val="16"/>
        </w:rPr>
        <w:t xml:space="preserve"> a given </w:t>
      </w:r>
      <w:r>
        <w:rPr>
          <w:b/>
          <w:u w:val="single"/>
        </w:rPr>
        <w:t xml:space="preserve">orbital domain. The </w:t>
      </w:r>
      <w:r>
        <w:rPr>
          <w:b/>
          <w:highlight w:val="green"/>
          <w:u w:val="single"/>
        </w:rPr>
        <w:t>tripling of</w:t>
      </w:r>
      <w:r>
        <w:rPr>
          <w:sz w:val="16"/>
          <w:szCs w:val="16"/>
        </w:rPr>
        <w:t xml:space="preserve"> orbital </w:t>
      </w:r>
      <w:r>
        <w:rPr>
          <w:b/>
          <w:highlight w:val="green"/>
          <w:u w:val="single"/>
        </w:rPr>
        <w:t>debris</w:t>
      </w:r>
      <w:r>
        <w:rPr>
          <w:b/>
          <w:u w:val="single"/>
        </w:rPr>
        <w:t xml:space="preserve"> projected to occur in the</w:t>
      </w:r>
      <w:r>
        <w:rPr>
          <w:sz w:val="16"/>
          <w:szCs w:val="16"/>
        </w:rPr>
        <w:t xml:space="preserve"> next </w:t>
      </w:r>
      <w:r>
        <w:rPr>
          <w:b/>
          <w:u w:val="single"/>
        </w:rPr>
        <w:t xml:space="preserve">century, due to routine use and accumulation alone, </w:t>
      </w:r>
      <w:r>
        <w:rPr>
          <w:b/>
          <w:highlight w:val="green"/>
          <w:u w:val="single"/>
        </w:rPr>
        <w:t>would</w:t>
      </w:r>
      <w:r>
        <w:rPr>
          <w:b/>
          <w:u w:val="single"/>
        </w:rPr>
        <w:t xml:space="preserve"> cause a </w:t>
      </w:r>
      <w:r>
        <w:rPr>
          <w:b/>
          <w:highlight w:val="green"/>
          <w:u w:val="single"/>
        </w:rPr>
        <w:t>tenfold increase</w:t>
      </w:r>
      <w:r>
        <w:rPr>
          <w:b/>
          <w:u w:val="single"/>
        </w:rPr>
        <w:t xml:space="preserve"> in</w:t>
      </w:r>
      <w:r>
        <w:rPr>
          <w:sz w:val="16"/>
          <w:szCs w:val="16"/>
        </w:rPr>
        <w:t xml:space="preserve"> the probability of </w:t>
      </w:r>
      <w:r>
        <w:rPr>
          <w:b/>
          <w:u w:val="single"/>
        </w:rPr>
        <w:t>collision. In the event of</w:t>
      </w:r>
      <w:r>
        <w:rPr>
          <w:sz w:val="16"/>
          <w:szCs w:val="16"/>
        </w:rPr>
        <w:t xml:space="preserve"> a catastrophic </w:t>
      </w:r>
      <w:r>
        <w:rPr>
          <w:b/>
          <w:u w:val="single"/>
        </w:rPr>
        <w:t>collision between</w:t>
      </w:r>
      <w:r>
        <w:rPr>
          <w:sz w:val="16"/>
          <w:szCs w:val="16"/>
        </w:rPr>
        <w:t xml:space="preserve"> two </w:t>
      </w:r>
      <w:r>
        <w:rPr>
          <w:b/>
          <w:u w:val="single"/>
        </w:rPr>
        <w:t xml:space="preserve">objects, </w:t>
      </w:r>
      <w:r>
        <w:rPr>
          <w:b/>
          <w:highlight w:val="green"/>
          <w:u w:val="single"/>
        </w:rPr>
        <w:t>the</w:t>
      </w:r>
      <w:r>
        <w:rPr>
          <w:b/>
          <w:u w:val="single"/>
        </w:rPr>
        <w:t xml:space="preserve"> resulting debris </w:t>
      </w:r>
      <w:r>
        <w:rPr>
          <w:b/>
          <w:highlight w:val="green"/>
          <w:u w:val="single"/>
        </w:rPr>
        <w:t>cloud could</w:t>
      </w:r>
      <w:r>
        <w:rPr>
          <w:b/>
          <w:u w:val="single"/>
        </w:rPr>
        <w:t xml:space="preserve"> cause a </w:t>
      </w:r>
      <w:r>
        <w:rPr>
          <w:b/>
          <w:highlight w:val="green"/>
          <w:u w:val="single"/>
        </w:rPr>
        <w:t>cascad</w:t>
      </w:r>
      <w:r>
        <w:rPr>
          <w:b/>
          <w:u w:val="single"/>
        </w:rPr>
        <w:t>ing effect. Each successive collision increases</w:t>
      </w:r>
      <w:r>
        <w:rPr>
          <w:sz w:val="16"/>
          <w:szCs w:val="16"/>
        </w:rPr>
        <w:t xml:space="preserve"> the </w:t>
      </w:r>
      <w:r>
        <w:rPr>
          <w:b/>
          <w:u w:val="single"/>
        </w:rPr>
        <w:t>probability of another</w:t>
      </w:r>
      <w:r>
        <w:rPr>
          <w:sz w:val="16"/>
          <w:szCs w:val="16"/>
        </w:rPr>
        <w:t xml:space="preserve"> occurrence in </w:t>
      </w:r>
      <w:r>
        <w:rPr>
          <w:b/>
          <w:u w:val="single"/>
        </w:rPr>
        <w:t xml:space="preserve">a given orbit </w:t>
      </w:r>
      <w:r>
        <w:rPr>
          <w:b/>
          <w:highlight w:val="green"/>
          <w:u w:val="single"/>
        </w:rPr>
        <w:t>until a</w:t>
      </w:r>
      <w:r>
        <w:rPr>
          <w:b/>
          <w:u w:val="single"/>
        </w:rPr>
        <w:t xml:space="preserve">n instability </w:t>
      </w:r>
      <w:r>
        <w:rPr>
          <w:b/>
          <w:highlight w:val="green"/>
          <w:u w:val="single"/>
        </w:rPr>
        <w:t>threshold is reached</w:t>
      </w:r>
      <w:r>
        <w:rPr>
          <w:sz w:val="16"/>
          <w:szCs w:val="16"/>
        </w:rPr>
        <w:t xml:space="preserve">. At this threshold, </w:t>
      </w:r>
      <w:r>
        <w:rPr>
          <w:b/>
          <w:u w:val="single"/>
        </w:rPr>
        <w:t>debris removal due to decay would be negligible compared to debris created by</w:t>
      </w:r>
      <w:r>
        <w:rPr>
          <w:sz w:val="16"/>
          <w:szCs w:val="16"/>
        </w:rPr>
        <w:t xml:space="preserve"> subsequent </w:t>
      </w:r>
      <w:r>
        <w:rPr>
          <w:b/>
          <w:u w:val="single"/>
        </w:rPr>
        <w:t>collisions. As</w:t>
      </w:r>
      <w:r>
        <w:rPr>
          <w:sz w:val="16"/>
          <w:szCs w:val="16"/>
        </w:rPr>
        <w:t xml:space="preserve"> the </w:t>
      </w:r>
      <w:r>
        <w:rPr>
          <w:b/>
          <w:u w:val="single"/>
        </w:rPr>
        <w:t>propagation</w:t>
      </w:r>
      <w:r>
        <w:rPr>
          <w:sz w:val="16"/>
          <w:szCs w:val="16"/>
        </w:rPr>
        <w:t xml:space="preserve"> of debris </w:t>
      </w:r>
      <w:r>
        <w:rPr>
          <w:b/>
          <w:u w:val="single"/>
        </w:rPr>
        <w:t xml:space="preserve">continues, the </w:t>
      </w:r>
      <w:r>
        <w:rPr>
          <w:b/>
          <w:highlight w:val="green"/>
          <w:u w:val="single"/>
        </w:rPr>
        <w:t>cost of</w:t>
      </w:r>
      <w:r>
        <w:rPr>
          <w:sz w:val="16"/>
          <w:szCs w:val="16"/>
        </w:rPr>
        <w:t xml:space="preserve"> launching </w:t>
      </w:r>
      <w:r>
        <w:rPr>
          <w:b/>
          <w:highlight w:val="green"/>
          <w:u w:val="single"/>
        </w:rPr>
        <w:t>a sat</w:t>
      </w:r>
      <w:r>
        <w:rPr>
          <w:b/>
          <w:u w:val="single"/>
        </w:rPr>
        <w:t xml:space="preserve">ellite </w:t>
      </w:r>
      <w:r>
        <w:rPr>
          <w:b/>
          <w:highlight w:val="green"/>
          <w:u w:val="single"/>
        </w:rPr>
        <w:t>would</w:t>
      </w:r>
      <w:r>
        <w:rPr>
          <w:sz w:val="16"/>
          <w:szCs w:val="16"/>
        </w:rPr>
        <w:t xml:space="preserve"> eventually </w:t>
      </w:r>
      <w:r>
        <w:rPr>
          <w:b/>
          <w:highlight w:val="green"/>
          <w:u w:val="single"/>
        </w:rPr>
        <w:t>outweigh</w:t>
      </w:r>
      <w:r>
        <w:rPr>
          <w:b/>
          <w:u w:val="single"/>
        </w:rPr>
        <w:t xml:space="preserve"> the </w:t>
      </w:r>
      <w:r>
        <w:rPr>
          <w:b/>
          <w:highlight w:val="green"/>
          <w:u w:val="single"/>
        </w:rPr>
        <w:t>benefits</w:t>
      </w:r>
      <w:r>
        <w:rPr>
          <w:sz w:val="16"/>
          <w:szCs w:val="16"/>
        </w:rPr>
        <w:t xml:space="preserve"> received </w:t>
      </w:r>
      <w:r>
        <w:rPr>
          <w:b/>
          <w:highlight w:val="green"/>
          <w:u w:val="single"/>
        </w:rPr>
        <w:t>due to</w:t>
      </w:r>
      <w:r>
        <w:rPr>
          <w:b/>
          <w:u w:val="single"/>
        </w:rPr>
        <w:t xml:space="preserve"> the probability of that asset </w:t>
      </w:r>
      <w:r>
        <w:rPr>
          <w:b/>
          <w:highlight w:val="green"/>
          <w:u w:val="single"/>
        </w:rPr>
        <w:t>being destroyed</w:t>
      </w:r>
      <w:r>
        <w:rPr>
          <w:b/>
          <w:u w:val="single"/>
        </w:rPr>
        <w:t xml:space="preserve"> by errant debris</w:t>
      </w:r>
      <w:r>
        <w:rPr>
          <w:sz w:val="16"/>
          <w:szCs w:val="16"/>
        </w:rPr>
        <w:t xml:space="preserve">, effectively </w:t>
      </w:r>
      <w:r>
        <w:rPr>
          <w:b/>
          <w:u w:val="single"/>
        </w:rPr>
        <w:t>rendering the</w:t>
      </w:r>
      <w:r>
        <w:rPr>
          <w:sz w:val="16"/>
          <w:szCs w:val="16"/>
        </w:rPr>
        <w:t xml:space="preserve"> given </w:t>
      </w:r>
      <w:r>
        <w:rPr>
          <w:b/>
          <w:u w:val="single"/>
        </w:rPr>
        <w:t>orbit unusable</w:t>
      </w:r>
      <w:r>
        <w:rPr>
          <w:sz w:val="16"/>
          <w:szCs w:val="16"/>
        </w:rPr>
        <w:t xml:space="preserve">. This debris propagation model and the dangers associated with it are colloquially referred to as the Kessler Syndrome. </w:t>
      </w:r>
      <w:r>
        <w:rPr>
          <w:b/>
          <w:u w:val="single"/>
        </w:rPr>
        <w:t>Kessler asserts unstable regions of low</w:t>
      </w:r>
      <w:r>
        <w:rPr>
          <w:sz w:val="16"/>
          <w:szCs w:val="16"/>
        </w:rPr>
        <w:t xml:space="preserve"> earth </w:t>
      </w:r>
      <w:r>
        <w:rPr>
          <w:b/>
          <w:u w:val="single"/>
        </w:rPr>
        <w:t>orbit</w:t>
      </w:r>
      <w:r>
        <w:rPr>
          <w:sz w:val="16"/>
          <w:szCs w:val="16"/>
        </w:rPr>
        <w:t xml:space="preserve"> (LEO) currently </w:t>
      </w:r>
      <w:r>
        <w:rPr>
          <w:b/>
          <w:u w:val="single"/>
        </w:rPr>
        <w:t>exist and</w:t>
      </w:r>
      <w:r>
        <w:rPr>
          <w:sz w:val="16"/>
          <w:szCs w:val="16"/>
        </w:rPr>
        <w:t xml:space="preserve"> that, </w:t>
      </w:r>
      <w:r>
        <w:rPr>
          <w:b/>
          <w:u w:val="single"/>
        </w:rPr>
        <w:t>barring</w:t>
      </w:r>
      <w:r>
        <w:rPr>
          <w:sz w:val="16"/>
          <w:szCs w:val="16"/>
        </w:rPr>
        <w:t xml:space="preserve"> the </w:t>
      </w:r>
      <w:r>
        <w:rPr>
          <w:b/>
          <w:u w:val="single"/>
        </w:rPr>
        <w:t>addition of</w:t>
      </w:r>
      <w:r>
        <w:rPr>
          <w:sz w:val="16"/>
          <w:szCs w:val="16"/>
        </w:rPr>
        <w:t xml:space="preserve"> more </w:t>
      </w:r>
      <w:r>
        <w:rPr>
          <w:b/>
          <w:u w:val="single"/>
        </w:rPr>
        <w:t>debris</w:t>
      </w:r>
      <w:r>
        <w:rPr>
          <w:sz w:val="16"/>
          <w:szCs w:val="16"/>
        </w:rPr>
        <w:t xml:space="preserve">, a major </w:t>
      </w:r>
      <w:r>
        <w:rPr>
          <w:b/>
          <w:u w:val="single"/>
        </w:rPr>
        <w:t>collision would occur</w:t>
      </w:r>
      <w:r>
        <w:rPr>
          <w:sz w:val="16"/>
          <w:szCs w:val="16"/>
        </w:rPr>
        <w:t xml:space="preserve"> once </w:t>
      </w:r>
      <w:r>
        <w:rPr>
          <w:b/>
          <w:u w:val="single"/>
        </w:rPr>
        <w:t>every 10-20 years</w:t>
      </w:r>
      <w:r>
        <w:rPr>
          <w:sz w:val="16"/>
          <w:szCs w:val="16"/>
        </w:rPr>
        <w:t xml:space="preserve">. If debris doubles, as it has in the last decade, the collision rate would increase to 2.5 years. Although most models’ time scales </w:t>
      </w:r>
      <w:r>
        <w:rPr>
          <w:b/>
          <w:u w:val="single"/>
        </w:rPr>
        <w:t>are on the order of centuries, it is widely accepted</w:t>
      </w:r>
      <w:r>
        <w:rPr>
          <w:sz w:val="16"/>
          <w:szCs w:val="16"/>
        </w:rPr>
        <w:t xml:space="preserve"> that </w:t>
      </w:r>
      <w:r>
        <w:rPr>
          <w:b/>
          <w:u w:val="single"/>
        </w:rPr>
        <w:t>the current rate of</w:t>
      </w:r>
      <w:r>
        <w:rPr>
          <w:sz w:val="16"/>
          <w:szCs w:val="16"/>
        </w:rPr>
        <w:t xml:space="preserve"> debris </w:t>
      </w:r>
      <w:r>
        <w:rPr>
          <w:b/>
          <w:highlight w:val="green"/>
          <w:u w:val="single"/>
        </w:rPr>
        <w:t>accumulation will render</w:t>
      </w:r>
      <w:r>
        <w:rPr>
          <w:b/>
          <w:u w:val="single"/>
        </w:rPr>
        <w:t xml:space="preserve"> critical </w:t>
      </w:r>
      <w:r>
        <w:rPr>
          <w:b/>
          <w:highlight w:val="green"/>
          <w:u w:val="single"/>
        </w:rPr>
        <w:t>orbits unusable</w:t>
      </w:r>
      <w:r>
        <w:rPr>
          <w:b/>
          <w:u w:val="single"/>
        </w:rPr>
        <w:t xml:space="preserve"> unless immediate measures are taken to return stability</w:t>
      </w:r>
      <w:r>
        <w:rPr>
          <w:sz w:val="16"/>
          <w:szCs w:val="16"/>
        </w:rPr>
        <w:t xml:space="preserve">.163 </w:t>
      </w:r>
      <w:r>
        <w:rPr>
          <w:b/>
          <w:u w:val="single"/>
        </w:rPr>
        <w:t>There is</w:t>
      </w:r>
      <w:r>
        <w:rPr>
          <w:sz w:val="16"/>
          <w:szCs w:val="16"/>
        </w:rPr>
        <w:t xml:space="preserve"> near </w:t>
      </w:r>
      <w:r>
        <w:rPr>
          <w:b/>
          <w:u w:val="single"/>
        </w:rPr>
        <w:t>universal acceptance of the danger</w:t>
      </w:r>
      <w:r>
        <w:rPr>
          <w:sz w:val="16"/>
          <w:szCs w:val="16"/>
        </w:rPr>
        <w:t xml:space="preserve"> space </w:t>
      </w:r>
      <w:r>
        <w:rPr>
          <w:b/>
          <w:u w:val="single"/>
        </w:rPr>
        <w:t>debris presents, yet little</w:t>
      </w:r>
      <w:r>
        <w:rPr>
          <w:sz w:val="16"/>
          <w:szCs w:val="16"/>
        </w:rPr>
        <w:t xml:space="preserve"> substantive </w:t>
      </w:r>
      <w:r>
        <w:rPr>
          <w:b/>
          <w:u w:val="single"/>
        </w:rPr>
        <w:t>action has been taken</w:t>
      </w:r>
      <w:r>
        <w:rPr>
          <w:sz w:val="16"/>
          <w:szCs w:val="16"/>
        </w:rPr>
        <w:t xml:space="preserve"> to solve the problem. </w:t>
      </w:r>
      <w:r>
        <w:rPr>
          <w:b/>
          <w:u w:val="single"/>
        </w:rPr>
        <w:t>Current debris</w:t>
      </w:r>
      <w:r>
        <w:rPr>
          <w:sz w:val="16"/>
          <w:szCs w:val="16"/>
        </w:rPr>
        <w:t xml:space="preserve"> accumulation and propagation </w:t>
      </w:r>
      <w:r>
        <w:rPr>
          <w:b/>
          <w:u w:val="single"/>
        </w:rPr>
        <w:t>models show that earth orbiting domains are finite</w:t>
      </w:r>
      <w:r>
        <w:rPr>
          <w:sz w:val="16"/>
          <w:szCs w:val="16"/>
        </w:rPr>
        <w:t xml:space="preserve"> resources. </w:t>
      </w:r>
      <w:r>
        <w:rPr>
          <w:b/>
          <w:u w:val="single"/>
        </w:rPr>
        <w:t>Continued</w:t>
      </w:r>
      <w:r>
        <w:rPr>
          <w:sz w:val="16"/>
          <w:szCs w:val="16"/>
        </w:rPr>
        <w:t xml:space="preserve"> unsustainable </w:t>
      </w:r>
      <w:r>
        <w:rPr>
          <w:b/>
          <w:u w:val="single"/>
        </w:rPr>
        <w:t>development</w:t>
      </w:r>
      <w:r>
        <w:rPr>
          <w:sz w:val="16"/>
          <w:szCs w:val="16"/>
        </w:rPr>
        <w:t xml:space="preserve"> moving forward </w:t>
      </w:r>
      <w:r>
        <w:rPr>
          <w:b/>
          <w:u w:val="single"/>
        </w:rPr>
        <w:t>may preclude future usage, making</w:t>
      </w:r>
      <w:r>
        <w:rPr>
          <w:sz w:val="16"/>
          <w:szCs w:val="16"/>
        </w:rPr>
        <w:t xml:space="preserve"> earth </w:t>
      </w:r>
      <w:r>
        <w:rPr>
          <w:b/>
          <w:highlight w:val="green"/>
          <w:u w:val="single"/>
        </w:rPr>
        <w:t>orbits rivalrous</w:t>
      </w:r>
      <w:r>
        <w:rPr>
          <w:b/>
          <w:u w:val="single"/>
        </w:rPr>
        <w:t xml:space="preserve"> goods</w:t>
      </w:r>
      <w:r>
        <w:rPr>
          <w:sz w:val="16"/>
          <w:szCs w:val="16"/>
        </w:rPr>
        <w:t xml:space="preserve">.164 Furthermore, orbital </w:t>
      </w:r>
      <w:r>
        <w:rPr>
          <w:b/>
          <w:u w:val="single"/>
        </w:rPr>
        <w:t>domains are made</w:t>
      </w:r>
      <w:r>
        <w:rPr>
          <w:sz w:val="16"/>
          <w:szCs w:val="16"/>
        </w:rPr>
        <w:t xml:space="preserve"> a </w:t>
      </w:r>
      <w:r>
        <w:rPr>
          <w:b/>
          <w:u w:val="single"/>
        </w:rPr>
        <w:t>non-excludable</w:t>
      </w:r>
      <w:r>
        <w:rPr>
          <w:sz w:val="16"/>
          <w:szCs w:val="16"/>
        </w:rPr>
        <w:t xml:space="preserve"> good </w:t>
      </w:r>
      <w:r>
        <w:rPr>
          <w:b/>
          <w:u w:val="single"/>
        </w:rPr>
        <w:t>by the OST</w:t>
      </w:r>
      <w:r>
        <w:rPr>
          <w:sz w:val="16"/>
          <w:szCs w:val="16"/>
        </w:rPr>
        <w:t xml:space="preserve"> which states, “Outer space… shall be free for exploration and use by all States without discrimination of any kind.”165 As a non-excludable public good, </w:t>
      </w:r>
      <w:r>
        <w:rPr>
          <w:b/>
          <w:u w:val="single"/>
        </w:rPr>
        <w:t>space succumbs to the tragedy of the commons where the</w:t>
      </w:r>
      <w:r>
        <w:rPr>
          <w:sz w:val="16"/>
          <w:szCs w:val="16"/>
        </w:rPr>
        <w:t xml:space="preserve"> privately </w:t>
      </w:r>
      <w:r>
        <w:rPr>
          <w:b/>
          <w:u w:val="single"/>
        </w:rPr>
        <w:t>beneficial strategy of space utilization differs significantly from the</w:t>
      </w:r>
      <w:r>
        <w:rPr>
          <w:sz w:val="16"/>
          <w:szCs w:val="16"/>
        </w:rPr>
        <w:t xml:space="preserve"> socially </w:t>
      </w:r>
      <w:r>
        <w:rPr>
          <w:b/>
          <w:u w:val="single"/>
        </w:rPr>
        <w:t>optimal strategy promoting</w:t>
      </w:r>
      <w:r>
        <w:rPr>
          <w:sz w:val="16"/>
          <w:szCs w:val="16"/>
        </w:rPr>
        <w:t xml:space="preserve"> orbital </w:t>
      </w:r>
      <w:r>
        <w:rPr>
          <w:b/>
          <w:u w:val="single"/>
        </w:rPr>
        <w:t>stability</w:t>
      </w:r>
      <w:r>
        <w:rPr>
          <w:sz w:val="16"/>
          <w:szCs w:val="16"/>
        </w:rPr>
        <w:t xml:space="preserve">.166 Understandably, </w:t>
      </w:r>
      <w:r>
        <w:rPr>
          <w:b/>
          <w:u w:val="single"/>
        </w:rPr>
        <w:t>most analysis</w:t>
      </w:r>
      <w:r>
        <w:rPr>
          <w:sz w:val="16"/>
          <w:szCs w:val="16"/>
        </w:rPr>
        <w:t xml:space="preserve"> has </w:t>
      </w:r>
      <w:r>
        <w:rPr>
          <w:b/>
          <w:u w:val="single"/>
        </w:rPr>
        <w:t>focused on solving</w:t>
      </w:r>
      <w:r>
        <w:rPr>
          <w:sz w:val="16"/>
          <w:szCs w:val="16"/>
        </w:rPr>
        <w:t xml:space="preserve"> the problem of </w:t>
      </w:r>
      <w:r>
        <w:rPr>
          <w:b/>
          <w:u w:val="single"/>
        </w:rPr>
        <w:t>orbital instability by addressing the market failure</w:t>
      </w:r>
      <w:r>
        <w:rPr>
          <w:sz w:val="16"/>
          <w:szCs w:val="16"/>
        </w:rPr>
        <w:t xml:space="preserve"> responsible for debris creation. The current reasoning suggests that </w:t>
      </w:r>
      <w:r>
        <w:rPr>
          <w:b/>
          <w:u w:val="single"/>
        </w:rPr>
        <w:t>if actors creating</w:t>
      </w:r>
      <w:r>
        <w:rPr>
          <w:sz w:val="16"/>
          <w:szCs w:val="16"/>
        </w:rPr>
        <w:t xml:space="preserve"> space </w:t>
      </w:r>
      <w:r>
        <w:rPr>
          <w:b/>
          <w:u w:val="single"/>
        </w:rPr>
        <w:t>debris internalize the cost of their actions, a solution can arise</w:t>
      </w:r>
      <w:r>
        <w:rPr>
          <w:sz w:val="16"/>
          <w:szCs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Pr>
          <w:b/>
          <w:u w:val="single"/>
        </w:rPr>
        <w:t>This analysis is</w:t>
      </w:r>
      <w:r>
        <w:rPr>
          <w:sz w:val="16"/>
          <w:szCs w:val="16"/>
        </w:rPr>
        <w:t xml:space="preserve"> ultimately </w:t>
      </w:r>
      <w:r>
        <w:rPr>
          <w:b/>
          <w:u w:val="single"/>
        </w:rPr>
        <w:t>useful</w:t>
      </w:r>
      <w:r>
        <w:rPr>
          <w:sz w:val="16"/>
          <w:szCs w:val="16"/>
        </w:rPr>
        <w:t xml:space="preserve"> if the problem is to be solved </w:t>
      </w:r>
      <w:r>
        <w:rPr>
          <w:b/>
          <w:u w:val="single"/>
        </w:rPr>
        <w:t>under nominal conditions, but there is an underlying problem that needs to be addressed before any</w:t>
      </w:r>
      <w:r>
        <w:rPr>
          <w:sz w:val="16"/>
          <w:szCs w:val="16"/>
        </w:rPr>
        <w:t xml:space="preserve"> of these proposed </w:t>
      </w:r>
      <w:r>
        <w:rPr>
          <w:b/>
          <w:u w:val="single"/>
        </w:rPr>
        <w:t>solutions can</w:t>
      </w:r>
      <w:r>
        <w:rPr>
          <w:sz w:val="16"/>
          <w:szCs w:val="16"/>
        </w:rPr>
        <w:t xml:space="preserve"> realistically </w:t>
      </w:r>
      <w:r>
        <w:rPr>
          <w:b/>
          <w:u w:val="single"/>
        </w:rPr>
        <w:t>be enacted</w:t>
      </w:r>
      <w:r>
        <w:rPr>
          <w:sz w:val="16"/>
          <w:szCs w:val="16"/>
        </w:rPr>
        <w:t>.</w:t>
      </w:r>
    </w:p>
    <w:p w14:paraId="2DDE4052" w14:textId="77777777" w:rsidR="00FC6910" w:rsidRDefault="00FC6910" w:rsidP="00350715">
      <w:pPr>
        <w:rPr>
          <w:sz w:val="16"/>
          <w:szCs w:val="16"/>
        </w:rPr>
      </w:pPr>
    </w:p>
    <w:p w14:paraId="26F4C624" w14:textId="77777777" w:rsidR="00350715" w:rsidRDefault="00350715" w:rsidP="00350715">
      <w:pPr>
        <w:pStyle w:val="Heading4"/>
      </w:pPr>
      <w:r>
        <w:t>Earth observation satellites key to warming adaptation</w:t>
      </w:r>
    </w:p>
    <w:p w14:paraId="17621F5C" w14:textId="0B8A4DF9" w:rsidR="00350715" w:rsidRDefault="005954F8" w:rsidP="00350715">
      <w:r>
        <w:rPr>
          <w:b/>
          <w:u w:val="single"/>
        </w:rPr>
        <w:t xml:space="preserve">Elisa </w:t>
      </w:r>
      <w:r w:rsidR="00350715">
        <w:rPr>
          <w:b/>
          <w:u w:val="single"/>
        </w:rPr>
        <w:t xml:space="preserve">Alonso </w:t>
      </w:r>
      <w:r>
        <w:t xml:space="preserve">communications consultant for a climate resilance organization writes in </w:t>
      </w:r>
      <w:r w:rsidR="00350715">
        <w:rPr>
          <w:b/>
          <w:u w:val="single"/>
        </w:rPr>
        <w:t>18</w:t>
      </w:r>
      <w:r w:rsidR="00350715">
        <w:t xml:space="preserve"> [(Elisa Jiménez Alonso, communications consultant with Acclimatise, climate resilience organization) “Earth Observation of Increasing Importance for Climate Change Adaptation,” Acclimatise, May 2, 2018, </w:t>
      </w:r>
      <w:hyperlink r:id="rId12">
        <w:r w:rsidR="00350715">
          <w:rPr>
            <w:color w:val="000000"/>
          </w:rPr>
          <w:t>https://www.acclimatise.uk.com/2018/05/02/earth-observation-of-increasing-importance-for-climate-change-adaptation/</w:t>
        </w:r>
      </w:hyperlink>
      <w:r w:rsidR="00350715">
        <w:t>] TDI</w:t>
      </w:r>
    </w:p>
    <w:p w14:paraId="2A59BC74" w14:textId="77777777" w:rsidR="00350715" w:rsidRDefault="00350715" w:rsidP="00350715">
      <w:r>
        <w:rPr>
          <w:b/>
          <w:highlight w:val="green"/>
          <w:u w:val="single"/>
        </w:rPr>
        <w:t>Earth observation (EO) satellites</w:t>
      </w:r>
      <w:r>
        <w:rPr>
          <w:b/>
          <w:u w:val="single"/>
        </w:rPr>
        <w:t xml:space="preserve"> are </w:t>
      </w:r>
      <w:r>
        <w:rPr>
          <w:b/>
          <w:highlight w:val="green"/>
          <w:u w:val="single"/>
        </w:rPr>
        <w:t>play</w:t>
      </w:r>
      <w:r>
        <w:rPr>
          <w:b/>
          <w:u w:val="single"/>
        </w:rPr>
        <w:t xml:space="preserve">ing </w:t>
      </w:r>
      <w:r>
        <w:rPr>
          <w:b/>
          <w:highlight w:val="green"/>
          <w:u w:val="single"/>
        </w:rPr>
        <w:t>an</w:t>
      </w:r>
      <w:r>
        <w:rPr>
          <w:b/>
          <w:u w:val="single"/>
        </w:rPr>
        <w:t xml:space="preserve"> increasingly </w:t>
      </w:r>
      <w:r>
        <w:rPr>
          <w:b/>
          <w:highlight w:val="green"/>
          <w:u w:val="single"/>
        </w:rPr>
        <w:t>important role in assessing climate change</w:t>
      </w:r>
      <w:r>
        <w:t xml:space="preserve">. By providing a </w:t>
      </w:r>
      <w:r>
        <w:rPr>
          <w:b/>
          <w:u w:val="single"/>
        </w:rPr>
        <w:t xml:space="preserve">constant and </w:t>
      </w:r>
      <w:r>
        <w:rPr>
          <w:b/>
          <w:highlight w:val="green"/>
          <w:u w:val="single"/>
        </w:rPr>
        <w:t>consistent stream of data about</w:t>
      </w:r>
      <w:r>
        <w:rPr>
          <w:b/>
          <w:u w:val="single"/>
        </w:rPr>
        <w:t xml:space="preserve"> the state of </w:t>
      </w:r>
      <w:r>
        <w:rPr>
          <w:b/>
          <w:highlight w:val="green"/>
          <w:u w:val="single"/>
        </w:rPr>
        <w:t>the climate</w:t>
      </w:r>
      <w:r>
        <w:t xml:space="preserve">, EO is </w:t>
      </w:r>
      <w:r>
        <w:rPr>
          <w:b/>
          <w:u w:val="single"/>
        </w:rPr>
        <w:t xml:space="preserve">not just </w:t>
      </w:r>
      <w:r>
        <w:rPr>
          <w:b/>
          <w:highlight w:val="green"/>
          <w:u w:val="single"/>
        </w:rPr>
        <w:t>improving scientific outcomes</w:t>
      </w:r>
      <w:r>
        <w:rPr>
          <w:b/>
          <w:u w:val="single"/>
        </w:rPr>
        <w:t xml:space="preserve"> but can also </w:t>
      </w:r>
      <w:r>
        <w:rPr>
          <w:b/>
          <w:highlight w:val="green"/>
          <w:u w:val="single"/>
        </w:rPr>
        <w:t>inform climate policy</w:t>
      </w:r>
      <w:r>
        <w:t>.</w:t>
      </w:r>
    </w:p>
    <w:p w14:paraId="4F9F722D" w14:textId="77777777" w:rsidR="00350715" w:rsidRDefault="00350715" w:rsidP="00350715">
      <w:pPr>
        <w:rPr>
          <w:b/>
          <w:u w:val="single"/>
        </w:rPr>
      </w:pPr>
      <w:r>
        <w:rPr>
          <w:b/>
          <w:highlight w:val="green"/>
          <w:u w:val="single"/>
        </w:rPr>
        <w:t>Managing climate</w:t>
      </w:r>
      <w:r>
        <w:rPr>
          <w:b/>
          <w:u w:val="single"/>
        </w:rPr>
        <w:t xml:space="preserve">-related </w:t>
      </w:r>
      <w:r>
        <w:rPr>
          <w:b/>
          <w:highlight w:val="green"/>
          <w:u w:val="single"/>
        </w:rPr>
        <w:t>risks</w:t>
      </w:r>
      <w:r>
        <w:rPr>
          <w:b/>
          <w:u w:val="single"/>
        </w:rPr>
        <w:t xml:space="preserve"> effectively </w:t>
      </w:r>
      <w:r>
        <w:rPr>
          <w:b/>
          <w:highlight w:val="green"/>
          <w:u w:val="single"/>
        </w:rPr>
        <w:t>requires accurate,</w:t>
      </w:r>
      <w:r>
        <w:rPr>
          <w:b/>
          <w:u w:val="single"/>
        </w:rPr>
        <w:t xml:space="preserve"> robust, sustained, and wide-ranging </w:t>
      </w:r>
      <w:r>
        <w:rPr>
          <w:b/>
          <w:highlight w:val="green"/>
          <w:u w:val="single"/>
        </w:rPr>
        <w:t>climate information. Reliable</w:t>
      </w:r>
      <w:r>
        <w:rPr>
          <w:b/>
          <w:u w:val="single"/>
        </w:rPr>
        <w:t xml:space="preserve"> observational climate </w:t>
      </w:r>
      <w:r>
        <w:rPr>
          <w:b/>
          <w:highlight w:val="green"/>
          <w:u w:val="single"/>
        </w:rPr>
        <w:t xml:space="preserve">data can help </w:t>
      </w:r>
      <w:r>
        <w:rPr>
          <w:b/>
          <w:u w:val="single"/>
        </w:rPr>
        <w:t xml:space="preserve">scientists test the accuracy of their models and </w:t>
      </w:r>
      <w:r>
        <w:rPr>
          <w:b/>
          <w:highlight w:val="green"/>
          <w:u w:val="single"/>
        </w:rPr>
        <w:t>improve</w:t>
      </w:r>
      <w:r>
        <w:rPr>
          <w:b/>
          <w:u w:val="single"/>
        </w:rPr>
        <w:t xml:space="preserve"> the </w:t>
      </w:r>
      <w:r>
        <w:rPr>
          <w:b/>
          <w:highlight w:val="green"/>
          <w:u w:val="single"/>
        </w:rPr>
        <w:t>science</w:t>
      </w:r>
      <w:r>
        <w:rPr>
          <w:b/>
          <w:u w:val="single"/>
        </w:rPr>
        <w:t xml:space="preserve"> of attributing certain events to climate change. Information based on projections from models and historic data </w:t>
      </w:r>
      <w:r>
        <w:rPr>
          <w:b/>
          <w:highlight w:val="green"/>
          <w:u w:val="single"/>
        </w:rPr>
        <w:t>can help decision makers plan</w:t>
      </w:r>
      <w:r>
        <w:rPr>
          <w:b/>
          <w:u w:val="single"/>
        </w:rPr>
        <w:t xml:space="preserve"> and implement </w:t>
      </w:r>
      <w:r>
        <w:rPr>
          <w:b/>
          <w:highlight w:val="green"/>
          <w:u w:val="single"/>
        </w:rPr>
        <w:t>adaptation</w:t>
      </w:r>
      <w:r>
        <w:rPr>
          <w:b/>
          <w:u w:val="single"/>
        </w:rPr>
        <w:t xml:space="preserve"> action</w:t>
      </w:r>
      <w:r>
        <w:rPr>
          <w:b/>
          <w:highlight w:val="green"/>
          <w:u w:val="single"/>
        </w:rPr>
        <w:t>s</w:t>
      </w:r>
      <w:r>
        <w:rPr>
          <w:b/>
          <w:u w:val="single"/>
        </w:rPr>
        <w:t>.</w:t>
      </w:r>
    </w:p>
    <w:p w14:paraId="32EBFF7E" w14:textId="77777777" w:rsidR="00350715" w:rsidRDefault="00350715" w:rsidP="00350715">
      <w:r>
        <w:t>Providing information in data-sparse regions</w:t>
      </w:r>
    </w:p>
    <w:p w14:paraId="22B541C4" w14:textId="77777777" w:rsidR="00350715" w:rsidRDefault="00350715" w:rsidP="00350715">
      <w:pPr>
        <w:rPr>
          <w:b/>
          <w:u w:val="single"/>
        </w:rPr>
      </w:pPr>
      <w:r>
        <w:rPr>
          <w:b/>
          <w:highlight w:val="green"/>
          <w:u w:val="single"/>
        </w:rPr>
        <w:t>Ground-based</w:t>
      </w:r>
      <w:r>
        <w:t xml:space="preserve"> weather and climate </w:t>
      </w:r>
      <w:r>
        <w:rPr>
          <w:b/>
          <w:highlight w:val="green"/>
          <w:u w:val="single"/>
        </w:rPr>
        <w:t>monitoring systems</w:t>
      </w:r>
      <w:r>
        <w:rPr>
          <w:b/>
          <w:u w:val="single"/>
        </w:rPr>
        <w:t xml:space="preserve"> only </w:t>
      </w:r>
      <w:r>
        <w:rPr>
          <w:b/>
          <w:highlight w:val="green"/>
          <w:u w:val="single"/>
        </w:rPr>
        <w:t>cover</w:t>
      </w:r>
      <w:r>
        <w:rPr>
          <w:b/>
          <w:u w:val="single"/>
        </w:rPr>
        <w:t xml:space="preserve"> about </w:t>
      </w:r>
      <w:r>
        <w:rPr>
          <w:b/>
          <w:highlight w:val="green"/>
          <w:u w:val="single"/>
        </w:rPr>
        <w:t>30%</w:t>
      </w:r>
      <w:r>
        <w:t xml:space="preserve"> of the Earth’s surface. In many parts of the world such </w:t>
      </w:r>
      <w:r>
        <w:rPr>
          <w:b/>
          <w:highlight w:val="green"/>
          <w:u w:val="single"/>
        </w:rPr>
        <w:t>data is incomplete</w:t>
      </w:r>
      <w:r>
        <w:rPr>
          <w:b/>
          <w:u w:val="single"/>
        </w:rPr>
        <w:t xml:space="preserve"> and patchy </w:t>
      </w:r>
      <w:r>
        <w:rPr>
          <w:b/>
          <w:highlight w:val="green"/>
          <w:u w:val="single"/>
        </w:rPr>
        <w:t>due to poorly maintained</w:t>
      </w:r>
      <w:r>
        <w:rPr>
          <w:b/>
          <w:u w:val="single"/>
        </w:rPr>
        <w:t xml:space="preserve"> weather </w:t>
      </w:r>
      <w:r>
        <w:rPr>
          <w:b/>
          <w:highlight w:val="green"/>
          <w:u w:val="single"/>
        </w:rPr>
        <w:t>stations</w:t>
      </w:r>
      <w:r>
        <w:rPr>
          <w:b/>
          <w:u w:val="single"/>
        </w:rPr>
        <w:t xml:space="preserve"> and a general lack of such facilities.</w:t>
      </w:r>
    </w:p>
    <w:p w14:paraId="1EA8D080" w14:textId="77777777" w:rsidR="00350715" w:rsidRDefault="00350715" w:rsidP="00350715">
      <w:pPr>
        <w:rPr>
          <w:b/>
          <w:u w:val="single"/>
        </w:rPr>
      </w:pPr>
      <w:r>
        <w:rPr>
          <w:b/>
          <w:u w:val="single"/>
        </w:rPr>
        <w:t xml:space="preserve">EO </w:t>
      </w:r>
      <w:r>
        <w:rPr>
          <w:b/>
          <w:highlight w:val="green"/>
          <w:u w:val="single"/>
        </w:rPr>
        <w:t>satellites</w:t>
      </w:r>
      <w:r>
        <w:t xml:space="preserve"> and rapidly improving satellite technology, especially data from open access programmes, </w:t>
      </w:r>
      <w:r>
        <w:rPr>
          <w:b/>
          <w:highlight w:val="green"/>
          <w:u w:val="single"/>
        </w:rPr>
        <w:t>offer</w:t>
      </w:r>
      <w:r>
        <w:rPr>
          <w:b/>
          <w:u w:val="single"/>
        </w:rPr>
        <w:t xml:space="preserve"> a </w:t>
      </w:r>
      <w:r>
        <w:rPr>
          <w:b/>
          <w:highlight w:val="green"/>
          <w:u w:val="single"/>
        </w:rPr>
        <w:t>valuable</w:t>
      </w:r>
      <w:r>
        <w:rPr>
          <w:b/>
          <w:u w:val="single"/>
        </w:rPr>
        <w:t xml:space="preserve"> source </w:t>
      </w:r>
      <w:r>
        <w:rPr>
          <w:b/>
          <w:highlight w:val="green"/>
          <w:u w:val="single"/>
        </w:rPr>
        <w:t>information</w:t>
      </w:r>
      <w:r>
        <w:rPr>
          <w:b/>
          <w:u w:val="single"/>
        </w:rPr>
        <w:t xml:space="preserve"> </w:t>
      </w:r>
      <w:r>
        <w:rPr>
          <w:b/>
          <w:highlight w:val="green"/>
          <w:u w:val="single"/>
        </w:rPr>
        <w:t>for</w:t>
      </w:r>
      <w:r>
        <w:rPr>
          <w:b/>
          <w:u w:val="single"/>
        </w:rPr>
        <w:t xml:space="preserve"> such </w:t>
      </w:r>
      <w:r>
        <w:rPr>
          <w:b/>
          <w:highlight w:val="green"/>
          <w:u w:val="single"/>
        </w:rPr>
        <w:t>data-sparse regions</w:t>
      </w:r>
      <w:r>
        <w:rPr>
          <w:b/>
          <w:u w:val="single"/>
        </w:rPr>
        <w:t>. This is especially important since countries and regions with a lack of climate data are often particularly vulnerable to climate change impacts.</w:t>
      </w:r>
    </w:p>
    <w:p w14:paraId="4D537F3D" w14:textId="77777777" w:rsidR="00350715" w:rsidRDefault="00350715" w:rsidP="00350715">
      <w:r>
        <w:t>International efforts for systematic observation</w:t>
      </w:r>
    </w:p>
    <w:p w14:paraId="17451E9B" w14:textId="77777777" w:rsidR="00350715" w:rsidRDefault="00350715" w:rsidP="00350715">
      <w:r>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1B3D2CF" w14:textId="77777777" w:rsidR="00350715" w:rsidRDefault="00350715" w:rsidP="00350715">
      <w:r>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7AAB395F" w14:textId="77777777" w:rsidR="00350715" w:rsidRDefault="00350715" w:rsidP="00350715">
      <w:r>
        <w:t>The 50 Essential Climate Variables as defined by GCOS.</w:t>
      </w:r>
    </w:p>
    <w:p w14:paraId="15C4DA1D" w14:textId="77777777" w:rsidR="00350715" w:rsidRDefault="00350715" w:rsidP="00350715">
      <w:r>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3BF053E4" w14:textId="77777777" w:rsidR="00350715" w:rsidRDefault="00350715" w:rsidP="00350715">
      <w:r>
        <w:t>Robust evidence supporting climate risk management</w:t>
      </w:r>
    </w:p>
    <w:p w14:paraId="0DCF2500" w14:textId="77777777" w:rsidR="00350715" w:rsidRDefault="00350715" w:rsidP="00350715">
      <w: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5ECB3C4D" w14:textId="42564FB3" w:rsidR="00350715" w:rsidRDefault="00350715" w:rsidP="00350715">
      <w:pPr>
        <w:rPr>
          <w:b/>
          <w:u w:val="single"/>
        </w:rPr>
      </w:pPr>
      <w:r>
        <w:rPr>
          <w:b/>
          <w:highlight w:val="green"/>
          <w:u w:val="single"/>
        </w:rPr>
        <w:t>Without insights offered by EO satellites there would not be enough evidence for decision makers to base</w:t>
      </w:r>
      <w:r>
        <w:rPr>
          <w:b/>
          <w:u w:val="single"/>
        </w:rPr>
        <w:t xml:space="preserve"> their climate </w:t>
      </w:r>
      <w:r>
        <w:rPr>
          <w:b/>
          <w:highlight w:val="green"/>
          <w:u w:val="single"/>
        </w:rPr>
        <w:t>policies on, increasing</w:t>
      </w:r>
      <w:r>
        <w:rPr>
          <w:b/>
          <w:u w:val="single"/>
        </w:rPr>
        <w:t xml:space="preserve"> the risk of </w:t>
      </w:r>
      <w:r>
        <w:rPr>
          <w:b/>
          <w:highlight w:val="green"/>
          <w:u w:val="single"/>
        </w:rPr>
        <w:t>maladaptation</w:t>
      </w:r>
      <w:r>
        <w:rPr>
          <w:b/>
          <w:u w:val="single"/>
        </w:rPr>
        <w:t xml:space="preserve">. </w:t>
      </w:r>
      <w:r>
        <w:rPr>
          <w:b/>
          <w:highlight w:val="green"/>
          <w:u w:val="single"/>
        </w:rPr>
        <w:t>Robust</w:t>
      </w:r>
      <w:r>
        <w:rPr>
          <w:b/>
          <w:u w:val="single"/>
        </w:rPr>
        <w:t xml:space="preserve"> EO </w:t>
      </w:r>
      <w:r>
        <w:rPr>
          <w:b/>
          <w:highlight w:val="green"/>
          <w:u w:val="single"/>
        </w:rPr>
        <w:t>data is</w:t>
      </w:r>
      <w:r>
        <w:rPr>
          <w:b/>
          <w:u w:val="single"/>
        </w:rPr>
        <w:t xml:space="preserve"> an </w:t>
      </w:r>
      <w:r>
        <w:rPr>
          <w:b/>
          <w:highlight w:val="green"/>
          <w:u w:val="single"/>
        </w:rPr>
        <w:t>invaluable</w:t>
      </w:r>
      <w:r>
        <w:rPr>
          <w:b/>
          <w:u w:val="single"/>
        </w:rPr>
        <w:t xml:space="preserve"> resource for collecting climate information that can inform climate risk management and make it more effective.</w:t>
      </w:r>
    </w:p>
    <w:p w14:paraId="043C4B91" w14:textId="77777777" w:rsidR="00FC6910" w:rsidRDefault="00FC6910" w:rsidP="00350715">
      <w:pPr>
        <w:rPr>
          <w:b/>
          <w:u w:val="single"/>
        </w:rPr>
      </w:pPr>
    </w:p>
    <w:p w14:paraId="2C6AE7D9" w14:textId="4FD14AC7" w:rsidR="00350715" w:rsidRDefault="00060E32" w:rsidP="00350715">
      <w:pPr>
        <w:pStyle w:val="Heading4"/>
      </w:pPr>
      <w:r>
        <w:t>Third</w:t>
      </w:r>
      <w:r w:rsidR="00350715">
        <w:t xml:space="preserve">, Unchecked Commercial Appropriation </w:t>
      </w:r>
      <w:r w:rsidR="00350715">
        <w:rPr>
          <w:u w:val="single"/>
        </w:rPr>
        <w:t>causes</w:t>
      </w:r>
      <w:r w:rsidR="00350715">
        <w:t xml:space="preserve"> Space Conflicts due to conflicting goals. </w:t>
      </w:r>
    </w:p>
    <w:p w14:paraId="1C4D41CE" w14:textId="04A6A97F" w:rsidR="00350715" w:rsidRDefault="00DF3ECC" w:rsidP="00350715">
      <w:r>
        <w:rPr>
          <w:b/>
          <w:sz w:val="26"/>
          <w:szCs w:val="26"/>
        </w:rPr>
        <w:t xml:space="preserve">Veronica </w:t>
      </w:r>
      <w:r w:rsidR="00350715">
        <w:rPr>
          <w:b/>
          <w:sz w:val="26"/>
          <w:szCs w:val="26"/>
        </w:rPr>
        <w:t>Perez</w:t>
      </w:r>
      <w:r>
        <w:rPr>
          <w:b/>
          <w:sz w:val="26"/>
          <w:szCs w:val="26"/>
        </w:rPr>
        <w:t xml:space="preserve">, head resarcher for human rights law </w:t>
      </w:r>
      <w:r w:rsidR="00350715">
        <w:rPr>
          <w:b/>
          <w:sz w:val="26"/>
          <w:szCs w:val="26"/>
        </w:rPr>
        <w:t xml:space="preserve">21 </w:t>
      </w:r>
      <w:r w:rsidR="00350715">
        <w:t xml:space="preserve">Veronica Delgado-Perez. 12/14/21. Argument | The Commercialization of Space Risks Launching a Militarized Space Race. </w:t>
      </w:r>
      <w:hyperlink r:id="rId13">
        <w:r w:rsidR="00350715">
          <w:rPr>
            <w:color w:val="000000"/>
          </w:rPr>
          <w:t>https://www.theintlscholar.com/periodical/12/14/2020/analysis-commercialization-space-risk-international-law-military-space-race</w:t>
        </w:r>
      </w:hyperlink>
      <w:r w:rsidR="00350715">
        <w:t xml:space="preserve"> [Veronica Delgado-Perez is a Staff Writer at The International Scholar.] // CVHS SR</w:t>
      </w:r>
    </w:p>
    <w:p w14:paraId="5AE24ABC" w14:textId="77777777" w:rsidR="00350715" w:rsidRDefault="00350715" w:rsidP="00350715">
      <w:pPr>
        <w:rPr>
          <w:sz w:val="12"/>
          <w:szCs w:val="12"/>
        </w:rPr>
      </w:pPr>
      <w:r>
        <w:rPr>
          <w:b/>
          <w:u w:val="single"/>
        </w:rPr>
        <w:t xml:space="preserve">Fundamentals of the Final Frontier It is a </w:t>
      </w:r>
      <w:r>
        <w:rPr>
          <w:b/>
          <w:highlight w:val="green"/>
          <w:u w:val="single"/>
        </w:rPr>
        <w:t>geopolitical imperative</w:t>
      </w:r>
      <w:r>
        <w:rPr>
          <w:b/>
          <w:u w:val="single"/>
        </w:rPr>
        <w:t xml:space="preserve"> </w:t>
      </w:r>
      <w:r>
        <w:rPr>
          <w:b/>
          <w:highlight w:val="green"/>
          <w:u w:val="single"/>
        </w:rPr>
        <w:t>to</w:t>
      </w:r>
      <w:r>
        <w:rPr>
          <w:b/>
          <w:u w:val="single"/>
        </w:rPr>
        <w:t xml:space="preserve"> </w:t>
      </w:r>
      <w:r>
        <w:rPr>
          <w:b/>
          <w:highlight w:val="green"/>
          <w:u w:val="single"/>
        </w:rPr>
        <w:t>determine</w:t>
      </w:r>
      <w:r>
        <w:rPr>
          <w:b/>
          <w:u w:val="single"/>
        </w:rPr>
        <w:t xml:space="preserve"> what, </w:t>
      </w:r>
      <w:r>
        <w:rPr>
          <w:b/>
          <w:highlight w:val="green"/>
          <w:u w:val="single"/>
        </w:rPr>
        <w:t>if</w:t>
      </w:r>
      <w:r>
        <w:rPr>
          <w:b/>
          <w:u w:val="single"/>
        </w:rPr>
        <w:t xml:space="preserve"> any, </w:t>
      </w:r>
      <w:r>
        <w:rPr>
          <w:b/>
          <w:highlight w:val="green"/>
          <w:u w:val="single"/>
        </w:rPr>
        <w:t>commercial</w:t>
      </w:r>
      <w:r>
        <w:rPr>
          <w:b/>
          <w:u w:val="single"/>
        </w:rPr>
        <w:t xml:space="preserve"> activities and use of </w:t>
      </w:r>
      <w:r>
        <w:rPr>
          <w:b/>
          <w:highlight w:val="green"/>
          <w:u w:val="single"/>
        </w:rPr>
        <w:t>extraterrestrial resources are permitted</w:t>
      </w:r>
      <w:r>
        <w:rPr>
          <w:sz w:val="12"/>
          <w:szCs w:val="12"/>
        </w:rPr>
        <w:t xml:space="preserve"> within the confines of international law. Without clear-cut agreements on what activity is recognized by international law, </w:t>
      </w:r>
      <w:r>
        <w:rPr>
          <w:b/>
          <w:u w:val="single"/>
        </w:rPr>
        <w:t>the world will undoubtedly see states push the boundaries ever further in an attempt to gain the edge over geopolitical competitors — even more-so in an era of renewed great power competition.</w:t>
      </w:r>
      <w:r>
        <w:rPr>
          <w:sz w:val="12"/>
          <w:szCs w:val="12"/>
        </w:rPr>
        <w:t xml:space="preserve"> </w:t>
      </w:r>
      <w:r>
        <w:rPr>
          <w:b/>
          <w:u w:val="single"/>
        </w:rPr>
        <w:t>Yet to date, there exists no comprehensive treaty or legal reference to commercial activity in space</w:t>
      </w:r>
      <w:r>
        <w:rPr>
          <w:sz w:val="12"/>
          <w:szCs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Pr>
          <w:b/>
          <w:u w:val="single"/>
        </w:rPr>
        <w:t xml:space="preserve">In the last decade, the United Nations Committee on the Peaceful Uses of Outer Space (COPUOS) dealt with commercial aspects in outer space. In one of their last reports, the Committee expressed that the era of the </w:t>
      </w:r>
      <w:r>
        <w:rPr>
          <w:b/>
          <w:highlight w:val="green"/>
          <w:u w:val="single"/>
        </w:rPr>
        <w:t>commercial utilization</w:t>
      </w:r>
      <w:r>
        <w:rPr>
          <w:b/>
          <w:u w:val="single"/>
        </w:rPr>
        <w:t xml:space="preserve"> of outer space’s resources is intrinsically </w:t>
      </w:r>
      <w:r>
        <w:rPr>
          <w:b/>
          <w:highlight w:val="green"/>
          <w:u w:val="single"/>
        </w:rPr>
        <w:t>linked to the escalation of international competition over resources</w:t>
      </w:r>
      <w:r>
        <w:rPr>
          <w:b/>
          <w:u w:val="single"/>
        </w:rPr>
        <w:t xml:space="preserve">, which could </w:t>
      </w:r>
      <w:r>
        <w:rPr>
          <w:b/>
          <w:highlight w:val="green"/>
          <w:u w:val="single"/>
        </w:rPr>
        <w:t>threaten international peace and</w:t>
      </w:r>
      <w:r>
        <w:rPr>
          <w:b/>
          <w:u w:val="single"/>
        </w:rPr>
        <w:t xml:space="preserve"> </w:t>
      </w:r>
      <w:r>
        <w:rPr>
          <w:b/>
          <w:highlight w:val="green"/>
          <w:u w:val="single"/>
        </w:rPr>
        <w:t>security</w:t>
      </w:r>
      <w:r>
        <w:rPr>
          <w:b/>
          <w:u w:val="single"/>
        </w:rPr>
        <w:t>.</w:t>
      </w:r>
      <w:r>
        <w:rPr>
          <w:sz w:val="12"/>
          <w:szCs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Pr>
          <w:b/>
          <w:u w:val="single"/>
        </w:rPr>
        <w:t xml:space="preserve">Inevitably, </w:t>
      </w:r>
      <w:r>
        <w:rPr>
          <w:b/>
          <w:highlight w:val="green"/>
          <w:u w:val="single"/>
        </w:rPr>
        <w:t>there are significant drawbacks</w:t>
      </w:r>
      <w:r>
        <w:rPr>
          <w:b/>
          <w:u w:val="single"/>
        </w:rPr>
        <w:t xml:space="preserve"> </w:t>
      </w:r>
      <w:r>
        <w:rPr>
          <w:b/>
          <w:highlight w:val="green"/>
          <w:u w:val="single"/>
        </w:rPr>
        <w:t>to</w:t>
      </w:r>
      <w:r>
        <w:rPr>
          <w:b/>
          <w:u w:val="single"/>
        </w:rPr>
        <w:t xml:space="preserve"> the </w:t>
      </w:r>
      <w:r>
        <w:rPr>
          <w:b/>
          <w:highlight w:val="green"/>
          <w:u w:val="single"/>
        </w:rPr>
        <w:t>commercialization of space exploration</w:t>
      </w:r>
      <w:r>
        <w:rPr>
          <w:b/>
          <w:u w:val="single"/>
        </w:rPr>
        <w:t>. These can vary, for instance, from the commercial dominance of space’s natural resources only by those</w:t>
      </w:r>
      <w:r>
        <w:rPr>
          <w:sz w:val="12"/>
          <w:szCs w:val="12"/>
        </w:rPr>
        <w:t xml:space="preserve"> </w:t>
      </w:r>
      <w:r>
        <w:rPr>
          <w:b/>
          <w:highlight w:val="green"/>
          <w:u w:val="single"/>
        </w:rPr>
        <w:t>states</w:t>
      </w:r>
      <w:r>
        <w:rPr>
          <w:b/>
          <w:u w:val="single"/>
        </w:rPr>
        <w:t xml:space="preserve"> </w:t>
      </w:r>
      <w:r>
        <w:rPr>
          <w:b/>
          <w:highlight w:val="green"/>
          <w:u w:val="single"/>
        </w:rPr>
        <w:t>with</w:t>
      </w:r>
      <w:r>
        <w:rPr>
          <w:b/>
          <w:u w:val="single"/>
        </w:rPr>
        <w:t xml:space="preserve"> the </w:t>
      </w:r>
      <w:r>
        <w:rPr>
          <w:b/>
          <w:highlight w:val="green"/>
          <w:u w:val="single"/>
        </w:rPr>
        <w:t>technical and financial capital</w:t>
      </w:r>
      <w:r>
        <w:rPr>
          <w:b/>
          <w:u w:val="single"/>
        </w:rPr>
        <w:t xml:space="preserve"> to support space missions, to </w:t>
      </w:r>
      <w:r>
        <w:rPr>
          <w:b/>
          <w:highlight w:val="green"/>
          <w:u w:val="single"/>
        </w:rPr>
        <w:t>geopolitical competition over extraterrestrial resources</w:t>
      </w:r>
      <w:r>
        <w:rPr>
          <w:b/>
          <w:u w:val="single"/>
        </w:rPr>
        <w:t xml:space="preserve"> that </w:t>
      </w:r>
      <w:r>
        <w:rPr>
          <w:b/>
          <w:highlight w:val="green"/>
          <w:u w:val="single"/>
        </w:rPr>
        <w:t>threatens world peace and security</w:t>
      </w:r>
      <w:r>
        <w:rPr>
          <w:b/>
          <w:u w:val="single"/>
        </w:rPr>
        <w:t xml:space="preserve">, to the potential for the monopolization of extraterrestrial resources by states and private companies. </w:t>
      </w:r>
      <w:r>
        <w:rPr>
          <w:sz w:val="12"/>
          <w:szCs w:val="12"/>
        </w:rPr>
        <w:t>As was the case during the Cold War, the Soviet Union and the United States began a Space Race in which they struggled to achieve supremacy in space exploration and domination of science</w:t>
      </w:r>
      <w:r>
        <w:rPr>
          <w:b/>
          <w:u w:val="single"/>
        </w:rPr>
        <w:t>. Today, the number of space powers has increased thanks to continual advancements in flight, combustion, and fueling technologies</w:t>
      </w:r>
      <w:r>
        <w:rPr>
          <w:sz w:val="12"/>
          <w:szCs w:val="12"/>
        </w:rPr>
        <w:t xml:space="preserve">. In the three decades since the end of the Cold War, technologically advanced countries like </w:t>
      </w:r>
      <w:r>
        <w:rPr>
          <w:b/>
          <w:u w:val="single"/>
        </w:rPr>
        <w:t>China, Japan, and France</w:t>
      </w:r>
      <w:r>
        <w:rPr>
          <w:sz w:val="12"/>
          <w:szCs w:val="12"/>
        </w:rPr>
        <w:t xml:space="preserve"> which previously had no space program have successfully navigated to the top tier of space-faring agencies and programs. </w:t>
      </w:r>
      <w:r>
        <w:rPr>
          <w:b/>
          <w:u w:val="single"/>
        </w:rPr>
        <w:t>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w:t>
      </w:r>
      <w:r>
        <w:rPr>
          <w:sz w:val="12"/>
          <w:szCs w:val="12"/>
        </w:rPr>
        <w:t xml:space="preserve">. </w:t>
      </w:r>
      <w:r>
        <w:rPr>
          <w:b/>
          <w:u w:val="single"/>
        </w:rPr>
        <w:t xml:space="preserve">With </w:t>
      </w:r>
      <w:r>
        <w:rPr>
          <w:b/>
          <w:highlight w:val="green"/>
          <w:u w:val="single"/>
        </w:rPr>
        <w:t>new actors</w:t>
      </w:r>
      <w:r>
        <w:rPr>
          <w:b/>
          <w:u w:val="single"/>
        </w:rPr>
        <w:t xml:space="preserve"> on the game stage, </w:t>
      </w:r>
      <w:r>
        <w:rPr>
          <w:b/>
          <w:highlight w:val="green"/>
          <w:u w:val="single"/>
        </w:rPr>
        <w:t>conflicts of interest may arise</w:t>
      </w:r>
      <w:r>
        <w:rPr>
          <w:b/>
          <w:u w:val="single"/>
        </w:rPr>
        <w:t>. There is a risk that each actor adopts a kind of short-term Realist approach to space policy — one which is driven by self-interest in reaping the greatest benefits of extraterrestrial exploration and commercialization while controlling access to others</w:t>
      </w:r>
      <w:r>
        <w:rPr>
          <w:sz w:val="12"/>
          <w:szCs w:val="12"/>
        </w:rPr>
        <w:t xml:space="preserve">. If unmitigated, states may choose to militarize outer space to gain a strategic edge over competitors and adversaries. This process has already begun. </w:t>
      </w:r>
      <w:r>
        <w:rPr>
          <w:b/>
          <w:u w:val="single"/>
        </w:rPr>
        <w:t>Under the Trump administration, the Pentagon established the U.S. Space Force as a new branch of the Armed Forces to protect the country and allied interests in space.</w:t>
      </w:r>
      <w:r>
        <w:rPr>
          <w:sz w:val="12"/>
          <w:szCs w:val="12"/>
        </w:rPr>
        <w:t xml:space="preserve"> </w:t>
      </w:r>
      <w:r>
        <w:rPr>
          <w:b/>
          <w:u w:val="single"/>
        </w:rPr>
        <w:t>Already, Delta 4 — one of the U.S. Space Force’s missions — conducts strategic and theater missile warnings, manages weapon systems, and provides information to missile defense forces</w:t>
      </w:r>
      <w:r>
        <w:rPr>
          <w:sz w:val="12"/>
          <w:szCs w:val="12"/>
        </w:rPr>
        <w:t xml:space="preserve">. The measure shows that for the U.S., outer space is not only a domain of scientific exploration but has the potential to become increasingly securitized. With </w:t>
      </w:r>
      <w:r>
        <w:rPr>
          <w:b/>
          <w:u w:val="single"/>
        </w:rPr>
        <w:t>the impending expiration of the Strategic Arms Reduction Treaty (START) between the U.S. and Russia on February 5, 2021, a number of security dilemmas could arise</w:t>
      </w:r>
      <w:r>
        <w:rPr>
          <w:sz w:val="12"/>
          <w:szCs w:val="12"/>
        </w:rPr>
        <w:t xml:space="preserve">. </w:t>
      </w:r>
      <w:r>
        <w:rPr>
          <w:b/>
          <w:u w:val="single"/>
        </w:rPr>
        <w:t xml:space="preserve">If the world’s two largest nuclear powers do not edge toward extending the treaty, </w:t>
      </w:r>
      <w:r>
        <w:rPr>
          <w:b/>
          <w:highlight w:val="green"/>
          <w:u w:val="single"/>
        </w:rPr>
        <w:t>Washington and Moscow</w:t>
      </w:r>
      <w:r>
        <w:rPr>
          <w:b/>
          <w:u w:val="single"/>
        </w:rPr>
        <w:t xml:space="preserve"> risk </w:t>
      </w:r>
      <w:r>
        <w:rPr>
          <w:b/>
          <w:highlight w:val="green"/>
          <w:u w:val="single"/>
        </w:rPr>
        <w:t>return</w:t>
      </w:r>
      <w:r>
        <w:rPr>
          <w:b/>
          <w:u w:val="single"/>
        </w:rPr>
        <w:t xml:space="preserve">ing </w:t>
      </w:r>
      <w:r>
        <w:rPr>
          <w:b/>
          <w:highlight w:val="green"/>
          <w:u w:val="single"/>
        </w:rPr>
        <w:t>to</w:t>
      </w:r>
      <w:r>
        <w:rPr>
          <w:b/>
          <w:u w:val="single"/>
        </w:rPr>
        <w:t xml:space="preserve"> the era of unrestricted </w:t>
      </w:r>
      <w:r>
        <w:rPr>
          <w:b/>
          <w:highlight w:val="green"/>
          <w:u w:val="single"/>
        </w:rPr>
        <w:t>expansion</w:t>
      </w:r>
      <w:r>
        <w:rPr>
          <w:b/>
          <w:u w:val="single"/>
        </w:rPr>
        <w:t xml:space="preserve"> </w:t>
      </w:r>
      <w:r>
        <w:rPr>
          <w:b/>
          <w:highlight w:val="green"/>
          <w:u w:val="single"/>
        </w:rPr>
        <w:t>of</w:t>
      </w:r>
      <w:r>
        <w:rPr>
          <w:b/>
          <w:u w:val="single"/>
        </w:rPr>
        <w:t xml:space="preserve"> launch platforms and </w:t>
      </w:r>
      <w:r>
        <w:rPr>
          <w:b/>
          <w:highlight w:val="green"/>
          <w:u w:val="single"/>
        </w:rPr>
        <w:t>strategically-deployed nuclear warheads</w:t>
      </w:r>
      <w:r>
        <w:rPr>
          <w:b/>
          <w:u w:val="single"/>
        </w:rPr>
        <w:t xml:space="preserve"> — potentially </w:t>
      </w:r>
      <w:r>
        <w:rPr>
          <w:b/>
          <w:highlight w:val="green"/>
          <w:u w:val="single"/>
        </w:rPr>
        <w:t>with</w:t>
      </w:r>
      <w:r>
        <w:rPr>
          <w:b/>
          <w:u w:val="single"/>
        </w:rPr>
        <w:t xml:space="preserve"> the aid of </w:t>
      </w:r>
      <w:r>
        <w:rPr>
          <w:b/>
          <w:highlight w:val="green"/>
          <w:u w:val="single"/>
        </w:rPr>
        <w:t>military infrastructure</w:t>
      </w:r>
      <w:r>
        <w:rPr>
          <w:b/>
          <w:u w:val="single"/>
        </w:rPr>
        <w:t xml:space="preserve"> </w:t>
      </w:r>
      <w:r>
        <w:rPr>
          <w:b/>
          <w:highlight w:val="green"/>
          <w:u w:val="single"/>
        </w:rPr>
        <w:t>in</w:t>
      </w:r>
      <w:r>
        <w:rPr>
          <w:b/>
          <w:u w:val="single"/>
        </w:rPr>
        <w:t xml:space="preserve"> </w:t>
      </w:r>
      <w:r>
        <w:rPr>
          <w:b/>
          <w:highlight w:val="green"/>
          <w:u w:val="single"/>
        </w:rPr>
        <w:t>space</w:t>
      </w:r>
      <w:r>
        <w:rPr>
          <w:b/>
          <w:u w:val="single"/>
        </w:rPr>
        <w:t>.</w:t>
      </w:r>
      <w:r>
        <w:rPr>
          <w:sz w:val="12"/>
          <w:szCs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Pr>
          <w:b/>
          <w:u w:val="single"/>
        </w:rPr>
        <w:t xml:space="preserve">More than the risk of the securitization of space, state, and private actors could begin to claim exclusive legal rights over the resources they discover. </w:t>
      </w:r>
      <w:r>
        <w:rPr>
          <w:sz w:val="12"/>
          <w:szCs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Pr>
          <w:b/>
          <w:u w:val="single"/>
        </w:rPr>
        <w:t xml:space="preserve">private investment in space activities, or the emergence of non-state private enterprises operating in space. As a result, </w:t>
      </w:r>
      <w:r>
        <w:rPr>
          <w:b/>
          <w:highlight w:val="green"/>
          <w:u w:val="single"/>
        </w:rPr>
        <w:t>private enterprises</w:t>
      </w:r>
      <w:r>
        <w:rPr>
          <w:b/>
          <w:u w:val="single"/>
        </w:rPr>
        <w:t xml:space="preserve"> operating in the vacuum of space also </w:t>
      </w:r>
      <w:r>
        <w:rPr>
          <w:b/>
          <w:highlight w:val="green"/>
          <w:u w:val="single"/>
        </w:rPr>
        <w:t>float in an unstable legal vacuum</w:t>
      </w:r>
      <w:r>
        <w:rPr>
          <w:b/>
          <w:u w:val="single"/>
        </w:rPr>
        <w:t xml:space="preserve"> which </w:t>
      </w:r>
      <w:r>
        <w:rPr>
          <w:b/>
          <w:highlight w:val="green"/>
          <w:u w:val="single"/>
        </w:rPr>
        <w:t>threatens to implode in geopolitical competition</w:t>
      </w:r>
      <w:r>
        <w:rPr>
          <w:b/>
          <w:u w:val="single"/>
        </w:rPr>
        <w:t xml:space="preserve">. Beyond Stars and States In an </w:t>
      </w:r>
      <w:r>
        <w:rPr>
          <w:b/>
          <w:highlight w:val="green"/>
          <w:u w:val="single"/>
        </w:rPr>
        <w:t>increasingly commercial outer space</w:t>
      </w:r>
      <w:r>
        <w:rPr>
          <w:b/>
          <w:u w:val="single"/>
        </w:rPr>
        <w:t xml:space="preserve"> in which there are </w:t>
      </w:r>
      <w:r>
        <w:rPr>
          <w:b/>
          <w:highlight w:val="green"/>
          <w:u w:val="single"/>
        </w:rPr>
        <w:t>no set limits to the exploitation of resources or claim to property</w:t>
      </w:r>
      <w:r>
        <w:rPr>
          <w:b/>
          <w:u w:val="single"/>
        </w:rPr>
        <w:t xml:space="preserve">, states and private companies will inevitably pursue the development of new extraterrestrial industries to suit their geoeconomic interests. If unchecked, the legal protection of outer space as a domain of exploration for the benefit of all humanity </w:t>
      </w:r>
      <w:r>
        <w:rPr>
          <w:b/>
          <w:highlight w:val="green"/>
          <w:u w:val="single"/>
        </w:rPr>
        <w:t>would functionally fail</w:t>
      </w:r>
      <w:r>
        <w:rPr>
          <w:sz w:val="12"/>
          <w:szCs w:val="12"/>
        </w:rPr>
        <w:t xml:space="preserve">. To </w:t>
      </w:r>
      <w:r>
        <w:rPr>
          <w:b/>
          <w:u w:val="single"/>
        </w:rPr>
        <w:t xml:space="preserve">protect investments and profit from national space industries, </w:t>
      </w:r>
      <w:r>
        <w:rPr>
          <w:b/>
          <w:highlight w:val="green"/>
          <w:u w:val="single"/>
        </w:rPr>
        <w:t>states</w:t>
      </w:r>
      <w:r>
        <w:rPr>
          <w:b/>
          <w:u w:val="single"/>
        </w:rPr>
        <w:t xml:space="preserve"> would likely </w:t>
      </w:r>
      <w:r>
        <w:rPr>
          <w:b/>
          <w:highlight w:val="green"/>
          <w:u w:val="single"/>
        </w:rPr>
        <w:t>resort to military force to protect</w:t>
      </w:r>
      <w:r>
        <w:rPr>
          <w:b/>
          <w:u w:val="single"/>
        </w:rPr>
        <w:t xml:space="preserve"> and secure private </w:t>
      </w:r>
      <w:r>
        <w:rPr>
          <w:b/>
          <w:highlight w:val="green"/>
          <w:u w:val="single"/>
        </w:rPr>
        <w:t>assets</w:t>
      </w:r>
      <w:r>
        <w:rPr>
          <w:sz w:val="12"/>
          <w:szCs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Pr>
          <w:b/>
          <w:u w:val="single"/>
        </w:rPr>
        <w:t xml:space="preserve">The </w:t>
      </w:r>
      <w:r>
        <w:rPr>
          <w:b/>
          <w:highlight w:val="green"/>
          <w:u w:val="single"/>
        </w:rPr>
        <w:t xml:space="preserve">potential rewards </w:t>
      </w:r>
      <w:r>
        <w:rPr>
          <w:b/>
          <w:u w:val="single"/>
        </w:rPr>
        <w:t xml:space="preserve">— both technological and environmental — that could come from investment in the harvesting of resources in space </w:t>
      </w:r>
      <w:r>
        <w:rPr>
          <w:b/>
          <w:highlight w:val="green"/>
          <w:u w:val="single"/>
        </w:rPr>
        <w:t>are immense</w:t>
      </w:r>
      <w:r>
        <w:rPr>
          <w:sz w:val="12"/>
          <w:szCs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Pr>
          <w:b/>
          <w:highlight w:val="green"/>
          <w:u w:val="single"/>
        </w:rPr>
        <w:t>only remedy</w:t>
      </w:r>
      <w:r>
        <w:rPr>
          <w:b/>
          <w:u w:val="single"/>
        </w:rPr>
        <w:t xml:space="preserve"> for the lack of legal governance over commercial activity in space is the creation of new international laws </w:t>
      </w:r>
      <w:r>
        <w:rPr>
          <w:sz w:val="12"/>
          <w:szCs w:val="12"/>
        </w:rPr>
        <w:t>through a comprehensive international treaty on commercial operations in space. The new treaty must</w:t>
      </w:r>
      <w:r>
        <w:rPr>
          <w:b/>
          <w:u w:val="single"/>
        </w:rPr>
        <w:t xml:space="preserve"> </w:t>
      </w:r>
      <w:r>
        <w:rPr>
          <w:b/>
          <w:highlight w:val="green"/>
          <w:u w:val="single"/>
        </w:rPr>
        <w:t>expressly regulate commercial activities</w:t>
      </w:r>
      <w:r>
        <w:rPr>
          <w:b/>
          <w:u w:val="single"/>
        </w:rPr>
        <w:t xml:space="preserve"> by states and private companies, enshrine an international liability </w:t>
      </w:r>
      <w:r>
        <w:rPr>
          <w:sz w:val="12"/>
          <w:szCs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87D1270" w14:textId="7144EB64" w:rsidR="00060E32" w:rsidRDefault="00060E32" w:rsidP="00060E32">
      <w:pPr>
        <w:pStyle w:val="Heading4"/>
      </w:pPr>
      <w:r>
        <w:t xml:space="preserve">Fourth, unregulated commercial mining exacerbates resource inequalities on Earth.  </w:t>
      </w:r>
    </w:p>
    <w:p w14:paraId="41390C02" w14:textId="77777777" w:rsidR="00060E32" w:rsidRDefault="00060E32" w:rsidP="00060E32">
      <w:r>
        <w:rPr>
          <w:b/>
          <w:sz w:val="26"/>
          <w:szCs w:val="26"/>
        </w:rPr>
        <w:t>Anastasia Bendebury, the Adjunct Instructor of Biology at the University of Portland, clarifies in 2020 that</w:t>
      </w:r>
      <w:r>
        <w:t xml:space="preserve"> [Michael Shilo Delay (Ph.D in Biophysics from Columbia University) and Anastasia Bendebury (Adjunct Instructor of Biology at the University of Portland). “Is space mining the eco-friendly choice?”. Astronomy. November 11, 2020. Accessed 1/7/22. </w:t>
      </w:r>
      <w:hyperlink r:id="rId14">
        <w:r>
          <w:rPr>
            <w:color w:val="000000"/>
          </w:rPr>
          <w:t>https://astronomy.com/news/2020/11/is-space-mining-the-eco-friendly-choice</w:t>
        </w:r>
      </w:hyperlink>
      <w:r>
        <w:t xml:space="preserve"> //Xu]</w:t>
      </w:r>
    </w:p>
    <w:p w14:paraId="448E80D8" w14:textId="77777777" w:rsidR="00060E32" w:rsidRDefault="00060E32" w:rsidP="00060E32">
      <w:pPr>
        <w:rPr>
          <w:b/>
          <w:u w:val="single"/>
        </w:rPr>
      </w:pPr>
      <w:r>
        <w:rPr>
          <w:b/>
          <w:u w:val="single"/>
        </w:rPr>
        <w:t xml:space="preserve">The race to build </w:t>
      </w:r>
      <w:r>
        <w:rPr>
          <w:b/>
          <w:highlight w:val="green"/>
          <w:u w:val="single"/>
        </w:rPr>
        <w:t>an industrial foundation in space has</w:t>
      </w:r>
      <w:r>
        <w:rPr>
          <w:b/>
          <w:u w:val="single"/>
        </w:rPr>
        <w:t xml:space="preserve"> already </w:t>
      </w:r>
      <w:r>
        <w:rPr>
          <w:b/>
          <w:highlight w:val="green"/>
          <w:u w:val="single"/>
        </w:rPr>
        <w:t>begun</w:t>
      </w:r>
      <w:r>
        <w:rPr>
          <w:b/>
          <w:u w:val="single"/>
        </w:rPr>
        <w:t xml:space="preserve">, too: </w:t>
      </w:r>
      <w:r>
        <w:rPr>
          <w:b/>
          <w:highlight w:val="green"/>
          <w:u w:val="single"/>
        </w:rPr>
        <w:t>Musk promises Mars Base</w:t>
      </w:r>
      <w:r>
        <w:rPr>
          <w:b/>
          <w:u w:val="single"/>
        </w:rPr>
        <w:t xml:space="preserve"> Alpha </w:t>
      </w:r>
      <w:r>
        <w:rPr>
          <w:b/>
          <w:highlight w:val="green"/>
          <w:u w:val="single"/>
        </w:rPr>
        <w:t>by 2028;</w:t>
      </w:r>
      <w:r>
        <w:rPr>
          <w:b/>
          <w:u w:val="single"/>
        </w:rPr>
        <w:t xml:space="preserve"> Bezos’ own </w:t>
      </w:r>
      <w:r>
        <w:rPr>
          <w:b/>
          <w:highlight w:val="green"/>
          <w:u w:val="single"/>
        </w:rPr>
        <w:t>Blue Origin is working on</w:t>
      </w:r>
      <w:r>
        <w:rPr>
          <w:b/>
          <w:u w:val="single"/>
        </w:rPr>
        <w:t xml:space="preserve"> a “sustained human presence on </w:t>
      </w:r>
      <w:r>
        <w:rPr>
          <w:b/>
          <w:highlight w:val="green"/>
          <w:u w:val="single"/>
        </w:rPr>
        <w:t>the Moon</w:t>
      </w:r>
      <w:r>
        <w:rPr>
          <w:b/>
          <w:u w:val="single"/>
        </w:rPr>
        <w:t>;” and NASA’s Lunar Gateway, a permanent orbital station, is set to go into operation by the end of the decade.</w:t>
      </w:r>
    </w:p>
    <w:p w14:paraId="29F1A953" w14:textId="77777777" w:rsidR="00060E32" w:rsidRDefault="00060E32" w:rsidP="00060E32">
      <w:r>
        <w:t>In 40 years, launch costs have fallen from $85,000 per kilogram to less than $1,000/kg, and NASA hopes to get this under $100/kg in the next few years. This trajectory makes space-mining advocate and Skycorp CEO Dennis Wingo more certain than ever that we are on the cusp of a new era of space mining. He reiterates to Astronomy that “industrial activity on the Moon is how we can make things better here on Earth.”</w:t>
      </w:r>
    </w:p>
    <w:p w14:paraId="36F99A3D" w14:textId="77777777" w:rsidR="00060E32" w:rsidRDefault="00060E32" w:rsidP="00060E32">
      <w:r>
        <w:t>Instead of returning raw materials from the Moon to Earth, which Wingo suggests would “be kind of like shipping dirt from Jakarta to the U.S.,” the space-mining industry would chase profits by finding ways to process raw materials directly at their icy, remote sources. On the horizon, he envisions a solar-powered lunar base capable of producing the gigawatt-level power needed for mining.</w:t>
      </w:r>
    </w:p>
    <w:p w14:paraId="209EDBC5" w14:textId="77777777" w:rsidR="00060E32" w:rsidRDefault="00060E32" w:rsidP="00060E32">
      <w:r>
        <w:t>The lunar surface, in his eyes, is an incredibly efficient place for industrial processes. Wingo calculates that “the best vacuum you can get on the Earth is about 10-5 Torr.” (That’s about one one-hundred-millionth the standard pressure at sea level.) “But on the lunar surface, you have infinite quantities of 10-12 Torr.” Under those conditions, it’s possible to efficiently process raw lunar regolith — the pulverized rock that covers the Moon’s surface — into valuable materials.</w:t>
      </w:r>
    </w:p>
    <w:p w14:paraId="0961E498" w14:textId="77777777" w:rsidR="00060E32" w:rsidRDefault="00060E32" w:rsidP="00060E32">
      <w:r>
        <w:t xml:space="preserve">As you “heat regolith to over 2,000 degrees Celsius [3,632 degrees Fahrenheit], the metal oxides it contains dissociate into metal and oxygen,” says Wingo. “That waste oxygen can be compressed and stored or used for breathing.” This creates a self-sustaining system that doesn’t entirely avoid waste products, but still keeps the caustic remnants of mining far from the life-giving ecosystems upon which we depend for survival.   </w:t>
      </w:r>
    </w:p>
    <w:p w14:paraId="0B8B4E66" w14:textId="77777777" w:rsidR="00060E32" w:rsidRDefault="00060E32" w:rsidP="00060E32">
      <w:r>
        <w:t>The way Wingo sees it, the Moon could be a testing grounds for new extraction techniques, power-plants, and assembly protocols. Proven operations could then radiate outward from Earth and the Moon into the asteroid belt, where the mineral wealth of the solar system has been estimated to run into the quintillions of dollars. Though the upfront costs of establishing extraterrestrial industry is extremely high, the eventual returns could be beyond the greatest riches the world has ever seen.</w:t>
      </w:r>
    </w:p>
    <w:p w14:paraId="7A4B54DA" w14:textId="77777777" w:rsidR="00060E32" w:rsidRDefault="00060E32" w:rsidP="00060E32">
      <w:r>
        <w:t>Keeping it above board</w:t>
      </w:r>
    </w:p>
    <w:p w14:paraId="37031912" w14:textId="77777777" w:rsidR="00060E32" w:rsidRDefault="00060E32" w:rsidP="00060E32">
      <w:r>
        <w:t xml:space="preserve">The financial and ecological incentives of space mining make it easy for planetary scientist Philip Metzger of the Space Institute at the University of Central Florida to agree with Wingo. Reached by email, Metzger mused that “it is inevitable that we will move in this direction very soon. </w:t>
      </w:r>
      <w:r>
        <w:rPr>
          <w:b/>
          <w:highlight w:val="green"/>
          <w:u w:val="single"/>
        </w:rPr>
        <w:t>As robotics and a</w:t>
      </w:r>
      <w:r>
        <w:rPr>
          <w:b/>
          <w:u w:val="single"/>
        </w:rPr>
        <w:t xml:space="preserve">rtificial </w:t>
      </w:r>
      <w:r>
        <w:rPr>
          <w:b/>
          <w:highlight w:val="green"/>
          <w:u w:val="single"/>
        </w:rPr>
        <w:t>i</w:t>
      </w:r>
      <w:r>
        <w:rPr>
          <w:b/>
          <w:u w:val="single"/>
        </w:rPr>
        <w:t xml:space="preserve">ntelligence </w:t>
      </w:r>
      <w:r>
        <w:rPr>
          <w:b/>
          <w:highlight w:val="green"/>
          <w:u w:val="single"/>
        </w:rPr>
        <w:t>improve</w:t>
      </w:r>
      <w:r>
        <w:rPr>
          <w:b/>
          <w:u w:val="single"/>
        </w:rPr>
        <w:t xml:space="preserve">, and as the environmental impact cost of [these industries] on Earth continues to increase,” </w:t>
      </w:r>
      <w:r>
        <w:rPr>
          <w:b/>
          <w:highlight w:val="green"/>
          <w:u w:val="single"/>
        </w:rPr>
        <w:t>space-based extraction will become more</w:t>
      </w:r>
      <w:r>
        <w:rPr>
          <w:b/>
          <w:u w:val="single"/>
        </w:rPr>
        <w:t xml:space="preserve"> and more </w:t>
      </w:r>
      <w:r>
        <w:rPr>
          <w:b/>
          <w:highlight w:val="green"/>
          <w:u w:val="single"/>
        </w:rPr>
        <w:t>viable</w:t>
      </w:r>
      <w:r>
        <w:rPr>
          <w:b/>
          <w:u w:val="single"/>
        </w:rPr>
        <w:t xml:space="preserve">. </w:t>
      </w:r>
      <w:r>
        <w:rPr>
          <w:b/>
          <w:highlight w:val="green"/>
          <w:u w:val="single"/>
        </w:rPr>
        <w:t>However</w:t>
      </w:r>
      <w:r>
        <w:rPr>
          <w:b/>
          <w:u w:val="single"/>
        </w:rPr>
        <w:t xml:space="preserve">, there is some concern that without careful transparency and legislative measures, </w:t>
      </w:r>
      <w:r>
        <w:rPr>
          <w:b/>
          <w:highlight w:val="green"/>
          <w:u w:val="single"/>
        </w:rPr>
        <w:t>a</w:t>
      </w:r>
      <w:r>
        <w:rPr>
          <w:b/>
          <w:u w:val="single"/>
        </w:rPr>
        <w:t xml:space="preserve"> new </w:t>
      </w:r>
      <w:r>
        <w:rPr>
          <w:b/>
          <w:highlight w:val="green"/>
          <w:u w:val="single"/>
        </w:rPr>
        <w:t>industrial space rush could result in unforeseen catastrophe</w:t>
      </w:r>
      <w:r>
        <w:rPr>
          <w:b/>
          <w:u w:val="single"/>
        </w:rPr>
        <w:t>.</w:t>
      </w:r>
    </w:p>
    <w:p w14:paraId="0CE59458" w14:textId="77777777" w:rsidR="00060E32" w:rsidRDefault="00060E32" w:rsidP="00060E32">
      <w:r>
        <w:t>Former NASA navigator, Moriba Jah, now professor in Aerospace Engineering and Engineering Mechanics at the University of Texas, has some ideas about the healthiest ways to approach outer-space resource extraction. In this next phase of expansion, Jah imagines that we take our cues from ancient indigenous land-management practices.</w:t>
      </w:r>
    </w:p>
    <w:p w14:paraId="5E78AE69" w14:textId="77777777" w:rsidR="00060E32" w:rsidRDefault="00060E32" w:rsidP="00060E32">
      <w:pPr>
        <w:rPr>
          <w:b/>
          <w:u w:val="single"/>
        </w:rPr>
      </w:pPr>
      <w:r>
        <w:t xml:space="preserve">When assessing a new territory like the Moon or an asteroid, Jah says “it doesn't mean that we don't exploit resources. It doesn't even mean that we don't make lots of money. What it means is that we don't treat it as something that we own.” Guided by this mentality, legislation would designate mineral-rich space territory as a shared resource. </w:t>
      </w:r>
      <w:r>
        <w:rPr>
          <w:b/>
          <w:highlight w:val="green"/>
          <w:u w:val="single"/>
        </w:rPr>
        <w:t>The price for access</w:t>
      </w:r>
      <w:r>
        <w:rPr>
          <w:b/>
          <w:u w:val="single"/>
        </w:rPr>
        <w:t xml:space="preserve">, then, </w:t>
      </w:r>
      <w:r>
        <w:rPr>
          <w:b/>
          <w:highlight w:val="green"/>
          <w:u w:val="single"/>
        </w:rPr>
        <w:t>becomes</w:t>
      </w:r>
      <w:r>
        <w:rPr>
          <w:b/>
          <w:u w:val="single"/>
        </w:rPr>
        <w:t xml:space="preserve"> the </w:t>
      </w:r>
      <w:r>
        <w:rPr>
          <w:b/>
          <w:highlight w:val="green"/>
          <w:u w:val="single"/>
        </w:rPr>
        <w:t>burden of stewardship</w:t>
      </w:r>
      <w:r>
        <w:rPr>
          <w:b/>
          <w:u w:val="single"/>
        </w:rPr>
        <w:t>. And the tenets that could be used for drafting such legislation, Traditional Ecological Knowledge (TEK), have been in development since the 1980s, meaning they could serve as a robust basis for moving forward.</w:t>
      </w:r>
    </w:p>
    <w:p w14:paraId="56C7E60F" w14:textId="77777777" w:rsidR="00060E32" w:rsidRDefault="00060E32" w:rsidP="00060E32">
      <w:pPr>
        <w:rPr>
          <w:b/>
          <w:u w:val="single"/>
        </w:rPr>
      </w:pPr>
      <w:r>
        <w:rPr>
          <w:b/>
          <w:u w:val="single"/>
        </w:rPr>
        <w:t xml:space="preserve">One thing is certain — our planet could use a breather. </w:t>
      </w:r>
      <w:r>
        <w:rPr>
          <w:b/>
          <w:highlight w:val="green"/>
          <w:u w:val="single"/>
        </w:rPr>
        <w:t>The mineral wealth</w:t>
      </w:r>
      <w:r>
        <w:rPr>
          <w:b/>
          <w:u w:val="single"/>
        </w:rPr>
        <w:t xml:space="preserve"> of outer space </w:t>
      </w:r>
      <w:r>
        <w:rPr>
          <w:b/>
          <w:highlight w:val="green"/>
          <w:u w:val="single"/>
        </w:rPr>
        <w:t>is apparent</w:t>
      </w:r>
      <w:r>
        <w:rPr>
          <w:b/>
          <w:u w:val="single"/>
        </w:rPr>
        <w:t xml:space="preserve">, </w:t>
      </w:r>
      <w:r>
        <w:rPr>
          <w:b/>
          <w:highlight w:val="green"/>
          <w:u w:val="single"/>
        </w:rPr>
        <w:t>and the question of how</w:t>
      </w:r>
      <w:r>
        <w:rPr>
          <w:b/>
          <w:u w:val="single"/>
        </w:rPr>
        <w:t xml:space="preserve"> </w:t>
      </w:r>
      <w:r>
        <w:rPr>
          <w:b/>
          <w:highlight w:val="green"/>
          <w:u w:val="single"/>
        </w:rPr>
        <w:t>we will provide for</w:t>
      </w:r>
      <w:r>
        <w:rPr>
          <w:b/>
          <w:u w:val="single"/>
        </w:rPr>
        <w:t xml:space="preserve"> another few </w:t>
      </w:r>
      <w:r>
        <w:rPr>
          <w:b/>
          <w:highlight w:val="green"/>
          <w:u w:val="single"/>
        </w:rPr>
        <w:t>billion of our brothers and sisters is never far</w:t>
      </w:r>
      <w:r>
        <w:rPr>
          <w:b/>
          <w:u w:val="single"/>
        </w:rPr>
        <w:t xml:space="preserve"> from the surface. Space mining is one promising multipolar solution, but </w:t>
      </w:r>
      <w:r>
        <w:rPr>
          <w:b/>
          <w:highlight w:val="green"/>
          <w:u w:val="single"/>
        </w:rPr>
        <w:t>the burden will be</w:t>
      </w:r>
      <w:r>
        <w:rPr>
          <w:b/>
          <w:u w:val="single"/>
        </w:rPr>
        <w:t xml:space="preserve"> on us </w:t>
      </w:r>
      <w:r>
        <w:rPr>
          <w:b/>
          <w:highlight w:val="green"/>
          <w:u w:val="single"/>
        </w:rPr>
        <w:t>to prevent ecological mistakes of previous generations</w:t>
      </w:r>
      <w:r>
        <w:rPr>
          <w:b/>
          <w:u w:val="single"/>
        </w:rPr>
        <w:t>.</w:t>
      </w:r>
    </w:p>
    <w:p w14:paraId="4DD1A736" w14:textId="77777777" w:rsidR="00060E32" w:rsidRDefault="00060E32" w:rsidP="00060E32">
      <w:pPr>
        <w:rPr>
          <w:b/>
          <w:u w:val="single"/>
        </w:rPr>
      </w:pPr>
    </w:p>
    <w:p w14:paraId="510A9F6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474420466752"/>
    <w:docVar w:name="VerbatimVersion" w:val="5.1"/>
  </w:docVars>
  <w:rsids>
    <w:rsidRoot w:val="00350715"/>
    <w:rsid w:val="000139A3"/>
    <w:rsid w:val="0002181F"/>
    <w:rsid w:val="00060E32"/>
    <w:rsid w:val="00100833"/>
    <w:rsid w:val="00104529"/>
    <w:rsid w:val="00105942"/>
    <w:rsid w:val="00107396"/>
    <w:rsid w:val="00144A4C"/>
    <w:rsid w:val="00151A88"/>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50715"/>
    <w:rsid w:val="0038158C"/>
    <w:rsid w:val="003902BA"/>
    <w:rsid w:val="003A09E2"/>
    <w:rsid w:val="00407037"/>
    <w:rsid w:val="004239A3"/>
    <w:rsid w:val="00437ABF"/>
    <w:rsid w:val="004605D6"/>
    <w:rsid w:val="00490FF7"/>
    <w:rsid w:val="004A41B0"/>
    <w:rsid w:val="004C60E8"/>
    <w:rsid w:val="004E3579"/>
    <w:rsid w:val="004E728B"/>
    <w:rsid w:val="004F39E0"/>
    <w:rsid w:val="00537BD5"/>
    <w:rsid w:val="0057268A"/>
    <w:rsid w:val="005954F8"/>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82799"/>
    <w:rsid w:val="008B3ECB"/>
    <w:rsid w:val="008B4E85"/>
    <w:rsid w:val="008C1B2E"/>
    <w:rsid w:val="0091627E"/>
    <w:rsid w:val="0097032B"/>
    <w:rsid w:val="009D2EAD"/>
    <w:rsid w:val="009D54B2"/>
    <w:rsid w:val="009E1922"/>
    <w:rsid w:val="009F7ED2"/>
    <w:rsid w:val="00A93661"/>
    <w:rsid w:val="00A95652"/>
    <w:rsid w:val="00AC0AB8"/>
    <w:rsid w:val="00B33C6D"/>
    <w:rsid w:val="00B439BF"/>
    <w:rsid w:val="00B4508F"/>
    <w:rsid w:val="00B55AD5"/>
    <w:rsid w:val="00B8057C"/>
    <w:rsid w:val="00BD6238"/>
    <w:rsid w:val="00BF593B"/>
    <w:rsid w:val="00BF773A"/>
    <w:rsid w:val="00BF7E81"/>
    <w:rsid w:val="00C13773"/>
    <w:rsid w:val="00C17CC8"/>
    <w:rsid w:val="00C70623"/>
    <w:rsid w:val="00C83417"/>
    <w:rsid w:val="00C9604F"/>
    <w:rsid w:val="00CA19AA"/>
    <w:rsid w:val="00CB245B"/>
    <w:rsid w:val="00CC5298"/>
    <w:rsid w:val="00CD0BA9"/>
    <w:rsid w:val="00CD736E"/>
    <w:rsid w:val="00CD798D"/>
    <w:rsid w:val="00CE161E"/>
    <w:rsid w:val="00CF59A8"/>
    <w:rsid w:val="00D325A9"/>
    <w:rsid w:val="00D36A8A"/>
    <w:rsid w:val="00D61409"/>
    <w:rsid w:val="00D6691E"/>
    <w:rsid w:val="00D71170"/>
    <w:rsid w:val="00D77D33"/>
    <w:rsid w:val="00DA1C92"/>
    <w:rsid w:val="00DA25D4"/>
    <w:rsid w:val="00DA6538"/>
    <w:rsid w:val="00DF3ECC"/>
    <w:rsid w:val="00E15E75"/>
    <w:rsid w:val="00E4211D"/>
    <w:rsid w:val="00E5262C"/>
    <w:rsid w:val="00EC7DC4"/>
    <w:rsid w:val="00ED30CF"/>
    <w:rsid w:val="00F176EF"/>
    <w:rsid w:val="00F324DF"/>
    <w:rsid w:val="00F45E10"/>
    <w:rsid w:val="00F6364A"/>
    <w:rsid w:val="00F9113A"/>
    <w:rsid w:val="00FC691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59E4A"/>
  <w15:chartTrackingRefBased/>
  <w15:docId w15:val="{8EE19C07-E7B5-4A5A-9A2A-41C1206D9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2799"/>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8827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27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27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8827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27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2799"/>
  </w:style>
  <w:style w:type="character" w:customStyle="1" w:styleId="Heading1Char">
    <w:name w:val="Heading 1 Char"/>
    <w:aliases w:val="Pocket Char"/>
    <w:basedOn w:val="DefaultParagraphFont"/>
    <w:link w:val="Heading1"/>
    <w:uiPriority w:val="9"/>
    <w:rsid w:val="008827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27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279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82799"/>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882799"/>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82799"/>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882799"/>
    <w:rPr>
      <w:b w:val="0"/>
      <w:sz w:val="26"/>
      <w:u w:val="single"/>
    </w:rPr>
  </w:style>
  <w:style w:type="character" w:styleId="Hyperlink">
    <w:name w:val="Hyperlink"/>
    <w:basedOn w:val="DefaultParagraphFont"/>
    <w:uiPriority w:val="99"/>
    <w:semiHidden/>
    <w:unhideWhenUsed/>
    <w:rsid w:val="00882799"/>
    <w:rPr>
      <w:color w:val="auto"/>
      <w:u w:val="none"/>
    </w:rPr>
  </w:style>
  <w:style w:type="character" w:styleId="FollowedHyperlink">
    <w:name w:val="FollowedHyperlink"/>
    <w:basedOn w:val="DefaultParagraphFont"/>
    <w:uiPriority w:val="99"/>
    <w:semiHidden/>
    <w:unhideWhenUsed/>
    <w:rsid w:val="00882799"/>
    <w:rPr>
      <w:color w:val="auto"/>
      <w:u w:val="none"/>
    </w:rPr>
  </w:style>
  <w:style w:type="paragraph" w:customStyle="1" w:styleId="Emphasis1">
    <w:name w:val="Emphasis1"/>
    <w:basedOn w:val="Normal"/>
    <w:link w:val="Emphasis"/>
    <w:uiPriority w:val="20"/>
    <w:qFormat/>
    <w:rsid w:val="00E4211D"/>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HAnsi"/>
      <w:b/>
      <w:iCs/>
      <w:sz w:val="26"/>
      <w:szCs w:val="22"/>
      <w:u w:val="single"/>
    </w:rPr>
  </w:style>
  <w:style w:type="paragraph" w:styleId="DocumentMap">
    <w:name w:val="Document Map"/>
    <w:basedOn w:val="Normal"/>
    <w:link w:val="DocumentMapChar"/>
    <w:uiPriority w:val="99"/>
    <w:semiHidden/>
    <w:unhideWhenUsed/>
    <w:rsid w:val="008827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2799"/>
    <w:rPr>
      <w:rFonts w:ascii="Lucida Grande" w:eastAsiaTheme="minorEastAsia" w:hAnsi="Lucida Grande" w:cs="Lucida Grande"/>
      <w:sz w:val="24"/>
      <w:szCs w:val="24"/>
    </w:rPr>
  </w:style>
  <w:style w:type="paragraph" w:customStyle="1" w:styleId="textbold">
    <w:name w:val="text bold"/>
    <w:basedOn w:val="Normal"/>
    <w:uiPriority w:val="7"/>
    <w:qFormat/>
    <w:rsid w:val="00151A88"/>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 w:type="paragraph" w:styleId="ListParagraph">
    <w:name w:val="List Paragraph"/>
    <w:basedOn w:val="Normal"/>
    <w:uiPriority w:val="99"/>
    <w:unhideWhenUsed/>
    <w:qFormat/>
    <w:rsid w:val="00151A88"/>
    <w:pPr>
      <w:ind w:left="720"/>
      <w:contextualSpacing/>
    </w:pPr>
    <w:rPr>
      <w:rFonts w:eastAsia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543655">
      <w:bodyDiv w:val="1"/>
      <w:marLeft w:val="0"/>
      <w:marRight w:val="0"/>
      <w:marTop w:val="0"/>
      <w:marBottom w:val="0"/>
      <w:divBdr>
        <w:top w:val="none" w:sz="0" w:space="0" w:color="auto"/>
        <w:left w:val="none" w:sz="0" w:space="0" w:color="auto"/>
        <w:bottom w:val="none" w:sz="0" w:space="0" w:color="auto"/>
        <w:right w:val="none" w:sz="0" w:space="0" w:color="auto"/>
      </w:divBdr>
    </w:div>
    <w:div w:id="178148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appropriation" TargetMode="External"/><Relationship Id="rId13" Type="http://schemas.openxmlformats.org/officeDocument/2006/relationships/hyperlink" Target="https://www.theintlscholar.com/periodical/12/14/2020/analysis-commercialization-space-risk-international-law-military-space-race" TargetMode="External"/><Relationship Id="rId3" Type="http://schemas.openxmlformats.org/officeDocument/2006/relationships/styles" Target="styles.xml"/><Relationship Id="rId7" Type="http://schemas.openxmlformats.org/officeDocument/2006/relationships/hyperlink" Target="https://www.merriam-webster.com/dictionary/entity" TargetMode="External"/><Relationship Id="rId12" Type="http://schemas.openxmlformats.org/officeDocument/2006/relationships/hyperlink" Target="https://www.acclimatise.uk.com/2018/05/02/earth-observation-of-increasing-importance-for-climate-change-adap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helawdictionary.org/private/" TargetMode="External"/><Relationship Id="rId11" Type="http://schemas.openxmlformats.org/officeDocument/2006/relationships/hyperlink" Target="https://commons.und.edu/theses/245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heconversation.com/space-tourism-rockets-emit-100-times-more-co-per-passenger-than-flights-imagine-a-whole-industry-164601" TargetMode="External"/><Relationship Id="rId4" Type="http://schemas.openxmlformats.org/officeDocument/2006/relationships/settings" Target="settings.xml"/><Relationship Id="rId9" Type="http://schemas.openxmlformats.org/officeDocument/2006/relationships/hyperlink" Target="https://www.theguardian.com/science/2021/jul/19/billionaires-space-tourism-environment-emissions" TargetMode="External"/><Relationship Id="rId14" Type="http://schemas.openxmlformats.org/officeDocument/2006/relationships/hyperlink" Target="https://astronomy.com/news/2020/11/is-space-mining-the-eco-friendly-cho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B4F51-3FAC-A947-A7A5-6FE58043D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6759</Words>
  <Characters>38529</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Alyssa Sawyer</cp:lastModifiedBy>
  <cp:revision>14</cp:revision>
  <dcterms:created xsi:type="dcterms:W3CDTF">2022-01-08T17:00:00Z</dcterms:created>
  <dcterms:modified xsi:type="dcterms:W3CDTF">2022-02-06T18:21:00Z</dcterms:modified>
</cp:coreProperties>
</file>