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F6A1B" w14:textId="77777777" w:rsidR="00F564FC" w:rsidRPr="00F564FC" w:rsidRDefault="00F564FC" w:rsidP="00F564FC"/>
    <w:p w14:paraId="65B4833A" w14:textId="0ED40248" w:rsidR="003825B5" w:rsidRDefault="003825B5" w:rsidP="003825B5">
      <w:pPr>
        <w:pStyle w:val="Heading1"/>
      </w:pPr>
      <w:r>
        <w:lastRenderedPageBreak/>
        <w:t>1AC</w:t>
      </w:r>
    </w:p>
    <w:p w14:paraId="10073D38" w14:textId="58559150" w:rsidR="005A343C" w:rsidRPr="00623846" w:rsidRDefault="005A343C" w:rsidP="005A343C">
      <w:pPr>
        <w:pStyle w:val="Heading3"/>
        <w:rPr>
          <w:rFonts w:cs="Calibri"/>
        </w:rPr>
      </w:pPr>
      <w:r w:rsidRPr="00623846">
        <w:rPr>
          <w:rFonts w:cs="Calibri"/>
        </w:rPr>
        <w:lastRenderedPageBreak/>
        <w:t>Plan</w:t>
      </w:r>
    </w:p>
    <w:p w14:paraId="00C4502F" w14:textId="77777777" w:rsidR="005A343C" w:rsidRPr="00623846" w:rsidRDefault="005A343C" w:rsidP="005A343C"/>
    <w:p w14:paraId="0644CF74" w14:textId="77777777" w:rsidR="005A343C" w:rsidRPr="00623846" w:rsidRDefault="005A343C" w:rsidP="005A343C">
      <w:pPr>
        <w:pStyle w:val="Heading4"/>
        <w:rPr>
          <w:rFonts w:cs="Calibri"/>
        </w:rPr>
      </w:pPr>
      <w:r w:rsidRPr="00623846">
        <w:rPr>
          <w:rFonts w:cs="Calibri"/>
        </w:rPr>
        <w:t>Plan: Private entities ought not appropriate outer space via Large Satellite Constellations in Lower Earth Orbit</w:t>
      </w:r>
    </w:p>
    <w:p w14:paraId="18D74759" w14:textId="77777777" w:rsidR="005A343C" w:rsidRPr="00623846" w:rsidRDefault="005A343C" w:rsidP="005A343C">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5D8D4C5" w14:textId="77777777" w:rsidR="005A343C" w:rsidRPr="00623846" w:rsidRDefault="005A343C" w:rsidP="005A343C">
      <w:pPr>
        <w:pStyle w:val="ListParagraph"/>
        <w:numPr>
          <w:ilvl w:val="0"/>
          <w:numId w:val="12"/>
        </w:numPr>
      </w:pPr>
      <w:r w:rsidRPr="00623846">
        <w:t>LSC = large satellite constellations</w:t>
      </w:r>
    </w:p>
    <w:p w14:paraId="3A673CF3" w14:textId="77777777" w:rsidR="005A343C" w:rsidRPr="00623846" w:rsidRDefault="005A343C" w:rsidP="005A343C">
      <w:pPr>
        <w:pStyle w:val="ListParagraph"/>
        <w:numPr>
          <w:ilvl w:val="0"/>
          <w:numId w:val="12"/>
        </w:numPr>
      </w:pPr>
      <w:r w:rsidRPr="00623846">
        <w:t>Outlines “L”SC thresholds</w:t>
      </w:r>
    </w:p>
    <w:p w14:paraId="259A08D5" w14:textId="77777777" w:rsidR="005A343C" w:rsidRPr="00623846" w:rsidRDefault="005A343C" w:rsidP="005A343C">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2151952B" w14:textId="77777777" w:rsidR="005A343C" w:rsidRPr="00623846" w:rsidRDefault="005A343C" w:rsidP="005A343C">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51D45887" w14:textId="77777777" w:rsidR="005A343C" w:rsidRPr="00623846" w:rsidRDefault="005A343C" w:rsidP="005A343C">
      <w:r w:rsidRPr="00623846">
        <w:t xml:space="preserve">6. Conclusion </w:t>
      </w:r>
    </w:p>
    <w:p w14:paraId="5A551EF0" w14:textId="77777777" w:rsidR="005A343C" w:rsidRPr="00623846" w:rsidRDefault="005A343C" w:rsidP="005A343C">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0E90CC9C" w14:textId="77777777" w:rsidR="005A343C" w:rsidRPr="00623846" w:rsidRDefault="005A343C" w:rsidP="005A343C">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640633F8" w14:textId="77777777" w:rsidR="005A343C" w:rsidRPr="00623846" w:rsidRDefault="005A343C" w:rsidP="005A343C">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5D048CE1" w14:textId="77777777" w:rsidR="005A343C" w:rsidRPr="00623846" w:rsidRDefault="005A343C" w:rsidP="005A343C">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129D8123" w14:textId="77777777" w:rsidR="005A343C" w:rsidRPr="00623846" w:rsidRDefault="005A343C" w:rsidP="005A343C"/>
    <w:p w14:paraId="3F6FD6AF" w14:textId="77777777" w:rsidR="005A343C" w:rsidRPr="00623846" w:rsidRDefault="005A343C" w:rsidP="005A343C">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08BCF8A" w14:textId="77777777" w:rsidR="005A343C" w:rsidRPr="00623846" w:rsidRDefault="005A343C" w:rsidP="005A343C">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4EA5C46A" w14:textId="77777777" w:rsidR="005A343C" w:rsidRPr="00623846" w:rsidRDefault="005A343C" w:rsidP="005A343C">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486CE3D5" w14:textId="77777777" w:rsidR="005A343C" w:rsidRPr="00623846" w:rsidRDefault="005A343C" w:rsidP="005A343C">
      <w:r w:rsidRPr="00623846">
        <w:rPr>
          <w:rStyle w:val="StyleUnderline"/>
        </w:rPr>
        <w:t>New satellite tech could bring billions more online</w:t>
      </w:r>
      <w:r w:rsidRPr="00623846">
        <w:t>. But will Big Tech bring their extractive ethos into space?</w:t>
      </w:r>
    </w:p>
    <w:p w14:paraId="146D4D9B" w14:textId="77777777" w:rsidR="005A343C" w:rsidRPr="00623846" w:rsidRDefault="005A343C" w:rsidP="005A343C">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046E403" w14:textId="77777777" w:rsidR="005A343C" w:rsidRPr="00623846" w:rsidRDefault="005A343C" w:rsidP="005A343C">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7AA62379" w14:textId="77777777" w:rsidR="005A343C" w:rsidRPr="00623846" w:rsidRDefault="005A343C" w:rsidP="005A343C">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52ABD7BC" w14:textId="77777777" w:rsidR="005A343C" w:rsidRPr="00623846" w:rsidRDefault="005A343C" w:rsidP="005A343C">
      <w:proofErr w:type="gramStart"/>
      <w:r w:rsidRPr="00623846">
        <w:t>So</w:t>
      </w:r>
      <w:proofErr w:type="gramEnd"/>
      <w:r w:rsidRPr="00623846">
        <w:t xml:space="preserve"> what's not to love?</w:t>
      </w:r>
    </w:p>
    <w:p w14:paraId="25802E07" w14:textId="77777777" w:rsidR="005A343C" w:rsidRPr="00623846" w:rsidRDefault="005A343C" w:rsidP="005A343C">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41727725" w14:textId="77777777" w:rsidR="005A343C" w:rsidRPr="00623846" w:rsidRDefault="005A343C" w:rsidP="005A343C">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5F518D8C" w14:textId="77777777" w:rsidR="005A343C" w:rsidRPr="00623846" w:rsidRDefault="005A343C" w:rsidP="005A343C">
      <w:r w:rsidRPr="00623846">
        <w:t>The scramble for space</w:t>
      </w:r>
    </w:p>
    <w:p w14:paraId="56B01C29" w14:textId="77777777" w:rsidR="005A343C" w:rsidRPr="00623846" w:rsidRDefault="005A343C" w:rsidP="005A343C">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3D3524BD" w14:textId="77777777" w:rsidR="005A343C" w:rsidRPr="00623846" w:rsidRDefault="005A343C" w:rsidP="005A343C">
      <w:r w:rsidRPr="00623846">
        <w:rPr>
          <w:rStyle w:val="StyleUnderline"/>
        </w:rPr>
        <w:t xml:space="preserve">As commercial launch capacity has increased and space exploration technologies have advanced, the </w:t>
      </w:r>
      <w:r w:rsidRPr="00343EA9">
        <w:rPr>
          <w:rStyle w:val="StyleUnderline"/>
          <w:highlight w:val="green"/>
        </w:rPr>
        <w:t>decades-old agreements around</w:t>
      </w:r>
      <w:r w:rsidRPr="00623846">
        <w:rPr>
          <w:rStyle w:val="StyleUnderline"/>
        </w:rPr>
        <w:t xml:space="preserve"> how we treat </w:t>
      </w:r>
      <w:r w:rsidRPr="00343EA9">
        <w:rPr>
          <w:rStyle w:val="StyleUnderline"/>
          <w:highlight w:val="green"/>
        </w:rPr>
        <w:t>space</w:t>
      </w:r>
      <w:r w:rsidRPr="00623846">
        <w:rPr>
          <w:rStyle w:val="StyleUnderline"/>
        </w:rPr>
        <w:t xml:space="preserve"> and recognize our solar system </w:t>
      </w:r>
      <w:r w:rsidRPr="00343EA9">
        <w:rPr>
          <w:rStyle w:val="StyleUnderline"/>
          <w:highlight w:val="green"/>
        </w:rPr>
        <w:t xml:space="preserve">as a </w:t>
      </w:r>
      <w:proofErr w:type="gramStart"/>
      <w:r w:rsidRPr="00343EA9">
        <w:rPr>
          <w:rStyle w:val="StyleUnderline"/>
          <w:highlight w:val="green"/>
        </w:rPr>
        <w:t>commons</w:t>
      </w:r>
      <w:proofErr w:type="gramEnd"/>
      <w:r w:rsidRPr="00623846">
        <w:rPr>
          <w:rStyle w:val="StyleUnderline"/>
        </w:rPr>
        <w:t xml:space="preserve"> for the benefit of all humanity </w:t>
      </w:r>
      <w:r w:rsidRPr="00343EA9">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3ACF4A51" w14:textId="77777777" w:rsidR="005A343C" w:rsidRPr="00623846" w:rsidRDefault="005A343C" w:rsidP="005A343C">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D62CF3B" w14:textId="77777777" w:rsidR="005A343C" w:rsidRPr="00623846" w:rsidRDefault="005A343C" w:rsidP="005A343C">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12B4E10E" w14:textId="77777777" w:rsidR="005A343C" w:rsidRPr="00623846" w:rsidRDefault="005A343C" w:rsidP="005A343C">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343EA9">
        <w:rPr>
          <w:rStyle w:val="StyleUnderline"/>
          <w:highlight w:val="green"/>
        </w:rPr>
        <w:t>with</w:t>
      </w:r>
      <w:r w:rsidRPr="00623846">
        <w:rPr>
          <w:rStyle w:val="StyleUnderline"/>
        </w:rPr>
        <w:t xml:space="preserve"> material and economic </w:t>
      </w:r>
      <w:r w:rsidRPr="00343EA9">
        <w:rPr>
          <w:rStyle w:val="StyleUnderline"/>
          <w:highlight w:val="green"/>
        </w:rPr>
        <w:t>support from taxpayers</w:t>
      </w:r>
      <w:r w:rsidRPr="00623846">
        <w:rPr>
          <w:rStyle w:val="StyleUnderline"/>
        </w:rPr>
        <w:t xml:space="preserve"> through defense spending, the </w:t>
      </w:r>
      <w:r w:rsidRPr="00343EA9">
        <w:rPr>
          <w:rStyle w:val="StyleUnderline"/>
          <w:highlight w:val="green"/>
        </w:rPr>
        <w:t>profits</w:t>
      </w:r>
      <w:r w:rsidRPr="00623846">
        <w:rPr>
          <w:rStyle w:val="StyleUnderline"/>
        </w:rPr>
        <w:t xml:space="preserve"> from the colonization of our data-bodies </w:t>
      </w:r>
      <w:r w:rsidRPr="00343EA9">
        <w:rPr>
          <w:rStyle w:val="StyleUnderline"/>
          <w:highlight w:val="green"/>
        </w:rPr>
        <w:t>are</w:t>
      </w:r>
      <w:r w:rsidRPr="00623846">
        <w:rPr>
          <w:rStyle w:val="StyleUnderline"/>
        </w:rPr>
        <w:t xml:space="preserve"> being </w:t>
      </w:r>
      <w:r w:rsidRPr="00343EA9">
        <w:rPr>
          <w:rStyle w:val="StyleUnderline"/>
          <w:highlight w:val="green"/>
        </w:rPr>
        <w:t>invested in</w:t>
      </w:r>
      <w:r w:rsidRPr="00623846">
        <w:rPr>
          <w:rStyle w:val="StyleUnderline"/>
        </w:rPr>
        <w:t xml:space="preserve"> the </w:t>
      </w:r>
      <w:r w:rsidRPr="00343EA9">
        <w:rPr>
          <w:rStyle w:val="StyleUnderline"/>
          <w:highlight w:val="green"/>
        </w:rPr>
        <w:t>militarization</w:t>
      </w:r>
      <w:r w:rsidRPr="00623846">
        <w:rPr>
          <w:rStyle w:val="StyleUnderline"/>
        </w:rPr>
        <w:t xml:space="preserve">, </w:t>
      </w:r>
      <w:proofErr w:type="gramStart"/>
      <w:r w:rsidRPr="00343EA9">
        <w:rPr>
          <w:rStyle w:val="StyleUnderline"/>
          <w:highlight w:val="green"/>
        </w:rPr>
        <w:t>privatization</w:t>
      </w:r>
      <w:proofErr w:type="gramEnd"/>
      <w:r w:rsidRPr="00343EA9">
        <w:rPr>
          <w:rStyle w:val="StyleUnderline"/>
          <w:highlight w:val="green"/>
        </w:rPr>
        <w:t xml:space="preserve"> </w:t>
      </w:r>
      <w:r w:rsidRPr="00623846">
        <w:rPr>
          <w:rStyle w:val="StyleUnderline"/>
        </w:rPr>
        <w:t xml:space="preserve">and colonization </w:t>
      </w:r>
      <w:r w:rsidRPr="00343EA9">
        <w:rPr>
          <w:rStyle w:val="StyleUnderline"/>
          <w:highlight w:val="green"/>
        </w:rPr>
        <w:t>of space</w:t>
      </w:r>
      <w:r w:rsidRPr="00623846">
        <w:rPr>
          <w:rStyle w:val="StyleUnderline"/>
        </w:rPr>
        <w:t>.</w:t>
      </w:r>
    </w:p>
    <w:p w14:paraId="402A88AA" w14:textId="77777777" w:rsidR="005A343C" w:rsidRPr="00623846" w:rsidRDefault="005A343C" w:rsidP="005A343C">
      <w:r w:rsidRPr="00623846">
        <w:t>Telecommunications: driving inequality or empowering citizens?</w:t>
      </w:r>
    </w:p>
    <w:p w14:paraId="3AC9AC89" w14:textId="77777777" w:rsidR="005A343C" w:rsidRPr="00623846" w:rsidRDefault="005A343C" w:rsidP="005A343C">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5ECE83F" w14:textId="77777777" w:rsidR="005A343C" w:rsidRPr="00623846" w:rsidRDefault="005A343C" w:rsidP="005A343C">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C96A8FB" w14:textId="77777777" w:rsidR="005A343C" w:rsidRPr="00623846" w:rsidRDefault="005A343C" w:rsidP="005A343C">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4ADD74D5" w14:textId="77777777" w:rsidR="005A343C" w:rsidRPr="00623846" w:rsidRDefault="005A343C" w:rsidP="005A343C">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2CD7EC71" w14:textId="77777777" w:rsidR="005A343C" w:rsidRPr="00623846" w:rsidRDefault="005A343C" w:rsidP="005A343C">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based on the assumption by service providers and governments that LEO constellations will address that gap.</w:t>
      </w:r>
    </w:p>
    <w:p w14:paraId="72967574" w14:textId="77777777" w:rsidR="005A343C" w:rsidRPr="00623846" w:rsidRDefault="005A343C" w:rsidP="005A343C">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1124CB25" w14:textId="77777777" w:rsidR="005A343C" w:rsidRPr="00623846" w:rsidRDefault="005A343C" w:rsidP="005A343C">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343EA9">
        <w:rPr>
          <w:rStyle w:val="StyleUnderline"/>
          <w:highlight w:val="green"/>
        </w:rPr>
        <w:t>the question</w:t>
      </w:r>
      <w:r w:rsidRPr="00623846">
        <w:rPr>
          <w:rStyle w:val="StyleUnderline"/>
        </w:rPr>
        <w:t xml:space="preserve"> as to "</w:t>
      </w:r>
      <w:r w:rsidRPr="00343EA9">
        <w:rPr>
          <w:rStyle w:val="StyleUnderline"/>
          <w:highlight w:val="green"/>
        </w:rPr>
        <w:t>who</w:t>
      </w:r>
      <w:r w:rsidRPr="00623846">
        <w:rPr>
          <w:rStyle w:val="StyleUnderline"/>
        </w:rPr>
        <w:t xml:space="preserve"> gets to put their satellites into low earth orbit?" </w:t>
      </w:r>
      <w:r w:rsidRPr="00343EA9">
        <w:rPr>
          <w:rStyle w:val="StyleUnderline"/>
          <w:highlight w:val="green"/>
        </w:rPr>
        <w:t>is</w:t>
      </w:r>
      <w:r w:rsidRPr="00623846">
        <w:rPr>
          <w:rStyle w:val="StyleUnderline"/>
        </w:rPr>
        <w:t xml:space="preserve"> more </w:t>
      </w:r>
      <w:r w:rsidRPr="00343EA9">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4B92026A" w14:textId="77777777" w:rsidR="005A343C" w:rsidRPr="00623846" w:rsidRDefault="005A343C" w:rsidP="005A343C">
      <w:pPr>
        <w:rPr>
          <w:rStyle w:val="StyleUnderline"/>
        </w:rPr>
      </w:pPr>
      <w:r w:rsidRPr="00343EA9">
        <w:rPr>
          <w:rStyle w:val="StyleUnderline"/>
          <w:highlight w:val="green"/>
        </w:rPr>
        <w:t>There is</w:t>
      </w:r>
      <w:r w:rsidRPr="00623846">
        <w:rPr>
          <w:rStyle w:val="StyleUnderline"/>
        </w:rPr>
        <w:t xml:space="preserve"> an </w:t>
      </w:r>
      <w:r w:rsidRPr="00343EA9">
        <w:rPr>
          <w:rStyle w:val="StyleUnderline"/>
          <w:highlight w:val="green"/>
        </w:rPr>
        <w:t>opportunity to return to</w:t>
      </w:r>
      <w:r w:rsidRPr="00623846">
        <w:rPr>
          <w:rStyle w:val="StyleUnderline"/>
        </w:rPr>
        <w:t xml:space="preserve"> the spirit of </w:t>
      </w:r>
      <w:r w:rsidRPr="00343EA9">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3B736A49" w14:textId="77777777" w:rsidR="005A343C" w:rsidRPr="00623846" w:rsidRDefault="005A343C" w:rsidP="005A343C"/>
    <w:p w14:paraId="5CA10DA9" w14:textId="277DF1EE" w:rsidR="005A343C" w:rsidRPr="00623846" w:rsidRDefault="005A343C" w:rsidP="005A343C">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w:t>
      </w:r>
    </w:p>
    <w:p w14:paraId="29960614" w14:textId="77777777" w:rsidR="005A343C" w:rsidRPr="00623846" w:rsidRDefault="005A343C" w:rsidP="005A343C">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7B740680" w14:textId="77777777" w:rsidR="005A343C" w:rsidRPr="00623846" w:rsidRDefault="005A343C" w:rsidP="005A343C">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2D2A6984" w14:textId="77777777" w:rsidR="005A343C" w:rsidRPr="00623846" w:rsidRDefault="005A343C" w:rsidP="005A343C">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4F1EC119" w14:textId="77777777" w:rsidR="005A343C" w:rsidRPr="00623846" w:rsidRDefault="005A343C" w:rsidP="005A343C">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69E2B53F" w14:textId="77777777" w:rsidR="005A343C" w:rsidRPr="00623846" w:rsidRDefault="005A343C" w:rsidP="005A343C">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w:t>
      </w:r>
      <w:r w:rsidRPr="00623846">
        <w:lastRenderedPageBreak/>
        <w:t xml:space="preserve">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39501192" w14:textId="77777777" w:rsidR="005A343C" w:rsidRPr="00623846" w:rsidRDefault="005A343C" w:rsidP="005A343C">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4FBEE627" w14:textId="77777777" w:rsidR="005A343C" w:rsidRPr="00623846" w:rsidRDefault="005A343C" w:rsidP="005A343C">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69905762" w14:textId="77777777" w:rsidR="005A343C" w:rsidRPr="00623846" w:rsidRDefault="005A343C" w:rsidP="005A343C">
      <w:r w:rsidRPr="00623846">
        <w:t xml:space="preserve">SECTION </w:t>
      </w:r>
      <w:proofErr w:type="spellStart"/>
      <w:r w:rsidRPr="00623846">
        <w:t>VII.Discussion</w:t>
      </w:r>
      <w:proofErr w:type="spellEnd"/>
    </w:p>
    <w:p w14:paraId="6175360C" w14:textId="77777777" w:rsidR="005A343C" w:rsidRPr="00623846" w:rsidRDefault="005A343C" w:rsidP="005A343C">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68A75654" w14:textId="77777777" w:rsidR="005A343C" w:rsidRPr="00623846" w:rsidRDefault="005A343C" w:rsidP="005A343C">
      <w:pPr>
        <w:rPr>
          <w:rStyle w:val="StyleUnderline"/>
        </w:rPr>
      </w:pPr>
      <w:r w:rsidRPr="00623846">
        <w:t xml:space="preserve">A. </w:t>
      </w:r>
      <w:r w:rsidRPr="00623846">
        <w:rPr>
          <w:rStyle w:val="StyleUnderline"/>
        </w:rPr>
        <w:t>How Much Capacity can be Provided by Different LEO Broadband Constellations?</w:t>
      </w:r>
    </w:p>
    <w:p w14:paraId="76A7CAE6" w14:textId="77777777" w:rsidR="005A343C" w:rsidRPr="00623846" w:rsidRDefault="005A343C" w:rsidP="005A343C">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respectively, the estimated coverage areas equate to 101,000, 708,000 and 157,000 km2.</w:t>
      </w:r>
    </w:p>
    <w:p w14:paraId="1E1FD976" w14:textId="77777777" w:rsidR="005A343C" w:rsidRPr="00623846" w:rsidRDefault="005A343C" w:rsidP="005A343C">
      <w:r w:rsidRPr="00623846">
        <w:lastRenderedPageBreak/>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46E639BE" w14:textId="77777777" w:rsidR="005A343C" w:rsidRPr="00623846" w:rsidRDefault="005A343C" w:rsidP="005A343C">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0941F881" w14:textId="77777777" w:rsidR="005A343C" w:rsidRPr="00623846" w:rsidRDefault="005A343C" w:rsidP="005A343C">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42E73578" w14:textId="77777777" w:rsidR="005A343C" w:rsidRPr="00623846" w:rsidRDefault="005A343C" w:rsidP="005A343C">
      <w:r w:rsidRPr="00623846">
        <w:t>C. What is the Potential Cost Per User as Subscriber Penetration Increases?</w:t>
      </w:r>
    </w:p>
    <w:p w14:paraId="3AFB16CF" w14:textId="77777777" w:rsidR="005A343C" w:rsidRPr="00623846" w:rsidRDefault="005A343C" w:rsidP="005A343C">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 xml:space="preserve">At a low subscriber density, high capacity per user is available but the </w:t>
      </w:r>
      <w:r w:rsidRPr="00623846">
        <w:lastRenderedPageBreak/>
        <w:t>cost could be prohibitively expensive for some. In contrast, at a high subscriber density, the cost of broadband connectivity services is much more affordable but there is a major trade-off in QoS, with only very modest speeds being delivered.</w:t>
      </w:r>
    </w:p>
    <w:p w14:paraId="4DA6D159" w14:textId="77777777" w:rsidR="005A343C" w:rsidRPr="00623846" w:rsidRDefault="005A343C" w:rsidP="005A343C">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13BA2E7C" w14:textId="77777777" w:rsidR="005A343C" w:rsidRPr="00623846" w:rsidRDefault="005A343C" w:rsidP="005A343C">
      <w:r w:rsidRPr="00623846">
        <w:t>D. Which Parts of the World are LEO Constellations Most Suitable for?</w:t>
      </w:r>
    </w:p>
    <w:p w14:paraId="6895F4C8" w14:textId="77777777" w:rsidR="005A343C" w:rsidRPr="00623846" w:rsidRDefault="005A343C" w:rsidP="005A343C">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5BDC7D2A" w14:textId="77777777" w:rsidR="005A343C" w:rsidRPr="00623846" w:rsidRDefault="005A343C" w:rsidP="005A343C">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34BA8C4D" w14:textId="77777777" w:rsidR="005A343C" w:rsidRPr="00623846" w:rsidRDefault="005A343C" w:rsidP="005A343C">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73A529DB" w14:textId="77777777" w:rsidR="005A343C" w:rsidRPr="00623846" w:rsidRDefault="005A343C" w:rsidP="005A343C">
      <w:r w:rsidRPr="00623846">
        <w:t xml:space="preserve">SECTION </w:t>
      </w:r>
      <w:proofErr w:type="spellStart"/>
      <w:r w:rsidRPr="00623846">
        <w:t>VIII.Conclusion</w:t>
      </w:r>
      <w:proofErr w:type="spellEnd"/>
    </w:p>
    <w:p w14:paraId="2243A621" w14:textId="77777777" w:rsidR="005A343C" w:rsidRPr="00623846" w:rsidRDefault="005A343C" w:rsidP="005A343C">
      <w:r w:rsidRPr="00623846">
        <w:t>Connecting the global population who are still unable to access a decent broadband service remains a key part of the United Nation’s Sustainable Development Goals (specifically Target 9.c).</w:t>
      </w:r>
    </w:p>
    <w:p w14:paraId="1849054D" w14:textId="77777777" w:rsidR="005A343C" w:rsidRPr="00623846" w:rsidRDefault="005A343C" w:rsidP="005A343C">
      <w:r w:rsidRPr="00623846">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w:t>
      </w:r>
      <w:r w:rsidRPr="00623846">
        <w:lastRenderedPageBreak/>
        <w:t xml:space="preserve">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445D0F1F" w14:textId="77777777" w:rsidR="005A343C" w:rsidRPr="00623846" w:rsidRDefault="005A343C" w:rsidP="005A343C">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411A0249" w14:textId="77777777" w:rsidR="005A343C" w:rsidRPr="00623846" w:rsidRDefault="005A343C" w:rsidP="005A343C"/>
    <w:p w14:paraId="12741635" w14:textId="77777777" w:rsidR="005A343C" w:rsidRPr="00623846" w:rsidRDefault="005A343C" w:rsidP="005A343C">
      <w:pPr>
        <w:pStyle w:val="Heading3"/>
        <w:rPr>
          <w:rFonts w:cs="Calibri"/>
        </w:rPr>
      </w:pPr>
      <w:r w:rsidRPr="00623846">
        <w:rPr>
          <w:rFonts w:cs="Calibri"/>
        </w:rPr>
        <w:lastRenderedPageBreak/>
        <w:t>Adv – Collisions</w:t>
      </w:r>
    </w:p>
    <w:p w14:paraId="0A849A6B" w14:textId="77777777" w:rsidR="005A343C" w:rsidRPr="00623846" w:rsidRDefault="005A343C" w:rsidP="005A343C">
      <w:pPr>
        <w:pStyle w:val="Heading4"/>
        <w:rPr>
          <w:rFonts w:cs="Calibri"/>
        </w:rPr>
      </w:pPr>
      <w:r w:rsidRPr="00623846">
        <w:rPr>
          <w:rFonts w:cs="Calibri"/>
        </w:rPr>
        <w:t>Satellite internet constellations accelerate collision risks – more close encounters and less transparency means bad decisions are inevitable.</w:t>
      </w:r>
    </w:p>
    <w:p w14:paraId="1C249FF7" w14:textId="77777777" w:rsidR="005A343C" w:rsidRPr="00623846" w:rsidRDefault="005A343C" w:rsidP="005A343C">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441976D6" w14:textId="77777777" w:rsidR="005A343C" w:rsidRPr="00623846" w:rsidRDefault="005A343C" w:rsidP="005A343C">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1FF0BABF" w14:textId="77777777" w:rsidR="005A343C" w:rsidRPr="00623846" w:rsidRDefault="005A343C" w:rsidP="005A343C">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71390468" w14:textId="77777777" w:rsidR="005A343C" w:rsidRPr="00623846" w:rsidRDefault="005A343C" w:rsidP="005A343C">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336AED83" w14:textId="77777777" w:rsidR="005A343C" w:rsidRPr="00623846" w:rsidRDefault="005A343C" w:rsidP="005A343C">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28268B70" w14:textId="77777777" w:rsidR="005A343C" w:rsidRPr="00623846" w:rsidRDefault="005A343C" w:rsidP="005A343C">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69C02126" w14:textId="77777777" w:rsidR="005A343C" w:rsidRPr="00623846" w:rsidRDefault="005A343C" w:rsidP="005A343C">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0AC4AA5D" w14:textId="77777777" w:rsidR="005A343C" w:rsidRPr="00623846" w:rsidRDefault="005A343C" w:rsidP="005A343C">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35C8796B" w14:textId="77777777" w:rsidR="005A343C" w:rsidRDefault="005A343C" w:rsidP="005A343C">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66E6CA39" w14:textId="77777777" w:rsidR="005A343C" w:rsidRPr="00593BD4" w:rsidRDefault="005A343C" w:rsidP="005A343C">
      <w:r w:rsidRPr="00593BD4">
        <w:rPr>
          <w:noProof/>
        </w:rPr>
        <w:drawing>
          <wp:inline distT="0" distB="0" distL="0" distR="0" wp14:anchorId="401777F9" wp14:editId="5F62594E">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3EE8CA11" w14:textId="77777777" w:rsidR="005A343C" w:rsidRPr="00623846" w:rsidRDefault="005A343C" w:rsidP="005A343C">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039CD475" w14:textId="77777777" w:rsidR="005A343C" w:rsidRPr="00623846" w:rsidRDefault="005A343C" w:rsidP="005A343C">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328F3DA8" w14:textId="77777777" w:rsidR="005A343C" w:rsidRPr="00623846" w:rsidRDefault="005A343C" w:rsidP="005A343C">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3C3D35DD" w14:textId="77777777" w:rsidR="005A343C" w:rsidRPr="00623846" w:rsidRDefault="005A343C" w:rsidP="005A343C">
      <w:pPr>
        <w:rPr>
          <w:rStyle w:val="StyleUnderline"/>
        </w:rPr>
      </w:pPr>
      <w:r w:rsidRPr="00623846">
        <w:rPr>
          <w:b/>
          <w:noProof/>
        </w:rPr>
        <w:drawing>
          <wp:inline distT="0" distB="0" distL="0" distR="0" wp14:anchorId="5B08FAF9" wp14:editId="0291030B">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13484557" w14:textId="77777777" w:rsidR="005A343C" w:rsidRPr="00623846" w:rsidRDefault="005A343C" w:rsidP="005A343C">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5698DD37" w14:textId="77777777" w:rsidR="005A343C" w:rsidRPr="00623846" w:rsidRDefault="005A343C" w:rsidP="005A343C">
      <w:r w:rsidRPr="00623846">
        <w:t>The risk of collision</w:t>
      </w:r>
    </w:p>
    <w:p w14:paraId="416B732D" w14:textId="77777777" w:rsidR="005A343C" w:rsidRPr="00623846" w:rsidRDefault="005A343C" w:rsidP="005A343C">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522E6A46" w14:textId="77777777" w:rsidR="005A343C" w:rsidRPr="00623846" w:rsidRDefault="005A343C" w:rsidP="005A343C">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59AFF2F8" w14:textId="77777777" w:rsidR="005A343C" w:rsidRPr="00623846" w:rsidRDefault="005A343C" w:rsidP="005A343C">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4E08F161" w14:textId="77777777" w:rsidR="005A343C" w:rsidRPr="00623846" w:rsidRDefault="005A343C" w:rsidP="005A343C">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4820F58C" w14:textId="77777777" w:rsidR="005A343C" w:rsidRPr="00623846" w:rsidRDefault="005A343C" w:rsidP="005A343C">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3378D77F" w14:textId="77777777" w:rsidR="005A343C" w:rsidRPr="00623846" w:rsidRDefault="005A343C" w:rsidP="005A343C">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3DF00299" w14:textId="77777777" w:rsidR="005A343C" w:rsidRPr="00623846" w:rsidRDefault="005A343C" w:rsidP="005A343C">
      <w:r w:rsidRPr="00623846">
        <w:t>Bad decisions</w:t>
      </w:r>
    </w:p>
    <w:p w14:paraId="3BA06ACB" w14:textId="77777777" w:rsidR="005A343C" w:rsidRPr="00623846" w:rsidRDefault="005A343C" w:rsidP="005A343C">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142DC4F7" w14:textId="77777777" w:rsidR="005A343C" w:rsidRPr="00623846" w:rsidRDefault="005A343C" w:rsidP="005A343C">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3AE9FBB1" w14:textId="77777777" w:rsidR="005A343C" w:rsidRPr="00623846" w:rsidRDefault="005A343C" w:rsidP="005A343C">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3D698579" w14:textId="77777777" w:rsidR="005A343C" w:rsidRPr="00623846" w:rsidRDefault="005A343C" w:rsidP="005A343C">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14325A70" w14:textId="77777777" w:rsidR="005A343C" w:rsidRPr="00623846" w:rsidRDefault="005A343C" w:rsidP="005A343C">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AC4283E" w14:textId="77777777" w:rsidR="005A343C" w:rsidRPr="00623846" w:rsidRDefault="005A343C" w:rsidP="005A343C">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0248BD27" w14:textId="77777777" w:rsidR="005A343C" w:rsidRPr="00623846" w:rsidRDefault="005A343C" w:rsidP="005A343C">
      <w:proofErr w:type="spellStart"/>
      <w:r w:rsidRPr="00623846">
        <w:t>Starlink</w:t>
      </w:r>
      <w:proofErr w:type="spellEnd"/>
      <w:r w:rsidRPr="00623846">
        <w:t xml:space="preserve"> monopoly</w:t>
      </w:r>
    </w:p>
    <w:p w14:paraId="3B8D2090" w14:textId="77777777" w:rsidR="005A343C" w:rsidRPr="00623846" w:rsidRDefault="005A343C" w:rsidP="005A343C">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30271247" w14:textId="77777777" w:rsidR="005A343C" w:rsidRPr="00623846" w:rsidRDefault="005A343C" w:rsidP="005A343C">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65F4EFBA" w14:textId="77777777" w:rsidR="005A343C" w:rsidRPr="00623846" w:rsidRDefault="005A343C" w:rsidP="005A343C">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09DACC8" w14:textId="77777777" w:rsidR="005A343C" w:rsidRPr="00623846" w:rsidRDefault="005A343C" w:rsidP="005A343C">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BFA31F3" w14:textId="77777777" w:rsidR="005A343C" w:rsidRPr="00B55AD5" w:rsidRDefault="005A343C" w:rsidP="005A343C"/>
    <w:p w14:paraId="085B0116" w14:textId="77777777" w:rsidR="005A343C" w:rsidRPr="00623846" w:rsidRDefault="005A343C" w:rsidP="005A343C">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264564B6" w14:textId="77777777" w:rsidR="005A343C" w:rsidRPr="00623846" w:rsidRDefault="005A343C" w:rsidP="005A343C">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4F356B0A" w14:textId="77777777" w:rsidR="005A343C" w:rsidRPr="00623846" w:rsidRDefault="005A343C" w:rsidP="005A343C">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4F583F11" w14:textId="77777777" w:rsidR="005A343C" w:rsidRPr="00623846" w:rsidRDefault="005A343C" w:rsidP="005A343C">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7784041" w14:textId="77777777" w:rsidR="005A343C" w:rsidRPr="00623846" w:rsidRDefault="005A343C" w:rsidP="005A343C">
      <w:pPr>
        <w:rPr>
          <w:rStyle w:val="StyleUnderline"/>
        </w:rPr>
      </w:pPr>
      <w:r w:rsidRPr="00623846">
        <w:rPr>
          <w:rStyle w:val="StyleUnderline"/>
        </w:rPr>
        <w:t>Space Debris Threat Increases in the LEO</w:t>
      </w:r>
    </w:p>
    <w:p w14:paraId="2B459F42" w14:textId="77777777" w:rsidR="005A343C" w:rsidRPr="00623846" w:rsidRDefault="005A343C" w:rsidP="005A343C">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8FB6FCF" w14:textId="77777777" w:rsidR="005A343C" w:rsidRPr="00623846" w:rsidRDefault="005A343C" w:rsidP="005A343C">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50FD20F4" w14:textId="77777777" w:rsidR="005A343C" w:rsidRPr="00623846" w:rsidRDefault="005A343C" w:rsidP="005A343C">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9E618CB" w14:textId="77777777" w:rsidR="005A343C" w:rsidRPr="00623846" w:rsidRDefault="005A343C" w:rsidP="005A343C">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2B51E9A8" w14:textId="77777777" w:rsidR="005A343C" w:rsidRPr="00623846" w:rsidRDefault="005A343C" w:rsidP="005A343C">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007D9792" w14:textId="77777777" w:rsidR="005A343C" w:rsidRPr="00623846" w:rsidRDefault="005A343C" w:rsidP="005A343C">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 xml:space="preserve">).19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6D2C5EBA" w14:textId="77777777" w:rsidR="005A343C" w:rsidRPr="00623846" w:rsidRDefault="005A343C" w:rsidP="005A343C"/>
    <w:p w14:paraId="5A3B0998" w14:textId="77777777" w:rsidR="005A343C" w:rsidRPr="00623846" w:rsidRDefault="005A343C" w:rsidP="005A343C">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25EBF38C" w14:textId="77777777" w:rsidR="005A343C" w:rsidRPr="00623846" w:rsidRDefault="005A343C" w:rsidP="005A343C">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67EB07D7" w14:textId="77777777" w:rsidR="005A343C" w:rsidRPr="00623846" w:rsidRDefault="005A343C" w:rsidP="005A343C">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3E98B5F9" w14:textId="77777777" w:rsidR="005A343C" w:rsidRPr="00623846" w:rsidRDefault="005A343C" w:rsidP="005A343C">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0389D665" w14:textId="77777777" w:rsidR="005A343C" w:rsidRPr="00623846" w:rsidRDefault="005A343C" w:rsidP="005A343C">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59F2985D" w14:textId="77777777" w:rsidR="005A343C" w:rsidRPr="00623846" w:rsidRDefault="005A343C" w:rsidP="005A343C">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4ACC000D" w14:textId="77777777" w:rsidR="005A343C" w:rsidRPr="00623846" w:rsidRDefault="005A343C" w:rsidP="005A343C">
      <w:pPr>
        <w:rPr>
          <w:rStyle w:val="StyleUnderline"/>
        </w:rPr>
      </w:pPr>
      <w:r w:rsidRPr="00623846">
        <w:rPr>
          <w:rStyle w:val="StyleUnderline"/>
        </w:rPr>
        <w:lastRenderedPageBreak/>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0F2ACB84" w14:textId="77777777" w:rsidR="005A343C" w:rsidRPr="00623846" w:rsidRDefault="005A343C" w:rsidP="005A343C">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7CE43CB" w14:textId="77777777" w:rsidR="005A343C" w:rsidRPr="00623846" w:rsidRDefault="005A343C" w:rsidP="005A343C"/>
    <w:p w14:paraId="3F0BAF78" w14:textId="77777777" w:rsidR="005A343C" w:rsidRPr="00623846" w:rsidRDefault="005A343C" w:rsidP="005A343C">
      <w:pPr>
        <w:pStyle w:val="Heading4"/>
        <w:rPr>
          <w:rFonts w:cs="Calibri"/>
        </w:rPr>
      </w:pPr>
      <w:r w:rsidRPr="00623846">
        <w:rPr>
          <w:rFonts w:cs="Calibri"/>
        </w:rPr>
        <w:t>Independently causes cyberwar and satellite hacking which escalates.</w:t>
      </w:r>
    </w:p>
    <w:p w14:paraId="3E5757A6" w14:textId="77777777" w:rsidR="005A343C" w:rsidRPr="00623846" w:rsidRDefault="005A343C" w:rsidP="005A343C">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7CA58F7" w14:textId="77777777" w:rsidR="005A343C" w:rsidRPr="00623846" w:rsidRDefault="005A343C" w:rsidP="005A343C">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68C3D784" w14:textId="77777777" w:rsidR="005A343C" w:rsidRPr="00623846" w:rsidRDefault="005A343C" w:rsidP="005A343C">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3C2FD059" w14:textId="77777777" w:rsidR="005A343C" w:rsidRPr="00623846" w:rsidRDefault="005A343C" w:rsidP="005A343C">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1158C7AB" w14:textId="77777777" w:rsidR="005A343C" w:rsidRPr="00623846" w:rsidRDefault="005A343C" w:rsidP="005A343C">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15F09CBA" w14:textId="77777777" w:rsidR="005A343C" w:rsidRPr="00623846" w:rsidRDefault="005A343C" w:rsidP="005A343C">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AB9487D" w14:textId="77777777" w:rsidR="005A343C" w:rsidRPr="00623846" w:rsidRDefault="005A343C" w:rsidP="005A343C">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411EB0BD" w14:textId="77777777" w:rsidR="005A343C" w:rsidRPr="00623846" w:rsidRDefault="005A343C" w:rsidP="005A343C">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516F0785" w14:textId="77777777" w:rsidR="005A343C" w:rsidRPr="00623846" w:rsidRDefault="005A343C" w:rsidP="005A343C">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B805062" w14:textId="77777777" w:rsidR="005A343C" w:rsidRPr="00623846" w:rsidRDefault="005A343C" w:rsidP="005A343C">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74989BFC" w14:textId="77777777" w:rsidR="005A343C" w:rsidRPr="00623846" w:rsidRDefault="005A343C" w:rsidP="005A343C">
      <w:pPr>
        <w:rPr>
          <w:rStyle w:val="StyleUnderline"/>
        </w:rPr>
      </w:pPr>
    </w:p>
    <w:p w14:paraId="1DA51154" w14:textId="77777777" w:rsidR="005A343C" w:rsidRPr="00623846" w:rsidRDefault="005A343C" w:rsidP="005A343C">
      <w:pPr>
        <w:pStyle w:val="Heading4"/>
        <w:rPr>
          <w:rFonts w:cs="Calibri"/>
        </w:rPr>
      </w:pPr>
      <w:r w:rsidRPr="00623846">
        <w:rPr>
          <w:rFonts w:cs="Calibri"/>
        </w:rPr>
        <w:t>Empirics prove it’s possible and likely by state and nonstate actors – especially true given private sector cost cutting.</w:t>
      </w:r>
    </w:p>
    <w:p w14:paraId="609683E1" w14:textId="77777777" w:rsidR="005A343C" w:rsidRPr="00623846" w:rsidRDefault="005A343C" w:rsidP="005A343C">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094E29B4" w14:textId="77777777" w:rsidR="005A343C" w:rsidRPr="00623846" w:rsidRDefault="005A343C" w:rsidP="005A343C">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16A2A580" w14:textId="77777777" w:rsidR="005A343C" w:rsidRPr="00623846" w:rsidRDefault="005A343C" w:rsidP="005A343C">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78B3E16F" w14:textId="77777777" w:rsidR="005A343C" w:rsidRPr="00623846" w:rsidRDefault="005A343C" w:rsidP="005A343C">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27DC5989" w14:textId="77777777" w:rsidR="005A343C" w:rsidRPr="00623846" w:rsidRDefault="005A343C" w:rsidP="005A343C">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4B639A23" w14:textId="77777777" w:rsidR="005A343C" w:rsidRPr="00623846" w:rsidRDefault="005A343C" w:rsidP="005A343C">
      <w:r w:rsidRPr="00623846">
        <w:t>Commodity parts</w:t>
      </w:r>
    </w:p>
    <w:p w14:paraId="471D017D" w14:textId="77777777" w:rsidR="005A343C" w:rsidRPr="00623846" w:rsidRDefault="005A343C" w:rsidP="005A343C">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ECEEAE8" w14:textId="77777777" w:rsidR="005A343C" w:rsidRPr="00623846" w:rsidRDefault="005A343C" w:rsidP="005A343C">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23169F99" w14:textId="77777777" w:rsidR="005A343C" w:rsidRPr="00623846" w:rsidRDefault="005A343C" w:rsidP="005A343C">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5F577D7" w14:textId="77777777" w:rsidR="005A343C" w:rsidRPr="00623846" w:rsidRDefault="005A343C" w:rsidP="005A343C">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250342FB" w14:textId="77777777" w:rsidR="005A343C" w:rsidRPr="00623846" w:rsidRDefault="005A343C" w:rsidP="005A343C">
      <w:r w:rsidRPr="00623846">
        <w:t>History of hacks</w:t>
      </w:r>
    </w:p>
    <w:p w14:paraId="092D62CA" w14:textId="77777777" w:rsidR="005A343C" w:rsidRPr="00623846" w:rsidRDefault="005A343C" w:rsidP="005A343C">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2D339D6D" w14:textId="77777777" w:rsidR="005A343C" w:rsidRPr="00623846" w:rsidRDefault="005A343C" w:rsidP="005A343C">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302B215C" w14:textId="77777777" w:rsidR="005A343C" w:rsidRPr="00623846" w:rsidRDefault="005A343C" w:rsidP="005A343C">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01AB9A32" w14:textId="77777777" w:rsidR="005A343C" w:rsidRPr="00623846" w:rsidRDefault="005A343C" w:rsidP="005A343C">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2F47267D" w14:textId="77777777" w:rsidR="005A343C" w:rsidRPr="00623846" w:rsidRDefault="005A343C" w:rsidP="005A343C"/>
    <w:p w14:paraId="579C5756" w14:textId="77777777" w:rsidR="005A343C" w:rsidRPr="00623846" w:rsidRDefault="005A343C" w:rsidP="005A343C"/>
    <w:p w14:paraId="23CF6B7D" w14:textId="77777777" w:rsidR="005A343C" w:rsidRPr="00623846" w:rsidRDefault="005A343C" w:rsidP="005A343C">
      <w:pPr>
        <w:pStyle w:val="Heading4"/>
        <w:rPr>
          <w:rFonts w:cs="Calibri"/>
        </w:rPr>
      </w:pPr>
      <w:r w:rsidRPr="00623846">
        <w:rPr>
          <w:rFonts w:cs="Calibri"/>
        </w:rPr>
        <w:t>Interconnectedness and surface area</w:t>
      </w:r>
    </w:p>
    <w:p w14:paraId="675B6DCE" w14:textId="77777777" w:rsidR="005A343C" w:rsidRPr="00623846" w:rsidRDefault="005A343C" w:rsidP="005A343C">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3990580B" w14:textId="77777777" w:rsidR="005A343C" w:rsidRPr="00623846" w:rsidRDefault="005A343C" w:rsidP="005A343C">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718E8086" w14:textId="77777777" w:rsidR="005A343C" w:rsidRPr="00623846" w:rsidRDefault="005A343C" w:rsidP="005A343C">
      <w:pPr>
        <w:pStyle w:val="Heading4"/>
        <w:rPr>
          <w:rFonts w:cs="Calibri"/>
        </w:rPr>
      </w:pPr>
      <w:r w:rsidRPr="00623846">
        <w:rPr>
          <w:rFonts w:cs="Calibri"/>
        </w:rPr>
        <w:lastRenderedPageBreak/>
        <w:t>Nuke war causes extinction – Ice Age, famines, and war won’t stay limited</w:t>
      </w:r>
    </w:p>
    <w:p w14:paraId="02E58F6B" w14:textId="77777777" w:rsidR="005A343C" w:rsidRPr="00623846" w:rsidRDefault="005A343C" w:rsidP="005A343C">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3BBB9D5D" w14:textId="77777777" w:rsidR="005A343C" w:rsidRPr="00623846" w:rsidRDefault="005A343C" w:rsidP="005A343C">
      <w:r w:rsidRPr="00623846">
        <w:t>In the nuclear conversation, what are we not talking about that we should be?</w:t>
      </w:r>
    </w:p>
    <w:p w14:paraId="2790DA0C" w14:textId="77777777" w:rsidR="005A343C" w:rsidRPr="00623846" w:rsidRDefault="005A343C" w:rsidP="005A343C">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7B09BFFE" w14:textId="77777777" w:rsidR="005A343C" w:rsidRPr="00623846" w:rsidRDefault="005A343C" w:rsidP="005A343C"/>
    <w:p w14:paraId="4FE02C2B" w14:textId="77777777" w:rsidR="005A343C" w:rsidRPr="00623846" w:rsidRDefault="005A343C" w:rsidP="005A343C">
      <w:pPr>
        <w:pStyle w:val="Heading3"/>
        <w:rPr>
          <w:rFonts w:cs="Calibri"/>
        </w:rPr>
      </w:pPr>
      <w:r w:rsidRPr="00623846">
        <w:rPr>
          <w:rFonts w:cs="Calibri"/>
        </w:rPr>
        <w:lastRenderedPageBreak/>
        <w:t>Adv – Astronomy</w:t>
      </w:r>
    </w:p>
    <w:p w14:paraId="660B467C" w14:textId="77777777" w:rsidR="005A343C" w:rsidRPr="00623846" w:rsidRDefault="005A343C" w:rsidP="005A343C">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599BED38" w14:textId="77777777" w:rsidR="005A343C" w:rsidRPr="00623846" w:rsidRDefault="005A343C" w:rsidP="005A343C">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4DE865F1" w14:textId="77777777" w:rsidR="005A343C" w:rsidRPr="00623846" w:rsidRDefault="005A343C" w:rsidP="005A343C">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679BBE44" w14:textId="77777777" w:rsidR="005A343C" w:rsidRPr="00623846" w:rsidRDefault="005A343C" w:rsidP="005A343C">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CDF303C" w14:textId="77777777" w:rsidR="005A343C" w:rsidRPr="00623846" w:rsidRDefault="005A343C" w:rsidP="005A343C">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794A5F76" w14:textId="77777777" w:rsidR="005A343C" w:rsidRPr="00623846" w:rsidRDefault="005A343C" w:rsidP="005A343C">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53D20C3" w14:textId="77777777" w:rsidR="005A343C" w:rsidRPr="00623846" w:rsidRDefault="005A343C" w:rsidP="005A343C">
      <w:r w:rsidRPr="00623846">
        <w:lastRenderedPageBreak/>
        <w:t>HOW STARLINK WILL AFFECT THE ASTRONOMERS</w:t>
      </w:r>
    </w:p>
    <w:p w14:paraId="051EAC17" w14:textId="77777777" w:rsidR="005A343C" w:rsidRPr="00623846" w:rsidRDefault="005A343C" w:rsidP="005A343C">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4BC9A44" w14:textId="77777777" w:rsidR="005A343C" w:rsidRPr="00623846" w:rsidRDefault="005A343C" w:rsidP="005A343C">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5276E71D" w14:textId="77777777" w:rsidR="005A343C" w:rsidRPr="00623846" w:rsidRDefault="005A343C" w:rsidP="005A343C">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368D1728" w14:textId="77777777" w:rsidR="005A343C" w:rsidRPr="00623846" w:rsidRDefault="005A343C" w:rsidP="005A343C">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5DBE2848" w14:textId="77777777" w:rsidR="005A343C" w:rsidRPr="00623846" w:rsidRDefault="005A343C" w:rsidP="005A343C">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631C2852" w14:textId="77777777" w:rsidR="005A343C" w:rsidRPr="00623846" w:rsidRDefault="005A343C" w:rsidP="005A343C">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4A43CDA5" w14:textId="77777777" w:rsidR="005A343C" w:rsidRPr="00623846" w:rsidRDefault="005A343C" w:rsidP="005A343C">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26351673" w14:textId="77777777" w:rsidR="005A343C" w:rsidRPr="00623846" w:rsidRDefault="005A343C" w:rsidP="005A343C">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5DAAF5A5" w14:textId="77777777" w:rsidR="005A343C" w:rsidRPr="00623846" w:rsidRDefault="005A343C" w:rsidP="005A343C">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029E99CE" w14:textId="77777777" w:rsidR="005A343C" w:rsidRPr="00623846" w:rsidRDefault="005A343C" w:rsidP="005A343C">
      <w:r w:rsidRPr="00623846">
        <w:t>A COAT OF NO COLORS</w:t>
      </w:r>
    </w:p>
    <w:p w14:paraId="197F25AA" w14:textId="77777777" w:rsidR="005A343C" w:rsidRPr="00623846" w:rsidRDefault="005A343C" w:rsidP="005A343C">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3DD4BC95" w14:textId="77777777" w:rsidR="005A343C" w:rsidRPr="00623846" w:rsidRDefault="005A343C" w:rsidP="005A343C">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25537819" w14:textId="77777777" w:rsidR="005A343C" w:rsidRPr="00623846" w:rsidRDefault="005A343C" w:rsidP="005A343C">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0E331401" w14:textId="77777777" w:rsidR="005A343C" w:rsidRPr="00623846" w:rsidRDefault="005A343C" w:rsidP="005A343C">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58931153" w14:textId="77777777" w:rsidR="005A343C" w:rsidRPr="00623846" w:rsidRDefault="005A343C" w:rsidP="005A343C">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1D0C8861" w14:textId="77777777" w:rsidR="005A343C" w:rsidRPr="00623846" w:rsidRDefault="005A343C" w:rsidP="005A343C">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04D8A1F2" w14:textId="77777777" w:rsidR="005A343C" w:rsidRPr="00623846" w:rsidRDefault="005A343C" w:rsidP="005A343C">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05C976F1" w14:textId="77777777" w:rsidR="005A343C" w:rsidRPr="00623846" w:rsidRDefault="005A343C" w:rsidP="005A343C">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1CE4AD9B" w14:textId="77777777" w:rsidR="005A343C" w:rsidRPr="00623846" w:rsidRDefault="005A343C" w:rsidP="005A343C">
      <w:pPr>
        <w:pStyle w:val="Heading4"/>
        <w:rPr>
          <w:rFonts w:cs="Calibri"/>
        </w:rPr>
      </w:pPr>
      <w:r w:rsidRPr="00623846">
        <w:rPr>
          <w:rFonts w:cs="Calibri"/>
        </w:rPr>
        <w:t>Asteroids threats are existential – increasingly likely</w:t>
      </w:r>
    </w:p>
    <w:p w14:paraId="0BE4D3AD" w14:textId="77777777" w:rsidR="005A343C" w:rsidRPr="00623846" w:rsidRDefault="005A343C" w:rsidP="005A343C">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64994872" w14:textId="77777777" w:rsidR="005A343C" w:rsidRPr="00623846" w:rsidRDefault="005A343C" w:rsidP="005A343C">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677D2AE2" w14:textId="77777777" w:rsidR="005A343C" w:rsidRPr="00623846" w:rsidRDefault="005A343C" w:rsidP="005A343C">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47E30867" w14:textId="77777777" w:rsidR="005A343C" w:rsidRPr="00623846" w:rsidRDefault="005A343C" w:rsidP="005A343C">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6BC62B43" w14:textId="77777777" w:rsidR="005A343C" w:rsidRPr="00623846" w:rsidRDefault="005A343C" w:rsidP="005A343C">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2C768CFF" w14:textId="77777777" w:rsidR="005A343C" w:rsidRPr="00623846" w:rsidRDefault="005A343C" w:rsidP="005A343C">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5B0BDC97" w14:textId="77777777" w:rsidR="005A343C" w:rsidRPr="00623846" w:rsidRDefault="005A343C" w:rsidP="005A343C">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711A7168" w14:textId="77777777" w:rsidR="005A343C" w:rsidRPr="00623846" w:rsidRDefault="005A343C" w:rsidP="005A343C">
      <w:pPr>
        <w:rPr>
          <w:rStyle w:val="Emphasis"/>
        </w:rPr>
      </w:pPr>
      <w:r w:rsidRPr="00343EA9">
        <w:rPr>
          <w:rStyle w:val="Emphasis"/>
          <w:highlight w:val="green"/>
        </w:rPr>
        <w:t>3200 Phaethon</w:t>
      </w:r>
    </w:p>
    <w:p w14:paraId="1E7D99D8" w14:textId="77777777" w:rsidR="005A343C" w:rsidRPr="00623846" w:rsidRDefault="005A343C" w:rsidP="005A343C">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5383BF12" w14:textId="77777777" w:rsidR="005A343C" w:rsidRPr="00623846" w:rsidRDefault="005A343C" w:rsidP="005A343C">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0045F9F2" w14:textId="77777777" w:rsidR="005A343C" w:rsidRPr="00623846" w:rsidRDefault="005A343C" w:rsidP="005A343C">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17927BAE" w14:textId="77777777" w:rsidR="005A343C" w:rsidRPr="00623846" w:rsidRDefault="005A343C" w:rsidP="005A343C">
      <w:r w:rsidRPr="00623846">
        <w:t>Accordingly, NASA lists 3200 Phaethon as “potentially hazardous.”</w:t>
      </w:r>
    </w:p>
    <w:p w14:paraId="699F6F9E" w14:textId="77777777" w:rsidR="005A343C" w:rsidRPr="00623846" w:rsidRDefault="005A343C" w:rsidP="005A343C">
      <w:pPr>
        <w:rPr>
          <w:rStyle w:val="Emphasis"/>
        </w:rPr>
      </w:pPr>
      <w:r w:rsidRPr="00343EA9">
        <w:rPr>
          <w:rStyle w:val="Emphasis"/>
          <w:highlight w:val="green"/>
        </w:rPr>
        <w:t>2017 XO2</w:t>
      </w:r>
    </w:p>
    <w:p w14:paraId="2489EB74" w14:textId="77777777" w:rsidR="005A343C" w:rsidRPr="00623846" w:rsidRDefault="005A343C" w:rsidP="005A343C">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5A1A9223" w14:textId="77777777" w:rsidR="005A343C" w:rsidRPr="00623846" w:rsidRDefault="005A343C" w:rsidP="005A343C">
      <w:pPr>
        <w:rPr>
          <w:rStyle w:val="Emphasis"/>
        </w:rPr>
      </w:pPr>
      <w:r w:rsidRPr="00343EA9">
        <w:rPr>
          <w:rStyle w:val="Emphasis"/>
          <w:highlight w:val="green"/>
        </w:rPr>
        <w:t>2017 YZ1</w:t>
      </w:r>
    </w:p>
    <w:p w14:paraId="4865301E" w14:textId="77777777" w:rsidR="005A343C" w:rsidRPr="00623846" w:rsidRDefault="005A343C" w:rsidP="005A343C">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6CF3BBD9" w14:textId="77777777" w:rsidR="005A343C" w:rsidRPr="00623846" w:rsidRDefault="005A343C" w:rsidP="005A343C">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343EA9">
        <w:rPr>
          <w:rStyle w:val="Emphasis"/>
          <w:highlight w:val="green"/>
        </w:rPr>
        <w:t>it might create a cataclysmic explosion</w:t>
      </w:r>
      <w:r w:rsidRPr="00623846">
        <w:rPr>
          <w:rStyle w:val="Emphasis"/>
        </w:rPr>
        <w:t xml:space="preserve"> that would mess up our weather for a few years.</w:t>
      </w:r>
    </w:p>
    <w:p w14:paraId="5D7A6293" w14:textId="77777777" w:rsidR="005A343C" w:rsidRPr="00623846" w:rsidRDefault="005A343C" w:rsidP="005A343C">
      <w:r w:rsidRPr="00623846">
        <w:t>Jot down June 30, 2047, in your calendar, and then pull out your telescope, watch it sail by and toast your good fortune.</w:t>
      </w:r>
    </w:p>
    <w:p w14:paraId="3B248D3A" w14:textId="77777777" w:rsidR="005A343C" w:rsidRPr="00623846" w:rsidRDefault="005A343C" w:rsidP="005A343C">
      <w:pPr>
        <w:rPr>
          <w:rStyle w:val="Emphasis"/>
        </w:rPr>
      </w:pPr>
      <w:r w:rsidRPr="00343EA9">
        <w:rPr>
          <w:rStyle w:val="Emphasis"/>
          <w:highlight w:val="green"/>
        </w:rPr>
        <w:t>2018 AE2</w:t>
      </w:r>
    </w:p>
    <w:p w14:paraId="044AAC29" w14:textId="77777777" w:rsidR="005A343C" w:rsidRPr="00623846" w:rsidRDefault="005A343C" w:rsidP="005A343C">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 xml:space="preserve">will have </w:t>
      </w:r>
      <w:proofErr w:type="gramStart"/>
      <w:r w:rsidRPr="00343EA9">
        <w:rPr>
          <w:rStyle w:val="StyleUnderline"/>
          <w:highlight w:val="green"/>
        </w:rPr>
        <w:t>a number of</w:t>
      </w:r>
      <w:proofErr w:type="gramEnd"/>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3FBB5C50" w14:textId="77777777" w:rsidR="005A343C" w:rsidRPr="00623846" w:rsidRDefault="005A343C" w:rsidP="005A343C">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11D1447A" w14:textId="77777777" w:rsidR="005A343C" w:rsidRPr="00623846" w:rsidRDefault="005A343C" w:rsidP="005A343C"/>
    <w:p w14:paraId="55C1CBA6" w14:textId="50E0A4AD" w:rsidR="005A343C" w:rsidRPr="00623846" w:rsidRDefault="005A73D6" w:rsidP="005A343C">
      <w:pPr>
        <w:pStyle w:val="Heading3"/>
        <w:rPr>
          <w:rFonts w:cs="Calibri"/>
        </w:rPr>
      </w:pPr>
      <w:bookmarkStart w:id="0" w:name="_Hlk93760091"/>
      <w:r>
        <w:rPr>
          <w:rFonts w:cs="Calibri"/>
        </w:rPr>
        <w:lastRenderedPageBreak/>
        <w:t>FW</w:t>
      </w:r>
    </w:p>
    <w:p w14:paraId="06AE9253" w14:textId="77777777" w:rsidR="005A343C" w:rsidRPr="00623846" w:rsidRDefault="005A343C" w:rsidP="005A343C"/>
    <w:p w14:paraId="723026A8" w14:textId="77777777" w:rsidR="005A343C" w:rsidRPr="00623846" w:rsidRDefault="005A343C" w:rsidP="005A343C">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3C47F730" w14:textId="77777777" w:rsidR="005A343C" w:rsidRPr="00623846" w:rsidRDefault="005A343C" w:rsidP="005A343C">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623846">
          <w:rPr>
            <w:rStyle w:val="Hyperlink"/>
            <w:color w:val="000000"/>
            <w:szCs w:val="16"/>
          </w:rPr>
          <w:t>https://www.ncbi.nlm.nih.gov/pmc/articles/PMC6446569/</w:t>
        </w:r>
      </w:hyperlink>
      <w:r w:rsidRPr="00623846">
        <w:rPr>
          <w:szCs w:val="16"/>
        </w:rPr>
        <w:t>, R.S.</w:t>
      </w:r>
    </w:p>
    <w:p w14:paraId="2FE2C587" w14:textId="77777777" w:rsidR="005A343C" w:rsidRPr="00623846" w:rsidRDefault="005A343C" w:rsidP="005A343C">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9C0A4C2" w14:textId="77777777" w:rsidR="005A343C" w:rsidRPr="00623846" w:rsidRDefault="005A343C" w:rsidP="005A343C">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5E7D82B6" w14:textId="77777777" w:rsidR="005A343C" w:rsidRPr="00623846" w:rsidRDefault="005A343C" w:rsidP="005A343C">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00C70F6" w14:textId="77777777" w:rsidR="005A343C" w:rsidRPr="00623846" w:rsidRDefault="005A343C" w:rsidP="005A343C">
      <w:pPr>
        <w:spacing w:line="276" w:lineRule="auto"/>
      </w:pPr>
      <w:r w:rsidRPr="00623846">
        <w:t>Evolutionary theories of pleasure: The love connection BO:D</w:t>
      </w:r>
    </w:p>
    <w:p w14:paraId="485655F9" w14:textId="77777777" w:rsidR="005A343C" w:rsidRPr="00623846" w:rsidRDefault="005A343C" w:rsidP="005A343C">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32D0BAC" w14:textId="77777777" w:rsidR="005A343C" w:rsidRPr="00623846" w:rsidRDefault="005A343C" w:rsidP="005A343C">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22593A2" w14:textId="77777777" w:rsidR="005A343C" w:rsidRPr="00623846" w:rsidRDefault="005A343C" w:rsidP="005A343C">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569D98FF" w14:textId="77777777" w:rsidR="005A343C" w:rsidRPr="00623846" w:rsidRDefault="005A343C" w:rsidP="005A343C">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7036518" w14:textId="77777777" w:rsidR="005A343C" w:rsidRPr="00623846" w:rsidRDefault="005A343C" w:rsidP="005A343C">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84A5097" w14:textId="77777777" w:rsidR="005A343C" w:rsidRPr="00623846" w:rsidRDefault="005A343C" w:rsidP="005A343C">
      <w:pPr>
        <w:spacing w:line="276" w:lineRule="auto"/>
      </w:pPr>
      <w:r w:rsidRPr="00623846">
        <w:t>Finding happiness is different between apes and humans</w:t>
      </w:r>
    </w:p>
    <w:p w14:paraId="360288E6" w14:textId="77777777" w:rsidR="005A343C" w:rsidRPr="00623846" w:rsidRDefault="005A343C" w:rsidP="005A343C">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1A4AA371" w14:textId="77777777" w:rsidR="005A343C" w:rsidRPr="00623846" w:rsidRDefault="005A343C" w:rsidP="005A343C">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C6CEF42" w14:textId="77777777" w:rsidR="005A343C" w:rsidRPr="00623846" w:rsidRDefault="005A343C" w:rsidP="005A343C">
      <w:pPr>
        <w:spacing w:line="276" w:lineRule="auto"/>
      </w:pPr>
      <w:r w:rsidRPr="00623846">
        <w:t>Desire and reward centers</w:t>
      </w:r>
    </w:p>
    <w:p w14:paraId="3A237C36" w14:textId="77777777" w:rsidR="005A343C" w:rsidRPr="00623846" w:rsidRDefault="005A343C" w:rsidP="005A343C">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E60F729" w14:textId="77777777" w:rsidR="005A343C" w:rsidRPr="00623846" w:rsidRDefault="005A343C" w:rsidP="005A343C">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68F6CE09" w14:textId="77777777" w:rsidR="005A343C" w:rsidRPr="00623846" w:rsidRDefault="005A343C" w:rsidP="005A343C">
      <w:pPr>
        <w:spacing w:line="276" w:lineRule="auto"/>
        <w:rPr>
          <w:u w:val="single"/>
        </w:rPr>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5F4B3012" w14:textId="77777777" w:rsidR="005A343C" w:rsidRPr="00623846" w:rsidRDefault="005A343C" w:rsidP="005A343C">
      <w:pPr>
        <w:spacing w:line="276" w:lineRule="auto"/>
        <w:rPr>
          <w:u w:val="single"/>
        </w:rPr>
      </w:pPr>
    </w:p>
    <w:p w14:paraId="62800598" w14:textId="77777777" w:rsidR="005A343C" w:rsidRPr="00623846" w:rsidRDefault="005A343C" w:rsidP="005A343C">
      <w:pPr>
        <w:spacing w:line="276" w:lineRule="auto"/>
        <w:rPr>
          <w:u w:val="single"/>
        </w:rPr>
      </w:pPr>
    </w:p>
    <w:p w14:paraId="64637700" w14:textId="77777777" w:rsidR="005A343C" w:rsidRPr="00623846" w:rsidRDefault="005A343C" w:rsidP="005A343C">
      <w:pPr>
        <w:spacing w:line="276" w:lineRule="auto"/>
        <w:rPr>
          <w:u w:val="single"/>
        </w:rPr>
      </w:pPr>
    </w:p>
    <w:p w14:paraId="56D93296" w14:textId="77777777" w:rsidR="005A343C" w:rsidRPr="00623846" w:rsidRDefault="005A343C" w:rsidP="005A343C">
      <w:pPr>
        <w:spacing w:line="276" w:lineRule="auto"/>
        <w:rPr>
          <w:u w:val="single"/>
        </w:rPr>
      </w:pPr>
    </w:p>
    <w:p w14:paraId="65767A6F" w14:textId="77777777" w:rsidR="005A343C" w:rsidRPr="00623846" w:rsidRDefault="005A343C" w:rsidP="005A343C">
      <w:pPr>
        <w:spacing w:line="276" w:lineRule="auto"/>
        <w:rPr>
          <w:u w:val="single"/>
        </w:rPr>
      </w:pPr>
    </w:p>
    <w:p w14:paraId="0D43DB47" w14:textId="77777777" w:rsidR="005A343C" w:rsidRPr="00623846" w:rsidRDefault="005A343C" w:rsidP="005A343C">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F3FFC4B" w14:textId="77777777" w:rsidR="005A343C" w:rsidRPr="00623846" w:rsidRDefault="005A343C" w:rsidP="005A343C">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4BED0B7" w14:textId="77777777" w:rsidR="005A343C" w:rsidRPr="00623846" w:rsidRDefault="005A343C" w:rsidP="005A343C">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3759E5E8" w14:textId="77777777" w:rsidR="005A343C" w:rsidRPr="00623846" w:rsidRDefault="005A343C" w:rsidP="005A343C">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ED5BE90" w14:textId="77777777" w:rsidR="005A343C" w:rsidRPr="00623846" w:rsidRDefault="005A343C" w:rsidP="005A343C">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8FC6684" w14:textId="77777777" w:rsidR="005A343C" w:rsidRPr="00623846" w:rsidRDefault="005A343C" w:rsidP="005A343C">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5F5A561" w14:textId="77777777" w:rsidR="005A343C" w:rsidRPr="00623846" w:rsidRDefault="005A343C" w:rsidP="005A343C">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 xml:space="preserve">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7BD64264" w14:textId="77777777" w:rsidR="005A343C" w:rsidRPr="00623846" w:rsidRDefault="005A343C" w:rsidP="005A343C">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5BDF375" w14:textId="77777777" w:rsidR="005A343C" w:rsidRPr="00623846" w:rsidRDefault="005A343C" w:rsidP="005A343C">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4331B688" w14:textId="77777777" w:rsidR="005A343C" w:rsidRPr="00623846" w:rsidRDefault="005A343C" w:rsidP="005A343C">
      <w:pPr>
        <w:pStyle w:val="Heading4"/>
        <w:rPr>
          <w:rFonts w:cs="Calibri"/>
        </w:rPr>
      </w:pPr>
      <w:r w:rsidRPr="00623846">
        <w:rPr>
          <w:rFonts w:cs="Calibri"/>
        </w:rPr>
        <w:t xml:space="preserve">Thus, the standard is consistency with hedonic act utilitarianism. </w:t>
      </w:r>
    </w:p>
    <w:p w14:paraId="65344FE1" w14:textId="77777777" w:rsidR="005A343C" w:rsidRPr="00623846" w:rsidRDefault="005A343C" w:rsidP="005A343C"/>
    <w:bookmarkEnd w:id="0"/>
    <w:p w14:paraId="55C13AD3" w14:textId="72283CE9" w:rsidR="00E42E4C" w:rsidRDefault="005A343C" w:rsidP="005A343C">
      <w:pPr>
        <w:pStyle w:val="Heading3"/>
      </w:pPr>
      <w:proofErr w:type="spellStart"/>
      <w:r>
        <w:lastRenderedPageBreak/>
        <w:t>Underview</w:t>
      </w:r>
      <w:proofErr w:type="spellEnd"/>
    </w:p>
    <w:p w14:paraId="2A65F73A" w14:textId="339C8876" w:rsidR="007764DA" w:rsidRPr="009A0BAF" w:rsidRDefault="007764DA" w:rsidP="007764DA">
      <w:pPr>
        <w:pStyle w:val="Heading4"/>
        <w:rPr>
          <w:rFonts w:cs="Calibri"/>
        </w:rPr>
      </w:pPr>
      <w:r w:rsidRPr="009A0BAF">
        <w:rPr>
          <w:rFonts w:cs="Calibri"/>
        </w:rPr>
        <w:t xml:space="preserve">Interpretation: Debaters must disclose all constructive positions on open source with highlighting on the </w:t>
      </w:r>
      <w:r>
        <w:rPr>
          <w:rFonts w:cs="Calibri"/>
        </w:rPr>
        <w:t>202</w:t>
      </w:r>
      <w:r>
        <w:rPr>
          <w:rFonts w:cs="Calibri"/>
        </w:rPr>
        <w:t>1</w:t>
      </w:r>
      <w:r w:rsidRPr="009A0BAF">
        <w:rPr>
          <w:rFonts w:cs="Calibri"/>
        </w:rPr>
        <w:t>-</w:t>
      </w:r>
      <w:r>
        <w:rPr>
          <w:rFonts w:cs="Calibri"/>
        </w:rPr>
        <w:t>2</w:t>
      </w:r>
      <w:r>
        <w:rPr>
          <w:rFonts w:cs="Calibri"/>
        </w:rPr>
        <w:t>2</w:t>
      </w:r>
      <w:r w:rsidRPr="009A0BAF">
        <w:rPr>
          <w:rFonts w:cs="Calibri"/>
        </w:rPr>
        <w:t xml:space="preserve"> NDCA LD wiki after the round in which they read them</w:t>
      </w:r>
      <w:r>
        <w:rPr>
          <w:rFonts w:cs="Calibri"/>
        </w:rPr>
        <w:t xml:space="preserve"> and before the next round they debate</w:t>
      </w:r>
      <w:r w:rsidRPr="009A0BAF">
        <w:rPr>
          <w:rFonts w:cs="Calibri"/>
        </w:rPr>
        <w:t xml:space="preserve">. </w:t>
      </w:r>
    </w:p>
    <w:p w14:paraId="24CA42C4" w14:textId="55F3D869" w:rsidR="007764DA" w:rsidRDefault="007764DA" w:rsidP="007764DA">
      <w:pPr>
        <w:pStyle w:val="Heading4"/>
        <w:rPr>
          <w:rFonts w:cs="Calibri"/>
        </w:rPr>
      </w:pPr>
      <w:r w:rsidRPr="009A0BAF">
        <w:rPr>
          <w:rFonts w:cs="Calibri"/>
        </w:rPr>
        <w:t>Violation –</w:t>
      </w:r>
      <w:r>
        <w:rPr>
          <w:rFonts w:cs="Calibri"/>
        </w:rPr>
        <w:t xml:space="preserve"> they don’t</w:t>
      </w:r>
      <w:r w:rsidR="00484FB7">
        <w:rPr>
          <w:rFonts w:cs="Calibri"/>
        </w:rPr>
        <w:t xml:space="preserve"> and didn’t send when I asked</w:t>
      </w:r>
    </w:p>
    <w:p w14:paraId="4B49E572" w14:textId="61E7F1C7" w:rsidR="00484FB7" w:rsidRPr="00484FB7" w:rsidRDefault="00484FB7" w:rsidP="00484FB7">
      <w:r>
        <w:rPr>
          <w:noProof/>
        </w:rPr>
        <w:drawing>
          <wp:inline distT="0" distB="0" distL="0" distR="0" wp14:anchorId="7A57A756" wp14:editId="01F8C16D">
            <wp:extent cx="3530600" cy="2428922"/>
            <wp:effectExtent l="0" t="0" r="0" b="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35"/>
                    <a:stretch>
                      <a:fillRect/>
                    </a:stretch>
                  </pic:blipFill>
                  <pic:spPr>
                    <a:xfrm>
                      <a:off x="0" y="0"/>
                      <a:ext cx="3533362" cy="2430822"/>
                    </a:xfrm>
                    <a:prstGeom prst="rect">
                      <a:avLst/>
                    </a:prstGeom>
                  </pic:spPr>
                </pic:pic>
              </a:graphicData>
            </a:graphic>
          </wp:inline>
        </w:drawing>
      </w:r>
      <w:r w:rsidR="005B737C">
        <w:rPr>
          <w:noProof/>
        </w:rPr>
        <w:drawing>
          <wp:inline distT="0" distB="0" distL="0" distR="0" wp14:anchorId="1A334174" wp14:editId="3D816149">
            <wp:extent cx="4231803" cy="4369435"/>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36"/>
                    <a:stretch>
                      <a:fillRect/>
                    </a:stretch>
                  </pic:blipFill>
                  <pic:spPr>
                    <a:xfrm>
                      <a:off x="0" y="0"/>
                      <a:ext cx="4241191" cy="4379129"/>
                    </a:xfrm>
                    <a:prstGeom prst="rect">
                      <a:avLst/>
                    </a:prstGeom>
                  </pic:spPr>
                </pic:pic>
              </a:graphicData>
            </a:graphic>
          </wp:inline>
        </w:drawing>
      </w:r>
    </w:p>
    <w:p w14:paraId="7E7012BF" w14:textId="77777777" w:rsidR="007764DA" w:rsidRPr="009A0BAF" w:rsidRDefault="007764DA" w:rsidP="007764DA">
      <w:pPr>
        <w:pStyle w:val="Heading4"/>
        <w:rPr>
          <w:rFonts w:cs="Calibri"/>
        </w:rPr>
      </w:pPr>
      <w:r w:rsidRPr="47CB8AD5">
        <w:rPr>
          <w:rFonts w:cs="Calibri"/>
        </w:rPr>
        <w:lastRenderedPageBreak/>
        <w:t>1] Debate resource inequities—you’ll say people will steal cards, but that’s good—it’s the only way to truly level the playing field for students such as novices in under-privileged programs who can’t bypass paywalled articles.</w:t>
      </w:r>
    </w:p>
    <w:p w14:paraId="7ED7AB4A" w14:textId="77777777" w:rsidR="007764DA" w:rsidRPr="009A0BAF" w:rsidRDefault="007764DA" w:rsidP="007764DA">
      <w:pPr>
        <w:pStyle w:val="Heading4"/>
        <w:rPr>
          <w:rFonts w:cs="Calibri"/>
        </w:rPr>
      </w:pPr>
      <w:r w:rsidRPr="47CB8AD5">
        <w:rPr>
          <w:rFonts w:cs="Calibri"/>
        </w:rPr>
        <w:t xml:space="preserve">2] Evidence ethics – open source is the only way to verify pre-round that cards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32D33988" w14:textId="77777777" w:rsidR="007764DA" w:rsidRDefault="007764DA" w:rsidP="007764DA">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6C52F5CA" w14:textId="33ECB8FD" w:rsidR="007764DA" w:rsidRDefault="00D175D6" w:rsidP="00D175D6">
      <w:pPr>
        <w:pStyle w:val="Heading4"/>
      </w:pPr>
      <w:r>
        <w:t xml:space="preserve">DTD on AC theory – no </w:t>
      </w:r>
      <w:proofErr w:type="spellStart"/>
      <w:r>
        <w:t>arg</w:t>
      </w:r>
      <w:proofErr w:type="spellEnd"/>
      <w:r>
        <w:t xml:space="preserve">, ci </w:t>
      </w:r>
      <w:proofErr w:type="spellStart"/>
      <w:r>
        <w:t>bc</w:t>
      </w:r>
      <w:proofErr w:type="spellEnd"/>
      <w:r>
        <w:t xml:space="preserve"> enough time, no RVIs – spend 7 min and moot 5:30 of ac offense </w:t>
      </w:r>
    </w:p>
    <w:p w14:paraId="0CB598E1" w14:textId="77777777" w:rsidR="005A343C" w:rsidRPr="005A343C" w:rsidRDefault="005A343C" w:rsidP="005A343C"/>
    <w:sectPr w:rsidR="005A343C" w:rsidRPr="005A34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66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5B5"/>
    <w:rsid w:val="00383071"/>
    <w:rsid w:val="00383B19"/>
    <w:rsid w:val="00384CBC"/>
    <w:rsid w:val="003933F9"/>
    <w:rsid w:val="00395864"/>
    <w:rsid w:val="00396557"/>
    <w:rsid w:val="00397316"/>
    <w:rsid w:val="003A248F"/>
    <w:rsid w:val="003A4D9C"/>
    <w:rsid w:val="003B1668"/>
    <w:rsid w:val="003C55FB"/>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FB7"/>
    <w:rsid w:val="00496BB2"/>
    <w:rsid w:val="004B2011"/>
    <w:rsid w:val="004B37B4"/>
    <w:rsid w:val="004B72B4"/>
    <w:rsid w:val="004C0314"/>
    <w:rsid w:val="004C0D3D"/>
    <w:rsid w:val="004C213E"/>
    <w:rsid w:val="004C376C"/>
    <w:rsid w:val="004C657F"/>
    <w:rsid w:val="004D17D8"/>
    <w:rsid w:val="004D52D8"/>
    <w:rsid w:val="004E355B"/>
    <w:rsid w:val="005028E5"/>
    <w:rsid w:val="005034E7"/>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343C"/>
    <w:rsid w:val="005A4D4E"/>
    <w:rsid w:val="005A7237"/>
    <w:rsid w:val="005A73D6"/>
    <w:rsid w:val="005B21FA"/>
    <w:rsid w:val="005B3244"/>
    <w:rsid w:val="005B5278"/>
    <w:rsid w:val="005B6EE8"/>
    <w:rsid w:val="005B737C"/>
    <w:rsid w:val="005B7731"/>
    <w:rsid w:val="005C4515"/>
    <w:rsid w:val="005C5602"/>
    <w:rsid w:val="005C585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1B9"/>
    <w:rsid w:val="00775694"/>
    <w:rsid w:val="007764D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66A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77F07"/>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5D6"/>
    <w:rsid w:val="00D25DBD"/>
    <w:rsid w:val="00D26929"/>
    <w:rsid w:val="00D30CBD"/>
    <w:rsid w:val="00D30D9E"/>
    <w:rsid w:val="00D33908"/>
    <w:rsid w:val="00D354F2"/>
    <w:rsid w:val="00D36C30"/>
    <w:rsid w:val="00D37C90"/>
    <w:rsid w:val="00D43A8C"/>
    <w:rsid w:val="00D5160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2F5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4FC"/>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E9DA01"/>
  <w14:defaultImageDpi w14:val="300"/>
  <w15:docId w15:val="{906D88C1-C9CF-ED46-8660-C2D82DA9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66A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66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66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9566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9566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66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6A0"/>
  </w:style>
  <w:style w:type="character" w:customStyle="1" w:styleId="Heading1Char">
    <w:name w:val="Heading 1 Char"/>
    <w:aliases w:val="Pocket Char"/>
    <w:basedOn w:val="DefaultParagraphFont"/>
    <w:link w:val="Heading1"/>
    <w:uiPriority w:val="9"/>
    <w:rsid w:val="009566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66A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566A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566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66A0"/>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9566A0"/>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566A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566A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566A0"/>
    <w:rPr>
      <w:color w:val="auto"/>
      <w:u w:val="none"/>
    </w:rPr>
  </w:style>
  <w:style w:type="paragraph" w:styleId="DocumentMap">
    <w:name w:val="Document Map"/>
    <w:basedOn w:val="Normal"/>
    <w:link w:val="DocumentMapChar"/>
    <w:uiPriority w:val="99"/>
    <w:semiHidden/>
    <w:unhideWhenUsed/>
    <w:rsid w:val="009566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66A0"/>
    <w:rPr>
      <w:rFonts w:ascii="Lucida Grande" w:hAnsi="Lucida Grande" w:cs="Lucida Grande"/>
    </w:rPr>
  </w:style>
  <w:style w:type="paragraph" w:styleId="ListParagraph">
    <w:name w:val="List Paragraph"/>
    <w:aliases w:val="6 font"/>
    <w:basedOn w:val="Normal"/>
    <w:uiPriority w:val="99"/>
    <w:qFormat/>
    <w:rsid w:val="005A343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A34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A343C"/>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image" Target="media/image4.png"/><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46</Pages>
  <Words>16820</Words>
  <Characters>95879</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cp:revision>
  <dcterms:created xsi:type="dcterms:W3CDTF">2022-02-05T18:29:00Z</dcterms:created>
  <dcterms:modified xsi:type="dcterms:W3CDTF">2022-02-05T18:46:00Z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