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54FF0" w14:textId="43C25622" w:rsidR="009A47C2" w:rsidRDefault="009A47C2" w:rsidP="009A47C2">
      <w:pPr>
        <w:pStyle w:val="Heading1"/>
      </w:pPr>
      <w:r>
        <w:t>1AC</w:t>
      </w:r>
    </w:p>
    <w:p w14:paraId="4D1F81B1" w14:textId="18FDE2DF" w:rsidR="0040658A" w:rsidRPr="00623846" w:rsidRDefault="0040658A" w:rsidP="0040658A">
      <w:pPr>
        <w:pStyle w:val="Heading3"/>
        <w:rPr>
          <w:rFonts w:cs="Calibri"/>
        </w:rPr>
      </w:pPr>
      <w:r w:rsidRPr="00623846">
        <w:rPr>
          <w:rFonts w:cs="Calibri"/>
        </w:rPr>
        <w:lastRenderedPageBreak/>
        <w:t>Plan</w:t>
      </w:r>
    </w:p>
    <w:p w14:paraId="4CBF4C80" w14:textId="77777777" w:rsidR="0040658A" w:rsidRPr="00623846" w:rsidRDefault="0040658A" w:rsidP="0040658A"/>
    <w:p w14:paraId="61E6A53D" w14:textId="77777777" w:rsidR="0040658A" w:rsidRPr="00623846" w:rsidRDefault="0040658A" w:rsidP="0040658A">
      <w:pPr>
        <w:pStyle w:val="Heading4"/>
        <w:rPr>
          <w:rFonts w:cs="Calibri"/>
        </w:rPr>
      </w:pPr>
      <w:r w:rsidRPr="00623846">
        <w:rPr>
          <w:rFonts w:cs="Calibri"/>
        </w:rPr>
        <w:t>Plan: Private entities ought not appropriate outer space via Large Satellite Constellations in Lower Earth Orbit</w:t>
      </w:r>
    </w:p>
    <w:p w14:paraId="685DEDB9" w14:textId="77777777" w:rsidR="0040658A" w:rsidRPr="00623846" w:rsidRDefault="0040658A" w:rsidP="0040658A">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7675C6DE" w14:textId="77777777" w:rsidR="0040658A" w:rsidRPr="00623846" w:rsidRDefault="0040658A" w:rsidP="0040658A">
      <w:pPr>
        <w:pStyle w:val="ListParagraph"/>
        <w:numPr>
          <w:ilvl w:val="0"/>
          <w:numId w:val="12"/>
        </w:numPr>
      </w:pPr>
      <w:r w:rsidRPr="00623846">
        <w:t>LSC = large satellite constellations</w:t>
      </w:r>
    </w:p>
    <w:p w14:paraId="1F5B2BBC" w14:textId="77777777" w:rsidR="0040658A" w:rsidRPr="00623846" w:rsidRDefault="0040658A" w:rsidP="0040658A">
      <w:pPr>
        <w:pStyle w:val="ListParagraph"/>
        <w:numPr>
          <w:ilvl w:val="0"/>
          <w:numId w:val="12"/>
        </w:numPr>
      </w:pPr>
      <w:r w:rsidRPr="00623846">
        <w:t>Outlines “L”SC thresholds</w:t>
      </w:r>
    </w:p>
    <w:p w14:paraId="07A99328" w14:textId="77777777" w:rsidR="0040658A" w:rsidRPr="00623846" w:rsidRDefault="0040658A" w:rsidP="0040658A">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343EA9">
        <w:rPr>
          <w:rStyle w:val="StyleUnderline"/>
          <w:highlight w:val="green"/>
        </w:rPr>
        <w:t>exclusive use of</w:t>
      </w:r>
      <w:r w:rsidRPr="00623846">
        <w:rPr>
          <w:rStyle w:val="StyleUnderline"/>
        </w:rPr>
        <w:t xml:space="preserve"> specific </w:t>
      </w:r>
      <w:r w:rsidRPr="00343EA9">
        <w:rPr>
          <w:rStyle w:val="StyleUnderline"/>
          <w:highlight w:val="green"/>
        </w:rPr>
        <w:t>LEO orbits by</w:t>
      </w:r>
      <w:r w:rsidRPr="00623846">
        <w:rPr>
          <w:rStyle w:val="StyleUnderline"/>
        </w:rPr>
        <w:t xml:space="preserve"> a </w:t>
      </w:r>
      <w:r w:rsidRPr="00343EA9">
        <w:rPr>
          <w:rStyle w:val="StyleUnderline"/>
          <w:highlight w:val="green"/>
        </w:rPr>
        <w:t>large constellation of satellite</w:t>
      </w:r>
      <w:r w:rsidRPr="00623846">
        <w:rPr>
          <w:rStyle w:val="StyleUnderline"/>
        </w:rPr>
        <w:t xml:space="preserve"> could </w:t>
      </w:r>
      <w:r w:rsidRPr="00343EA9">
        <w:rPr>
          <w:rStyle w:val="StyleUnderline"/>
          <w:highlight w:val="green"/>
        </w:rPr>
        <w:t>constitute</w:t>
      </w:r>
      <w:r w:rsidRPr="00623846">
        <w:rPr>
          <w:rStyle w:val="StyleUnderline"/>
        </w:rPr>
        <w:t xml:space="preserve"> a </w:t>
      </w:r>
      <w:r w:rsidRPr="00343EA9">
        <w:rPr>
          <w:rStyle w:val="StyleUnderline"/>
          <w:highlight w:val="green"/>
        </w:rPr>
        <w:t>violation of the non-appropriation principle by means of occupation and</w:t>
      </w:r>
      <w:r w:rsidRPr="00623846">
        <w:rPr>
          <w:rStyle w:val="StyleUnderline"/>
        </w:rPr>
        <w:t xml:space="preserve"> by means of </w:t>
      </w:r>
      <w:r w:rsidRPr="00343EA9">
        <w:rPr>
          <w:rStyle w:val="StyleUnderline"/>
          <w:highlight w:val="green"/>
        </w:rPr>
        <w:t>use</w:t>
      </w:r>
      <w:r w:rsidRPr="00623846">
        <w:rPr>
          <w:rStyle w:val="StyleUnderline"/>
        </w:rPr>
        <w:t xml:space="preserve">, drawing a </w:t>
      </w:r>
      <w:r w:rsidRPr="00343EA9">
        <w:rPr>
          <w:rStyle w:val="StyleUnderline"/>
          <w:highlight w:val="green"/>
        </w:rPr>
        <w:t>parallel between orbits as resources and</w:t>
      </w:r>
      <w:r w:rsidRPr="00623846">
        <w:rPr>
          <w:rStyle w:val="StyleUnderline"/>
        </w:rPr>
        <w:t xml:space="preserve"> the </w:t>
      </w:r>
      <w:r w:rsidRPr="00343EA9">
        <w:rPr>
          <w:rStyle w:val="StyleUnderline"/>
          <w:highlight w:val="green"/>
        </w:rPr>
        <w:t>exploitation of</w:t>
      </w:r>
      <w:r w:rsidRPr="00623846">
        <w:rPr>
          <w:rStyle w:val="StyleUnderline"/>
        </w:rPr>
        <w:t xml:space="preserve"> tangible </w:t>
      </w:r>
      <w:r w:rsidRPr="00343EA9">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0F7F206E" w14:textId="77777777" w:rsidR="0040658A" w:rsidRPr="00623846" w:rsidRDefault="0040658A" w:rsidP="0040658A">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343EA9">
        <w:rPr>
          <w:rStyle w:val="StyleUnderline"/>
          <w:highlight w:val="green"/>
        </w:rPr>
        <w:t>exclusive use of an orbit</w:t>
      </w:r>
      <w:r w:rsidRPr="00623846">
        <w:rPr>
          <w:rStyle w:val="StyleUnderline"/>
        </w:rPr>
        <w:t xml:space="preserve"> by a state</w:t>
      </w:r>
      <w:r w:rsidRPr="00623846">
        <w:t xml:space="preserve">40 </w:t>
      </w:r>
      <w:r w:rsidRPr="00343EA9">
        <w:rPr>
          <w:rStyle w:val="StyleUnderline"/>
          <w:highlight w:val="green"/>
        </w:rPr>
        <w:t xml:space="preserve">as any use that would </w:t>
      </w:r>
      <w:r w:rsidRPr="00623846">
        <w:rPr>
          <w:rStyle w:val="StyleUnderline"/>
        </w:rPr>
        <w:t>prevent/</w:t>
      </w:r>
      <w:r w:rsidRPr="00343EA9">
        <w:rPr>
          <w:rStyle w:val="StyleUnderline"/>
          <w:highlight w:val="green"/>
        </w:rPr>
        <w:t>hinder the usage</w:t>
      </w:r>
      <w:r w:rsidRPr="00623846">
        <w:rPr>
          <w:rStyle w:val="StyleUnderline"/>
        </w:rPr>
        <w:t xml:space="preserve"> of the same orbit </w:t>
      </w:r>
      <w:r w:rsidRPr="00343EA9">
        <w:rPr>
          <w:rStyle w:val="StyleUnderline"/>
          <w:highlight w:val="green"/>
        </w:rPr>
        <w:t>by any other state</w:t>
      </w:r>
      <w:r w:rsidRPr="00623846">
        <w:rPr>
          <w:rStyle w:val="StyleUnderline"/>
        </w:rPr>
        <w:t xml:space="preserve">. Translating </w:t>
      </w:r>
      <w:r w:rsidRPr="00343EA9">
        <w:rPr>
          <w:rStyle w:val="StyleUnderline"/>
          <w:highlight w:val="green"/>
        </w:rPr>
        <w:t xml:space="preserve">this definition </w:t>
      </w:r>
      <w:r w:rsidRPr="00623846">
        <w:rPr>
          <w:rStyle w:val="StyleUnderline"/>
        </w:rPr>
        <w:t xml:space="preserve">into an applicable regulation </w:t>
      </w:r>
      <w:r w:rsidRPr="00343EA9">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343EA9">
        <w:rPr>
          <w:rStyle w:val="StyleUnderline"/>
          <w:highlight w:val="green"/>
        </w:rPr>
        <w:t>altitude, shape,</w:t>
      </w:r>
      <w:r w:rsidRPr="00623846">
        <w:rPr>
          <w:rStyle w:val="StyleUnderline"/>
        </w:rPr>
        <w:t xml:space="preserve"> relative </w:t>
      </w:r>
      <w:r w:rsidRPr="00343EA9">
        <w:rPr>
          <w:rStyle w:val="StyleUnderline"/>
          <w:highlight w:val="green"/>
        </w:rPr>
        <w:t>velocity</w:t>
      </w:r>
      <w:r w:rsidRPr="00623846">
        <w:rPr>
          <w:rStyle w:val="StyleUnderline"/>
        </w:rPr>
        <w:t xml:space="preserve"> of neighbouring objects, etc</w:t>
      </w:r>
      <w:r w:rsidRPr="00623846">
        <w:t xml:space="preserve">. It is however not the purpose of this space law paper. </w:t>
      </w:r>
      <w:r w:rsidRPr="00623846">
        <w:rPr>
          <w:rStyle w:val="StyleUnderline"/>
        </w:rPr>
        <w:t xml:space="preserve">What is </w:t>
      </w:r>
      <w:r w:rsidRPr="00623846">
        <w:rPr>
          <w:rStyle w:val="StyleUnderline"/>
        </w:rPr>
        <w:lastRenderedPageBreak/>
        <w:t xml:space="preserve">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Moreover, even if its rules suffer from a low implementation rates, the IADC would be an appropriate discussion platform thanks to its very deep technical focus.</w:t>
      </w:r>
    </w:p>
    <w:p w14:paraId="1B0BC699" w14:textId="77777777" w:rsidR="0040658A" w:rsidRPr="00623846" w:rsidRDefault="0040658A" w:rsidP="0040658A">
      <w:r w:rsidRPr="00623846">
        <w:t xml:space="preserve">6. Conclusion </w:t>
      </w:r>
    </w:p>
    <w:p w14:paraId="2DCE9C9F" w14:textId="77777777" w:rsidR="0040658A" w:rsidRPr="00623846" w:rsidRDefault="0040658A" w:rsidP="0040658A">
      <w:r w:rsidRPr="00623846">
        <w:rPr>
          <w:rStyle w:val="StyleUnderline"/>
        </w:rPr>
        <w:t xml:space="preserve">The various announced projects of </w:t>
      </w:r>
      <w:r w:rsidRPr="00343EA9">
        <w:rPr>
          <w:rStyle w:val="StyleUnderline"/>
          <w:highlight w:val="green"/>
        </w:rPr>
        <w:t>LSC</w:t>
      </w:r>
      <w:r w:rsidRPr="00623846">
        <w:rPr>
          <w:rStyle w:val="StyleUnderline"/>
        </w:rPr>
        <w:t xml:space="preserve">, also called </w:t>
      </w:r>
      <w:r w:rsidRPr="00343EA9">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6A5B4CB6" w14:textId="77777777" w:rsidR="0040658A" w:rsidRPr="00623846" w:rsidRDefault="0040658A" w:rsidP="0040658A">
      <w:r w:rsidRPr="00623846">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623846">
        <w:t xml:space="preserve">; </w:t>
      </w:r>
    </w:p>
    <w:p w14:paraId="4B9AD0DC" w14:textId="77777777" w:rsidR="0040658A" w:rsidRPr="00623846" w:rsidRDefault="0040658A" w:rsidP="0040658A">
      <w:r w:rsidRPr="00623846">
        <w:t xml:space="preserve">ITU’s “first come, first served” principle is reaching its limits with current LSC projects and should be re-evaluated; </w:t>
      </w:r>
    </w:p>
    <w:p w14:paraId="0D4B7399" w14:textId="77777777" w:rsidR="0040658A" w:rsidRPr="00623846" w:rsidRDefault="0040658A" w:rsidP="0040658A">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229E68BC" w14:textId="77777777" w:rsidR="0040658A" w:rsidRPr="00623846" w:rsidRDefault="0040658A" w:rsidP="0040658A"/>
    <w:p w14:paraId="3224B7F5" w14:textId="77777777" w:rsidR="0040658A" w:rsidRPr="00623846" w:rsidRDefault="0040658A" w:rsidP="0040658A">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45B20CAB" w14:textId="77777777" w:rsidR="0040658A" w:rsidRPr="00623846" w:rsidRDefault="0040658A" w:rsidP="0040658A">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9" w:history="1">
        <w:r w:rsidRPr="00623846">
          <w:rPr>
            <w:rStyle w:val="Hyperlink"/>
          </w:rPr>
          <w:t>https://www.salon.com/2020/11/14/big-tech-is-leading-the-new-space-race-heres-why-thats-a-problem/</w:t>
        </w:r>
      </w:hyperlink>
      <w:r w:rsidRPr="00623846">
        <w:t xml:space="preserve"> SM</w:t>
      </w:r>
    </w:p>
    <w:p w14:paraId="5A9CCDB7" w14:textId="77777777" w:rsidR="0040658A" w:rsidRPr="00623846" w:rsidRDefault="0040658A" w:rsidP="0040658A">
      <w:pPr>
        <w:rPr>
          <w:rStyle w:val="StyleUnderline"/>
        </w:rPr>
      </w:pPr>
      <w:r w:rsidRPr="00343EA9">
        <w:rPr>
          <w:rStyle w:val="StyleUnderline"/>
          <w:highlight w:val="green"/>
        </w:rPr>
        <w:t>Big Tech is</w:t>
      </w:r>
      <w:r w:rsidRPr="00623846">
        <w:rPr>
          <w:rStyle w:val="StyleUnderline"/>
        </w:rPr>
        <w:t xml:space="preserve"> leading </w:t>
      </w:r>
      <w:r w:rsidRPr="00343EA9">
        <w:rPr>
          <w:rStyle w:val="StyleUnderline"/>
          <w:highlight w:val="green"/>
        </w:rPr>
        <w:t>the</w:t>
      </w:r>
      <w:r w:rsidRPr="00623846">
        <w:rPr>
          <w:rStyle w:val="StyleUnderline"/>
        </w:rPr>
        <w:t xml:space="preserve"> new </w:t>
      </w:r>
      <w:r w:rsidRPr="00343EA9">
        <w:rPr>
          <w:rStyle w:val="StyleUnderline"/>
          <w:highlight w:val="green"/>
        </w:rPr>
        <w:t>space race</w:t>
      </w:r>
      <w:r w:rsidRPr="00623846">
        <w:rPr>
          <w:rStyle w:val="StyleUnderline"/>
        </w:rPr>
        <w:t>. Here's why that's a problem</w:t>
      </w:r>
    </w:p>
    <w:p w14:paraId="4C8CDE44" w14:textId="77777777" w:rsidR="0040658A" w:rsidRPr="00623846" w:rsidRDefault="0040658A" w:rsidP="0040658A">
      <w:r w:rsidRPr="00623846">
        <w:rPr>
          <w:rStyle w:val="StyleUnderline"/>
        </w:rPr>
        <w:t>New satellite tech could bring billions more online</w:t>
      </w:r>
      <w:r w:rsidRPr="00623846">
        <w:t>. But will Big Tech bring their extractive ethos into space?</w:t>
      </w:r>
    </w:p>
    <w:p w14:paraId="5337A90C" w14:textId="77777777" w:rsidR="0040658A" w:rsidRPr="00623846" w:rsidRDefault="0040658A" w:rsidP="0040658A">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195D231A" w14:textId="77777777" w:rsidR="0040658A" w:rsidRPr="00623846" w:rsidRDefault="0040658A" w:rsidP="0040658A">
      <w:pPr>
        <w:rPr>
          <w:rStyle w:val="StyleUnderline"/>
        </w:rPr>
      </w:pPr>
      <w:r w:rsidRPr="00623846">
        <w:rPr>
          <w:rStyle w:val="StyleUnderline"/>
        </w:rPr>
        <w:t>One popular proposal for ubiquitous connectivity comes from Low Earth Orbit (</w:t>
      </w:r>
      <w:r w:rsidRPr="00343EA9">
        <w:rPr>
          <w:rStyle w:val="StyleUnderline"/>
          <w:highlight w:val="green"/>
        </w:rPr>
        <w:t>LEO</w:t>
      </w:r>
      <w:r w:rsidRPr="00623846">
        <w:rPr>
          <w:rStyle w:val="StyleUnderline"/>
        </w:rPr>
        <w:t xml:space="preserve">) </w:t>
      </w:r>
      <w:r w:rsidRPr="00343EA9">
        <w:rPr>
          <w:rStyle w:val="StyleUnderline"/>
          <w:highlight w:val="green"/>
        </w:rPr>
        <w:t>sat</w:t>
      </w:r>
      <w:r w:rsidRPr="00623846">
        <w:rPr>
          <w:rStyle w:val="StyleUnderline"/>
        </w:rPr>
        <w:t xml:space="preserve">ellite </w:t>
      </w:r>
      <w:r w:rsidRPr="00343EA9">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343EA9">
        <w:rPr>
          <w:rStyle w:val="StyleUnderline"/>
          <w:highlight w:val="green"/>
        </w:rPr>
        <w:t>provide internet</w:t>
      </w:r>
      <w:r w:rsidRPr="00623846">
        <w:rPr>
          <w:rStyle w:val="StyleUnderline"/>
        </w:rPr>
        <w:t xml:space="preserve"> access </w:t>
      </w:r>
      <w:r w:rsidRPr="00343EA9">
        <w:rPr>
          <w:rStyle w:val="StyleUnderline"/>
          <w:highlight w:val="green"/>
        </w:rPr>
        <w:t>from space, and require</w:t>
      </w:r>
      <w:r w:rsidRPr="00623846">
        <w:rPr>
          <w:rStyle w:val="StyleUnderline"/>
        </w:rPr>
        <w:t xml:space="preserve"> placing </w:t>
      </w:r>
      <w:r w:rsidRPr="00343EA9">
        <w:rPr>
          <w:rStyle w:val="StyleUnderline"/>
          <w:highlight w:val="green"/>
        </w:rPr>
        <w:t>thousands of sat</w:t>
      </w:r>
      <w:r w:rsidRPr="00623846">
        <w:rPr>
          <w:rStyle w:val="StyleUnderline"/>
        </w:rPr>
        <w:t>ellite</w:t>
      </w:r>
      <w:r w:rsidRPr="00343EA9">
        <w:rPr>
          <w:rStyle w:val="StyleUnderline"/>
          <w:highlight w:val="green"/>
        </w:rPr>
        <w:t>s</w:t>
      </w:r>
      <w:r w:rsidRPr="00623846">
        <w:rPr>
          <w:rStyle w:val="StyleUnderline"/>
        </w:rPr>
        <w:t xml:space="preserve"> into orbit at a much closer proximity to Earth than traditional satellites.</w:t>
      </w:r>
    </w:p>
    <w:p w14:paraId="25186BF2" w14:textId="77777777" w:rsidR="0040658A" w:rsidRPr="00623846" w:rsidRDefault="0040658A" w:rsidP="0040658A">
      <w:pPr>
        <w:rPr>
          <w:rStyle w:val="StyleUnderline"/>
        </w:rPr>
      </w:pPr>
      <w:r w:rsidRPr="00343EA9">
        <w:rPr>
          <w:rStyle w:val="StyleUnderline"/>
          <w:highlight w:val="green"/>
        </w:rPr>
        <w:t>The prospect</w:t>
      </w:r>
      <w:r w:rsidRPr="00623846">
        <w:rPr>
          <w:rStyle w:val="StyleUnderline"/>
        </w:rPr>
        <w:t xml:space="preserve"> of a globe-encircling mesh of broadband communication satellites </w:t>
      </w:r>
      <w:r w:rsidRPr="00343EA9">
        <w:rPr>
          <w:rStyle w:val="StyleUnderline"/>
          <w:highlight w:val="green"/>
        </w:rPr>
        <w:t>has attracted</w:t>
      </w:r>
      <w:r w:rsidRPr="00623846">
        <w:rPr>
          <w:rStyle w:val="StyleUnderline"/>
        </w:rPr>
        <w:t xml:space="preserve"> the interest and investment of </w:t>
      </w:r>
      <w:r w:rsidRPr="00343EA9">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34F1F20A" w14:textId="77777777" w:rsidR="0040658A" w:rsidRPr="00623846" w:rsidRDefault="0040658A" w:rsidP="0040658A">
      <w:r w:rsidRPr="00623846">
        <w:t>So what's not to love?</w:t>
      </w:r>
    </w:p>
    <w:p w14:paraId="40DF3C47" w14:textId="77777777" w:rsidR="0040658A" w:rsidRPr="00623846" w:rsidRDefault="0040658A" w:rsidP="0040658A">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 xml:space="preserve">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w:t>
      </w:r>
      <w:r w:rsidRPr="00623846">
        <w:rPr>
          <w:rStyle w:val="StyleUnderline"/>
        </w:rPr>
        <w:lastRenderedPageBreak/>
        <w:t>interference between different constellations, and the potential chain reaction of collisions from a single error in satellite trajectory, leaving near-space an inaccessible junkyard of debris.</w:t>
      </w:r>
    </w:p>
    <w:p w14:paraId="4F18570B" w14:textId="77777777" w:rsidR="0040658A" w:rsidRPr="00623846" w:rsidRDefault="0040658A" w:rsidP="0040658A">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73D0265F" w14:textId="77777777" w:rsidR="0040658A" w:rsidRPr="00623846" w:rsidRDefault="0040658A" w:rsidP="0040658A">
      <w:r w:rsidRPr="00623846">
        <w:t>The scramble for space</w:t>
      </w:r>
    </w:p>
    <w:p w14:paraId="135D0180" w14:textId="77777777" w:rsidR="0040658A" w:rsidRPr="00623846" w:rsidRDefault="0040658A" w:rsidP="0040658A">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343EA9">
        <w:rPr>
          <w:rStyle w:val="StyleUnderline"/>
          <w:highlight w:val="green"/>
        </w:rPr>
        <w:t>in a</w:t>
      </w:r>
      <w:r w:rsidRPr="00623846">
        <w:rPr>
          <w:rStyle w:val="StyleUnderline"/>
        </w:rPr>
        <w:t xml:space="preserve"> decidedly </w:t>
      </w:r>
      <w:r w:rsidRPr="00343EA9">
        <w:rPr>
          <w:rStyle w:val="StyleUnderline"/>
          <w:highlight w:val="green"/>
        </w:rPr>
        <w:t>new phase of</w:t>
      </w:r>
      <w:r w:rsidRPr="00623846">
        <w:rPr>
          <w:rStyle w:val="StyleUnderline"/>
        </w:rPr>
        <w:t xml:space="preserve"> this relationship due to </w:t>
      </w:r>
      <w:r w:rsidRPr="00343EA9">
        <w:rPr>
          <w:rStyle w:val="StyleUnderline"/>
          <w:highlight w:val="green"/>
        </w:rPr>
        <w:t>tech</w:t>
      </w:r>
      <w:r w:rsidRPr="00623846">
        <w:rPr>
          <w:rStyle w:val="StyleUnderline"/>
        </w:rPr>
        <w:t xml:space="preserve">nological </w:t>
      </w:r>
      <w:r w:rsidRPr="00343EA9">
        <w:rPr>
          <w:rStyle w:val="StyleUnderline"/>
          <w:highlight w:val="green"/>
        </w:rPr>
        <w:t>advancement</w:t>
      </w:r>
      <w:r w:rsidRPr="00623846">
        <w:rPr>
          <w:rStyle w:val="StyleUnderline"/>
        </w:rPr>
        <w:t xml:space="preserve">, new </w:t>
      </w:r>
      <w:r w:rsidRPr="00343EA9">
        <w:rPr>
          <w:rStyle w:val="StyleUnderline"/>
          <w:highlight w:val="green"/>
        </w:rPr>
        <w:t>policy priorities and</w:t>
      </w:r>
      <w:r w:rsidRPr="00623846">
        <w:rPr>
          <w:rStyle w:val="StyleUnderline"/>
        </w:rPr>
        <w:t xml:space="preserve"> the rise of </w:t>
      </w:r>
      <w:r w:rsidRPr="00343EA9">
        <w:rPr>
          <w:rStyle w:val="StyleUnderline"/>
          <w:highlight w:val="green"/>
        </w:rPr>
        <w:t>private actors</w:t>
      </w:r>
      <w:r w:rsidRPr="00623846">
        <w:rPr>
          <w:rStyle w:val="StyleUnderline"/>
        </w:rPr>
        <w:t>.</w:t>
      </w:r>
    </w:p>
    <w:p w14:paraId="720F500F" w14:textId="77777777" w:rsidR="0040658A" w:rsidRPr="00623846" w:rsidRDefault="0040658A" w:rsidP="0040658A">
      <w:r w:rsidRPr="00623846">
        <w:rPr>
          <w:rStyle w:val="StyleUnderline"/>
        </w:rPr>
        <w:t xml:space="preserve">As commercial launch capacity has increased and space exploration technologies have </w:t>
      </w:r>
      <w:r w:rsidRPr="00452864">
        <w:rPr>
          <w:rStyle w:val="StyleUnderline"/>
        </w:rPr>
        <w:t>advanced, the decades-old agreements around how we treat space and recognize our solar system as a commons for the benefit of all humanity are beginning to unravel.</w:t>
      </w:r>
      <w:r w:rsidRPr="00452864">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507F3101" w14:textId="77777777" w:rsidR="0040658A" w:rsidRPr="00623846" w:rsidRDefault="0040658A" w:rsidP="0040658A">
      <w:r w:rsidRPr="00623846">
        <w:t xml:space="preserve">It is necessary to better understand the deep ties of LEO companies to the hegemonic designs of national governments on near space. Recently, </w:t>
      </w:r>
      <w:r w:rsidRPr="00623846">
        <w:rPr>
          <w:rStyle w:val="StyleUnderline"/>
        </w:rPr>
        <w:t>in exchange for $28 million USD, Starlink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3A87E062" w14:textId="77777777" w:rsidR="0040658A" w:rsidRPr="00623846" w:rsidRDefault="0040658A" w:rsidP="0040658A">
      <w:r w:rsidRPr="00623846">
        <w:t xml:space="preserve">SpaceX's connections to the military-industrial complex were made clear in comments by SpaceX president Gwynne Shotwell in 2018, who stated that her company would be willing to launch a space weapon to protect the US, in contravention of established space norms. Only </w:t>
      </w:r>
      <w:r w:rsidRPr="00623846">
        <w:lastRenderedPageBreak/>
        <w:t>weeks ago, SpaceX signed a contract with the Pentagon to jointly develop a rocket that can deliver up to 80 tons of cargo and weaponry anywhere in the world in just one hour.</w:t>
      </w:r>
    </w:p>
    <w:p w14:paraId="09B7F475" w14:textId="77777777" w:rsidR="0040658A" w:rsidRPr="00452864" w:rsidRDefault="0040658A" w:rsidP="0040658A">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w:t>
      </w:r>
      <w:r w:rsidRPr="00452864">
        <w:rPr>
          <w:rStyle w:val="StyleUnderline"/>
        </w:rPr>
        <w:t>billionaires like Jeff Bezos who make it no secret that their ultimate goal and passion is the human colonization of other planets in our solar system. In general terms, with material and economic support from taxpayers through defense spending, the profits from the colonization of our data-bodies are being invested in the militarization, privatization and colonization of space.</w:t>
      </w:r>
    </w:p>
    <w:p w14:paraId="7129F2B6" w14:textId="77777777" w:rsidR="0040658A" w:rsidRPr="00452864" w:rsidRDefault="0040658A" w:rsidP="0040658A">
      <w:r w:rsidRPr="00452864">
        <w:t>Telecommunications: driving inequality or empowering citizens?</w:t>
      </w:r>
    </w:p>
    <w:p w14:paraId="71511185" w14:textId="77777777" w:rsidR="0040658A" w:rsidRPr="00623846" w:rsidRDefault="0040658A" w:rsidP="0040658A">
      <w:r w:rsidRPr="00452864">
        <w:t>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w:t>
      </w:r>
      <w:r w:rsidRPr="00623846">
        <w:t xml:space="preserve"> and inequality can now be seen in almost every aspect of life.  </w:t>
      </w:r>
    </w:p>
    <w:p w14:paraId="4E1A209D" w14:textId="77777777" w:rsidR="0040658A" w:rsidRPr="00623846" w:rsidRDefault="0040658A" w:rsidP="0040658A">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5B620645" w14:textId="77777777" w:rsidR="0040658A" w:rsidRPr="00623846" w:rsidRDefault="0040658A" w:rsidP="0040658A">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5A9759BC" w14:textId="77777777" w:rsidR="0040658A" w:rsidRPr="00623846" w:rsidRDefault="0040658A" w:rsidP="0040658A">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 xml:space="preserve">Investment and deployment costs for LEO constellations are so "astronomical," and in many cases so tied to national/military investment and subsidies, that only a small handful of corporations/countries will be capable of owning and managing their own constellation. This is </w:t>
      </w:r>
      <w:r w:rsidRPr="00623846">
        <w:lastRenderedPageBreak/>
        <w:t>likely to open up a new front in the ongoing wrangling by geo-political power blocs over the future of the Internet.</w:t>
      </w:r>
    </w:p>
    <w:p w14:paraId="7B5A64E0" w14:textId="77777777" w:rsidR="0040658A" w:rsidRPr="00623846" w:rsidRDefault="0040658A" w:rsidP="0040658A">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343EA9">
        <w:rPr>
          <w:rStyle w:val="StyleUnderline"/>
          <w:highlight w:val="green"/>
        </w:rPr>
        <w:t>constellations</w:t>
      </w:r>
      <w:r w:rsidRPr="00623846">
        <w:rPr>
          <w:rStyle w:val="StyleUnderline"/>
        </w:rPr>
        <w:t xml:space="preserve"> may ultimately </w:t>
      </w:r>
      <w:r w:rsidRPr="00343EA9">
        <w:rPr>
          <w:rStyle w:val="StyleUnderline"/>
          <w:highlight w:val="green"/>
        </w:rPr>
        <w:t>create a disincentive to invest</w:t>
      </w:r>
      <w:r w:rsidRPr="00623846">
        <w:rPr>
          <w:rStyle w:val="StyleUnderline"/>
        </w:rPr>
        <w:t xml:space="preserve">ment </w:t>
      </w:r>
      <w:r w:rsidRPr="00343EA9">
        <w:rPr>
          <w:rStyle w:val="StyleUnderline"/>
          <w:highlight w:val="green"/>
        </w:rPr>
        <w:t>in rural connectivity</w:t>
      </w:r>
      <w:r w:rsidRPr="00623846">
        <w:rPr>
          <w:rStyle w:val="StyleUnderline"/>
        </w:rPr>
        <w:t xml:space="preserve">, based on the </w:t>
      </w:r>
      <w:r w:rsidRPr="00452864">
        <w:rPr>
          <w:rStyle w:val="StyleUnderline"/>
          <w:highlight w:val="green"/>
        </w:rPr>
        <w:t>assumption by</w:t>
      </w:r>
      <w:r w:rsidRPr="00623846">
        <w:rPr>
          <w:rStyle w:val="StyleUnderline"/>
        </w:rPr>
        <w:t xml:space="preserve"> service providers </w:t>
      </w:r>
      <w:r w:rsidRPr="00452864">
        <w:rPr>
          <w:rStyle w:val="StyleUnderline"/>
        </w:rPr>
        <w:t>and</w:t>
      </w:r>
      <w:r w:rsidRPr="00623846">
        <w:rPr>
          <w:rStyle w:val="StyleUnderline"/>
        </w:rPr>
        <w:t xml:space="preserve"> </w:t>
      </w:r>
      <w:r w:rsidRPr="00452864">
        <w:rPr>
          <w:rStyle w:val="StyleUnderline"/>
          <w:highlight w:val="green"/>
        </w:rPr>
        <w:t xml:space="preserve">governments that </w:t>
      </w:r>
      <w:r w:rsidRPr="00452864">
        <w:rPr>
          <w:rStyle w:val="StyleUnderline"/>
        </w:rPr>
        <w:t xml:space="preserve">LEO </w:t>
      </w:r>
      <w:r w:rsidRPr="00452864">
        <w:rPr>
          <w:rStyle w:val="StyleUnderline"/>
          <w:highlight w:val="green"/>
        </w:rPr>
        <w:t>constellations will address</w:t>
      </w:r>
      <w:r w:rsidRPr="00623846">
        <w:rPr>
          <w:rStyle w:val="StyleUnderline"/>
        </w:rPr>
        <w:t xml:space="preserve"> that </w:t>
      </w:r>
      <w:r w:rsidRPr="00452864">
        <w:rPr>
          <w:rStyle w:val="StyleUnderline"/>
          <w:highlight w:val="green"/>
        </w:rPr>
        <w:t>gap</w:t>
      </w:r>
      <w:r w:rsidRPr="00623846">
        <w:rPr>
          <w:rStyle w:val="StyleUnderline"/>
        </w:rPr>
        <w:t>.</w:t>
      </w:r>
    </w:p>
    <w:p w14:paraId="55DCCE93" w14:textId="77777777" w:rsidR="0040658A" w:rsidRPr="00623846" w:rsidRDefault="0040658A" w:rsidP="0040658A">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343EA9">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12EDB825" w14:textId="77777777" w:rsidR="0040658A" w:rsidRPr="00452864" w:rsidRDefault="0040658A" w:rsidP="0040658A">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dimmed in a quest for </w:t>
      </w:r>
      <w:r w:rsidRPr="00452864">
        <w:rPr>
          <w:rStyle w:val="StyleUnderline"/>
        </w:rPr>
        <w:t>profit and geo-political power. If we want to recover a sense of shared purpose as a species, the question as to "who gets to put their satellites into low earth orbit?" is more important than we might think.</w:t>
      </w:r>
      <w:r w:rsidRPr="00452864">
        <w:t xml:space="preserve"> Is space for everyone, or just a few huge corporations and global superpowers? This is the question we ask when we ask who gets to park their satellites in orbit.</w:t>
      </w:r>
    </w:p>
    <w:p w14:paraId="44BE15A5" w14:textId="77777777" w:rsidR="0040658A" w:rsidRPr="00623846" w:rsidRDefault="0040658A" w:rsidP="0040658A">
      <w:pPr>
        <w:rPr>
          <w:rStyle w:val="StyleUnderline"/>
        </w:rPr>
      </w:pPr>
      <w:r w:rsidRPr="00452864">
        <w:rPr>
          <w:rStyle w:val="StyleUnderline"/>
        </w:rPr>
        <w:t>There is an opportunity to return to the spirit of internationalism that infused the early days of space exploration in which space was held as a shared resource to be protected and guarded from exploitation</w:t>
      </w:r>
      <w:r w:rsidRPr="00452864">
        <w:t>. Similarly, here on Earth, we see successful efforts to manage Internet infrastructure as a commons in contrast to Silicon Valley's model of surveillance capitalism. Recognizing</w:t>
      </w:r>
      <w:r w:rsidRPr="00623846">
        <w:t xml:space="preserve"> that individual and collective empowerment and agency are as important as the actual infrastructure itself is the key to a more egalitarian Internet. </w:t>
      </w:r>
      <w:r w:rsidRPr="00623846">
        <w:rPr>
          <w:rStyle w:val="StyleUnderline"/>
        </w:rPr>
        <w:t xml:space="preserve">LEO satellite networks may deliver connectivity (although many doubts remain), but they are less likely to empower people and move us toward a more equitable world. The development of a healthy Internet that actually benefits humanity </w:t>
      </w:r>
      <w:r w:rsidRPr="00623846">
        <w:rPr>
          <w:rStyle w:val="StyleUnderline"/>
        </w:rPr>
        <w:lastRenderedPageBreak/>
        <w:t>involves not just the end result of affordable access, but also the process through which people gain that access.</w:t>
      </w:r>
    </w:p>
    <w:p w14:paraId="4B51293E" w14:textId="77777777" w:rsidR="0040658A" w:rsidRPr="00623846" w:rsidRDefault="0040658A" w:rsidP="0040658A"/>
    <w:p w14:paraId="1E9B74CB" w14:textId="77777777" w:rsidR="0040658A" w:rsidRPr="00623846" w:rsidRDefault="0040658A" w:rsidP="0040658A">
      <w:pPr>
        <w:pStyle w:val="Heading4"/>
        <w:rPr>
          <w:rFonts w:cs="Calibri"/>
        </w:rPr>
      </w:pPr>
      <w:r w:rsidRPr="00623846">
        <w:rPr>
          <w:rFonts w:cs="Calibri"/>
        </w:rPr>
        <w:t>Constellations couldn’t support more than 1 user for every 10 km</w:t>
      </w:r>
      <w:r w:rsidRPr="00623846">
        <w:rPr>
          <w:rFonts w:cs="Calibri"/>
          <w:vertAlign w:val="superscript"/>
        </w:rPr>
        <w:t>2</w:t>
      </w:r>
      <w:r w:rsidRPr="00623846">
        <w:rPr>
          <w:rFonts w:cs="Calibri"/>
        </w:rPr>
        <w:t xml:space="preserve"> – only useful in extremely remote areas.</w:t>
      </w:r>
    </w:p>
    <w:p w14:paraId="4CDC4D1D" w14:textId="77777777" w:rsidR="0040658A" w:rsidRPr="00623846" w:rsidRDefault="0040658A" w:rsidP="0040658A">
      <w:r w:rsidRPr="00623846">
        <w:rPr>
          <w:rStyle w:val="Style13ptBold"/>
        </w:rPr>
        <w:t xml:space="preserve">Ogutu and Oughton 21 </w:t>
      </w:r>
      <w:r w:rsidRPr="00623846">
        <w:t xml:space="preserve">“A Techno-Economic Cost Framework for Satellite Networks Applied to Low Earth Orbit Constellations: Assessing Starlink, OneWeb and Kuiper” Osoro B. Ogutu and Edward J. Oughton [O. Ogutu is with the Department of Geography and Geoinformation Science, George Mason University; E. Oughton is an assistant professor with the Department of Geography and Geoinformation Science, George Mason University] August 2021 </w:t>
      </w:r>
      <w:hyperlink r:id="rId10" w:history="1">
        <w:r w:rsidRPr="00623846">
          <w:rPr>
            <w:rStyle w:val="Hyperlink"/>
          </w:rPr>
          <w:t>https://ieeexplore.ieee.org/stamp/stamp.jsp?arnumber=9568932</w:t>
        </w:r>
      </w:hyperlink>
      <w:r w:rsidRPr="00623846">
        <w:t xml:space="preserve"> SM</w:t>
      </w:r>
    </w:p>
    <w:p w14:paraId="3A87224F" w14:textId="77777777" w:rsidR="0040658A" w:rsidRPr="00623846" w:rsidRDefault="0040658A" w:rsidP="0040658A">
      <w:pPr>
        <w:rPr>
          <w:b/>
          <w:u w:val="single"/>
        </w:rPr>
      </w:pPr>
      <w:r w:rsidRPr="00623846">
        <w:rPr>
          <w:rStyle w:val="StyleUnderline"/>
        </w:rPr>
        <w:t>At maximum network density, each Starlink satellite covers approximately 101,000 km2, OneWeb 708,000 km2 and Kuiper 157,000 km2. At a subscriber density of 0.05 users per km2, the corresponding number of subscribers per satellite for Starlink, OneWeb and Kuiper are 5,000, 35,400 and 7,900 respectively.</w:t>
      </w:r>
      <w:r w:rsidRPr="00623846">
        <w:t xml:space="preserve"> Since the aggregate capacity is shared among the subscribers, Starlink provides the highest mean capacity followed by Kuiper and OneWeb as shown in Figure 4. Therefore</w:t>
      </w:r>
      <w:r w:rsidRPr="00623846">
        <w:rPr>
          <w:rStyle w:val="StyleUnderline"/>
        </w:rPr>
        <w:t xml:space="preserve">, an </w:t>
      </w:r>
      <w:r w:rsidRPr="00343EA9">
        <w:rPr>
          <w:rStyle w:val="StyleUnderline"/>
          <w:highlight w:val="green"/>
        </w:rPr>
        <w:t>increase in population density</w:t>
      </w:r>
      <w:r w:rsidRPr="00623846">
        <w:rPr>
          <w:rStyle w:val="StyleUnderline"/>
        </w:rPr>
        <w:t xml:space="preserve"> (and logically a higher subscriber density) </w:t>
      </w:r>
      <w:r w:rsidRPr="00343EA9">
        <w:rPr>
          <w:rStyle w:val="StyleUnderline"/>
          <w:highlight w:val="green"/>
        </w:rPr>
        <w:t>leads to a drastic decrease in</w:t>
      </w:r>
      <w:r w:rsidRPr="00623846">
        <w:rPr>
          <w:rStyle w:val="StyleUnderline"/>
        </w:rPr>
        <w:t xml:space="preserve"> mean </w:t>
      </w:r>
      <w:r w:rsidRPr="00343EA9">
        <w:rPr>
          <w:rStyle w:val="StyleUnderline"/>
          <w:highlight w:val="green"/>
        </w:rPr>
        <w:t>capacity</w:t>
      </w:r>
      <w:r w:rsidRPr="00623846">
        <w:rPr>
          <w:rStyle w:val="StyleUnderline"/>
        </w:rPr>
        <w:t>.</w:t>
      </w:r>
    </w:p>
    <w:p w14:paraId="6D3C0331" w14:textId="77777777" w:rsidR="0040658A" w:rsidRPr="00623846" w:rsidRDefault="0040658A" w:rsidP="0040658A">
      <w:pPr>
        <w:rPr>
          <w:b/>
          <w:u w:val="single"/>
        </w:rPr>
      </w:pPr>
      <w:r w:rsidRPr="00623846">
        <w:t xml:space="preserve">We also plot the potential cost in Figure 5. The NPV for a single satellite asset over the study period was estimated at US$ 0.6 million, US$ 5.6 million, and US$ 3 million for Starlink, OneWeb and Kuiper, respectively. Thus, the NPV cost per user for each constellation can then be plotted, which logically reduces as each subscriber density increases. Starlink incurs the least cost per user over the study period (2020–2025) that ranges US$ 100-US$ 10 for the subscriber density range of 0.005–1.0 (km2). Kuiper records the largest cost per user ranging between US$ 400 and US$ 30 for the same subscriber density range. The important caveat to these estimates is that there would be a major impact on the capacity available for each subscriber at the maximum adoption rate, due to increased contention. Hence, </w:t>
      </w:r>
      <w:r w:rsidRPr="00623846">
        <w:rPr>
          <w:rStyle w:val="StyleUnderline"/>
        </w:rPr>
        <w:t xml:space="preserve">active </w:t>
      </w:r>
      <w:r w:rsidRPr="00343EA9">
        <w:rPr>
          <w:rStyle w:val="StyleUnderline"/>
          <w:highlight w:val="green"/>
        </w:rPr>
        <w:t>constellations</w:t>
      </w:r>
      <w:r w:rsidRPr="00623846">
        <w:rPr>
          <w:rStyle w:val="StyleUnderline"/>
        </w:rPr>
        <w:t xml:space="preserve"> such as Starlink </w:t>
      </w:r>
      <w:r w:rsidRPr="00343EA9">
        <w:rPr>
          <w:rStyle w:val="StyleUnderline"/>
          <w:highlight w:val="green"/>
        </w:rPr>
        <w:t>have already begun limiting adoption</w:t>
      </w:r>
      <w:r w:rsidRPr="00623846">
        <w:rPr>
          <w:rStyle w:val="StyleUnderline"/>
        </w:rPr>
        <w:t xml:space="preserve"> in high demand areas, to ensure QoS can be guaranteed to existing customers, ensuring the available broadband services remain competitive against competing technologies.</w:t>
      </w:r>
    </w:p>
    <w:p w14:paraId="32536E7B" w14:textId="77777777" w:rsidR="0040658A" w:rsidRPr="00623846" w:rsidRDefault="0040658A" w:rsidP="0040658A">
      <w:r w:rsidRPr="00623846">
        <w:t>Figure 3 illustrates population density globally by sub-national region for population deciles ranging from below 5 people per km2, to over 45 people per km2. These decile boundaries were selected because we know a priori that higher density areas will be less suitable for LEO broadband constellations, and that the</w:t>
      </w:r>
      <w:r w:rsidRPr="00623846">
        <w:lastRenderedPageBreak/>
        <w:t>y will be foc</w:t>
      </w:r>
      <w:r w:rsidRPr="00623846">
        <w:lastRenderedPageBreak/>
        <w:t>using on the bottom 5% of the market not currently served by conventional terrestrial broadband services using either fixed or wireless technologies.</w:t>
      </w:r>
    </w:p>
    <w:p w14:paraId="45C22BF1" w14:textId="77777777" w:rsidR="0040658A" w:rsidRPr="00623846" w:rsidRDefault="0040658A" w:rsidP="0040658A">
      <w:r w:rsidRPr="00623846">
        <w:lastRenderedPageBreak/>
        <w:t xml:space="preserve">We can see </w:t>
      </w:r>
      <w:r w:rsidRPr="00623846">
        <w:rPr>
          <w:rStyle w:val="StyleUnderline"/>
        </w:rPr>
        <w:t>large parts of Asia (India, China etc.) will be unsuitable, along with most of mainland Europe (e.g. Germany, Italy) and central America (e.g. Mexico).</w:t>
      </w:r>
      <w:r w:rsidRPr="00623846">
        <w:t xml:space="preserve"> However, the constellations can choose to limit the number of subscribers in such regions to provide relatively higher speeds and ensure QoS. In the USA, the West and South West have large areas which could be suitable, along with much of Canada, Australia and New Zealand.</w:t>
      </w:r>
    </w:p>
    <w:p w14:paraId="451C8C6D" w14:textId="77777777" w:rsidR="0040658A" w:rsidRPr="00623846" w:rsidRDefault="0040658A" w:rsidP="0040658A">
      <w:pPr>
        <w:rPr>
          <w:rStyle w:val="StyleUnderline"/>
        </w:rPr>
      </w:pPr>
      <w:r w:rsidRPr="00623846">
        <w:rPr>
          <w:rStyle w:val="StyleUnderline"/>
        </w:rPr>
        <w:t xml:space="preserve">In South America large parts of the Amazon may also have low enough population density to be suitable, as well as much of the Sahara region in Africa, although whether </w:t>
      </w:r>
      <w:r w:rsidRPr="00343EA9">
        <w:rPr>
          <w:rStyle w:val="StyleUnderline"/>
          <w:highlight w:val="green"/>
        </w:rPr>
        <w:t>incomes</w:t>
      </w:r>
      <w:r w:rsidRPr="00623846">
        <w:rPr>
          <w:rStyle w:val="StyleUnderline"/>
        </w:rPr>
        <w:t xml:space="preserve"> would enable the purchasing of such services </w:t>
      </w:r>
      <w:r w:rsidRPr="00343EA9">
        <w:rPr>
          <w:rStyle w:val="StyleUnderline"/>
          <w:highlight w:val="green"/>
        </w:rPr>
        <w:t>would be a main concern.</w:t>
      </w:r>
    </w:p>
    <w:p w14:paraId="7343FD33" w14:textId="77777777" w:rsidR="0040658A" w:rsidRPr="00623846" w:rsidRDefault="0040658A" w:rsidP="0040658A">
      <w:r w:rsidRPr="00623846">
        <w:t xml:space="preserve">Therefore, </w:t>
      </w:r>
      <w:r w:rsidRPr="00623846">
        <w:rPr>
          <w:rStyle w:val="StyleUnderline"/>
        </w:rPr>
        <w:t xml:space="preserve">to explore the suitability of these constellations we use a 1% adoption rate among the local population to explore capacity per user in the busiest hour of the day. </w:t>
      </w:r>
      <w:r w:rsidRPr="00623846">
        <w:t>Generally, Starlink provides impressive capacity for remote regions with global coverage thanks to its high asset density. In regions with very low population density Starlink provides a mean of over 90 Mbps per user, such as in parts of Canada, the West and South West of the USA, Central and South America, Sahara Africa, South-west Africa, Australia, Russia and remote parts of Asia. Kuiper performs similarly, with only slightly reduced performance. However, OneWeb offers generally lower capacity per user, although still reaching impressive peak rates in areas with very low population density.</w:t>
      </w:r>
    </w:p>
    <w:p w14:paraId="125571EF" w14:textId="77777777" w:rsidR="0040658A" w:rsidRPr="00623846" w:rsidRDefault="0040658A" w:rsidP="0040658A">
      <w:r w:rsidRPr="00623846">
        <w:t>SECTION VII.Discussion</w:t>
      </w:r>
    </w:p>
    <w:p w14:paraId="7300A095" w14:textId="77777777" w:rsidR="0040658A" w:rsidRPr="00623846" w:rsidRDefault="0040658A" w:rsidP="0040658A">
      <w:r w:rsidRPr="00623846">
        <w:t>In this paper a generalizable techno-economic assessment model was developed for satellite broadband constellations. The approach was used to estimate the capacity and related costs for three LEO constellations, including Starlink, OneWeb and Kuiper. The open-source codebase is provided to help boost scientific reproducibility, as well as support other engineers or business analysts working in this research area. The method consisted of a mix of engineering simulation, cost estimation and Geographical Information System (GIS) techniques, combined to provide new insight into the per user capacity and cost. Such analytics are very useful to help narrow the broadband availability gap in rural and remote areas by providing geospatial insight on the suitability of these technologies. The results demonstrate the connectivity opportunities and constraints of different LEO systems, as well as their viability. This section now revisits the research questions posed in the introduction of the paper. The first research question was articulated as follows:</w:t>
      </w:r>
    </w:p>
    <w:p w14:paraId="7A1D6E42" w14:textId="77777777" w:rsidR="0040658A" w:rsidRPr="00623846" w:rsidRDefault="0040658A" w:rsidP="0040658A">
      <w:pPr>
        <w:rPr>
          <w:rStyle w:val="StyleUnderline"/>
        </w:rPr>
      </w:pPr>
      <w:r w:rsidRPr="00623846">
        <w:t xml:space="preserve">A. </w:t>
      </w:r>
      <w:r w:rsidRPr="00623846">
        <w:rPr>
          <w:rStyle w:val="StyleUnderline"/>
        </w:rPr>
        <w:t>How Much Capacity can be Provided by Different LEO Broadband Constellations?</w:t>
      </w:r>
    </w:p>
    <w:p w14:paraId="561BDD2D" w14:textId="77777777" w:rsidR="0040658A" w:rsidRPr="00623846" w:rsidRDefault="0040658A" w:rsidP="0040658A">
      <w:pPr>
        <w:rPr>
          <w:rStyle w:val="StyleUnderline"/>
        </w:rPr>
      </w:pPr>
      <w:r w:rsidRPr="00623846">
        <w:t xml:space="preserve">The findings support existing theory whereby the capacity provided by the constellation is a function of the number of satellites. Fewer satellites result in a larger coverage area and vice versa. Unlike GEO, a satellite located at LEO will also have a shorter path length. As more satellites are added into the constellation, the coverage area per satellite reduces. Furthermore, the instantaneous number of satellites available to a ground user increases. </w:t>
      </w:r>
      <w:r w:rsidRPr="00623846">
        <w:rPr>
          <w:rStyle w:val="StyleUnderline"/>
        </w:rPr>
        <w:t xml:space="preserve">We find that for network densities of 5,040, 720 and 3,240 satellites for Starlink, OneWeb and </w:t>
      </w:r>
      <w:r w:rsidRPr="00623846">
        <w:rPr>
          <w:rStyle w:val="StyleUnderline"/>
        </w:rPr>
        <w:lastRenderedPageBreak/>
        <w:t>Kuiper respectively, the estimated coverage areas equate to 101,000, 708,000 and 157,000 km2.</w:t>
      </w:r>
    </w:p>
    <w:p w14:paraId="0600E34A" w14:textId="77777777" w:rsidR="0040658A" w:rsidRPr="00623846" w:rsidRDefault="0040658A" w:rsidP="0040658A">
      <w:r w:rsidRPr="00623846">
        <w:t>The variation in the FSPL due to the orbital altitude and network density among the three constellations results in different received power. To compensate for high path loss, Kuiper and OneWeb opt for high receiver antenna gain, transmitted power and diameter. In contrast, the ultra-dense network and low orbital altitude enables Starlink to maintain large minimum elevation angles for its users compared to the other three systems, leading to superior QoS. This explains the constellation’s Business-to-Consumer (B2C) approach as users can easily connect to its satellites with minimum engineering requirements. In contrast, the limited capacity demonstrated in this analysis for OneWeb suggests why a more enterprise-focused approach is being adopted to provide Business-to-Business (B2B) global connectivity services, ranging from cellular backhaul to logistics for emergency services redundancy.</w:t>
      </w:r>
    </w:p>
    <w:p w14:paraId="6B1C3C7C" w14:textId="77777777" w:rsidR="0040658A" w:rsidRPr="00623846" w:rsidRDefault="0040658A" w:rsidP="0040658A">
      <w:pPr>
        <w:rPr>
          <w:rStyle w:val="StyleUnderline"/>
        </w:rPr>
      </w:pPr>
      <w:r w:rsidRPr="00623846">
        <w:t xml:space="preserve">B. </w:t>
      </w:r>
      <w:r w:rsidRPr="00623846">
        <w:rPr>
          <w:rStyle w:val="StyleUnderline"/>
        </w:rPr>
        <w:t>What is the Potential Capacity Per User From Different Constellations?</w:t>
      </w:r>
    </w:p>
    <w:p w14:paraId="35496080" w14:textId="77777777" w:rsidR="0040658A" w:rsidRPr="00623846" w:rsidRDefault="0040658A" w:rsidP="0040658A">
      <w:r w:rsidRPr="00623846">
        <w:t xml:space="preserve">Related to the previous question, the per user capacity is therefore also positively correlated with the increase in the number of satellites for each constellation. </w:t>
      </w:r>
      <w:r w:rsidRPr="00623846">
        <w:rPr>
          <w:rStyle w:val="StyleUnderline"/>
        </w:rPr>
        <w:t xml:space="preserve">The </w:t>
      </w:r>
      <w:r w:rsidRPr="00343EA9">
        <w:rPr>
          <w:rStyle w:val="StyleUnderline"/>
          <w:highlight w:val="green"/>
        </w:rPr>
        <w:t>highest</w:t>
      </w:r>
      <w:r w:rsidRPr="00623846">
        <w:rPr>
          <w:rStyle w:val="StyleUnderline"/>
        </w:rPr>
        <w:t xml:space="preserve"> mean user </w:t>
      </w:r>
      <w:r w:rsidRPr="00343EA9">
        <w:rPr>
          <w:rStyle w:val="StyleUnderline"/>
          <w:highlight w:val="green"/>
        </w:rPr>
        <w:t>capacity</w:t>
      </w:r>
      <w:r w:rsidRPr="00623846">
        <w:rPr>
          <w:rStyle w:val="StyleUnderline"/>
        </w:rPr>
        <w:t xml:space="preserve"> is achieved with the lowest subscriber densities, which </w:t>
      </w:r>
      <w:r w:rsidRPr="00343EA9">
        <w:rPr>
          <w:rStyle w:val="StyleUnderline"/>
          <w:highlight w:val="green"/>
        </w:rPr>
        <w:t xml:space="preserve">occur in the most </w:t>
      </w:r>
      <w:r w:rsidRPr="00623846">
        <w:rPr>
          <w:rStyle w:val="StyleUnderline"/>
        </w:rPr>
        <w:t xml:space="preserve">rural and </w:t>
      </w:r>
      <w:r w:rsidRPr="00343EA9">
        <w:rPr>
          <w:rStyle w:val="StyleUnderline"/>
          <w:highlight w:val="green"/>
        </w:rPr>
        <w:t>remote regions</w:t>
      </w:r>
      <w:r w:rsidRPr="00623846">
        <w:rPr>
          <w:rStyle w:val="StyleUnderline"/>
        </w:rPr>
        <w:t xml:space="preserve"> where network contention is at its lowest. For instance, with 1 user every 10 km2 (0.1 users per km2) the best performing constellation (Starlink) records a very modest mean per user capacity of 24.94 ± 0.72 Mbps. This is worse for Kuiper and OneWeb with 10.30 ± 0.25 Mbps and 1.01 ± 0.02 Mbps, respectively. Hence, this explains why LEO broadband </w:t>
      </w:r>
      <w:r w:rsidRPr="00343EA9">
        <w:rPr>
          <w:rStyle w:val="StyleUnderline"/>
          <w:highlight w:val="green"/>
        </w:rPr>
        <w:t>providers</w:t>
      </w:r>
      <w:r w:rsidRPr="00623846">
        <w:rPr>
          <w:rStyle w:val="StyleUnderline"/>
        </w:rPr>
        <w:t xml:space="preserve"> have been </w:t>
      </w:r>
      <w:r w:rsidRPr="00343EA9">
        <w:rPr>
          <w:rStyle w:val="StyleUnderline"/>
          <w:highlight w:val="green"/>
        </w:rPr>
        <w:t>making a</w:t>
      </w:r>
      <w:r w:rsidRPr="00623846">
        <w:rPr>
          <w:rStyle w:val="StyleUnderline"/>
        </w:rPr>
        <w:t xml:space="preserve"> strong business </w:t>
      </w:r>
      <w:r w:rsidRPr="00343EA9">
        <w:rPr>
          <w:rStyle w:val="StyleUnderline"/>
          <w:highlight w:val="green"/>
        </w:rPr>
        <w:t>case for</w:t>
      </w:r>
      <w:r w:rsidRPr="00623846">
        <w:rPr>
          <w:rStyle w:val="StyleUnderline"/>
        </w:rPr>
        <w:t xml:space="preserve"> the usage of </w:t>
      </w:r>
      <w:r w:rsidRPr="00343EA9">
        <w:rPr>
          <w:rStyle w:val="StyleUnderline"/>
          <w:highlight w:val="green"/>
        </w:rPr>
        <w:t>satellites in</w:t>
      </w:r>
      <w:r w:rsidRPr="00623846">
        <w:rPr>
          <w:rStyle w:val="StyleUnderline"/>
        </w:rPr>
        <w:t xml:space="preserve"> the final </w:t>
      </w:r>
      <w:r w:rsidRPr="00343EA9">
        <w:rPr>
          <w:rStyle w:val="StyleUnderline"/>
          <w:highlight w:val="green"/>
        </w:rPr>
        <w:t>3 percent</w:t>
      </w:r>
      <w:r w:rsidRPr="00623846">
        <w:rPr>
          <w:rStyle w:val="StyleUnderline"/>
        </w:rPr>
        <w:t xml:space="preserve"> of customers </w:t>
      </w:r>
      <w:r w:rsidRPr="00343EA9">
        <w:rPr>
          <w:rStyle w:val="StyleUnderline"/>
          <w:highlight w:val="green"/>
        </w:rPr>
        <w:t>in the hardest-to-reach</w:t>
      </w:r>
      <w:r w:rsidRPr="00623846">
        <w:rPr>
          <w:rStyle w:val="StyleUnderline"/>
        </w:rPr>
        <w:t xml:space="preserve"> rural and remote </w:t>
      </w:r>
      <w:r w:rsidRPr="00343EA9">
        <w:rPr>
          <w:rStyle w:val="StyleUnderline"/>
          <w:highlight w:val="green"/>
        </w:rPr>
        <w:t>regions</w:t>
      </w:r>
      <w:r w:rsidRPr="00623846">
        <w:rPr>
          <w:rStyle w:val="StyleUnderline"/>
        </w:rPr>
        <w:t xml:space="preserve"> of the USA, Canada, United Kingdom, Australia and New Zealand</w:t>
      </w:r>
      <w:r w:rsidRPr="00623846">
        <w:t xml:space="preserve"> (among other countries) due to their competitive advantage in these challenging deployment situations. While the aggregate speeds estimated are impressive, </w:t>
      </w:r>
      <w:r w:rsidRPr="00623846">
        <w:rPr>
          <w:rStyle w:val="StyleUnderline"/>
        </w:rPr>
        <w:t>each satellite asset can easily become saturated, especially in higher populated urban and suburban areas,</w:t>
      </w:r>
      <w:r w:rsidRPr="00623846">
        <w:t xml:space="preserve"> meaning SNOs will have to strictly manage spatial adoption rates. There is no doubt that the potential speeds per user which could be provided are highly desirable (and indeed revolutionary) for users who have struggled to gain a decent broadband connection from traditional providers. The potential services available would be more than adequate to enable intensive applications such as High Definition (HD) video streaming without buffering (providing QoS was well managed).</w:t>
      </w:r>
    </w:p>
    <w:p w14:paraId="5B07E74A" w14:textId="77777777" w:rsidR="0040658A" w:rsidRPr="00623846" w:rsidRDefault="0040658A" w:rsidP="0040658A">
      <w:r w:rsidRPr="00623846">
        <w:t>C. What is the Potential Cost Per User as Subscriber Penetration Increases?</w:t>
      </w:r>
    </w:p>
    <w:p w14:paraId="5940E516" w14:textId="77777777" w:rsidR="0040658A" w:rsidRPr="00623846" w:rsidRDefault="0040658A" w:rsidP="0040658A">
      <w:r w:rsidRPr="00623846">
        <w:rPr>
          <w:rStyle w:val="StyleUnderline"/>
        </w:rPr>
        <w:t xml:space="preserve">The largest capital expenditure costs are incurred by rocket launches, building ground stations and acquiring spectrum. </w:t>
      </w:r>
      <w:r w:rsidRPr="00343EA9">
        <w:rPr>
          <w:rStyle w:val="StyleUnderline"/>
          <w:highlight w:val="green"/>
        </w:rPr>
        <w:t>As more satellites are launched, the cost per user would increase</w:t>
      </w:r>
      <w:r w:rsidRPr="00623846">
        <w:rPr>
          <w:rStyle w:val="StyleUnderline"/>
        </w:rPr>
        <w:t xml:space="preserve">, partly due to the rising operating costs, but this would ensure a better QoS for each user terminal thanks to smaller coverage areas with fewer shared spectrum resources. With more satellites in each constellation, the </w:t>
      </w:r>
      <w:r w:rsidRPr="00623846">
        <w:rPr>
          <w:rStyle w:val="StyleUnderline"/>
        </w:rPr>
        <w:lastRenderedPageBreak/>
        <w:t xml:space="preserve">ground station energy requirements, maintenance, continual engineering and staff costs increase. </w:t>
      </w:r>
      <w:r w:rsidRPr="00623846">
        <w:t>At a low subscriber density, high capacity per user is available but the cost could be prohibitively expensive for some. In contrast, at a high subscriber density, the cost of broadband connectivity services is much more affordable but there is a major trade-off in QoS, with only very modest speeds being delivered.</w:t>
      </w:r>
    </w:p>
    <w:p w14:paraId="29A169B7" w14:textId="77777777" w:rsidR="0040658A" w:rsidRPr="00623846" w:rsidRDefault="0040658A" w:rsidP="0040658A">
      <w:r w:rsidRPr="00623846">
        <w:t xml:space="preserve">The results open a question on whether LEO constellations could break into the urban broadband market given that MNOs and other operators can offer the services at a lower cost per user. While acquiring a segment of the urban market cannot be ruled out, </w:t>
      </w:r>
      <w:r w:rsidRPr="00343EA9">
        <w:rPr>
          <w:rStyle w:val="StyleUnderline"/>
          <w:highlight w:val="green"/>
        </w:rPr>
        <w:t>the possibility of succeeding</w:t>
      </w:r>
      <w:r w:rsidRPr="00623846">
        <w:rPr>
          <w:rStyle w:val="StyleUnderline"/>
        </w:rPr>
        <w:t xml:space="preserve"> in developed countries where constellations such as Starlink are testing their products </w:t>
      </w:r>
      <w:r w:rsidRPr="00343EA9">
        <w:rPr>
          <w:rStyle w:val="StyleUnderline"/>
          <w:highlight w:val="green"/>
        </w:rPr>
        <w:t>is low</w:t>
      </w:r>
      <w:r w:rsidRPr="00623846">
        <w:t xml:space="preserve"> (driven by the need to limit the number of active users). Consequently, LEO broadband systems are more likely to play a significant role in providing global communications for niche industrial activities which require substantial mobility with high reliability. For example, maritime, rail, aviation and integration into other supply chain IoT architectures, thanks to LEO pole-to-pole coverage. Furthermore, LEO systems might also have a useful niche in delay sensitive applications such as monitoring offshore solar and wind farms in smart grid applications, thanks to the lower latency they can achieve relative to other technologies such as GEO. Alternatively, LEO broadband constellations can present a viable cost-effective solution for developing countries with growing urban centers that are yet to enjoy decent cellular and fiber infrastructure availability. However, this very much depends on the necessary spectrum being allocated in appropriate bands by each telecommunications regulator.</w:t>
      </w:r>
    </w:p>
    <w:p w14:paraId="30615A76" w14:textId="77777777" w:rsidR="0040658A" w:rsidRPr="00623846" w:rsidRDefault="0040658A" w:rsidP="0040658A">
      <w:r w:rsidRPr="00623846">
        <w:t>D. Which Parts of the World are LEO Constellations Most Suitable for?</w:t>
      </w:r>
    </w:p>
    <w:p w14:paraId="21D83790" w14:textId="77777777" w:rsidR="0040658A" w:rsidRPr="00623846" w:rsidRDefault="0040658A" w:rsidP="0040658A">
      <w:pPr>
        <w:rPr>
          <w:rStyle w:val="StyleUnderline"/>
        </w:rPr>
      </w:pPr>
      <w:r w:rsidRPr="00623846">
        <w:t>The performance of the three constellations in areas of different population density shows a general trend</w:t>
      </w:r>
      <w:r w:rsidRPr="00623846">
        <w:rPr>
          <w:rStyle w:val="StyleUnderline"/>
        </w:rPr>
        <w:t>. Regions with low population density generally experience higher capacity per user with Starlink and Kuiper providing superior speeds.</w:t>
      </w:r>
    </w:p>
    <w:p w14:paraId="7ED848DB" w14:textId="77777777" w:rsidR="0040658A" w:rsidRPr="00623846" w:rsidRDefault="0040658A" w:rsidP="0040658A">
      <w:pPr>
        <w:rPr>
          <w:rStyle w:val="StyleUnderline"/>
        </w:rPr>
      </w:pPr>
      <w:r w:rsidRPr="00623846">
        <w:rPr>
          <w:rStyle w:val="StyleUnderline"/>
        </w:rPr>
        <w:t xml:space="preserve">The simulation of possible geographical areas of adoption indicates that </w:t>
      </w:r>
      <w:r w:rsidRPr="00343EA9">
        <w:rPr>
          <w:rStyle w:val="StyleUnderline"/>
          <w:highlight w:val="green"/>
        </w:rPr>
        <w:t>most parts of Central Asia, Middle East,</w:t>
      </w:r>
      <w:r w:rsidRPr="00623846">
        <w:rPr>
          <w:rStyle w:val="StyleUnderline"/>
        </w:rPr>
        <w:t xml:space="preserve"> South East </w:t>
      </w:r>
      <w:r w:rsidRPr="00343EA9">
        <w:rPr>
          <w:rStyle w:val="StyleUnderline"/>
          <w:highlight w:val="green"/>
        </w:rPr>
        <w:t>Asia, South America,</w:t>
      </w:r>
      <w:r w:rsidRPr="00623846">
        <w:rPr>
          <w:rStyle w:val="StyleUnderline"/>
        </w:rPr>
        <w:t xml:space="preserve"> Sub-Saharan </w:t>
      </w:r>
      <w:r w:rsidRPr="00343EA9">
        <w:rPr>
          <w:rStyle w:val="StyleUnderline"/>
          <w:highlight w:val="green"/>
        </w:rPr>
        <w:t>Africa and</w:t>
      </w:r>
      <w:r w:rsidRPr="00623846">
        <w:rPr>
          <w:rStyle w:val="StyleUnderline"/>
        </w:rPr>
        <w:t xml:space="preserve"> Eastern </w:t>
      </w:r>
      <w:r w:rsidRPr="00343EA9">
        <w:rPr>
          <w:rStyle w:val="StyleUnderline"/>
          <w:highlight w:val="green"/>
        </w:rPr>
        <w:t>Europe are less suitable</w:t>
      </w:r>
      <w:r w:rsidRPr="00623846">
        <w:rPr>
          <w:rStyle w:val="StyleUnderline"/>
        </w:rPr>
        <w:t xml:space="preserve"> for LEO constellations with quite low capacity provided (below 10 Mbps) using the modeling parameters explored.</w:t>
      </w:r>
    </w:p>
    <w:p w14:paraId="4A6FE694" w14:textId="77777777" w:rsidR="0040658A" w:rsidRPr="00623846" w:rsidRDefault="0040658A" w:rsidP="0040658A">
      <w:r w:rsidRPr="00623846">
        <w:t>These results are arrived at by only considering population density. Future research should recognize the roles of adoption factors such as disposable income, perceived relevance of the Internet, literacy and cellular network penetration, as these may affect the number of people who can actually afford to pay for broadband services.</w:t>
      </w:r>
    </w:p>
    <w:p w14:paraId="41EDA0B2" w14:textId="77777777" w:rsidR="0040658A" w:rsidRPr="00623846" w:rsidRDefault="0040658A" w:rsidP="0040658A">
      <w:r w:rsidRPr="00623846">
        <w:t>SECTION VIII.Conclusion</w:t>
      </w:r>
    </w:p>
    <w:p w14:paraId="543A99D7" w14:textId="77777777" w:rsidR="0040658A" w:rsidRPr="00623846" w:rsidRDefault="0040658A" w:rsidP="0040658A">
      <w:r w:rsidRPr="00623846">
        <w:t>Connecting the global population who are still unable to access a decent broadband service remains a key part of the United Nation’s Sustainable Development Goals (specifically Target 9.c).</w:t>
      </w:r>
    </w:p>
    <w:p w14:paraId="672CAA64" w14:textId="77777777" w:rsidR="0040658A" w:rsidRPr="00623846" w:rsidRDefault="0040658A" w:rsidP="0040658A">
      <w:r w:rsidRPr="00623846">
        <w:lastRenderedPageBreak/>
        <w:t>Motivated by these developments, the framework applied in this paper introduces a techno-economic modeling approach for the integrated assessment of data capacity and investment cost per user by constellation. The model presents the engineering and economic simulation results using a single framework, unlike other approaches where this may be undertaken by two separate groups of professionals (engineers and business analysts). This theoretical model allows for estimation of the constellation capacity based on the known engineering parameters filed with local or global regulatory authorities such as Federal Communication Commission (FCC) and ITU. Using the information publicly available from such organizations, and estimation based on financial statements filed by publicly traded GEO, MEO and LEO broadband companies, the values can be imputed in the model to approximate the capacity and cost of delivering satellite Internet. The model has been tested for three different constellations with varying number of simulated satellites to derive the per user capacity and costs. The codebase for the model is fully open-source and available from the online repository, enabling anyone to access and further enhance the capability developed [71]. Future research could include addressing the issue of non-linearity in the multiple access of satellite resources, which would improve on existing simplifications. Moreover, as the modeling approach is generalizable for satellite constellations, the framework can be further adapted for other planned constellations, such as Telesat.</w:t>
      </w:r>
    </w:p>
    <w:p w14:paraId="37919DA3" w14:textId="77777777" w:rsidR="0040658A" w:rsidRPr="00623846" w:rsidRDefault="0040658A" w:rsidP="0040658A">
      <w:r w:rsidRPr="00623846">
        <w:t xml:space="preserve">The results of the model reveal that at the 95% confidence level, mean aggregate capacity speeds of 11.72 ± 0.04 Gbps, 3.43 ± 0.01 Gbps and 7.53 ± 0.03 Gbps are achievable for Starlink, OneWeb and Kuiper, respectively. The current anticipation associated with the benefits of LEO broadband constellations is very high, </w:t>
      </w:r>
      <w:r w:rsidRPr="00623846">
        <w:rPr>
          <w:rStyle w:val="StyleUnderline"/>
        </w:rPr>
        <w:t xml:space="preserve">but </w:t>
      </w:r>
      <w:r w:rsidRPr="00343EA9">
        <w:rPr>
          <w:rStyle w:val="StyleUnderline"/>
          <w:highlight w:val="green"/>
        </w:rPr>
        <w:t>success will depend on maintaining</w:t>
      </w:r>
      <w:r w:rsidRPr="00623846">
        <w:rPr>
          <w:rStyle w:val="StyleUnderline"/>
        </w:rPr>
        <w:t xml:space="preserve"> relatively low spatial </w:t>
      </w:r>
      <w:r w:rsidRPr="00343EA9">
        <w:rPr>
          <w:rStyle w:val="StyleUnderline"/>
          <w:highlight w:val="green"/>
        </w:rPr>
        <w:t>subscriber densities</w:t>
      </w:r>
      <w:r w:rsidRPr="00623846">
        <w:rPr>
          <w:rStyle w:val="StyleUnderline"/>
        </w:rPr>
        <w:t xml:space="preserve">, preferably </w:t>
      </w:r>
      <w:r w:rsidRPr="00343EA9">
        <w:rPr>
          <w:rStyle w:val="StyleUnderline"/>
          <w:highlight w:val="green"/>
        </w:rPr>
        <w:t>below</w:t>
      </w:r>
      <w:r w:rsidRPr="00623846">
        <w:rPr>
          <w:rStyle w:val="StyleUnderline"/>
        </w:rPr>
        <w:t xml:space="preserve"> 0.1 users per km2 (so less then </w:t>
      </w:r>
      <w:r w:rsidRPr="00343EA9">
        <w:rPr>
          <w:rStyle w:val="StyleUnderline"/>
          <w:highlight w:val="green"/>
        </w:rPr>
        <w:t>1 user per 10 km2), otherwise</w:t>
      </w:r>
      <w:r w:rsidRPr="00623846">
        <w:rPr>
          <w:rStyle w:val="StyleUnderline"/>
        </w:rPr>
        <w:t xml:space="preserve"> the </w:t>
      </w:r>
      <w:r w:rsidRPr="00343EA9">
        <w:rPr>
          <w:rStyle w:val="StyleUnderline"/>
          <w:highlight w:val="green"/>
        </w:rPr>
        <w:t xml:space="preserve">services </w:t>
      </w:r>
      <w:r w:rsidRPr="00623846">
        <w:rPr>
          <w:rStyle w:val="StyleUnderline"/>
        </w:rPr>
        <w:t xml:space="preserve">provided may </w:t>
      </w:r>
      <w:r w:rsidRPr="00343EA9">
        <w:rPr>
          <w:rStyle w:val="StyleUnderline"/>
          <w:highlight w:val="green"/>
        </w:rPr>
        <w:t>offer little benefit</w:t>
      </w:r>
      <w:r w:rsidRPr="00623846">
        <w:rPr>
          <w:rStyle w:val="StyleUnderline"/>
        </w:rPr>
        <w:t xml:space="preserve"> </w:t>
      </w:r>
      <w:r w:rsidRPr="00623846">
        <w:t>against other terrestrial options. For example, the model has shown that at 0.1 users per km2, only a mean per user capacity of 24.94 ± 0.72 Mbps, 1.01 ± 0.02 Mbps and 10.30 ± 0.25 Mbps can be achieved by Starlink, OneWeb and Kuiper respectively in the busiest hour of the day.</w:t>
      </w:r>
    </w:p>
    <w:p w14:paraId="685951DA" w14:textId="77777777" w:rsidR="0040658A" w:rsidRPr="00623846" w:rsidRDefault="0040658A" w:rsidP="0040658A"/>
    <w:p w14:paraId="48994E50" w14:textId="77777777" w:rsidR="0040658A" w:rsidRPr="00623846" w:rsidRDefault="0040658A" w:rsidP="0040658A">
      <w:pPr>
        <w:pStyle w:val="Heading3"/>
        <w:rPr>
          <w:rFonts w:cs="Calibri"/>
        </w:rPr>
      </w:pPr>
      <w:r w:rsidRPr="00623846">
        <w:rPr>
          <w:rFonts w:cs="Calibri"/>
        </w:rPr>
        <w:lastRenderedPageBreak/>
        <w:t>Adv – Collisions</w:t>
      </w:r>
    </w:p>
    <w:p w14:paraId="3C5E3F1C" w14:textId="77777777" w:rsidR="0040658A" w:rsidRPr="00623846" w:rsidRDefault="0040658A" w:rsidP="0040658A">
      <w:pPr>
        <w:pStyle w:val="Heading4"/>
        <w:rPr>
          <w:rFonts w:cs="Calibri"/>
        </w:rPr>
      </w:pPr>
      <w:r w:rsidRPr="00623846">
        <w:rPr>
          <w:rFonts w:cs="Calibri"/>
        </w:rPr>
        <w:t>Satellite internet constellations accelerate collision risks – more close encounters and less transparency means bad decisions are inevitable.</w:t>
      </w:r>
    </w:p>
    <w:p w14:paraId="06A7EC2B" w14:textId="77777777" w:rsidR="0040658A" w:rsidRPr="00623846" w:rsidRDefault="0040658A" w:rsidP="0040658A">
      <w:r w:rsidRPr="00623846">
        <w:rPr>
          <w:rStyle w:val="Style13ptBold"/>
        </w:rPr>
        <w:t xml:space="preserve">Pultarova 21 </w:t>
      </w:r>
      <w:r w:rsidRPr="00623846">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1" w:history="1">
        <w:r w:rsidRPr="00623846">
          <w:rPr>
            <w:rStyle w:val="Hyperlink"/>
          </w:rPr>
          <w:t>https://www.space.com/spacex-starlink-satellite-collision-alerts-on-the-rise</w:t>
        </w:r>
      </w:hyperlink>
      <w:r w:rsidRPr="00623846">
        <w:t xml:space="preserve"> SM</w:t>
      </w:r>
    </w:p>
    <w:p w14:paraId="731BDCAC" w14:textId="77777777" w:rsidR="0040658A" w:rsidRPr="00623846" w:rsidRDefault="0040658A" w:rsidP="0040658A">
      <w:r w:rsidRPr="00623846">
        <w:rPr>
          <w:rStyle w:val="StyleUnderline"/>
        </w:rPr>
        <w:t xml:space="preserve">SpaceX </w:t>
      </w:r>
      <w:r w:rsidRPr="00C57A4B">
        <w:rPr>
          <w:rStyle w:val="StyleUnderline"/>
          <w:highlight w:val="green"/>
        </w:rPr>
        <w:t>Starlink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0EEDB563" w14:textId="77777777" w:rsidR="0040658A" w:rsidRPr="00623846" w:rsidRDefault="0040658A" w:rsidP="0040658A">
      <w:pPr>
        <w:rPr>
          <w:rStyle w:val="StyleUnderline"/>
        </w:rPr>
      </w:pPr>
      <w:r w:rsidRPr="00623846">
        <w:rPr>
          <w:rStyle w:val="StyleUnderline"/>
        </w:rPr>
        <w:t>Starlink satellites might soon be involved in 90% of close encounters between two spacecraft in low Earth orbit.</w:t>
      </w:r>
    </w:p>
    <w:p w14:paraId="50545707" w14:textId="77777777" w:rsidR="0040658A" w:rsidRPr="00623846" w:rsidRDefault="0040658A" w:rsidP="0040658A">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Starlink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4E9B8CFF" w14:textId="77777777" w:rsidR="0040658A" w:rsidRPr="00623846" w:rsidRDefault="0040658A" w:rsidP="0040658A">
      <w:r w:rsidRPr="00623846">
        <w:rPr>
          <w:rStyle w:val="StyleUnderline"/>
        </w:rPr>
        <w:t xml:space="preserve">SpaceX's Starlink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These encounters include situations when two spacecraft pass within a distance of 0.6 miles (1 kilometer) from each other.</w:t>
      </w:r>
    </w:p>
    <w:p w14:paraId="407CEA3A" w14:textId="77777777" w:rsidR="0040658A" w:rsidRPr="00623846" w:rsidRDefault="0040658A" w:rsidP="0040658A">
      <w:r w:rsidRPr="00623846">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133299E0" w14:textId="77777777" w:rsidR="0040658A" w:rsidRPr="00623846" w:rsidRDefault="0040658A" w:rsidP="0040658A">
      <w:r w:rsidRPr="00623846">
        <w:t xml:space="preserve">Lewis publishes regular updates on Twitter and has seen a worrying trend in the data that reflects the fast deployment of the Starlink constellation. </w:t>
      </w:r>
    </w:p>
    <w:p w14:paraId="1745E1F2" w14:textId="77777777" w:rsidR="0040658A" w:rsidRPr="00623846" w:rsidRDefault="0040658A" w:rsidP="0040658A">
      <w:pPr>
        <w:rPr>
          <w:rStyle w:val="StyleUnderline"/>
        </w:rPr>
      </w:pPr>
      <w:r w:rsidRPr="00623846">
        <w:t xml:space="preserve">"I have looked at the data </w:t>
      </w:r>
      <w:r w:rsidRPr="00623846">
        <w:rPr>
          <w:rStyle w:val="StyleUnderline"/>
        </w:rPr>
        <w:t>going back to May 2019 when Starlink was first launched</w:t>
      </w:r>
      <w:r w:rsidRPr="00623846">
        <w:t xml:space="preserve"> to understand the burden of these megaconstellations," Lewis told Space.com. "</w:t>
      </w:r>
      <w:r w:rsidRPr="00623846">
        <w:rPr>
          <w:rStyle w:val="StyleUnderline"/>
        </w:rPr>
        <w:t>Since then, the number of encounters picked up by the Socrates database has more than doubled and now we are in a situation where Starlink accounts for half of all encounters."</w:t>
      </w:r>
    </w:p>
    <w:p w14:paraId="6EF9C3E6" w14:textId="77777777" w:rsidR="0040658A" w:rsidRDefault="0040658A" w:rsidP="0040658A">
      <w:pPr>
        <w:rPr>
          <w:rStyle w:val="StyleUnderline"/>
        </w:rPr>
      </w:pPr>
      <w:r w:rsidRPr="00623846">
        <w:rPr>
          <w:rStyle w:val="StyleUnderline"/>
        </w:rPr>
        <w:lastRenderedPageBreak/>
        <w:t>The current 1,600 close passes include those between two Starlink satellites. Excluding these encounters, Starlink satellites approach other operators’ spacecraft 500 times every week.</w:t>
      </w:r>
    </w:p>
    <w:p w14:paraId="7EDD373A" w14:textId="77777777" w:rsidR="0040658A" w:rsidRPr="00593BD4" w:rsidRDefault="0040658A" w:rsidP="0040658A">
      <w:r w:rsidRPr="00593BD4">
        <w:rPr>
          <w:noProof/>
        </w:rPr>
        <w:drawing>
          <wp:inline distT="0" distB="0" distL="0" distR="0" wp14:anchorId="2D855D07" wp14:editId="704E978D">
            <wp:extent cx="2240848" cy="1463675"/>
            <wp:effectExtent l="0" t="0" r="7620" b="3175"/>
            <wp:docPr id="15" name="Picture 1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2"/>
                    <a:stretch>
                      <a:fillRect/>
                    </a:stretch>
                  </pic:blipFill>
                  <pic:spPr>
                    <a:xfrm>
                      <a:off x="0" y="0"/>
                      <a:ext cx="2251661" cy="1470738"/>
                    </a:xfrm>
                    <a:prstGeom prst="rect">
                      <a:avLst/>
                    </a:prstGeom>
                  </pic:spPr>
                </pic:pic>
              </a:graphicData>
            </a:graphic>
          </wp:inline>
        </w:drawing>
      </w:r>
    </w:p>
    <w:p w14:paraId="079CA2D6" w14:textId="77777777" w:rsidR="0040658A" w:rsidRPr="00623846" w:rsidRDefault="0040658A" w:rsidP="0040658A">
      <w:r w:rsidRPr="00623846">
        <w:t xml:space="preserve">A graph showing the </w:t>
      </w:r>
      <w:r>
        <w:t xml:space="preserve">growing </w:t>
      </w:r>
      <w:r w:rsidRPr="00623846">
        <w:t xml:space="preserve">number of close encounters </w:t>
      </w:r>
      <w:r>
        <w:t>in space involving</w:t>
      </w:r>
      <w:r w:rsidRPr="00623846">
        <w:t xml:space="preserve"> Starlink satellites </w:t>
      </w:r>
      <w:r>
        <w:t xml:space="preserve">as </w:t>
      </w:r>
      <w:r w:rsidRPr="00623846">
        <w:t xml:space="preserve">plotted by Professor Hugh Lewis </w:t>
      </w:r>
      <w:r>
        <w:t xml:space="preserve">using </w:t>
      </w:r>
      <w:r w:rsidRPr="00623846">
        <w:t>data from the Socrates database. (Image credit: Hugh Lewis)</w:t>
      </w:r>
    </w:p>
    <w:p w14:paraId="1F1F9B79" w14:textId="77777777" w:rsidR="0040658A" w:rsidRPr="00623846" w:rsidRDefault="0040658A" w:rsidP="0040658A">
      <w:r w:rsidRPr="00623846">
        <w:t>In comparison, Starlink's competitor OneWeb, currently flying over 250 satellites, is involved in 80 close passes with other operators' satellites every week, according to Lewis' data.</w:t>
      </w:r>
    </w:p>
    <w:p w14:paraId="1A9C3F7C" w14:textId="77777777" w:rsidR="0040658A" w:rsidRPr="00623846" w:rsidRDefault="0040658A" w:rsidP="0040658A">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r w:rsidRPr="00C57A4B">
        <w:rPr>
          <w:rStyle w:val="StyleUnderline"/>
          <w:highlight w:val="green"/>
        </w:rPr>
        <w:t>Starlink</w:t>
      </w:r>
      <w:r w:rsidRPr="00623846">
        <w:rPr>
          <w:rStyle w:val="StyleUnderline"/>
        </w:rPr>
        <w:t xml:space="preserve"> satellites </w:t>
      </w:r>
      <w:r w:rsidRPr="00C57A4B">
        <w:rPr>
          <w:rStyle w:val="StyleUnderline"/>
          <w:highlight w:val="green"/>
        </w:rPr>
        <w:t>will be involved in 90%</w:t>
      </w:r>
      <w:r w:rsidRPr="00623846">
        <w:rPr>
          <w:rStyle w:val="StyleUnderline"/>
        </w:rPr>
        <w:t xml:space="preserve"> of all close approaches, Lewis’ calculations suggest. </w:t>
      </w:r>
    </w:p>
    <w:p w14:paraId="773C394E" w14:textId="77777777" w:rsidR="0040658A" w:rsidRPr="00623846" w:rsidRDefault="0040658A" w:rsidP="0040658A">
      <w:pPr>
        <w:rPr>
          <w:rStyle w:val="StyleUnderline"/>
        </w:rPr>
      </w:pPr>
      <w:r w:rsidRPr="00623846">
        <w:rPr>
          <w:b/>
          <w:noProof/>
        </w:rPr>
        <w:drawing>
          <wp:inline distT="0" distB="0" distL="0" distR="0" wp14:anchorId="1218FD67" wp14:editId="63BE1196">
            <wp:extent cx="2426317" cy="1562100"/>
            <wp:effectExtent l="0" t="0" r="0" b="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3"/>
                    <a:srcRect b="2684"/>
                    <a:stretch/>
                  </pic:blipFill>
                  <pic:spPr bwMode="auto">
                    <a:xfrm>
                      <a:off x="0" y="0"/>
                      <a:ext cx="2433774" cy="1566901"/>
                    </a:xfrm>
                    <a:prstGeom prst="rect">
                      <a:avLst/>
                    </a:prstGeom>
                    <a:ln>
                      <a:noFill/>
                    </a:ln>
                    <a:extLst>
                      <a:ext uri="{53640926-AAD7-44D8-BBD7-CCE9431645EC}">
                        <a14:shadowObscured xmlns:a14="http://schemas.microsoft.com/office/drawing/2010/main"/>
                      </a:ext>
                    </a:extLst>
                  </pic:spPr>
                </pic:pic>
              </a:graphicData>
            </a:graphic>
          </wp:inline>
        </w:drawing>
      </w:r>
    </w:p>
    <w:p w14:paraId="5C6F6D8E" w14:textId="77777777" w:rsidR="0040658A" w:rsidRPr="00623846" w:rsidRDefault="0040658A" w:rsidP="0040658A">
      <w:r w:rsidRPr="00623846">
        <w:t>A graph showing the number of close encounters between Starlink satellites and spacecraft of other operators plotted by Professor Hugh Lewis based on data from the Socrates database. (Image credit: Hugh Lewis)</w:t>
      </w:r>
    </w:p>
    <w:p w14:paraId="39CAC31E" w14:textId="77777777" w:rsidR="0040658A" w:rsidRPr="00623846" w:rsidRDefault="0040658A" w:rsidP="0040658A">
      <w:r w:rsidRPr="00623846">
        <w:t>The risk of collision</w:t>
      </w:r>
    </w:p>
    <w:p w14:paraId="32AC2A45" w14:textId="77777777" w:rsidR="0040658A" w:rsidRPr="00623846" w:rsidRDefault="0040658A" w:rsidP="0040658A">
      <w:r w:rsidRPr="00623846">
        <w:t xml:space="preserve">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t>
      </w:r>
      <w:r w:rsidRPr="00623846">
        <w:lastRenderedPageBreak/>
        <w:t>well as pieces of debris</w:t>
      </w:r>
      <w:r w:rsidRPr="00623846">
        <w:rPr>
          <w:rStyle w:val="StyleUnderline"/>
        </w:rPr>
        <w:t>. Out of these 300 alerts, up to ten might require operators to perform avoidance maneuvers</w:t>
      </w:r>
      <w:r w:rsidRPr="00623846">
        <w:t>, Hesar told Space.com.</w:t>
      </w:r>
    </w:p>
    <w:p w14:paraId="11DE60C7" w14:textId="77777777" w:rsidR="0040658A" w:rsidRPr="00623846" w:rsidRDefault="0040658A" w:rsidP="0040658A">
      <w:pPr>
        <w:rPr>
          <w:rStyle w:val="StyleUnderline"/>
        </w:rPr>
      </w:pPr>
      <w:r w:rsidRPr="00623846">
        <w:t xml:space="preserve">Kayhan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1B335F41" w14:textId="77777777" w:rsidR="0040658A" w:rsidRPr="00623846" w:rsidRDefault="0040658A" w:rsidP="0040658A">
      <w:pPr>
        <w:rPr>
          <w:b/>
          <w:u w:val="single"/>
        </w:rPr>
      </w:pPr>
      <w:r w:rsidRPr="00623846">
        <w:rPr>
          <w:rStyle w:val="StyleUnderline"/>
        </w:rPr>
        <w:t xml:space="preserve">The size of this catalog </w:t>
      </w:r>
      <w:r w:rsidRPr="00C57A4B">
        <w:rPr>
          <w:rStyle w:val="StyleUnderline"/>
          <w:highlight w:val="green"/>
        </w:rPr>
        <w:t>is expected to increase ten times in the near future</w:t>
      </w:r>
      <w:r w:rsidRPr="00623846">
        <w:rPr>
          <w:rStyle w:val="StyleUnderline"/>
        </w:rPr>
        <w:t xml:space="preserve">, Hesar added, partly </w:t>
      </w:r>
      <w:r w:rsidRPr="00C57A4B">
        <w:rPr>
          <w:rStyle w:val="StyleUnderline"/>
          <w:highlight w:val="green"/>
        </w:rPr>
        <w:t>due to</w:t>
      </w:r>
      <w:r w:rsidRPr="00623846">
        <w:rPr>
          <w:rStyle w:val="StyleUnderline"/>
        </w:rPr>
        <w:t xml:space="preserve"> the </w:t>
      </w:r>
      <w:r w:rsidRPr="00C57A4B">
        <w:rPr>
          <w:rStyle w:val="StyleUnderline"/>
          <w:highlight w:val="green"/>
        </w:rPr>
        <w:t>growth of megaconstellations</w:t>
      </w:r>
      <w:r w:rsidRPr="00623846">
        <w:rPr>
          <w:rStyle w:val="StyleUnderline"/>
        </w:rPr>
        <w:t xml:space="preserve">, such as Starlink,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1CD9F37E" w14:textId="77777777" w:rsidR="0040658A" w:rsidRPr="00623846" w:rsidRDefault="0040658A" w:rsidP="0040658A">
      <w:r w:rsidRPr="00623846">
        <w:t>"This problem is really getting out of control," Hesar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705EE90F" w14:textId="77777777" w:rsidR="0040658A" w:rsidRPr="00623846" w:rsidRDefault="0040658A" w:rsidP="0040658A">
      <w:pPr>
        <w:rPr>
          <w:rStyle w:val="StyleUnderline"/>
        </w:rPr>
      </w:pPr>
      <w:r w:rsidRPr="00623846">
        <w:t>Hesar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041FDED0" w14:textId="77777777" w:rsidR="0040658A" w:rsidRPr="00623846" w:rsidRDefault="0040658A" w:rsidP="0040658A">
      <w:r w:rsidRPr="00623846">
        <w:t>"You want to have that situational awareness for the other actors that are flying in the neighbourhood," Hesar said.</w:t>
      </w:r>
    </w:p>
    <w:p w14:paraId="55B37680" w14:textId="77777777" w:rsidR="0040658A" w:rsidRPr="00623846" w:rsidRDefault="0040658A" w:rsidP="0040658A">
      <w:r w:rsidRPr="00623846">
        <w:t>Bad decisions</w:t>
      </w:r>
    </w:p>
    <w:p w14:paraId="60D5FB64" w14:textId="77777777" w:rsidR="0040658A" w:rsidRPr="00623846" w:rsidRDefault="0040658A" w:rsidP="0040658A">
      <w:r w:rsidRPr="00623846">
        <w:t xml:space="preserve">Despite the concerns, only </w:t>
      </w:r>
      <w:r w:rsidRPr="00623846">
        <w:rPr>
          <w:rStyle w:val="StyleUnderline"/>
        </w:rPr>
        <w:t>three confirmed orbital collisions have happened so fa</w:t>
      </w:r>
      <w:r w:rsidRPr="00623846">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0C1A24F1" w14:textId="77777777" w:rsidR="0040658A" w:rsidRPr="00623846" w:rsidRDefault="0040658A" w:rsidP="0040658A">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kilometres).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6207DD75" w14:textId="77777777" w:rsidR="0040658A" w:rsidRPr="00623846" w:rsidRDefault="0040658A" w:rsidP="0040658A">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w:t>
      </w:r>
      <w:r w:rsidRPr="00623846">
        <w:rPr>
          <w:rStyle w:val="StyleUnderline"/>
        </w:rPr>
        <w:lastRenderedPageBreak/>
        <w:t xml:space="preserve">maneuvers cost fuel, time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62C7BC46" w14:textId="77777777" w:rsidR="0040658A" w:rsidRPr="00623846" w:rsidRDefault="0040658A" w:rsidP="0040658A">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propellant, the satellite cannot provide service. So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238EC36A" w14:textId="77777777" w:rsidR="0040658A" w:rsidRPr="00623846" w:rsidRDefault="0040658A" w:rsidP="0040658A">
      <w:pPr>
        <w:rPr>
          <w:rStyle w:val="StyleUnderline"/>
        </w:rPr>
      </w:pPr>
      <w:r w:rsidRPr="00623846">
        <w:t xml:space="preserve">Hesar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36EB8842" w14:textId="77777777" w:rsidR="0040658A" w:rsidRPr="00623846" w:rsidRDefault="0040658A" w:rsidP="0040658A">
      <w:r w:rsidRPr="00623846">
        <w:t>"This object can be anywhere in this bubble of multiple kilometres," Hesar said. "At this point, and for the foreseeable future, avoidance is our best recourse. People that say 'I'm going to take the risk', in my humble opinion, that's an irresponsible thing to do."</w:t>
      </w:r>
    </w:p>
    <w:p w14:paraId="04D72226" w14:textId="77777777" w:rsidR="0040658A" w:rsidRPr="00623846" w:rsidRDefault="0040658A" w:rsidP="0040658A">
      <w:r w:rsidRPr="00623846">
        <w:t>Starlink monopoly</w:t>
      </w:r>
    </w:p>
    <w:p w14:paraId="4C45BAEF" w14:textId="77777777" w:rsidR="0040658A" w:rsidRPr="00623846" w:rsidRDefault="0040658A" w:rsidP="0040658A">
      <w:r w:rsidRPr="00623846">
        <w:t xml:space="preserve">Lewis is concerned about the growing influence of a single actor — Starlink — on the safety of orbital operations. Especially, he says, as the spaceflight company has entered the satellite operations world only recently. </w:t>
      </w:r>
    </w:p>
    <w:p w14:paraId="2A214655" w14:textId="77777777" w:rsidR="0040658A" w:rsidRPr="00623846" w:rsidRDefault="0040658A" w:rsidP="0040658A">
      <w:pPr>
        <w:rPr>
          <w:rStyle w:val="StyleUnderline"/>
        </w:rPr>
      </w:pPr>
      <w:r w:rsidRPr="00623846">
        <w:t>"We place trust in a single company, to do the right thing," Lewis said. "</w:t>
      </w:r>
      <w:r w:rsidRPr="00623846">
        <w:rPr>
          <w:rStyle w:val="StyleUnderline"/>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5993E6BF" w14:textId="77777777" w:rsidR="0040658A" w:rsidRPr="00623846" w:rsidRDefault="0040658A" w:rsidP="0040658A">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other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1A080C40" w14:textId="77777777" w:rsidR="0040658A" w:rsidRPr="00623846" w:rsidRDefault="0040658A" w:rsidP="0040658A">
      <w:pPr>
        <w:rPr>
          <w:rStyle w:val="StyleUnderline"/>
        </w:rPr>
      </w:pPr>
      <w:r w:rsidRPr="00623846">
        <w:rPr>
          <w:rStyle w:val="StyleUnderline"/>
        </w:rPr>
        <w:t>"Starlink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41CAA514" w14:textId="77777777" w:rsidR="0040658A" w:rsidRPr="00B55AD5" w:rsidRDefault="0040658A" w:rsidP="0040658A"/>
    <w:p w14:paraId="162BC217" w14:textId="77777777" w:rsidR="0040658A" w:rsidRPr="00623846" w:rsidRDefault="0040658A" w:rsidP="0040658A">
      <w:pPr>
        <w:pStyle w:val="Heading4"/>
        <w:rPr>
          <w:rFonts w:cs="Calibri"/>
        </w:rPr>
      </w:pPr>
      <w:r w:rsidRPr="00623846">
        <w:rPr>
          <w:rFonts w:cs="Calibri"/>
        </w:rPr>
        <w:lastRenderedPageBreak/>
        <w:t>LEO collisions due to constellations take out ISR and other military assets – debris cascades into different altitudes and triggers Kessler Syndrome.</w:t>
      </w:r>
    </w:p>
    <w:p w14:paraId="27C1AD52" w14:textId="77777777" w:rsidR="0040658A" w:rsidRPr="00623846" w:rsidRDefault="0040658A" w:rsidP="0040658A">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14" w:history="1">
        <w:r w:rsidRPr="00623846">
          <w:rPr>
            <w:rStyle w:val="Hyperlink"/>
          </w:rPr>
          <w:t>https://www.japcc.org/congested-outer-space/</w:t>
        </w:r>
      </w:hyperlink>
      <w:r w:rsidRPr="00623846">
        <w:t xml:space="preserve"> SM</w:t>
      </w:r>
    </w:p>
    <w:p w14:paraId="4C22E8C6" w14:textId="77777777" w:rsidR="0040658A" w:rsidRPr="00623846" w:rsidRDefault="0040658A" w:rsidP="0040658A">
      <w:r w:rsidRPr="00623846">
        <w:t xml:space="preserve">Since the production of a large number of small satellites in a factory environment will lower the cost of the overall programme, </w:t>
      </w:r>
      <w:r w:rsidRPr="00623846">
        <w:rPr>
          <w:rStyle w:val="StyleUnderline"/>
        </w:rPr>
        <w:t>companies such as SpaceX, Amazon and OneWeb have been creating a satellite constellation within the LEO</w:t>
      </w:r>
      <w:r w:rsidRPr="00623846">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7248C06E" w14:textId="77777777" w:rsidR="0040658A" w:rsidRPr="00623846" w:rsidRDefault="0040658A" w:rsidP="0040658A">
      <w:r w:rsidRPr="00623846">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6C0B2742" w14:textId="77777777" w:rsidR="0040658A" w:rsidRPr="00623846" w:rsidRDefault="0040658A" w:rsidP="0040658A">
      <w:pPr>
        <w:rPr>
          <w:rStyle w:val="StyleUnderline"/>
        </w:rPr>
      </w:pPr>
      <w:r w:rsidRPr="00623846">
        <w:rPr>
          <w:rStyle w:val="StyleUnderline"/>
        </w:rPr>
        <w:t>Space Debris Threat Increases in the LEO</w:t>
      </w:r>
    </w:p>
    <w:p w14:paraId="02EDED04" w14:textId="77777777" w:rsidR="0040658A" w:rsidRPr="00623846" w:rsidRDefault="0040658A" w:rsidP="0040658A">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343EA9">
        <w:rPr>
          <w:rStyle w:val="StyleUnderline"/>
          <w:highlight w:val="green"/>
        </w:rPr>
        <w:t>debris from the collision</w:t>
      </w:r>
      <w:r w:rsidRPr="00623846">
        <w:rPr>
          <w:rStyle w:val="StyleUnderline"/>
        </w:rPr>
        <w:t xml:space="preserve"> was blasted outward away from the Earth, </w:t>
      </w:r>
      <w:r w:rsidRPr="00343EA9">
        <w:rPr>
          <w:rStyle w:val="StyleUnderline"/>
          <w:highlight w:val="green"/>
        </w:rPr>
        <w:t>caus</w:t>
      </w:r>
      <w:r w:rsidRPr="00623846">
        <w:rPr>
          <w:rStyle w:val="StyleUnderline"/>
        </w:rPr>
        <w:t xml:space="preserve">ing </w:t>
      </w:r>
      <w:r w:rsidRPr="00343EA9">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7CAA646D" w14:textId="77777777" w:rsidR="0040658A" w:rsidRPr="00623846" w:rsidRDefault="0040658A" w:rsidP="0040658A">
      <w:pPr>
        <w:rPr>
          <w:rStyle w:val="StyleUnderline"/>
        </w:rPr>
      </w:pPr>
      <w:r w:rsidRPr="00623846">
        <w:rPr>
          <w:rStyle w:val="StyleUnderline"/>
        </w:rPr>
        <w:lastRenderedPageBreak/>
        <w:t xml:space="preserve">In 2009, </w:t>
      </w:r>
      <w:r w:rsidRPr="00343EA9">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343EA9">
        <w:rPr>
          <w:rStyle w:val="StyleUnderline"/>
          <w:highlight w:val="green"/>
        </w:rPr>
        <w:t>created</w:t>
      </w:r>
      <w:r w:rsidRPr="00623846">
        <w:rPr>
          <w:rStyle w:val="StyleUnderline"/>
        </w:rPr>
        <w:t xml:space="preserve"> more than </w:t>
      </w:r>
      <w:r w:rsidRPr="00343EA9">
        <w:rPr>
          <w:rStyle w:val="StyleUnderline"/>
          <w:highlight w:val="green"/>
        </w:rPr>
        <w:t>1,000 pieces of debris</w:t>
      </w:r>
      <w:r w:rsidRPr="00623846">
        <w:rPr>
          <w:rStyle w:val="StyleUnderline"/>
        </w:rPr>
        <w:t xml:space="preserve"> larger than 10 cm. Such activity could </w:t>
      </w:r>
      <w:r w:rsidRPr="00343EA9">
        <w:rPr>
          <w:rStyle w:val="StyleUnderline"/>
          <w:highlight w:val="green"/>
        </w:rPr>
        <w:t>initiate a chain reaction</w:t>
      </w:r>
      <w:r w:rsidRPr="00623846">
        <w:rPr>
          <w:rStyle w:val="StyleUnderline"/>
        </w:rPr>
        <w:t>, creating more collisions from the initial impact. This phenomenon is k</w:t>
      </w:r>
      <w:r w:rsidRPr="00343EA9">
        <w:rPr>
          <w:rStyle w:val="StyleUnderline"/>
          <w:highlight w:val="green"/>
        </w:rPr>
        <w:t>nown as the Kessler Syndrome.</w:t>
      </w:r>
      <w:r w:rsidRPr="00623846">
        <w:rPr>
          <w:rStyle w:val="StyleUnderline"/>
        </w:rPr>
        <w:t>15</w:t>
      </w:r>
    </w:p>
    <w:p w14:paraId="2FDBAFB9" w14:textId="77777777" w:rsidR="0040658A" w:rsidRPr="00623846" w:rsidRDefault="0040658A" w:rsidP="0040658A">
      <w:r w:rsidRPr="00623846">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343EA9">
        <w:rPr>
          <w:rStyle w:val="StyleUnderline"/>
          <w:highlight w:val="green"/>
        </w:rPr>
        <w:t xml:space="preserve">tiny objects could harm </w:t>
      </w:r>
      <w:r w:rsidRPr="00623846">
        <w:rPr>
          <w:rStyle w:val="StyleUnderline"/>
        </w:rPr>
        <w:t xml:space="preserve">any large </w:t>
      </w:r>
      <w:r w:rsidRPr="00343EA9">
        <w:rPr>
          <w:rStyle w:val="StyleUnderline"/>
          <w:highlight w:val="green"/>
        </w:rPr>
        <w:t>satellite</w:t>
      </w:r>
      <w:r w:rsidRPr="00623846">
        <w:rPr>
          <w:rStyle w:val="StyleUnderline"/>
        </w:rPr>
        <w:t xml:space="preserve"> orbiting </w:t>
      </w:r>
      <w:r w:rsidRPr="00343EA9">
        <w:rPr>
          <w:rStyle w:val="StyleUnderline"/>
          <w:highlight w:val="green"/>
        </w:rPr>
        <w:t>in the LEO</w:t>
      </w:r>
      <w:r w:rsidRPr="00343EA9">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19F11C02" w14:textId="77777777" w:rsidR="0040658A" w:rsidRPr="00623846" w:rsidRDefault="0040658A" w:rsidP="0040658A">
      <w:pPr>
        <w:rPr>
          <w:rStyle w:val="StyleUnderline"/>
        </w:rPr>
      </w:pPr>
      <w:r w:rsidRPr="00623846">
        <w:rPr>
          <w:rStyle w:val="StyleUnderline"/>
        </w:rPr>
        <w:t xml:space="preserve">Constellation in the Making </w:t>
      </w:r>
      <w:r w:rsidRPr="00343EA9">
        <w:rPr>
          <w:rStyle w:val="StyleUnderline"/>
          <w:highlight w:val="green"/>
        </w:rPr>
        <w:t>Could Impact Space-Based Military Assets</w:t>
      </w:r>
    </w:p>
    <w:p w14:paraId="51CC3D5C" w14:textId="77777777" w:rsidR="0040658A" w:rsidRPr="00623846" w:rsidRDefault="0040658A" w:rsidP="0040658A">
      <w:pPr>
        <w:rPr>
          <w:rStyle w:val="StyleUnderline"/>
        </w:rPr>
      </w:pPr>
      <w:r w:rsidRPr="00623846">
        <w:rPr>
          <w:rStyle w:val="StyleUnderline"/>
        </w:rPr>
        <w:t xml:space="preserve">The previous examples revealed the congestion of the LEO. </w:t>
      </w:r>
      <w:r w:rsidRPr="00343EA9">
        <w:rPr>
          <w:rStyle w:val="StyleUnderline"/>
          <w:highlight w:val="green"/>
        </w:rPr>
        <w:t>With companies</w:t>
      </w:r>
      <w:r w:rsidRPr="00623846">
        <w:rPr>
          <w:rStyle w:val="StyleUnderline"/>
        </w:rPr>
        <w:t xml:space="preserve"> continuing to </w:t>
      </w:r>
      <w:r w:rsidRPr="00343EA9">
        <w:rPr>
          <w:rStyle w:val="StyleUnderline"/>
          <w:highlight w:val="green"/>
        </w:rPr>
        <w:t xml:space="preserve">launch thousands of </w:t>
      </w:r>
      <w:r w:rsidRPr="00623846">
        <w:rPr>
          <w:rStyle w:val="StyleUnderline"/>
        </w:rPr>
        <w:t xml:space="preserve">small </w:t>
      </w:r>
      <w:r w:rsidRPr="00343EA9">
        <w:rPr>
          <w:rStyle w:val="StyleUnderline"/>
          <w:highlight w:val="green"/>
        </w:rPr>
        <w:t xml:space="preserve">satellites, the chances of a collision </w:t>
      </w:r>
      <w:r w:rsidRPr="00623846">
        <w:rPr>
          <w:rStyle w:val="StyleUnderline"/>
        </w:rPr>
        <w:t xml:space="preserve">in space will continue to </w:t>
      </w:r>
      <w:r w:rsidRPr="00343EA9">
        <w:rPr>
          <w:rStyle w:val="StyleUnderline"/>
          <w:highlight w:val="green"/>
        </w:rPr>
        <w:t>increase. This</w:t>
      </w:r>
      <w:r w:rsidRPr="00623846">
        <w:rPr>
          <w:rStyle w:val="StyleUnderline"/>
        </w:rPr>
        <w:t xml:space="preserve"> will </w:t>
      </w:r>
      <w:r w:rsidRPr="00343EA9">
        <w:rPr>
          <w:rStyle w:val="StyleUnderline"/>
          <w:highlight w:val="green"/>
        </w:rPr>
        <w:t xml:space="preserve">hinder </w:t>
      </w:r>
      <w:r w:rsidRPr="00623846">
        <w:rPr>
          <w:rStyle w:val="StyleUnderline"/>
        </w:rPr>
        <w:t xml:space="preserve">space-based Intelligence, Surveillance and Reconnaissance (ISR) support to provide </w:t>
      </w:r>
      <w:r w:rsidRPr="00343EA9">
        <w:rPr>
          <w:rStyle w:val="StyleUnderline"/>
          <w:highlight w:val="green"/>
        </w:rPr>
        <w:t>valuable info</w:t>
      </w:r>
      <w:r w:rsidRPr="00623846">
        <w:rPr>
          <w:rStyle w:val="StyleUnderline"/>
        </w:rPr>
        <w:t xml:space="preserve">rmation </w:t>
      </w:r>
      <w:r w:rsidRPr="00343EA9">
        <w:rPr>
          <w:rStyle w:val="StyleUnderline"/>
          <w:highlight w:val="green"/>
        </w:rPr>
        <w:t>to military</w:t>
      </w:r>
      <w:r w:rsidRPr="00623846">
        <w:rPr>
          <w:rStyle w:val="StyleUnderline"/>
        </w:rPr>
        <w:t xml:space="preserve"> operations. A </w:t>
      </w:r>
      <w:r w:rsidRPr="00343EA9">
        <w:rPr>
          <w:rStyle w:val="StyleUnderline"/>
          <w:highlight w:val="green"/>
        </w:rPr>
        <w:t xml:space="preserve">majority of </w:t>
      </w:r>
      <w:r w:rsidRPr="00623846">
        <w:rPr>
          <w:rStyle w:val="StyleUnderline"/>
        </w:rPr>
        <w:t xml:space="preserve">the </w:t>
      </w:r>
      <w:r w:rsidRPr="00343EA9">
        <w:rPr>
          <w:rStyle w:val="StyleUnderline"/>
          <w:highlight w:val="green"/>
        </w:rPr>
        <w:t xml:space="preserve">ISR </w:t>
      </w:r>
      <w:r w:rsidRPr="00623846">
        <w:rPr>
          <w:rStyle w:val="StyleUnderline"/>
        </w:rPr>
        <w:t xml:space="preserve">assets </w:t>
      </w:r>
      <w:r w:rsidRPr="00343EA9">
        <w:rPr>
          <w:rStyle w:val="StyleUnderline"/>
          <w:highlight w:val="green"/>
        </w:rPr>
        <w:t>are</w:t>
      </w:r>
      <w:r w:rsidRPr="00623846">
        <w:rPr>
          <w:rStyle w:val="StyleUnderline"/>
        </w:rPr>
        <w:t xml:space="preserve"> orbiting </w:t>
      </w:r>
      <w:r w:rsidRPr="00343EA9">
        <w:rPr>
          <w:rStyle w:val="StyleUnderline"/>
          <w:highlight w:val="green"/>
        </w:rPr>
        <w:t>in the LEO. NATO relies on space-based assets</w:t>
      </w:r>
      <w:r w:rsidRPr="00623846">
        <w:rPr>
          <w:rStyle w:val="StyleUnderline"/>
        </w:rPr>
        <w:t xml:space="preserve"> to assist its operations. Increasing the number of spacecraft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343EA9">
        <w:rPr>
          <w:rStyle w:val="StyleUnderline"/>
          <w:highlight w:val="green"/>
        </w:rPr>
        <w:t>satellites or</w:t>
      </w:r>
      <w:r w:rsidRPr="00623846">
        <w:rPr>
          <w:rStyle w:val="StyleUnderline"/>
        </w:rPr>
        <w:t xml:space="preserve"> manned-space stations </w:t>
      </w:r>
      <w:r w:rsidRPr="00343EA9">
        <w:rPr>
          <w:rStyle w:val="StyleUnderline"/>
          <w:highlight w:val="green"/>
        </w:rPr>
        <w:t>could be</w:t>
      </w:r>
      <w:r w:rsidRPr="00623846">
        <w:rPr>
          <w:rStyle w:val="StyleUnderline"/>
        </w:rPr>
        <w:t xml:space="preserve"> penetrated by the non-propulsion satellites, making them </w:t>
      </w:r>
      <w:r w:rsidRPr="00343EA9">
        <w:rPr>
          <w:rStyle w:val="StyleUnderline"/>
          <w:highlight w:val="green"/>
        </w:rPr>
        <w:t xml:space="preserve">a </w:t>
      </w:r>
      <w:r w:rsidRPr="00623846">
        <w:rPr>
          <w:rStyle w:val="StyleUnderline"/>
        </w:rPr>
        <w:t xml:space="preserve">potential </w:t>
      </w:r>
      <w:r w:rsidRPr="00343EA9">
        <w:rPr>
          <w:rStyle w:val="StyleUnderline"/>
          <w:highlight w:val="green"/>
        </w:rPr>
        <w:t>kinetic kill vehicle</w:t>
      </w:r>
      <w:r w:rsidRPr="00623846">
        <w:rPr>
          <w:rStyle w:val="StyleUnderline"/>
        </w:rPr>
        <w:t>.</w:t>
      </w:r>
    </w:p>
    <w:p w14:paraId="235ADAF3" w14:textId="77777777" w:rsidR="0040658A" w:rsidRPr="00623846" w:rsidRDefault="0040658A" w:rsidP="0040658A">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343EA9">
        <w:rPr>
          <w:rStyle w:val="StyleUnderline"/>
          <w:highlight w:val="green"/>
        </w:rPr>
        <w:t>Starlink</w:t>
      </w:r>
      <w:r w:rsidRPr="00623846">
        <w:rPr>
          <w:rStyle w:val="StyleUnderline"/>
        </w:rPr>
        <w:t xml:space="preserve"> satellites </w:t>
      </w:r>
      <w:r w:rsidRPr="00343EA9">
        <w:rPr>
          <w:rStyle w:val="StyleUnderline"/>
          <w:highlight w:val="green"/>
        </w:rPr>
        <w:t>will have propulsion system</w:t>
      </w:r>
      <w:r w:rsidRPr="00623846">
        <w:rPr>
          <w:rStyle w:val="StyleUnderline"/>
        </w:rPr>
        <w:t xml:space="preserve"> for orbital manoeuvre and EOL deorbiting, tracking the full constellation with 12,000 satellites could be challenging for the company and the Combined Space Operations Center</w:t>
      </w:r>
      <w:r w:rsidRPr="00623846">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w:t>
      </w:r>
      <w:r w:rsidRPr="00623846">
        <w:lastRenderedPageBreak/>
        <w:t>2012.20 If no interaction will be made with the Envisat, it is expected to stay in orbit for the next 150 years.21</w:t>
      </w:r>
    </w:p>
    <w:p w14:paraId="6F8E5EA9" w14:textId="77777777" w:rsidR="0040658A" w:rsidRPr="00623846" w:rsidRDefault="0040658A" w:rsidP="0040658A"/>
    <w:p w14:paraId="43D2770D" w14:textId="77777777" w:rsidR="0040658A" w:rsidRPr="00623846" w:rsidRDefault="0040658A" w:rsidP="0040658A">
      <w:pPr>
        <w:pStyle w:val="Heading4"/>
        <w:rPr>
          <w:rFonts w:cs="Calibri"/>
        </w:rPr>
      </w:pPr>
      <w:r w:rsidRPr="00623846">
        <w:rPr>
          <w:rFonts w:cs="Calibri"/>
        </w:rPr>
        <w:t>Collisions with early warning satellites causes miscalc and goes nuclear – magnified by the Kessler effect</w:t>
      </w:r>
    </w:p>
    <w:p w14:paraId="7C2DF8B9" w14:textId="77777777" w:rsidR="0040658A" w:rsidRPr="00623846" w:rsidRDefault="0040658A" w:rsidP="0040658A">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5" w:history="1">
        <w:r w:rsidRPr="00623846">
          <w:rPr>
            <w:rStyle w:val="Hyperlink"/>
          </w:rPr>
          <w:t>https://hir.harvard.edu/anti-satellite-weapons-and-the-emerging-space-arms-race/</w:t>
        </w:r>
      </w:hyperlink>
      <w:r w:rsidRPr="00623846">
        <w:t xml:space="preserve"> TG</w:t>
      </w:r>
    </w:p>
    <w:p w14:paraId="0AABCA98" w14:textId="77777777" w:rsidR="0040658A" w:rsidRPr="00623846" w:rsidRDefault="0040658A" w:rsidP="0040658A">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6" w:history="1">
        <w:r w:rsidRPr="00623846">
          <w:rPr>
            <w:rStyle w:val="Hyperlink"/>
          </w:rPr>
          <w:t>pose</w:t>
        </w:r>
      </w:hyperlink>
      <w:r w:rsidRPr="00623846">
        <w:t> </w:t>
      </w:r>
      <w:r w:rsidRPr="00623846">
        <w:rPr>
          <w:rStyle w:val="StyleUnderline"/>
        </w:rPr>
        <w:t xml:space="preserve">to early warning satellites. These </w:t>
      </w:r>
      <w:r w:rsidRPr="00343EA9">
        <w:rPr>
          <w:rStyle w:val="StyleUnderline"/>
          <w:highlight w:val="green"/>
        </w:rPr>
        <w:t>sat</w:t>
      </w:r>
      <w:r w:rsidRPr="00623846">
        <w:rPr>
          <w:rStyle w:val="StyleUnderline"/>
        </w:rPr>
        <w:t>ellite</w:t>
      </w:r>
      <w:r w:rsidRPr="00343EA9">
        <w:rPr>
          <w:rStyle w:val="StyleUnderline"/>
          <w:highlight w:val="green"/>
        </w:rPr>
        <w:t>s are</w:t>
      </w:r>
      <w:r w:rsidRPr="00623846">
        <w:rPr>
          <w:rStyle w:val="StyleUnderline"/>
        </w:rPr>
        <w:t xml:space="preserve"> a </w:t>
      </w:r>
      <w:r w:rsidRPr="00343EA9">
        <w:rPr>
          <w:rStyle w:val="StyleUnderline"/>
          <w:highlight w:val="green"/>
        </w:rPr>
        <w:t>crucial</w:t>
      </w:r>
      <w:r w:rsidRPr="00623846">
        <w:rPr>
          <w:rStyle w:val="StyleUnderline"/>
        </w:rPr>
        <w:t xml:space="preserve"> element of US ballistic missile defense, </w:t>
      </w:r>
      <w:r w:rsidRPr="00343EA9">
        <w:rPr>
          <w:rStyle w:val="StyleUnderline"/>
          <w:highlight w:val="green"/>
        </w:rPr>
        <w:t>capable of </w:t>
      </w:r>
      <w:hyperlink r:id="rId17" w:history="1">
        <w:r w:rsidRPr="00343EA9">
          <w:rPr>
            <w:rStyle w:val="StyleUnderline"/>
            <w:highlight w:val="green"/>
          </w:rPr>
          <w:t>detecting missiles</w:t>
        </w:r>
      </w:hyperlink>
      <w:r w:rsidRPr="00623846">
        <w:rPr>
          <w:rStyle w:val="StyleUnderline"/>
        </w:rPr>
        <w:t xml:space="preserve"> immediately after launch </w:t>
      </w:r>
      <w:r w:rsidRPr="00343EA9">
        <w:rPr>
          <w:rStyle w:val="StyleUnderline"/>
          <w:highlight w:val="green"/>
        </w:rPr>
        <w:t>and tracking</w:t>
      </w:r>
      <w:r w:rsidRPr="00623846">
        <w:rPr>
          <w:rStyle w:val="StyleUnderline"/>
        </w:rPr>
        <w:t xml:space="preserve"> their paths</w:t>
      </w:r>
      <w:r w:rsidRPr="00623846">
        <w:t>.</w:t>
      </w:r>
    </w:p>
    <w:p w14:paraId="7B87E695" w14:textId="77777777" w:rsidR="0040658A" w:rsidRPr="00623846" w:rsidRDefault="0040658A" w:rsidP="0040658A">
      <w:r w:rsidRPr="00623846">
        <w:rPr>
          <w:rStyle w:val="StyleUnderline"/>
        </w:rPr>
        <w:t xml:space="preserve">Suppose a US </w:t>
      </w:r>
      <w:r w:rsidRPr="00343EA9">
        <w:rPr>
          <w:rStyle w:val="StyleUnderline"/>
          <w:highlight w:val="green"/>
        </w:rPr>
        <w:t>early warning sat</w:t>
      </w:r>
      <w:r w:rsidRPr="00623846">
        <w:rPr>
          <w:rStyle w:val="StyleUnderline"/>
        </w:rPr>
        <w:t xml:space="preserve">ellite goes dark, or is shut down. </w:t>
      </w:r>
      <w:r w:rsidRPr="00343EA9">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343EA9">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18" w:history="1">
        <w:r w:rsidRPr="00623846">
          <w:rPr>
            <w:rStyle w:val="StyleUnderline"/>
          </w:rPr>
          <w:t>targeting</w:t>
        </w:r>
      </w:hyperlink>
      <w:r w:rsidRPr="00623846">
        <w:rPr>
          <w:rStyle w:val="StyleUnderline"/>
        </w:rPr>
        <w:t xml:space="preserve"> nuclear silos rather than populous cities to prevent a nuclear counterattack—the </w:t>
      </w:r>
      <w:r w:rsidRPr="00343EA9">
        <w:rPr>
          <w:rStyle w:val="StyleUnderline"/>
          <w:highlight w:val="green"/>
        </w:rPr>
        <w:t>Americans</w:t>
      </w:r>
      <w:r w:rsidRPr="00623846">
        <w:rPr>
          <w:rStyle w:val="StyleUnderline"/>
        </w:rPr>
        <w:t xml:space="preserve"> might </w:t>
      </w:r>
      <w:r w:rsidRPr="00343EA9">
        <w:rPr>
          <w:rStyle w:val="StyleUnderline"/>
          <w:highlight w:val="green"/>
        </w:rPr>
        <w:t>believe</w:t>
      </w:r>
      <w:r w:rsidRPr="00623846">
        <w:rPr>
          <w:rStyle w:val="StyleUnderline"/>
        </w:rPr>
        <w:t xml:space="preserve"> their </w:t>
      </w:r>
      <w:r w:rsidRPr="00343EA9">
        <w:rPr>
          <w:rStyle w:val="StyleUnderline"/>
          <w:highlight w:val="green"/>
        </w:rPr>
        <w:t>nuc</w:t>
      </w:r>
      <w:r w:rsidRPr="00623846">
        <w:rPr>
          <w:rStyle w:val="StyleUnderline"/>
        </w:rPr>
        <w:t>lear weapon</w:t>
      </w:r>
      <w:r w:rsidRPr="00343EA9">
        <w:rPr>
          <w:rStyle w:val="StyleUnderline"/>
          <w:highlight w:val="green"/>
        </w:rPr>
        <w:t>s are</w:t>
      </w:r>
      <w:r w:rsidRPr="00623846">
        <w:rPr>
          <w:rStyle w:val="StyleUnderline"/>
        </w:rPr>
        <w:t xml:space="preserve"> imminently </w:t>
      </w:r>
      <w:r w:rsidRPr="00343EA9">
        <w:rPr>
          <w:rStyle w:val="StyleUnderline"/>
          <w:highlight w:val="green"/>
        </w:rPr>
        <w:t>at risk</w:t>
      </w:r>
      <w:r w:rsidRPr="00623846">
        <w:rPr>
          <w:rStyle w:val="StyleUnderline"/>
        </w:rPr>
        <w:t>. It could be </w:t>
      </w:r>
      <w:hyperlink r:id="rId19" w:anchor="v=onepage&amp;q=%22Protecting%20Space%20Assets%22%20johnson-freese&amp;f=false" w:history="1">
        <w:r w:rsidRPr="00343EA9">
          <w:rPr>
            <w:rStyle w:val="StyleUnderline"/>
            <w:highlight w:val="green"/>
          </w:rPr>
          <w:t>twelve hours</w:t>
        </w:r>
      </w:hyperlink>
      <w:r w:rsidRPr="00343EA9">
        <w:rPr>
          <w:rStyle w:val="StyleUnderline"/>
          <w:highlight w:val="green"/>
        </w:rPr>
        <w:t> before</w:t>
      </w:r>
      <w:r w:rsidRPr="00623846">
        <w:rPr>
          <w:rStyle w:val="StyleUnderline"/>
        </w:rPr>
        <w:t xml:space="preserve"> the United States </w:t>
      </w:r>
      <w:r w:rsidRPr="00343EA9">
        <w:rPr>
          <w:rStyle w:val="StyleUnderline"/>
          <w:highlight w:val="green"/>
        </w:rPr>
        <w:t>regains sat</w:t>
      </w:r>
      <w:r w:rsidRPr="00623846">
        <w:rPr>
          <w:rStyle w:val="StyleUnderline"/>
        </w:rPr>
        <w:t xml:space="preserve">ellite </w:t>
      </w:r>
      <w:r w:rsidRPr="00343EA9">
        <w:rPr>
          <w:rStyle w:val="StyleUnderline"/>
          <w:highlight w:val="green"/>
        </w:rPr>
        <w:t>function</w:t>
      </w:r>
      <w:r w:rsidRPr="00623846">
        <w:rPr>
          <w:rStyle w:val="StyleUnderline"/>
        </w:rPr>
        <w:t xml:space="preserve">, which is too long to wait to put together a nuclear counterattack. The </w:t>
      </w:r>
      <w:r w:rsidRPr="00343EA9">
        <w:rPr>
          <w:rStyle w:val="StyleUnderline"/>
          <w:highlight w:val="green"/>
        </w:rPr>
        <w:t>U</w:t>
      </w:r>
      <w:r w:rsidRPr="00623846">
        <w:rPr>
          <w:rStyle w:val="StyleUnderline"/>
        </w:rPr>
        <w:t xml:space="preserve">nited </w:t>
      </w:r>
      <w:r w:rsidRPr="00343EA9">
        <w:rPr>
          <w:rStyle w:val="StyleUnderline"/>
          <w:highlight w:val="green"/>
        </w:rPr>
        <w:t>S</w:t>
      </w:r>
      <w:r w:rsidRPr="00623846">
        <w:rPr>
          <w:rStyle w:val="StyleUnderline"/>
        </w:rPr>
        <w:t xml:space="preserve">tates, therefore, might move to </w:t>
      </w:r>
      <w:r w:rsidRPr="00343EA9">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27A5D944" w14:textId="77777777" w:rsidR="0040658A" w:rsidRPr="00623846" w:rsidRDefault="0040658A" w:rsidP="0040658A">
      <w:pPr>
        <w:rPr>
          <w:rStyle w:val="StyleUnderline"/>
        </w:rPr>
      </w:pPr>
      <w:r w:rsidRPr="00623846">
        <w:t xml:space="preserve">Additionally, </w:t>
      </w:r>
      <w:r w:rsidRPr="00623846">
        <w:rPr>
          <w:rStyle w:val="StyleUnderline"/>
        </w:rPr>
        <w:t xml:space="preserve">accidental warfare, or strategic </w:t>
      </w:r>
      <w:r w:rsidRPr="00343EA9">
        <w:rPr>
          <w:rStyle w:val="StyleUnderline"/>
          <w:highlight w:val="green"/>
        </w:rPr>
        <w:t>miscalc</w:t>
      </w:r>
      <w:r w:rsidRPr="00623846">
        <w:rPr>
          <w:rStyle w:val="StyleUnderline"/>
        </w:rPr>
        <w:t xml:space="preserve">ulation, is </w:t>
      </w:r>
      <w:r w:rsidRPr="00343EA9">
        <w:rPr>
          <w:rStyle w:val="StyleUnderline"/>
          <w:highlight w:val="green"/>
        </w:rPr>
        <w:t>uniquely likely in space</w:t>
      </w:r>
      <w:r w:rsidRPr="00623846">
        <w:t>. It is </w:t>
      </w:r>
      <w:hyperlink r:id="rId20" w:anchor="v=onepage&amp;q=space%20offense%20dominant&amp;f=false" w:history="1">
        <w:r w:rsidRPr="00623846">
          <w:rPr>
            <w:rStyle w:val="Hyperlink"/>
          </w:rPr>
          <w:t>much easier</w:t>
        </w:r>
      </w:hyperlink>
      <w:r w:rsidRPr="00623846">
        <w:t> to hold an adversary’s space systems in jeopardy with destructive ASATs than it is to </w:t>
      </w:r>
      <w:hyperlink r:id="rId21" w:history="1">
        <w:r w:rsidRPr="00623846">
          <w:rPr>
            <w:rStyle w:val="Hyperlink"/>
          </w:rPr>
          <w:t>sustainably defend</w:t>
        </w:r>
      </w:hyperlink>
      <w:r w:rsidRPr="00623846">
        <w:t xml:space="preserve"> a system, which is expensive and in some cases not technologically feasible because of limitations on satellite movement. </w:t>
      </w:r>
      <w:r w:rsidRPr="00343EA9">
        <w:rPr>
          <w:rStyle w:val="StyleUnderline"/>
          <w:highlight w:val="green"/>
        </w:rPr>
        <w:t>Space is</w:t>
      </w:r>
      <w:r w:rsidRPr="00623846">
        <w:rPr>
          <w:rStyle w:val="StyleUnderline"/>
        </w:rPr>
        <w:t xml:space="preserve"> therefore </w:t>
      </w:r>
      <w:hyperlink r:id="rId22" w:anchor="v=onepage&amp;q=space%20offense%20dominant&amp;f=false" w:history="1">
        <w:r w:rsidRPr="00623846">
          <w:rPr>
            <w:rStyle w:val="StyleUnderline"/>
          </w:rPr>
          <w:t>considered</w:t>
        </w:r>
      </w:hyperlink>
      <w:r w:rsidRPr="00623846">
        <w:rPr>
          <w:rStyle w:val="StyleUnderline"/>
        </w:rPr>
        <w:t> </w:t>
      </w:r>
      <w:r w:rsidRPr="00343EA9">
        <w:rPr>
          <w:rStyle w:val="StyleUnderline"/>
          <w:highlight w:val="green"/>
        </w:rPr>
        <w:t>offense-dominant;</w:t>
      </w:r>
      <w:r w:rsidRPr="00623846">
        <w:rPr>
          <w:rStyle w:val="StyleUnderline"/>
        </w:rPr>
        <w:t xml:space="preserve"> offensive tactics like weapons development are prioritized over defensive measures, such as </w:t>
      </w:r>
      <w:hyperlink r:id="rId23" w:history="1">
        <w:r w:rsidRPr="00623846">
          <w:rPr>
            <w:rStyle w:val="StyleUnderline"/>
          </w:rPr>
          <w:t>improving GPS</w:t>
        </w:r>
      </w:hyperlink>
      <w:r w:rsidRPr="00623846">
        <w:rPr>
          <w:rStyle w:val="StyleUnderline"/>
        </w:rPr>
        <w:t> or making satellites more resistant to jamming.</w:t>
      </w:r>
    </w:p>
    <w:p w14:paraId="208CD85A" w14:textId="77777777" w:rsidR="0040658A" w:rsidRPr="00623846" w:rsidRDefault="0040658A" w:rsidP="0040658A">
      <w:pPr>
        <w:rPr>
          <w:rStyle w:val="StyleUnderline"/>
        </w:rPr>
      </w:pPr>
      <w:r w:rsidRPr="00623846">
        <w:t xml:space="preserve">As a result, </w:t>
      </w:r>
      <w:r w:rsidRPr="00343EA9">
        <w:rPr>
          <w:rStyle w:val="StyleUnderline"/>
          <w:highlight w:val="green"/>
        </w:rPr>
        <w:t>countries</w:t>
      </w:r>
      <w:r w:rsidRPr="00623846">
        <w:rPr>
          <w:rStyle w:val="StyleUnderline"/>
        </w:rPr>
        <w:t xml:space="preserve"> are left with poorly defended space systems and </w:t>
      </w:r>
      <w:r w:rsidRPr="00343EA9">
        <w:rPr>
          <w:rStyle w:val="StyleUnderline"/>
          <w:highlight w:val="green"/>
        </w:rPr>
        <w:t>rely on offensive posturing</w:t>
      </w:r>
      <w:r w:rsidRPr="00623846">
        <w:rPr>
          <w:rStyle w:val="StyleUnderline"/>
        </w:rPr>
        <w:t xml:space="preserve">, which increases the risk that their </w:t>
      </w:r>
      <w:r w:rsidRPr="00343EA9">
        <w:rPr>
          <w:rStyle w:val="StyleUnderline"/>
          <w:highlight w:val="green"/>
        </w:rPr>
        <w:t xml:space="preserve">actions </w:t>
      </w:r>
      <w:r w:rsidRPr="00623846">
        <w:rPr>
          <w:rStyle w:val="StyleUnderline"/>
        </w:rPr>
        <w:t xml:space="preserve">are perceived as aggressive and </w:t>
      </w:r>
      <w:r w:rsidRPr="00343EA9">
        <w:rPr>
          <w:rStyle w:val="StyleUnderline"/>
          <w:highlight w:val="green"/>
        </w:rPr>
        <w:t>incentivizes rapid</w:t>
      </w:r>
      <w:r w:rsidRPr="00623846">
        <w:rPr>
          <w:rStyle w:val="StyleUnderline"/>
        </w:rPr>
        <w:t xml:space="preserve">, risky </w:t>
      </w:r>
      <w:r w:rsidRPr="00343EA9">
        <w:rPr>
          <w:rStyle w:val="StyleUnderline"/>
          <w:highlight w:val="green"/>
        </w:rPr>
        <w:t>counterattacks</w:t>
      </w:r>
      <w:r w:rsidRPr="00623846">
        <w:rPr>
          <w:rStyle w:val="StyleUnderline"/>
        </w:rPr>
        <w:t xml:space="preserve"> because militaries cannot rely on their spaced-based systems after first strikes.</w:t>
      </w:r>
    </w:p>
    <w:p w14:paraId="5654B595" w14:textId="77777777" w:rsidR="0040658A" w:rsidRPr="00623846" w:rsidRDefault="0040658A" w:rsidP="0040658A">
      <w:pPr>
        <w:rPr>
          <w:rStyle w:val="StyleUnderline"/>
        </w:rPr>
      </w:pPr>
      <w:r w:rsidRPr="00623846">
        <w:rPr>
          <w:rStyle w:val="StyleUnderline"/>
        </w:rPr>
        <w:lastRenderedPageBreak/>
        <w:t>There are several hotspots in</w:t>
      </w:r>
      <w:r w:rsidRPr="00623846">
        <w:t xml:space="preserve"> which ASATs and offensive-dominant systems are particularly relevant. </w:t>
      </w:r>
      <w:r w:rsidRPr="00623846">
        <w:rPr>
          <w:rStyle w:val="StyleUnderline"/>
        </w:rPr>
        <w:t>Early warning satellites </w:t>
      </w:r>
      <w:hyperlink r:id="rId24" w:history="1">
        <w:r w:rsidRPr="00623846">
          <w:rPr>
            <w:rStyle w:val="StyleUnderline"/>
          </w:rPr>
          <w:t>play</w:t>
        </w:r>
      </w:hyperlink>
      <w:r w:rsidRPr="00623846">
        <w:rPr>
          <w:rStyle w:val="StyleUnderline"/>
        </w:rPr>
        <w:t xml:space="preserve"> a central role in US readiness in the event of a conflict involving North Korea. </w:t>
      </w:r>
      <w:r w:rsidRPr="00343EA9">
        <w:rPr>
          <w:rStyle w:val="StyleUnderline"/>
          <w:highlight w:val="green"/>
        </w:rPr>
        <w:t>News of No</w:t>
      </w:r>
      <w:r w:rsidRPr="00623846">
        <w:rPr>
          <w:rStyle w:val="StyleUnderline"/>
        </w:rPr>
        <w:t xml:space="preserve">rth </w:t>
      </w:r>
      <w:r w:rsidRPr="00343EA9">
        <w:rPr>
          <w:rStyle w:val="StyleUnderline"/>
          <w:highlight w:val="green"/>
        </w:rPr>
        <w:t>Ko</w:t>
      </w:r>
      <w:r w:rsidRPr="00623846">
        <w:rPr>
          <w:rStyle w:val="StyleUnderline"/>
        </w:rPr>
        <w:t xml:space="preserve">rean </w:t>
      </w:r>
      <w:r w:rsidRPr="00343EA9">
        <w:rPr>
          <w:rStyle w:val="StyleUnderline"/>
          <w:highlight w:val="green"/>
        </w:rPr>
        <w:t>missile launches comes from</w:t>
      </w:r>
      <w:r w:rsidRPr="00623846">
        <w:rPr>
          <w:rStyle w:val="StyleUnderline"/>
        </w:rPr>
        <w:t xml:space="preserve"> these </w:t>
      </w:r>
      <w:r w:rsidRPr="00343EA9">
        <w:rPr>
          <w:rStyle w:val="StyleUnderline"/>
          <w:highlight w:val="green"/>
        </w:rPr>
        <w:t>sat</w:t>
      </w:r>
      <w:r w:rsidRPr="00623846">
        <w:rPr>
          <w:rStyle w:val="StyleUnderline"/>
        </w:rPr>
        <w:t>ellite</w:t>
      </w:r>
      <w:r w:rsidRPr="00343EA9">
        <w:rPr>
          <w:rStyle w:val="StyleUnderline"/>
          <w:highlight w:val="green"/>
        </w:rPr>
        <w:t>s</w:t>
      </w:r>
      <w:r w:rsidRPr="00623846">
        <w:rPr>
          <w:rStyle w:val="StyleUnderline"/>
        </w:rPr>
        <w:t>. Given North Korea’s </w:t>
      </w:r>
      <w:hyperlink r:id="rId25"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343EA9">
        <w:rPr>
          <w:rStyle w:val="StyleUnderline"/>
          <w:highlight w:val="green"/>
        </w:rPr>
        <w:t>developments</w:t>
      </w:r>
      <w:r w:rsidRPr="00623846">
        <w:rPr>
          <w:rStyle w:val="StyleUnderline"/>
        </w:rPr>
        <w:t xml:space="preserve"> have </w:t>
      </w:r>
      <w:r w:rsidRPr="00343EA9">
        <w:rPr>
          <w:rStyle w:val="StyleUnderline"/>
          <w:highlight w:val="green"/>
        </w:rPr>
        <w:t>magnified</w:t>
      </w:r>
      <w:r w:rsidRPr="00623846">
        <w:rPr>
          <w:rStyle w:val="StyleUnderline"/>
        </w:rPr>
        <w:t xml:space="preserve"> the </w:t>
      </w:r>
      <w:r w:rsidRPr="00343EA9">
        <w:rPr>
          <w:rStyle w:val="StyleUnderline"/>
          <w:highlight w:val="green"/>
        </w:rPr>
        <w:t>risk</w:t>
      </w:r>
      <w:r w:rsidRPr="00623846">
        <w:t>. With the health of Kim Jong-un </w:t>
      </w:r>
      <w:hyperlink r:id="rId26" w:history="1">
        <w:r w:rsidRPr="00623846">
          <w:rPr>
            <w:rStyle w:val="Hyperlink"/>
          </w:rPr>
          <w:t>potentially in jeopardy</w:t>
        </w:r>
      </w:hyperlink>
      <w:r w:rsidRPr="00623846">
        <w:t>, a succession battle or even civil war on the peninsula </w:t>
      </w:r>
      <w:hyperlink r:id="rId27" w:history="1">
        <w:r w:rsidRPr="00623846">
          <w:rPr>
            <w:rStyle w:val="Hyperlink"/>
          </w:rPr>
          <w:t>raises the chances</w:t>
        </w:r>
      </w:hyperlink>
      <w:r w:rsidRPr="00623846">
        <w:t> </w:t>
      </w:r>
      <w:r w:rsidRPr="00623846">
        <w:rPr>
          <w:rStyle w:val="StyleUnderline"/>
        </w:rPr>
        <w:t xml:space="preserve">of loose nukes. If the regime is terminal, traditional </w:t>
      </w:r>
      <w:r w:rsidRPr="00343EA9">
        <w:rPr>
          <w:rStyle w:val="StyleUnderline"/>
          <w:highlight w:val="green"/>
        </w:rPr>
        <w:t>MAD risk calc</w:t>
      </w:r>
      <w:r w:rsidRPr="00623846">
        <w:rPr>
          <w:rStyle w:val="StyleUnderline"/>
        </w:rPr>
        <w:t xml:space="preserve">ulus </w:t>
      </w:r>
      <w:r w:rsidRPr="00343EA9">
        <w:rPr>
          <w:rStyle w:val="StyleUnderline"/>
          <w:highlight w:val="green"/>
        </w:rPr>
        <w:t>will become</w:t>
      </w:r>
      <w:r w:rsidRPr="00623846">
        <w:rPr>
          <w:rStyle w:val="StyleUnderline"/>
        </w:rPr>
        <w:t xml:space="preserve"> </w:t>
      </w:r>
      <w:r w:rsidRPr="00343EA9">
        <w:rPr>
          <w:rStyle w:val="StyleUnderline"/>
          <w:highlight w:val="green"/>
        </w:rPr>
        <w:t>moot</w:t>
      </w:r>
      <w:r w:rsidRPr="00623846">
        <w:rPr>
          <w:rStyle w:val="StyleUnderline"/>
        </w:rPr>
        <w:t>; with nothing to lose, North Korea would have no reason to hold back its nuclear arsenal</w:t>
      </w:r>
      <w:r w:rsidRPr="00623846">
        <w:t>. Or China </w:t>
      </w:r>
      <w:hyperlink r:id="rId28"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343EA9">
        <w:rPr>
          <w:rStyle w:val="StyleUnderline"/>
          <w:highlight w:val="green"/>
        </w:rPr>
        <w:t>US, So</w:t>
      </w:r>
      <w:r w:rsidRPr="00623846">
        <w:rPr>
          <w:rStyle w:val="StyleUnderline"/>
        </w:rPr>
        <w:t xml:space="preserve">uth </w:t>
      </w:r>
      <w:r w:rsidRPr="00343EA9">
        <w:rPr>
          <w:rStyle w:val="StyleUnderline"/>
          <w:highlight w:val="green"/>
        </w:rPr>
        <w:t>Ko</w:t>
      </w:r>
      <w:r w:rsidRPr="00623846">
        <w:rPr>
          <w:rStyle w:val="StyleUnderline"/>
        </w:rPr>
        <w:t xml:space="preserve">rea, and </w:t>
      </w:r>
      <w:r w:rsidRPr="00343EA9">
        <w:rPr>
          <w:rStyle w:val="StyleUnderline"/>
          <w:highlight w:val="green"/>
        </w:rPr>
        <w:t>Japan</w:t>
      </w:r>
      <w:r w:rsidRPr="00623846">
        <w:rPr>
          <w:rStyle w:val="StyleUnderline"/>
        </w:rPr>
        <w:t xml:space="preserve"> are all </w:t>
      </w:r>
      <w:r w:rsidRPr="00343EA9">
        <w:rPr>
          <w:rStyle w:val="StyleUnderline"/>
          <w:highlight w:val="green"/>
        </w:rPr>
        <w:t>in</w:t>
      </w:r>
      <w:r w:rsidRPr="00623846">
        <w:rPr>
          <w:rStyle w:val="StyleUnderline"/>
        </w:rPr>
        <w:t xml:space="preserve"> imminent </w:t>
      </w:r>
      <w:r w:rsidRPr="00343EA9">
        <w:rPr>
          <w:rStyle w:val="StyleUnderline"/>
          <w:highlight w:val="green"/>
        </w:rPr>
        <w:t>nuclear peril</w:t>
      </w:r>
      <w:r w:rsidRPr="00623846">
        <w:rPr>
          <w:rStyle w:val="StyleUnderline"/>
        </w:rPr>
        <w:t xml:space="preserve">, while </w:t>
      </w:r>
      <w:r w:rsidRPr="00343EA9">
        <w:rPr>
          <w:rStyle w:val="StyleUnderline"/>
          <w:highlight w:val="green"/>
        </w:rPr>
        <w:t>China could</w:t>
      </w:r>
      <w:r w:rsidRPr="00623846">
        <w:rPr>
          <w:rStyle w:val="StyleUnderline"/>
        </w:rPr>
        <w:t xml:space="preserve"> be in a position to fundamentally </w:t>
      </w:r>
      <w:r w:rsidRPr="00343EA9">
        <w:rPr>
          <w:rStyle w:val="StyleUnderline"/>
          <w:highlight w:val="green"/>
        </w:rPr>
        <w:t>reshape East Asian geopolitics.</w:t>
      </w:r>
    </w:p>
    <w:p w14:paraId="0AC6FA83" w14:textId="77777777" w:rsidR="0040658A" w:rsidRPr="00623846" w:rsidRDefault="0040658A" w:rsidP="0040658A">
      <w:pPr>
        <w:rPr>
          <w:rStyle w:val="StyleUnderline"/>
        </w:rPr>
      </w:pPr>
      <w:r w:rsidRPr="00623846">
        <w:rPr>
          <w:rStyle w:val="StyleUnderline"/>
        </w:rPr>
        <w:t xml:space="preserve">The </w:t>
      </w:r>
      <w:r w:rsidRPr="00343EA9">
        <w:rPr>
          <w:rStyle w:val="StyleUnderline"/>
          <w:highlight w:val="green"/>
        </w:rPr>
        <w:t>S</w:t>
      </w:r>
      <w:r w:rsidRPr="00623846">
        <w:rPr>
          <w:rStyle w:val="StyleUnderline"/>
        </w:rPr>
        <w:t xml:space="preserve">outh </w:t>
      </w:r>
      <w:r w:rsidRPr="00343EA9">
        <w:rPr>
          <w:rStyle w:val="StyleUnderline"/>
          <w:highlight w:val="green"/>
        </w:rPr>
        <w:t>C</w:t>
      </w:r>
      <w:r w:rsidRPr="00623846">
        <w:rPr>
          <w:rStyle w:val="StyleUnderline"/>
        </w:rPr>
        <w:t xml:space="preserve">hina </w:t>
      </w:r>
      <w:r w:rsidRPr="00343EA9">
        <w:rPr>
          <w:rStyle w:val="StyleUnderline"/>
          <w:highlight w:val="green"/>
        </w:rPr>
        <w:t>S</w:t>
      </w:r>
      <w:r w:rsidRPr="00623846">
        <w:rPr>
          <w:rStyle w:val="StyleUnderline"/>
        </w:rPr>
        <w:t xml:space="preserve">ea is another </w:t>
      </w:r>
      <w:r w:rsidRPr="00343EA9">
        <w:rPr>
          <w:rStyle w:val="StyleUnderline"/>
          <w:highlight w:val="green"/>
        </w:rPr>
        <w:t>hotspot</w:t>
      </w:r>
      <w:r w:rsidRPr="00623846">
        <w:t xml:space="preserve"> in which ASATs could risk escalation. </w:t>
      </w:r>
      <w:r w:rsidRPr="00623846">
        <w:rPr>
          <w:rStyle w:val="StyleUnderline"/>
        </w:rPr>
        <w:t>China </w:t>
      </w:r>
      <w:hyperlink r:id="rId29"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0E851DDA" w14:textId="77777777" w:rsidR="0040658A" w:rsidRPr="00623846" w:rsidRDefault="0040658A" w:rsidP="0040658A"/>
    <w:p w14:paraId="23D6F8C2" w14:textId="77777777" w:rsidR="0040658A" w:rsidRPr="00623846" w:rsidRDefault="0040658A" w:rsidP="0040658A">
      <w:pPr>
        <w:pStyle w:val="Heading4"/>
        <w:rPr>
          <w:rFonts w:cs="Calibri"/>
        </w:rPr>
      </w:pPr>
      <w:r w:rsidRPr="00623846">
        <w:rPr>
          <w:rFonts w:cs="Calibri"/>
        </w:rPr>
        <w:t>Independently causes cyberwar and satellite hacking which escalates.</w:t>
      </w:r>
    </w:p>
    <w:p w14:paraId="0911E5AC" w14:textId="77777777" w:rsidR="0040658A" w:rsidRPr="00623846" w:rsidRDefault="0040658A" w:rsidP="0040658A">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30"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0EA4BDFF" w14:textId="77777777" w:rsidR="0040658A" w:rsidRPr="00623846" w:rsidRDefault="0040658A" w:rsidP="0040658A">
      <w:pPr>
        <w:rPr>
          <w:b/>
          <w:u w:val="single"/>
        </w:rPr>
      </w:pPr>
      <w:r w:rsidRPr="00343EA9">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343EA9">
        <w:rPr>
          <w:rStyle w:val="StyleUnderline"/>
          <w:highlight w:val="green"/>
        </w:rPr>
        <w:t>to access</w:t>
      </w:r>
      <w:r w:rsidRPr="00623846">
        <w:rPr>
          <w:rStyle w:val="StyleUnderline"/>
        </w:rPr>
        <w:t xml:space="preserve"> and restart a leading </w:t>
      </w:r>
      <w:r w:rsidRPr="00343EA9">
        <w:rPr>
          <w:rStyle w:val="StyleUnderline"/>
          <w:highlight w:val="green"/>
        </w:rPr>
        <w:t>satellite Internet</w:t>
      </w:r>
      <w:r w:rsidRPr="00623846">
        <w:rPr>
          <w:rStyle w:val="StyleUnderline"/>
        </w:rPr>
        <w:t xml:space="preserve"> provider’s </w:t>
      </w:r>
      <w:r w:rsidRPr="00343EA9">
        <w:rPr>
          <w:rStyle w:val="StyleUnderline"/>
          <w:highlight w:val="green"/>
        </w:rPr>
        <w:t>control</w:t>
      </w:r>
      <w:r w:rsidRPr="00623846">
        <w:rPr>
          <w:rStyle w:val="StyleUnderline"/>
        </w:rPr>
        <w:t xml:space="preserve"> system. </w:t>
      </w:r>
      <w:r w:rsidRPr="00343EA9">
        <w:rPr>
          <w:rStyle w:val="StyleUnderline"/>
          <w:highlight w:val="green"/>
        </w:rPr>
        <w:t>Five</w:t>
      </w:r>
      <w:r w:rsidRPr="00623846">
        <w:rPr>
          <w:rStyle w:val="StyleUnderline"/>
        </w:rPr>
        <w:t xml:space="preserve"> minutes is how long it took me </w:t>
      </w:r>
      <w:r w:rsidRPr="00343EA9">
        <w:rPr>
          <w:rStyle w:val="StyleUnderline"/>
          <w:highlight w:val="green"/>
        </w:rPr>
        <w:t>to</w:t>
      </w:r>
      <w:r w:rsidRPr="00623846">
        <w:rPr>
          <w:rStyle w:val="StyleUnderline"/>
        </w:rPr>
        <w:t xml:space="preserve"> demonstrate how to </w:t>
      </w:r>
      <w:r w:rsidRPr="00343EA9">
        <w:rPr>
          <w:rStyle w:val="StyleUnderline"/>
          <w:highlight w:val="green"/>
        </w:rPr>
        <w:t>gain full control</w:t>
      </w:r>
      <w:r w:rsidRPr="00623846">
        <w:rPr>
          <w:rStyle w:val="StyleUnderline"/>
        </w:rPr>
        <w:t xml:space="preserve"> of it.</w:t>
      </w:r>
    </w:p>
    <w:p w14:paraId="61199030" w14:textId="77777777" w:rsidR="0040658A" w:rsidRPr="00623846" w:rsidRDefault="0040658A" w:rsidP="0040658A">
      <w:pPr>
        <w:rPr>
          <w:rStyle w:val="StyleUnderline"/>
        </w:rPr>
      </w:pPr>
      <w:r w:rsidRPr="00343EA9">
        <w:rPr>
          <w:rStyle w:val="StyleUnderline"/>
          <w:highlight w:val="green"/>
        </w:rPr>
        <w:t xml:space="preserve">Hackers </w:t>
      </w:r>
      <w:r w:rsidRPr="00623846">
        <w:rPr>
          <w:rStyle w:val="StyleUnderline"/>
        </w:rPr>
        <w:t xml:space="preserve">are always improving their </w:t>
      </w:r>
      <w:r w:rsidRPr="00343EA9">
        <w:rPr>
          <w:rStyle w:val="StyleUnderline"/>
          <w:highlight w:val="green"/>
        </w:rPr>
        <w:t>ability to break into</w:t>
      </w:r>
      <w:r w:rsidRPr="00623846">
        <w:rPr>
          <w:rStyle w:val="StyleUnderline"/>
        </w:rPr>
        <w:t xml:space="preserve"> our </w:t>
      </w:r>
      <w:r w:rsidRPr="00343EA9">
        <w:rPr>
          <w:rStyle w:val="StyleUnderline"/>
          <w:highlight w:val="green"/>
        </w:rPr>
        <w:t>digital infrastructure</w:t>
      </w:r>
      <w:r w:rsidRPr="00623846">
        <w:t xml:space="preserve">. Yet the computer systems running our satellites haven’t kept up, making them prime targets for </w:t>
      </w:r>
      <w:r w:rsidRPr="00623846">
        <w:lastRenderedPageBreak/>
        <w:t xml:space="preserve">an attack. </w:t>
      </w:r>
      <w:r w:rsidRPr="00623846">
        <w:rPr>
          <w:rStyle w:val="StyleUnderline"/>
        </w:rPr>
        <w:t xml:space="preserve">This </w:t>
      </w:r>
      <w:r w:rsidRPr="00343EA9">
        <w:rPr>
          <w:rStyle w:val="StyleUnderline"/>
          <w:highlight w:val="green"/>
        </w:rPr>
        <w:t>makes</w:t>
      </w:r>
      <w:r w:rsidRPr="00623846">
        <w:rPr>
          <w:rStyle w:val="StyleUnderline"/>
        </w:rPr>
        <w:t xml:space="preserve"> our </w:t>
      </w:r>
      <w:r w:rsidRPr="00343EA9">
        <w:rPr>
          <w:rStyle w:val="StyleUnderline"/>
          <w:highlight w:val="green"/>
        </w:rPr>
        <w:t>space assets a massive vulnerability</w:t>
      </w:r>
      <w:r w:rsidRPr="00623846">
        <w:rPr>
          <w:rStyle w:val="StyleUnderline"/>
        </w:rPr>
        <w:t xml:space="preserve"> — and it could get much worse if we’re not careful.</w:t>
      </w:r>
    </w:p>
    <w:p w14:paraId="2CBD7641" w14:textId="77777777" w:rsidR="0040658A" w:rsidRPr="00623846" w:rsidRDefault="0040658A" w:rsidP="0040658A">
      <w:pPr>
        <w:rPr>
          <w:b/>
          <w:u w:val="single"/>
        </w:rPr>
      </w:pPr>
      <w:r w:rsidRPr="00623846">
        <w:rPr>
          <w:rStyle w:val="StyleUnderline"/>
        </w:rPr>
        <w:t xml:space="preserve">This past weekend, SpaceX won approval from the Federal Communications Commission to increase the number of low-flying satellites as part of its </w:t>
      </w:r>
      <w:r w:rsidRPr="00343EA9">
        <w:rPr>
          <w:rStyle w:val="StyleUnderline"/>
          <w:highlight w:val="green"/>
        </w:rPr>
        <w:t>Starlink</w:t>
      </w:r>
      <w:r w:rsidRPr="00623846">
        <w:rPr>
          <w:rStyle w:val="StyleUnderline"/>
        </w:rPr>
        <w:t xml:space="preserve"> project so that they can provide faster Internet access to the world. Unfortunately, </w:t>
      </w:r>
      <w:r w:rsidRPr="00343EA9">
        <w:rPr>
          <w:rStyle w:val="StyleUnderline"/>
          <w:highlight w:val="green"/>
        </w:rPr>
        <w:t>access will be faster for</w:t>
      </w:r>
      <w:r w:rsidRPr="00623846">
        <w:rPr>
          <w:rStyle w:val="StyleUnderline"/>
        </w:rPr>
        <w:t xml:space="preserve"> both legitimate </w:t>
      </w:r>
      <w:r w:rsidRPr="00343EA9">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343EA9">
        <w:rPr>
          <w:rStyle w:val="StyleUnderline"/>
          <w:highlight w:val="green"/>
        </w:rPr>
        <w:t>SpaceX</w:t>
      </w:r>
      <w:r w:rsidRPr="00623846">
        <w:rPr>
          <w:rStyle w:val="StyleUnderline"/>
        </w:rPr>
        <w:t xml:space="preserve">, like other private space companies, </w:t>
      </w:r>
      <w:r w:rsidRPr="00343EA9">
        <w:rPr>
          <w:rStyle w:val="StyleUnderline"/>
          <w:highlight w:val="green"/>
        </w:rPr>
        <w:t>has shared</w:t>
      </w:r>
      <w:r w:rsidRPr="00623846">
        <w:rPr>
          <w:rStyle w:val="StyleUnderline"/>
        </w:rPr>
        <w:t xml:space="preserve"> virtually </w:t>
      </w:r>
      <w:r w:rsidRPr="00343EA9">
        <w:rPr>
          <w:rStyle w:val="StyleUnderline"/>
          <w:highlight w:val="green"/>
        </w:rPr>
        <w:t>no information</w:t>
      </w:r>
      <w:r w:rsidRPr="00623846">
        <w:rPr>
          <w:rStyle w:val="StyleUnderline"/>
        </w:rPr>
        <w:t xml:space="preserve"> about its cybersecurity efforts or plans.</w:t>
      </w:r>
    </w:p>
    <w:p w14:paraId="7B6E55E7" w14:textId="77777777" w:rsidR="0040658A" w:rsidRPr="00623846" w:rsidRDefault="0040658A" w:rsidP="0040658A">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343EA9">
        <w:rPr>
          <w:rStyle w:val="StyleUnderline"/>
          <w:highlight w:val="green"/>
        </w:rPr>
        <w:t>an attacker</w:t>
      </w:r>
      <w:r w:rsidRPr="00623846">
        <w:rPr>
          <w:rStyle w:val="StyleUnderline"/>
        </w:rPr>
        <w:t xml:space="preserve"> to </w:t>
      </w:r>
      <w:r w:rsidRPr="00343EA9">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343EA9">
        <w:rPr>
          <w:rStyle w:val="StyleUnderline"/>
          <w:highlight w:val="green"/>
        </w:rPr>
        <w:t>and then propel</w:t>
      </w:r>
      <w:r w:rsidRPr="00623846">
        <w:rPr>
          <w:rStyle w:val="StyleUnderline"/>
        </w:rPr>
        <w:t xml:space="preserve"> the satellite </w:t>
      </w:r>
      <w:r w:rsidRPr="00343EA9">
        <w:rPr>
          <w:rStyle w:val="StyleUnderline"/>
          <w:highlight w:val="green"/>
        </w:rPr>
        <w:t>into critical infrastructure and military sat</w:t>
      </w:r>
      <w:r w:rsidRPr="00623846">
        <w:rPr>
          <w:rStyle w:val="StyleUnderline"/>
        </w:rPr>
        <w:t>ellite</w:t>
      </w:r>
      <w:r w:rsidRPr="00343EA9">
        <w:rPr>
          <w:rStyle w:val="StyleUnderline"/>
          <w:highlight w:val="green"/>
        </w:rPr>
        <w:t>s</w:t>
      </w:r>
      <w:r w:rsidRPr="00623846">
        <w:rPr>
          <w:rStyle w:val="StyleUnderline"/>
        </w:rPr>
        <w:t xml:space="preserve"> in other orbits. In other words, attackers could possibly use the hacked satellite </w:t>
      </w:r>
      <w:r w:rsidRPr="00343EA9">
        <w:rPr>
          <w:rStyle w:val="StyleUnderline"/>
          <w:highlight w:val="green"/>
        </w:rPr>
        <w:t>as a kinetic weapon</w:t>
      </w:r>
      <w:r w:rsidRPr="00623846">
        <w:rPr>
          <w:rStyle w:val="StyleUnderline"/>
        </w:rPr>
        <w:t>.</w:t>
      </w:r>
    </w:p>
    <w:p w14:paraId="52E28B42" w14:textId="77777777" w:rsidR="0040658A" w:rsidRPr="00623846" w:rsidRDefault="0040658A" w:rsidP="0040658A">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5805450E" w14:textId="77777777" w:rsidR="0040658A" w:rsidRPr="00623846" w:rsidRDefault="0040658A" w:rsidP="0040658A">
      <w:pPr>
        <w:rPr>
          <w:rStyle w:val="StyleUnderline"/>
        </w:rPr>
      </w:pPr>
      <w:r w:rsidRPr="00623846">
        <w:rPr>
          <w:rStyle w:val="StyleUnderline"/>
        </w:rPr>
        <w:t xml:space="preserve">This leaves </w:t>
      </w:r>
      <w:r w:rsidRPr="00343EA9">
        <w:rPr>
          <w:rStyle w:val="StyleUnderline"/>
          <w:highlight w:val="green"/>
        </w:rPr>
        <w:t>space security in</w:t>
      </w:r>
      <w:r w:rsidRPr="00623846">
        <w:rPr>
          <w:rStyle w:val="StyleUnderline"/>
        </w:rPr>
        <w:t xml:space="preserve"> the hands of </w:t>
      </w:r>
      <w:r w:rsidRPr="00343EA9">
        <w:rPr>
          <w:rStyle w:val="StyleUnderline"/>
          <w:highlight w:val="green"/>
        </w:rPr>
        <w:t xml:space="preserve">the private sector, </w:t>
      </w:r>
      <w:r w:rsidRPr="00623846">
        <w:rPr>
          <w:rStyle w:val="StyleUnderline"/>
        </w:rPr>
        <w:t xml:space="preserve">which is exploiting the recent ease of access to space. </w:t>
      </w:r>
      <w:r w:rsidRPr="00623846">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343EA9">
        <w:rPr>
          <w:rStyle w:val="StyleUnderline"/>
          <w:highlight w:val="green"/>
        </w:rPr>
        <w:t>is not</w:t>
      </w:r>
      <w:r w:rsidRPr="00623846">
        <w:rPr>
          <w:rStyle w:val="StyleUnderline"/>
        </w:rPr>
        <w:t xml:space="preserve"> usually </w:t>
      </w:r>
      <w:r w:rsidRPr="00343EA9">
        <w:rPr>
          <w:rStyle w:val="StyleUnderline"/>
          <w:highlight w:val="green"/>
        </w:rPr>
        <w:t>part of the</w:t>
      </w:r>
      <w:r w:rsidRPr="00623846">
        <w:rPr>
          <w:rStyle w:val="StyleUnderline"/>
        </w:rPr>
        <w:t xml:space="preserve"> rocket </w:t>
      </w:r>
      <w:r w:rsidRPr="00343EA9">
        <w:rPr>
          <w:rStyle w:val="StyleUnderline"/>
          <w:highlight w:val="green"/>
        </w:rPr>
        <w:t>scientist’s</w:t>
      </w:r>
      <w:r w:rsidRPr="00623846">
        <w:rPr>
          <w:rStyle w:val="StyleUnderline"/>
        </w:rPr>
        <w:t xml:space="preserve"> traditional </w:t>
      </w:r>
      <w:r w:rsidRPr="00343EA9">
        <w:rPr>
          <w:rStyle w:val="StyleUnderline"/>
          <w:highlight w:val="green"/>
        </w:rPr>
        <w:t>skill set</w:t>
      </w:r>
      <w:r w:rsidRPr="00623846">
        <w:rPr>
          <w:rStyle w:val="StyleUnderline"/>
        </w:rPr>
        <w:t>.</w:t>
      </w:r>
    </w:p>
    <w:p w14:paraId="5D37215F" w14:textId="77777777" w:rsidR="0040658A" w:rsidRPr="00623846" w:rsidRDefault="0040658A" w:rsidP="0040658A">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343EA9">
        <w:rPr>
          <w:rStyle w:val="StyleUnderline"/>
          <w:highlight w:val="green"/>
        </w:rPr>
        <w:t>satellites</w:t>
      </w:r>
      <w:r w:rsidRPr="00623846">
        <w:rPr>
          <w:rStyle w:val="StyleUnderline"/>
        </w:rPr>
        <w:t xml:space="preserve"> often </w:t>
      </w:r>
      <w:r w:rsidRPr="00343EA9">
        <w:rPr>
          <w:rStyle w:val="StyleUnderline"/>
          <w:highlight w:val="green"/>
        </w:rPr>
        <w:t>remain in orbit</w:t>
      </w:r>
      <w:r w:rsidRPr="00623846">
        <w:rPr>
          <w:rStyle w:val="StyleUnderline"/>
        </w:rPr>
        <w:t xml:space="preserve"> for </w:t>
      </w:r>
      <w:r w:rsidRPr="00343EA9">
        <w:rPr>
          <w:rStyle w:val="StyleUnderline"/>
          <w:highlight w:val="green"/>
        </w:rPr>
        <w:t>much longer</w:t>
      </w:r>
      <w:r w:rsidRPr="00623846">
        <w:rPr>
          <w:rStyle w:val="StyleUnderline"/>
        </w:rPr>
        <w:t xml:space="preserve"> and are less dispensable. So if we don’t consider the cybersecurity of the space asset now, </w:t>
      </w:r>
      <w:r w:rsidRPr="00343EA9">
        <w:rPr>
          <w:rStyle w:val="StyleUnderline"/>
          <w:highlight w:val="green"/>
        </w:rPr>
        <w:t>we’ll</w:t>
      </w:r>
      <w:r w:rsidRPr="00623846">
        <w:rPr>
          <w:rStyle w:val="StyleUnderline"/>
        </w:rPr>
        <w:t xml:space="preserve"> likely </w:t>
      </w:r>
      <w:r w:rsidRPr="00343EA9">
        <w:rPr>
          <w:rStyle w:val="StyleUnderline"/>
          <w:highlight w:val="green"/>
        </w:rPr>
        <w:t>be dealing with</w:t>
      </w:r>
      <w:r w:rsidRPr="00623846">
        <w:rPr>
          <w:rStyle w:val="StyleUnderline"/>
        </w:rPr>
        <w:t xml:space="preserve"> the </w:t>
      </w:r>
      <w:r w:rsidRPr="00343EA9">
        <w:rPr>
          <w:rStyle w:val="StyleUnderline"/>
          <w:highlight w:val="green"/>
        </w:rPr>
        <w:t>ramifications</w:t>
      </w:r>
      <w:r w:rsidRPr="00623846">
        <w:rPr>
          <w:rStyle w:val="StyleUnderline"/>
        </w:rPr>
        <w:t xml:space="preserve"> of that </w:t>
      </w:r>
      <w:r w:rsidRPr="00343EA9">
        <w:rPr>
          <w:rStyle w:val="StyleUnderline"/>
          <w:highlight w:val="green"/>
        </w:rPr>
        <w:t>for</w:t>
      </w:r>
      <w:r w:rsidRPr="00623846">
        <w:rPr>
          <w:rStyle w:val="StyleUnderline"/>
        </w:rPr>
        <w:t xml:space="preserve"> several </w:t>
      </w:r>
      <w:r w:rsidRPr="00343EA9">
        <w:rPr>
          <w:rStyle w:val="StyleUnderline"/>
          <w:highlight w:val="green"/>
        </w:rPr>
        <w:t>years</w:t>
      </w:r>
      <w:r w:rsidRPr="00623846">
        <w:rPr>
          <w:rStyle w:val="StyleUnderline"/>
        </w:rPr>
        <w:t xml:space="preserve"> to come. The lack of government </w:t>
      </w:r>
      <w:r w:rsidRPr="00623846">
        <w:rPr>
          <w:rStyle w:val="StyleUnderline"/>
        </w:rPr>
        <w:lastRenderedPageBreak/>
        <w:t>intervention in satellite security does not mean that we can ignore cybersecurity as an issue.</w:t>
      </w:r>
    </w:p>
    <w:p w14:paraId="270819F2" w14:textId="77777777" w:rsidR="0040658A" w:rsidRPr="00623846" w:rsidRDefault="0040658A" w:rsidP="0040658A">
      <w:r w:rsidRPr="00623846">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7CD829FC" w14:textId="77777777" w:rsidR="0040658A" w:rsidRPr="00623846" w:rsidRDefault="0040658A" w:rsidP="0040658A">
      <w:pPr>
        <w:rPr>
          <w:rStyle w:val="StyleUnderline"/>
        </w:rPr>
      </w:pPr>
      <w:r w:rsidRPr="00623846">
        <w:t xml:space="preserve">Private space companies need to start a dialogue with the security research community about their particular challenges so that we can help. They should also be transparent with the FCC that they need help in securing their infrastructure. </w:t>
      </w:r>
      <w:r w:rsidRPr="00623846">
        <w:rPr>
          <w:rStyle w:val="StyleUnderline"/>
        </w:rPr>
        <w:t xml:space="preserve">The last thing we need is for </w:t>
      </w:r>
      <w:r w:rsidRPr="00343EA9">
        <w:rPr>
          <w:rStyle w:val="StyleUnderline"/>
          <w:highlight w:val="green"/>
        </w:rPr>
        <w:t>China or Russia</w:t>
      </w:r>
      <w:r w:rsidRPr="00623846">
        <w:rPr>
          <w:rStyle w:val="StyleUnderline"/>
        </w:rPr>
        <w:t xml:space="preserve"> to </w:t>
      </w:r>
      <w:r w:rsidRPr="00343EA9">
        <w:rPr>
          <w:rStyle w:val="StyleUnderline"/>
          <w:highlight w:val="green"/>
        </w:rPr>
        <w:t>take over SpaceX</w:t>
      </w:r>
      <w:r w:rsidRPr="00623846">
        <w:rPr>
          <w:rStyle w:val="StyleUnderline"/>
        </w:rPr>
        <w:t xml:space="preserve">’s </w:t>
      </w:r>
      <w:r w:rsidRPr="00343EA9">
        <w:rPr>
          <w:rStyle w:val="StyleUnderline"/>
          <w:highlight w:val="green"/>
        </w:rPr>
        <w:t>sat</w:t>
      </w:r>
      <w:r w:rsidRPr="00623846">
        <w:rPr>
          <w:rStyle w:val="StyleUnderline"/>
        </w:rPr>
        <w:t>ellite</w:t>
      </w:r>
      <w:r w:rsidRPr="00343EA9">
        <w:rPr>
          <w:rStyle w:val="StyleUnderline"/>
          <w:highlight w:val="green"/>
        </w:rPr>
        <w:t>s and wreak havoc</w:t>
      </w:r>
      <w:r w:rsidRPr="00623846">
        <w:rPr>
          <w:rStyle w:val="StyleUnderline"/>
        </w:rPr>
        <w:t xml:space="preserve"> on our space assets.</w:t>
      </w:r>
    </w:p>
    <w:p w14:paraId="0BCF96EB" w14:textId="77777777" w:rsidR="0040658A" w:rsidRPr="00623846" w:rsidRDefault="0040658A" w:rsidP="0040658A">
      <w:pPr>
        <w:rPr>
          <w:rStyle w:val="StyleUnderline"/>
        </w:rPr>
      </w:pPr>
    </w:p>
    <w:p w14:paraId="35DD7E47" w14:textId="77777777" w:rsidR="0040658A" w:rsidRPr="00623846" w:rsidRDefault="0040658A" w:rsidP="0040658A">
      <w:pPr>
        <w:pStyle w:val="Heading4"/>
        <w:rPr>
          <w:rFonts w:cs="Calibri"/>
        </w:rPr>
      </w:pPr>
      <w:r w:rsidRPr="00623846">
        <w:rPr>
          <w:rFonts w:cs="Calibri"/>
        </w:rPr>
        <w:t>Empirics prove it’s possible and likely by state and nonstate actors – especially true given private sector cost cutting.</w:t>
      </w:r>
    </w:p>
    <w:p w14:paraId="0D423985" w14:textId="77777777" w:rsidR="0040658A" w:rsidRPr="00623846" w:rsidRDefault="0040658A" w:rsidP="0040658A">
      <w:r w:rsidRPr="00623846">
        <w:rPr>
          <w:rStyle w:val="Style13ptBold"/>
        </w:rPr>
        <w:t xml:space="preserve">Akoto 20 </w:t>
      </w:r>
      <w:r w:rsidRPr="00623846">
        <w:t xml:space="preserve">“Hackers could shut down satellites -- or turn them into weapons” February 13, 2020 William Akoto [a postdoctoral research fellow at the University of Denver.] </w:t>
      </w:r>
      <w:hyperlink r:id="rId31" w:history="1">
        <w:r w:rsidRPr="00623846">
          <w:rPr>
            <w:rStyle w:val="Hyperlink"/>
          </w:rPr>
          <w:t>https://www.upi.com/Top_News/Voices/2020/02/13/Hackers-could-shut-down-satellites-or-turn-them-into-weapons/4091581597502/</w:t>
        </w:r>
      </w:hyperlink>
      <w:r w:rsidRPr="00623846">
        <w:t xml:space="preserve"> SM</w:t>
      </w:r>
    </w:p>
    <w:p w14:paraId="40A560FC" w14:textId="77777777" w:rsidR="0040658A" w:rsidRPr="00623846" w:rsidRDefault="0040658A" w:rsidP="0040658A">
      <w:pPr>
        <w:rPr>
          <w:rStyle w:val="StyleUnderline"/>
        </w:rPr>
      </w:pPr>
      <w:r w:rsidRPr="00623846">
        <w:t xml:space="preserve">Feb. 13 (UPI) </w:t>
      </w:r>
      <w:r w:rsidRPr="00623846">
        <w:rPr>
          <w:rStyle w:val="StyleUnderline"/>
        </w:rPr>
        <w:t xml:space="preserve">-- Last month, </w:t>
      </w:r>
      <w:r w:rsidRPr="00343EA9">
        <w:rPr>
          <w:rStyle w:val="StyleUnderline"/>
          <w:highlight w:val="green"/>
        </w:rPr>
        <w:t>SpaceX</w:t>
      </w:r>
      <w:r w:rsidRPr="00623846">
        <w:rPr>
          <w:rStyle w:val="StyleUnderline"/>
        </w:rPr>
        <w:t xml:space="preserve"> became the </w:t>
      </w:r>
      <w:r w:rsidRPr="00343EA9">
        <w:rPr>
          <w:rStyle w:val="StyleUnderline"/>
          <w:highlight w:val="green"/>
        </w:rPr>
        <w:t>operat</w:t>
      </w:r>
      <w:r w:rsidRPr="00623846">
        <w:rPr>
          <w:rStyle w:val="StyleUnderline"/>
        </w:rPr>
        <w:t xml:space="preserve">or of </w:t>
      </w:r>
      <w:r w:rsidRPr="00343EA9">
        <w:rPr>
          <w:rStyle w:val="StyleUnderline"/>
          <w:highlight w:val="green"/>
        </w:rPr>
        <w:t>the</w:t>
      </w:r>
      <w:r w:rsidRPr="00623846">
        <w:rPr>
          <w:rStyle w:val="StyleUnderline"/>
        </w:rPr>
        <w:t xml:space="preserve"> world's </w:t>
      </w:r>
      <w:r w:rsidRPr="00343EA9">
        <w:rPr>
          <w:rStyle w:val="StyleUnderline"/>
          <w:highlight w:val="green"/>
        </w:rPr>
        <w:t>largest</w:t>
      </w:r>
      <w:r w:rsidRPr="00623846">
        <w:rPr>
          <w:rStyle w:val="StyleUnderline"/>
        </w:rPr>
        <w:t xml:space="preserve"> active satellite </w:t>
      </w:r>
      <w:r w:rsidRPr="00343EA9">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343EA9">
        <w:rPr>
          <w:rStyle w:val="StyleUnderline"/>
          <w:highlight w:val="green"/>
        </w:rPr>
        <w:t>The race to put sat</w:t>
      </w:r>
      <w:r w:rsidRPr="00623846">
        <w:rPr>
          <w:rStyle w:val="StyleUnderline"/>
        </w:rPr>
        <w:t>ellite</w:t>
      </w:r>
      <w:r w:rsidRPr="00343EA9">
        <w:rPr>
          <w:rStyle w:val="StyleUnderline"/>
          <w:highlight w:val="green"/>
        </w:rPr>
        <w:t>s in space is on</w:t>
      </w:r>
      <w:r w:rsidRPr="00623846">
        <w:rPr>
          <w:rStyle w:val="StyleUnderline"/>
        </w:rPr>
        <w:t xml:space="preserve">, with </w:t>
      </w:r>
      <w:r w:rsidRPr="00343EA9">
        <w:rPr>
          <w:rStyle w:val="StyleUnderline"/>
          <w:highlight w:val="green"/>
        </w:rPr>
        <w:t>Amazon</w:t>
      </w:r>
      <w:r w:rsidRPr="00623846">
        <w:rPr>
          <w:rStyle w:val="StyleUnderline"/>
        </w:rPr>
        <w:t xml:space="preserve">, U.K.-based </w:t>
      </w:r>
      <w:r w:rsidRPr="00343EA9">
        <w:rPr>
          <w:rStyle w:val="StyleUnderline"/>
          <w:highlight w:val="green"/>
        </w:rPr>
        <w:t>OneWeb and other</w:t>
      </w:r>
      <w:r w:rsidRPr="00623846">
        <w:rPr>
          <w:rStyle w:val="StyleUnderline"/>
        </w:rPr>
        <w:t xml:space="preserve"> companie</w:t>
      </w:r>
      <w:r w:rsidRPr="00343EA9">
        <w:rPr>
          <w:rStyle w:val="StyleUnderline"/>
          <w:highlight w:val="green"/>
        </w:rPr>
        <w:t>s</w:t>
      </w:r>
      <w:r w:rsidRPr="00623846">
        <w:rPr>
          <w:rStyle w:val="StyleUnderline"/>
        </w:rPr>
        <w:t xml:space="preserve"> chomping at the bit to place thousands of satellites in orbit in the coming months.</w:t>
      </w:r>
    </w:p>
    <w:p w14:paraId="238669D5" w14:textId="77777777" w:rsidR="0040658A" w:rsidRPr="00623846" w:rsidRDefault="0040658A" w:rsidP="0040658A">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343EA9">
        <w:rPr>
          <w:rStyle w:val="StyleUnderline"/>
          <w:highlight w:val="green"/>
        </w:rPr>
        <w:t>coupled with</w:t>
      </w:r>
      <w:r w:rsidRPr="00623846">
        <w:rPr>
          <w:rStyle w:val="StyleUnderline"/>
        </w:rPr>
        <w:t xml:space="preserve"> satellites' complex </w:t>
      </w:r>
      <w:r w:rsidRPr="00343EA9">
        <w:rPr>
          <w:rStyle w:val="StyleUnderline"/>
          <w:highlight w:val="green"/>
        </w:rPr>
        <w:t>supply chains</w:t>
      </w:r>
      <w:r w:rsidRPr="00623846">
        <w:rPr>
          <w:rStyle w:val="StyleUnderline"/>
        </w:rPr>
        <w:t xml:space="preserve"> </w:t>
      </w:r>
      <w:r w:rsidRPr="00343EA9">
        <w:rPr>
          <w:rStyle w:val="StyleUnderline"/>
          <w:highlight w:val="green"/>
        </w:rPr>
        <w:t xml:space="preserve">and </w:t>
      </w:r>
      <w:r w:rsidRPr="00623846">
        <w:rPr>
          <w:rStyle w:val="StyleUnderline"/>
        </w:rPr>
        <w:t xml:space="preserve">layers of </w:t>
      </w:r>
      <w:r w:rsidRPr="00343EA9">
        <w:rPr>
          <w:rStyle w:val="StyleUnderline"/>
          <w:highlight w:val="green"/>
        </w:rPr>
        <w:t>stakeholders, leaves them</w:t>
      </w:r>
      <w:r w:rsidRPr="00623846">
        <w:rPr>
          <w:rStyle w:val="StyleUnderline"/>
        </w:rPr>
        <w:t xml:space="preserve"> highly </w:t>
      </w:r>
      <w:r w:rsidRPr="00343EA9">
        <w:rPr>
          <w:rStyle w:val="StyleUnderline"/>
          <w:highlight w:val="green"/>
        </w:rPr>
        <w:t>vulnerable to cyberattacks</w:t>
      </w:r>
      <w:r w:rsidRPr="00623846">
        <w:rPr>
          <w:rStyle w:val="StyleUnderline"/>
        </w:rPr>
        <w:t>.</w:t>
      </w:r>
    </w:p>
    <w:p w14:paraId="7696D263" w14:textId="77777777" w:rsidR="0040658A" w:rsidRPr="00623846" w:rsidRDefault="0040658A" w:rsidP="0040658A">
      <w:r w:rsidRPr="00623846">
        <w:rPr>
          <w:rStyle w:val="StyleUnderline"/>
        </w:rPr>
        <w:t>If hackers were to take control of these satellites, the consequences could be dire</w:t>
      </w:r>
      <w:r w:rsidRPr="00623846">
        <w:t xml:space="preserve">. On the mundane end of scale, hackers could simply shut down satellites, denying access to </w:t>
      </w:r>
      <w:r w:rsidRPr="00623846">
        <w:lastRenderedPageBreak/>
        <w:t>their services. Hackers could also jam or spoof the signals from satellites, creating havoc for critical infrastructure. This includes electric grids, water networks and transportation systems.</w:t>
      </w:r>
    </w:p>
    <w:p w14:paraId="13122125" w14:textId="77777777" w:rsidR="0040658A" w:rsidRPr="00623846" w:rsidRDefault="0040658A" w:rsidP="0040658A">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343EA9">
        <w:rPr>
          <w:rStyle w:val="StyleUnderline"/>
          <w:highlight w:val="green"/>
        </w:rPr>
        <w:t>Hackers could alter</w:t>
      </w:r>
      <w:r w:rsidRPr="00623846">
        <w:rPr>
          <w:rStyle w:val="StyleUnderline"/>
        </w:rPr>
        <w:t xml:space="preserve"> the </w:t>
      </w:r>
      <w:r w:rsidRPr="00343EA9">
        <w:rPr>
          <w:rStyle w:val="StyleUnderline"/>
          <w:highlight w:val="green"/>
        </w:rPr>
        <w:t>sat</w:t>
      </w:r>
      <w:r w:rsidRPr="00623846">
        <w:rPr>
          <w:rStyle w:val="StyleUnderline"/>
        </w:rPr>
        <w:t xml:space="preserve">ellites' </w:t>
      </w:r>
      <w:r w:rsidRPr="00343EA9">
        <w:rPr>
          <w:rStyle w:val="StyleUnderline"/>
          <w:highlight w:val="green"/>
        </w:rPr>
        <w:t>orbits and crash</w:t>
      </w:r>
      <w:r w:rsidRPr="00623846">
        <w:rPr>
          <w:rStyle w:val="StyleUnderline"/>
        </w:rPr>
        <w:t xml:space="preserve"> them </w:t>
      </w:r>
      <w:r w:rsidRPr="00343EA9">
        <w:rPr>
          <w:rStyle w:val="StyleUnderline"/>
          <w:highlight w:val="green"/>
        </w:rPr>
        <w:t>into other sat</w:t>
      </w:r>
      <w:r w:rsidRPr="00623846">
        <w:rPr>
          <w:rStyle w:val="StyleUnderline"/>
        </w:rPr>
        <w:t>ellite</w:t>
      </w:r>
      <w:r w:rsidRPr="00343EA9">
        <w:rPr>
          <w:rStyle w:val="StyleUnderline"/>
          <w:highlight w:val="green"/>
        </w:rPr>
        <w:t>s</w:t>
      </w:r>
      <w:r w:rsidRPr="00623846">
        <w:rPr>
          <w:rStyle w:val="StyleUnderline"/>
        </w:rPr>
        <w:t xml:space="preserve"> or even the International Space Station.</w:t>
      </w:r>
    </w:p>
    <w:p w14:paraId="398E419D" w14:textId="77777777" w:rsidR="0040658A" w:rsidRPr="00623846" w:rsidRDefault="0040658A" w:rsidP="0040658A">
      <w:r w:rsidRPr="00623846">
        <w:t>Commodity parts</w:t>
      </w:r>
    </w:p>
    <w:p w14:paraId="2177EE37" w14:textId="77777777" w:rsidR="0040658A" w:rsidRPr="00623846" w:rsidRDefault="0040658A" w:rsidP="0040658A">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10FA8714" w14:textId="77777777" w:rsidR="0040658A" w:rsidRPr="00623846" w:rsidRDefault="0040658A" w:rsidP="0040658A">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343EA9">
        <w:rPr>
          <w:rStyle w:val="StyleUnderline"/>
          <w:highlight w:val="green"/>
        </w:rPr>
        <w:t>With each</w:t>
      </w:r>
      <w:r w:rsidRPr="00623846">
        <w:rPr>
          <w:rStyle w:val="StyleUnderline"/>
        </w:rPr>
        <w:t xml:space="preserve"> additional </w:t>
      </w:r>
      <w:r w:rsidRPr="00343EA9">
        <w:rPr>
          <w:rStyle w:val="StyleUnderline"/>
          <w:highlight w:val="green"/>
        </w:rPr>
        <w:t>vendor</w:t>
      </w:r>
      <w:r w:rsidRPr="00623846">
        <w:rPr>
          <w:rStyle w:val="StyleUnderline"/>
        </w:rPr>
        <w:t xml:space="preserve">, the </w:t>
      </w:r>
      <w:r w:rsidRPr="00343EA9">
        <w:rPr>
          <w:rStyle w:val="StyleUnderline"/>
          <w:highlight w:val="green"/>
        </w:rPr>
        <w:t>vulnerabilities increase</w:t>
      </w:r>
      <w:r w:rsidRPr="00623846">
        <w:rPr>
          <w:rStyle w:val="StyleUnderline"/>
        </w:rPr>
        <w:t xml:space="preserve"> as hackers have multiple opportunities to infiltrate the system.</w:t>
      </w:r>
    </w:p>
    <w:p w14:paraId="761CCE99" w14:textId="77777777" w:rsidR="0040658A" w:rsidRPr="00623846" w:rsidRDefault="0040658A" w:rsidP="0040658A">
      <w:pPr>
        <w:rPr>
          <w:b/>
          <w:u w:val="single"/>
        </w:rPr>
      </w:pPr>
      <w:r w:rsidRPr="00343EA9">
        <w:rPr>
          <w:rStyle w:val="StyleUnderline"/>
          <w:highlight w:val="green"/>
        </w:rPr>
        <w:t xml:space="preserve">Hacking </w:t>
      </w:r>
      <w:r w:rsidRPr="00623846">
        <w:rPr>
          <w:rStyle w:val="StyleUnderline"/>
        </w:rPr>
        <w:t xml:space="preserve">some of these CubeSats may be </w:t>
      </w:r>
      <w:r w:rsidRPr="00343EA9">
        <w:rPr>
          <w:rStyle w:val="StyleUnderline"/>
          <w:highlight w:val="green"/>
        </w:rPr>
        <w:t>as simple as waiting for one</w:t>
      </w:r>
      <w:r w:rsidRPr="00623846">
        <w:rPr>
          <w:rStyle w:val="StyleUnderline"/>
        </w:rPr>
        <w:t xml:space="preserve"> of them </w:t>
      </w:r>
      <w:r w:rsidRPr="00343EA9">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4A2EB699" w14:textId="77777777" w:rsidR="0040658A" w:rsidRPr="00623846" w:rsidRDefault="0040658A" w:rsidP="0040658A">
      <w:pPr>
        <w:rPr>
          <w:b/>
          <w:u w:val="single"/>
        </w:rPr>
      </w:pPr>
      <w:r w:rsidRPr="00623846">
        <w:t>Satellites are typically controlled from ground stations</w:t>
      </w:r>
      <w:r w:rsidRPr="00623846">
        <w:rPr>
          <w:rStyle w:val="StyleUnderline"/>
        </w:rPr>
        <w:t xml:space="preserve">. These </w:t>
      </w:r>
      <w:r w:rsidRPr="00343EA9">
        <w:rPr>
          <w:rStyle w:val="StyleUnderline"/>
          <w:highlight w:val="green"/>
        </w:rPr>
        <w:t xml:space="preserve">stations </w:t>
      </w:r>
      <w:r w:rsidRPr="00623846">
        <w:rPr>
          <w:rStyle w:val="StyleUnderline"/>
        </w:rPr>
        <w:t xml:space="preserve">run computers with software vulnerabilities that </w:t>
      </w:r>
      <w:r w:rsidRPr="00343EA9">
        <w:rPr>
          <w:rStyle w:val="StyleUnderline"/>
          <w:highlight w:val="green"/>
        </w:rPr>
        <w:t>can be exploited</w:t>
      </w:r>
      <w:r w:rsidRPr="00623846">
        <w:rPr>
          <w:rStyle w:val="StyleUnderline"/>
        </w:rPr>
        <w:t xml:space="preserve"> by hackers. If hackers were </w:t>
      </w:r>
      <w:r w:rsidRPr="00343EA9">
        <w:rPr>
          <w:rStyle w:val="StyleUnderline"/>
          <w:highlight w:val="green"/>
        </w:rPr>
        <w:t>to</w:t>
      </w:r>
      <w:r w:rsidRPr="00623846">
        <w:rPr>
          <w:rStyle w:val="StyleUnderline"/>
        </w:rPr>
        <w:t xml:space="preserve"> infiltrate these computers, they could </w:t>
      </w:r>
      <w:r w:rsidRPr="00343EA9">
        <w:rPr>
          <w:rStyle w:val="StyleUnderline"/>
          <w:highlight w:val="green"/>
        </w:rPr>
        <w:t>send malicious commands</w:t>
      </w:r>
      <w:r w:rsidRPr="00623846">
        <w:rPr>
          <w:rStyle w:val="StyleUnderline"/>
        </w:rPr>
        <w:t xml:space="preserve"> to the satellites.</w:t>
      </w:r>
    </w:p>
    <w:p w14:paraId="7D1FDE86" w14:textId="77777777" w:rsidR="0040658A" w:rsidRPr="00623846" w:rsidRDefault="0040658A" w:rsidP="0040658A">
      <w:r w:rsidRPr="00623846">
        <w:t>History of hacks</w:t>
      </w:r>
    </w:p>
    <w:p w14:paraId="4AA8BDCE" w14:textId="77777777" w:rsidR="0040658A" w:rsidRPr="00623846" w:rsidRDefault="0040658A" w:rsidP="0040658A">
      <w:pPr>
        <w:rPr>
          <w:b/>
          <w:u w:val="single"/>
        </w:rPr>
      </w:pPr>
      <w:r w:rsidRPr="00343EA9">
        <w:rPr>
          <w:rStyle w:val="StyleUnderline"/>
          <w:highlight w:val="green"/>
        </w:rPr>
        <w:t>This</w:t>
      </w:r>
      <w:r w:rsidRPr="00623846">
        <w:rPr>
          <w:rStyle w:val="StyleUnderline"/>
        </w:rPr>
        <w:t xml:space="preserve"> scenario </w:t>
      </w:r>
      <w:r w:rsidRPr="00343EA9">
        <w:rPr>
          <w:rStyle w:val="StyleUnderline"/>
          <w:highlight w:val="green"/>
        </w:rPr>
        <w:t>played out in</w:t>
      </w:r>
      <w:r w:rsidRPr="00623846">
        <w:rPr>
          <w:rStyle w:val="StyleUnderline"/>
        </w:rPr>
        <w:t xml:space="preserve"> 19</w:t>
      </w:r>
      <w:r w:rsidRPr="00343EA9">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343EA9">
        <w:rPr>
          <w:rStyle w:val="StyleUnderline"/>
          <w:highlight w:val="green"/>
        </w:rPr>
        <w:t>Hackers could</w:t>
      </w:r>
      <w:r w:rsidRPr="00623846">
        <w:rPr>
          <w:rStyle w:val="StyleUnderline"/>
        </w:rPr>
        <w:t xml:space="preserve"> also </w:t>
      </w:r>
      <w:r w:rsidRPr="00343EA9">
        <w:rPr>
          <w:rStyle w:val="StyleUnderline"/>
          <w:highlight w:val="green"/>
        </w:rPr>
        <w:t>hold sat</w:t>
      </w:r>
      <w:r w:rsidRPr="00623846">
        <w:rPr>
          <w:rStyle w:val="StyleUnderline"/>
        </w:rPr>
        <w:t>ellite</w:t>
      </w:r>
      <w:r w:rsidRPr="00343EA9">
        <w:rPr>
          <w:rStyle w:val="StyleUnderline"/>
          <w:highlight w:val="green"/>
        </w:rPr>
        <w:t>s for ransom, as</w:t>
      </w:r>
      <w:r w:rsidRPr="00623846">
        <w:rPr>
          <w:rStyle w:val="StyleUnderline"/>
        </w:rPr>
        <w:t xml:space="preserve"> happened </w:t>
      </w:r>
      <w:r w:rsidRPr="00343EA9">
        <w:rPr>
          <w:rStyle w:val="StyleUnderline"/>
          <w:highlight w:val="green"/>
        </w:rPr>
        <w:t>in</w:t>
      </w:r>
      <w:r w:rsidRPr="00623846">
        <w:rPr>
          <w:rStyle w:val="StyleUnderline"/>
        </w:rPr>
        <w:t xml:space="preserve"> 19</w:t>
      </w:r>
      <w:r w:rsidRPr="00343EA9">
        <w:rPr>
          <w:rStyle w:val="StyleUnderline"/>
          <w:highlight w:val="green"/>
        </w:rPr>
        <w:t>99</w:t>
      </w:r>
      <w:r w:rsidRPr="00623846">
        <w:rPr>
          <w:rStyle w:val="StyleUnderline"/>
        </w:rPr>
        <w:t xml:space="preserve"> when hackers took control of the U.K.'s SkyNet satellites.</w:t>
      </w:r>
    </w:p>
    <w:p w14:paraId="46865CE1" w14:textId="77777777" w:rsidR="0040658A" w:rsidRPr="00623846" w:rsidRDefault="0040658A" w:rsidP="0040658A">
      <w:pPr>
        <w:rPr>
          <w:rStyle w:val="StyleUnderline"/>
        </w:rPr>
      </w:pPr>
      <w:r w:rsidRPr="00623846">
        <w:rPr>
          <w:rStyle w:val="StyleUnderline"/>
        </w:rPr>
        <w:t xml:space="preserve">Over the years, </w:t>
      </w:r>
      <w:r w:rsidRPr="00343EA9">
        <w:rPr>
          <w:rStyle w:val="StyleUnderline"/>
          <w:highlight w:val="green"/>
        </w:rPr>
        <w:t>the threat</w:t>
      </w:r>
      <w:r w:rsidRPr="00623846">
        <w:rPr>
          <w:rStyle w:val="StyleUnderline"/>
        </w:rPr>
        <w:t xml:space="preserve"> of cyberattacks on satellites </w:t>
      </w:r>
      <w:r w:rsidRPr="00343EA9">
        <w:rPr>
          <w:rStyle w:val="StyleUnderline"/>
          <w:highlight w:val="green"/>
        </w:rPr>
        <w:t>has gotten more dire. In</w:t>
      </w:r>
      <w:r w:rsidRPr="00623846">
        <w:rPr>
          <w:rStyle w:val="StyleUnderline"/>
        </w:rPr>
        <w:t xml:space="preserve"> 20</w:t>
      </w:r>
      <w:r w:rsidRPr="00343EA9">
        <w:rPr>
          <w:rStyle w:val="StyleUnderline"/>
          <w:highlight w:val="green"/>
        </w:rPr>
        <w:t>08</w:t>
      </w:r>
      <w:r w:rsidRPr="00623846">
        <w:rPr>
          <w:rStyle w:val="StyleUnderline"/>
        </w:rPr>
        <w:t xml:space="preserve">, </w:t>
      </w:r>
      <w:r w:rsidRPr="00343EA9">
        <w:rPr>
          <w:rStyle w:val="StyleUnderline"/>
          <w:highlight w:val="green"/>
        </w:rPr>
        <w:t>hackers</w:t>
      </w:r>
      <w:r w:rsidRPr="00623846">
        <w:rPr>
          <w:rStyle w:val="StyleUnderline"/>
        </w:rPr>
        <w:t xml:space="preserve">, possibly from China, reportedly </w:t>
      </w:r>
      <w:r w:rsidRPr="00343EA9">
        <w:rPr>
          <w:rStyle w:val="StyleUnderline"/>
          <w:highlight w:val="green"/>
        </w:rPr>
        <w:t xml:space="preserve">took full control of two NASA </w:t>
      </w:r>
      <w:r w:rsidRPr="00343EA9">
        <w:rPr>
          <w:rStyle w:val="StyleUnderline"/>
          <w:highlight w:val="green"/>
        </w:rPr>
        <w:lastRenderedPageBreak/>
        <w:t>sat</w:t>
      </w:r>
      <w:r w:rsidRPr="00623846">
        <w:rPr>
          <w:rStyle w:val="StyleUnderline"/>
        </w:rPr>
        <w:t>ellite</w:t>
      </w:r>
      <w:r w:rsidRPr="00343EA9">
        <w:rPr>
          <w:rStyle w:val="StyleUnderline"/>
          <w:highlight w:val="green"/>
        </w:rPr>
        <w:t>s</w:t>
      </w:r>
      <w:r w:rsidRPr="00623846">
        <w:rPr>
          <w:rStyle w:val="StyleUnderline"/>
        </w:rPr>
        <w:t xml:space="preserve">, one for about two minutes and the other for about nine minutes. </w:t>
      </w:r>
      <w:r w:rsidRPr="00343EA9">
        <w:rPr>
          <w:rStyle w:val="StyleUnderline"/>
          <w:highlight w:val="green"/>
        </w:rPr>
        <w:t>In</w:t>
      </w:r>
      <w:r w:rsidRPr="00623846">
        <w:rPr>
          <w:rStyle w:val="StyleUnderline"/>
        </w:rPr>
        <w:t xml:space="preserve"> 20</w:t>
      </w:r>
      <w:r w:rsidRPr="00343EA9">
        <w:rPr>
          <w:rStyle w:val="StyleUnderline"/>
          <w:highlight w:val="green"/>
        </w:rPr>
        <w:t>18, another group</w:t>
      </w:r>
      <w:r w:rsidRPr="00623846">
        <w:rPr>
          <w:rStyle w:val="StyleUnderline"/>
        </w:rPr>
        <w:t xml:space="preserve"> of Chinese state-backed hackers reportedly </w:t>
      </w:r>
      <w:r w:rsidRPr="00343EA9">
        <w:rPr>
          <w:rStyle w:val="StyleUnderline"/>
          <w:highlight w:val="green"/>
        </w:rPr>
        <w:t>launched a sophisticated</w:t>
      </w:r>
      <w:r w:rsidRPr="00623846">
        <w:rPr>
          <w:rStyle w:val="StyleUnderline"/>
        </w:rPr>
        <w:t xml:space="preserve"> hacking </w:t>
      </w:r>
      <w:r w:rsidRPr="00343EA9">
        <w:rPr>
          <w:rStyle w:val="StyleUnderline"/>
          <w:highlight w:val="green"/>
        </w:rPr>
        <w:t>campaign</w:t>
      </w:r>
      <w:r w:rsidRPr="00623846">
        <w:rPr>
          <w:rStyle w:val="StyleUnderline"/>
        </w:rPr>
        <w:t xml:space="preserve"> aimed </w:t>
      </w:r>
      <w:r w:rsidRPr="00343EA9">
        <w:rPr>
          <w:rStyle w:val="StyleUnderline"/>
          <w:highlight w:val="green"/>
        </w:rPr>
        <w:t>at</w:t>
      </w:r>
      <w:r w:rsidRPr="00623846">
        <w:rPr>
          <w:rStyle w:val="StyleUnderline"/>
        </w:rPr>
        <w:t xml:space="preserve"> satellite </w:t>
      </w:r>
      <w:r w:rsidRPr="00343EA9">
        <w:rPr>
          <w:rStyle w:val="StyleUnderline"/>
          <w:highlight w:val="green"/>
        </w:rPr>
        <w:t>operators and</w:t>
      </w:r>
      <w:r w:rsidRPr="00623846">
        <w:rPr>
          <w:rStyle w:val="StyleUnderline"/>
        </w:rPr>
        <w:t xml:space="preserve"> defense </w:t>
      </w:r>
      <w:r w:rsidRPr="00343EA9">
        <w:rPr>
          <w:rStyle w:val="StyleUnderline"/>
          <w:highlight w:val="green"/>
        </w:rPr>
        <w:t>contractors</w:t>
      </w:r>
      <w:r w:rsidRPr="00623846">
        <w:rPr>
          <w:rStyle w:val="StyleUnderline"/>
        </w:rPr>
        <w:t>. Iranian hacking groups have also attempted similar attacks.</w:t>
      </w:r>
    </w:p>
    <w:p w14:paraId="2BA603CC" w14:textId="77777777" w:rsidR="0040658A" w:rsidRPr="00623846" w:rsidRDefault="0040658A" w:rsidP="0040658A">
      <w:pPr>
        <w:rPr>
          <w:rStyle w:val="StyleUnderline"/>
        </w:rPr>
      </w:pPr>
      <w:r w:rsidRPr="00623846">
        <w:t xml:space="preserve">Although the U.S. Department of Defense and National Security Agency have made some efforts to address space cybersecurity, the pace has been slow. </w:t>
      </w:r>
      <w:r w:rsidRPr="00343EA9">
        <w:rPr>
          <w:rStyle w:val="StyleUnderline"/>
          <w:highlight w:val="green"/>
        </w:rPr>
        <w:t>There are no</w:t>
      </w:r>
      <w:r w:rsidRPr="00623846">
        <w:rPr>
          <w:rStyle w:val="StyleUnderline"/>
        </w:rPr>
        <w:t xml:space="preserve"> cybersecurity </w:t>
      </w:r>
      <w:r w:rsidRPr="00343EA9">
        <w:rPr>
          <w:rStyle w:val="StyleUnderline"/>
          <w:highlight w:val="green"/>
        </w:rPr>
        <w:t>standards</w:t>
      </w:r>
      <w:r w:rsidRPr="00623846">
        <w:rPr>
          <w:rStyle w:val="StyleUnderline"/>
        </w:rPr>
        <w:t xml:space="preserve"> for satellites </w:t>
      </w:r>
      <w:r w:rsidRPr="00343EA9">
        <w:rPr>
          <w:rStyle w:val="StyleUnderline"/>
          <w:highlight w:val="green"/>
        </w:rPr>
        <w:t>and no</w:t>
      </w:r>
      <w:r w:rsidRPr="00623846">
        <w:rPr>
          <w:rStyle w:val="StyleUnderline"/>
        </w:rPr>
        <w:t xml:space="preserve"> governing </w:t>
      </w:r>
      <w:r w:rsidRPr="00343EA9">
        <w:rPr>
          <w:rStyle w:val="StyleUnderline"/>
          <w:highlight w:val="green"/>
        </w:rPr>
        <w:t>body to regulate</w:t>
      </w:r>
      <w:r w:rsidRPr="00623846">
        <w:rPr>
          <w:rStyle w:val="StyleUnderline"/>
        </w:rPr>
        <w:t xml:space="preserve"> and ensure their cybersecurity. </w:t>
      </w:r>
      <w:r w:rsidRPr="00343EA9">
        <w:rPr>
          <w:rStyle w:val="StyleUnderline"/>
          <w:highlight w:val="green"/>
        </w:rPr>
        <w:t>Even if</w:t>
      </w:r>
      <w:r w:rsidRPr="00623846">
        <w:rPr>
          <w:rStyle w:val="StyleUnderline"/>
        </w:rPr>
        <w:t xml:space="preserve"> common </w:t>
      </w:r>
      <w:r w:rsidRPr="00343EA9">
        <w:rPr>
          <w:rStyle w:val="StyleUnderline"/>
          <w:highlight w:val="green"/>
        </w:rPr>
        <w:t>standards could be developed, there are no</w:t>
      </w:r>
      <w:r w:rsidRPr="00623846">
        <w:rPr>
          <w:rStyle w:val="StyleUnderline"/>
        </w:rPr>
        <w:t xml:space="preserve"> </w:t>
      </w:r>
      <w:r w:rsidRPr="00343EA9">
        <w:rPr>
          <w:rStyle w:val="StyleUnderline"/>
          <w:highlight w:val="green"/>
        </w:rPr>
        <w:t>mechanisms</w:t>
      </w:r>
      <w:r w:rsidRPr="00623846">
        <w:rPr>
          <w:rStyle w:val="StyleUnderline"/>
        </w:rPr>
        <w:t xml:space="preserve"> in place </w:t>
      </w:r>
      <w:r w:rsidRPr="00343EA9">
        <w:rPr>
          <w:rStyle w:val="StyleUnderline"/>
          <w:highlight w:val="green"/>
        </w:rPr>
        <w:t>to enforce</w:t>
      </w:r>
      <w:r w:rsidRPr="00623846">
        <w:rPr>
          <w:rStyle w:val="StyleUnderline"/>
        </w:rPr>
        <w:t xml:space="preserve"> them. This means </w:t>
      </w:r>
      <w:r w:rsidRPr="00343EA9">
        <w:rPr>
          <w:rStyle w:val="StyleUnderline"/>
          <w:highlight w:val="green"/>
        </w:rPr>
        <w:t>responsibility</w:t>
      </w:r>
      <w:r w:rsidRPr="00623846">
        <w:rPr>
          <w:rStyle w:val="StyleUnderline"/>
        </w:rPr>
        <w:t xml:space="preserve"> for satellite cybersecurity </w:t>
      </w:r>
      <w:r w:rsidRPr="00343EA9">
        <w:rPr>
          <w:rStyle w:val="StyleUnderline"/>
          <w:highlight w:val="green"/>
        </w:rPr>
        <w:t>falls to</w:t>
      </w:r>
      <w:r w:rsidRPr="00623846">
        <w:rPr>
          <w:rStyle w:val="StyleUnderline"/>
        </w:rPr>
        <w:t xml:space="preserve"> the </w:t>
      </w:r>
      <w:r w:rsidRPr="00343EA9">
        <w:rPr>
          <w:rStyle w:val="StyleUnderline"/>
          <w:highlight w:val="green"/>
        </w:rPr>
        <w:t>individual companies</w:t>
      </w:r>
      <w:r w:rsidRPr="00623846">
        <w:rPr>
          <w:rStyle w:val="StyleUnderline"/>
        </w:rPr>
        <w:t xml:space="preserve"> that build and operate them.</w:t>
      </w:r>
    </w:p>
    <w:p w14:paraId="1AEC7DB5" w14:textId="77777777" w:rsidR="0040658A" w:rsidRPr="00623846" w:rsidRDefault="0040658A" w:rsidP="0040658A">
      <w:pPr>
        <w:rPr>
          <w:b/>
          <w:u w:val="single"/>
        </w:rPr>
      </w:pPr>
      <w:r w:rsidRPr="00343EA9">
        <w:rPr>
          <w:rStyle w:val="StyleUnderline"/>
          <w:highlight w:val="green"/>
        </w:rPr>
        <w:t>As they compete</w:t>
      </w:r>
      <w:r w:rsidRPr="00623846">
        <w:rPr>
          <w:rStyle w:val="StyleUnderline"/>
        </w:rPr>
        <w:t xml:space="preserve"> to be the dominant satellite operator, SpaceX and rival </w:t>
      </w:r>
      <w:r w:rsidRPr="00343EA9">
        <w:rPr>
          <w:rStyle w:val="StyleUnderline"/>
          <w:highlight w:val="green"/>
        </w:rPr>
        <w:t>companies</w:t>
      </w:r>
      <w:r w:rsidRPr="00623846">
        <w:rPr>
          <w:rStyle w:val="StyleUnderline"/>
        </w:rPr>
        <w:t xml:space="preserve"> </w:t>
      </w:r>
      <w:r w:rsidRPr="00343EA9">
        <w:rPr>
          <w:rStyle w:val="StyleUnderline"/>
          <w:highlight w:val="green"/>
        </w:rPr>
        <w:t>are under</w:t>
      </w:r>
      <w:r w:rsidRPr="00623846">
        <w:rPr>
          <w:rStyle w:val="StyleUnderline"/>
        </w:rPr>
        <w:t xml:space="preserve"> increasing </w:t>
      </w:r>
      <w:r w:rsidRPr="00343EA9">
        <w:rPr>
          <w:rStyle w:val="StyleUnderline"/>
          <w:highlight w:val="green"/>
        </w:rPr>
        <w:t>pressure to cut costs</w:t>
      </w:r>
      <w:r w:rsidRPr="00623846">
        <w:rPr>
          <w:rStyle w:val="StyleUnderline"/>
        </w:rPr>
        <w:t xml:space="preserve">. There is also pressure to speed up development and production. </w:t>
      </w:r>
      <w:r w:rsidRPr="00343EA9">
        <w:rPr>
          <w:rStyle w:val="StyleUnderline"/>
          <w:highlight w:val="green"/>
        </w:rPr>
        <w:t>This makes it tempting</w:t>
      </w:r>
      <w:r w:rsidRPr="00623846">
        <w:rPr>
          <w:rStyle w:val="StyleUnderline"/>
        </w:rPr>
        <w:t xml:space="preserve"> for the companies </w:t>
      </w:r>
      <w:r w:rsidRPr="00343EA9">
        <w:rPr>
          <w:rStyle w:val="StyleUnderline"/>
          <w:highlight w:val="green"/>
        </w:rPr>
        <w:t>to cut corners</w:t>
      </w:r>
      <w:r w:rsidRPr="00623846">
        <w:rPr>
          <w:rStyle w:val="StyleUnderline"/>
        </w:rPr>
        <w:t xml:space="preserve"> </w:t>
      </w:r>
      <w:r w:rsidRPr="00343EA9">
        <w:rPr>
          <w:rStyle w:val="StyleUnderline"/>
          <w:highlight w:val="green"/>
        </w:rPr>
        <w:t>in</w:t>
      </w:r>
      <w:r w:rsidRPr="00623846">
        <w:rPr>
          <w:rStyle w:val="StyleUnderline"/>
        </w:rPr>
        <w:t xml:space="preserve"> areas like </w:t>
      </w:r>
      <w:r w:rsidRPr="00343EA9">
        <w:rPr>
          <w:rStyle w:val="StyleUnderline"/>
          <w:highlight w:val="green"/>
        </w:rPr>
        <w:t>cybersecurity</w:t>
      </w:r>
      <w:r w:rsidRPr="00623846">
        <w:rPr>
          <w:rStyle w:val="StyleUnderline"/>
        </w:rPr>
        <w:t xml:space="preserve"> that are secondary to actually getting these satellites in space.</w:t>
      </w:r>
    </w:p>
    <w:p w14:paraId="7D9F3F00" w14:textId="77777777" w:rsidR="0040658A" w:rsidRPr="00623846" w:rsidRDefault="0040658A" w:rsidP="0040658A"/>
    <w:p w14:paraId="6140D052" w14:textId="77777777" w:rsidR="0040658A" w:rsidRPr="00623846" w:rsidRDefault="0040658A" w:rsidP="0040658A"/>
    <w:p w14:paraId="0E84B43B" w14:textId="77777777" w:rsidR="0040658A" w:rsidRPr="00623846" w:rsidRDefault="0040658A" w:rsidP="0040658A">
      <w:pPr>
        <w:pStyle w:val="Heading4"/>
        <w:rPr>
          <w:rFonts w:cs="Calibri"/>
        </w:rPr>
      </w:pPr>
      <w:r w:rsidRPr="00623846">
        <w:rPr>
          <w:rFonts w:cs="Calibri"/>
        </w:rPr>
        <w:t>Interconnectedness and surface area</w:t>
      </w:r>
    </w:p>
    <w:p w14:paraId="1402F821" w14:textId="77777777" w:rsidR="0040658A" w:rsidRPr="00623846" w:rsidRDefault="0040658A" w:rsidP="0040658A">
      <w:r w:rsidRPr="00623846">
        <w:rPr>
          <w:rStyle w:val="Style13ptBold"/>
        </w:rPr>
        <w:t>Graczyk et al 21</w:t>
      </w:r>
      <w:r w:rsidRPr="00623846">
        <w:t>, Rafal, Paulo Esteves-Verissimo, and Marcus Voelp. "Sanctuary lost: a cyber-physical warfare in space." arXiv preprint arXiv:2110.05878 (2021). (University of Luxembourg, Interdisciplinary Center for Security, Reliability and Trust (SnT) - CritiX group)//Elmer</w:t>
      </w:r>
    </w:p>
    <w:p w14:paraId="50F5C269" w14:textId="77777777" w:rsidR="0040658A" w:rsidRPr="00623846" w:rsidRDefault="0040658A" w:rsidP="0040658A">
      <w:r w:rsidRPr="00343EA9">
        <w:rPr>
          <w:rStyle w:val="Emphasis"/>
          <w:highlight w:val="green"/>
        </w:rPr>
        <w:t>NewSpace</w:t>
      </w:r>
      <w:r w:rsidRPr="00623846">
        <w:rPr>
          <w:rStyle w:val="StyleUnderline"/>
        </w:rPr>
        <w:t xml:space="preserve"> is on course of </w:t>
      </w:r>
      <w:r w:rsidRPr="00343EA9">
        <w:rPr>
          <w:rStyle w:val="Emphasis"/>
          <w:highlight w:val="green"/>
        </w:rPr>
        <w:t>enabling satellites</w:t>
      </w:r>
      <w:r w:rsidRPr="00623846">
        <w:rPr>
          <w:rStyle w:val="Emphasis"/>
        </w:rPr>
        <w:t xml:space="preserve"> to become </w:t>
      </w:r>
      <w:r w:rsidRPr="00343EA9">
        <w:rPr>
          <w:rStyle w:val="Emphasis"/>
          <w:highlight w:val="green"/>
        </w:rPr>
        <w:t>interconnected</w:t>
      </w:r>
      <w:r w:rsidRPr="00623846">
        <w:rPr>
          <w:rStyle w:val="Emphasis"/>
        </w:rPr>
        <w:t>, creating</w:t>
      </w:r>
      <w:r w:rsidRPr="00623846">
        <w:rPr>
          <w:rStyle w:val="StyleUnderline"/>
        </w:rPr>
        <w:t xml:space="preserve"> orbital </w:t>
      </w:r>
      <w:r w:rsidRPr="00343EA9">
        <w:rPr>
          <w:rStyle w:val="Emphasis"/>
          <w:highlight w:val="green"/>
        </w:rPr>
        <w:t>networks with many nodes and</w:t>
      </w:r>
      <w:r w:rsidRPr="00343EA9">
        <w:rPr>
          <w:rStyle w:val="StyleUnderline"/>
          <w:highlight w:val="green"/>
        </w:rPr>
        <w:t xml:space="preserve"> </w:t>
      </w:r>
      <w:r w:rsidRPr="00623846">
        <w:rPr>
          <w:rStyle w:val="StyleUnderline"/>
        </w:rPr>
        <w:t xml:space="preserve">numerous </w:t>
      </w:r>
      <w:r w:rsidRPr="00343EA9">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NewSpace approach, and use of large constellations in particular, also </w:t>
      </w:r>
      <w:r w:rsidRPr="00343EA9">
        <w:rPr>
          <w:rStyle w:val="Emphasis"/>
          <w:highlight w:val="green"/>
        </w:rPr>
        <w:t xml:space="preserve">increases </w:t>
      </w:r>
      <w:r w:rsidRPr="00623846">
        <w:rPr>
          <w:rStyle w:val="Emphasis"/>
        </w:rPr>
        <w:t xml:space="preserve">the </w:t>
      </w:r>
      <w:r w:rsidRPr="00343EA9">
        <w:rPr>
          <w:rStyle w:val="Emphasis"/>
          <w:highlight w:val="green"/>
        </w:rPr>
        <w:t>attack surface</w:t>
      </w:r>
      <w:r w:rsidRPr="00623846">
        <w:rPr>
          <w:rStyle w:val="Emphasis"/>
        </w:rPr>
        <w:t xml:space="preserve">, making it </w:t>
      </w:r>
      <w:r w:rsidRPr="00343EA9">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343EA9">
        <w:rPr>
          <w:rStyle w:val="Emphasis"/>
          <w:highlight w:val="green"/>
        </w:rPr>
        <w:t>increasing</w:t>
      </w:r>
      <w:r w:rsidRPr="00343EA9">
        <w:rPr>
          <w:rStyle w:val="StyleUnderline"/>
          <w:highlight w:val="green"/>
        </w:rPr>
        <w:t xml:space="preserve"> </w:t>
      </w:r>
      <w:r w:rsidRPr="00623846">
        <w:rPr>
          <w:rStyle w:val="StyleUnderline"/>
        </w:rPr>
        <w:t xml:space="preserve">the </w:t>
      </w:r>
      <w:r w:rsidRPr="00343EA9">
        <w:rPr>
          <w:rStyle w:val="Emphasis"/>
          <w:highlight w:val="green"/>
        </w:rPr>
        <w:t>size of</w:t>
      </w:r>
      <w:r w:rsidRPr="00343EA9">
        <w:rPr>
          <w:rStyle w:val="StyleUnderline"/>
          <w:highlight w:val="green"/>
        </w:rPr>
        <w:t xml:space="preserve"> </w:t>
      </w:r>
      <w:r w:rsidRPr="00623846">
        <w:rPr>
          <w:rStyle w:val="StyleUnderline"/>
        </w:rPr>
        <w:t xml:space="preserve">satellite </w:t>
      </w:r>
      <w:r w:rsidRPr="00343EA9">
        <w:rPr>
          <w:rStyle w:val="Emphasis"/>
          <w:highlight w:val="green"/>
        </w:rPr>
        <w:t>constellation</w:t>
      </w:r>
      <w:r w:rsidRPr="00343EA9">
        <w:rPr>
          <w:rStyle w:val="StyleUnderline"/>
          <w:highlight w:val="green"/>
        </w:rPr>
        <w:t xml:space="preserve"> </w:t>
      </w:r>
      <w:r w:rsidRPr="00623846">
        <w:rPr>
          <w:rStyle w:val="StyleUnderline"/>
        </w:rPr>
        <w:t xml:space="preserve">along </w:t>
      </w:r>
      <w:r w:rsidRPr="00343EA9">
        <w:rPr>
          <w:rStyle w:val="Emphasis"/>
          <w:highlight w:val="green"/>
        </w:rPr>
        <w:t>with simplifying and miniaturizing</w:t>
      </w:r>
      <w:r w:rsidRPr="00623846">
        <w:rPr>
          <w:rStyle w:val="Emphasis"/>
        </w:rPr>
        <w:t xml:space="preserve"> the </w:t>
      </w:r>
      <w:r w:rsidRPr="00343EA9">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343EA9">
        <w:rPr>
          <w:rStyle w:val="Emphasis"/>
          <w:highlight w:val="green"/>
        </w:rPr>
        <w:t>become</w:t>
      </w:r>
      <w:r w:rsidRPr="00623846">
        <w:rPr>
          <w:rStyle w:val="Emphasis"/>
        </w:rPr>
        <w:t xml:space="preserve"> even </w:t>
      </w:r>
      <w:r w:rsidRPr="00343EA9">
        <w:rPr>
          <w:rStyle w:val="Emphasis"/>
          <w:highlight w:val="green"/>
        </w:rPr>
        <w:t xml:space="preserve">more significant </w:t>
      </w:r>
      <w:r w:rsidRPr="00623846">
        <w:rPr>
          <w:rStyle w:val="StyleUnderline"/>
        </w:rPr>
        <w:t>in the future.</w:t>
      </w:r>
    </w:p>
    <w:p w14:paraId="7F30075D" w14:textId="77777777" w:rsidR="0040658A" w:rsidRPr="00623846" w:rsidRDefault="0040658A" w:rsidP="0040658A">
      <w:pPr>
        <w:pStyle w:val="Heading4"/>
        <w:rPr>
          <w:rFonts w:cs="Calibri"/>
        </w:rPr>
      </w:pPr>
      <w:r w:rsidRPr="00623846">
        <w:rPr>
          <w:rFonts w:cs="Calibri"/>
        </w:rPr>
        <w:lastRenderedPageBreak/>
        <w:t>Nuke war causes extinction – Ice Age, famines, and war won’t stay limited</w:t>
      </w:r>
    </w:p>
    <w:p w14:paraId="70977717" w14:textId="77777777" w:rsidR="0040658A" w:rsidRPr="00623846" w:rsidRDefault="0040658A" w:rsidP="0040658A">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7DC09461" w14:textId="77777777" w:rsidR="0040658A" w:rsidRPr="00623846" w:rsidRDefault="0040658A" w:rsidP="0040658A">
      <w:r w:rsidRPr="00623846">
        <w:t>In the nuclear conversation, what are we not talking about that we should be?</w:t>
      </w:r>
    </w:p>
    <w:p w14:paraId="60094426" w14:textId="77777777" w:rsidR="0040658A" w:rsidRPr="00623846" w:rsidRDefault="0040658A" w:rsidP="0040658A">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343EA9">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343EA9">
        <w:rPr>
          <w:rStyle w:val="StyleUnderline"/>
          <w:highlight w:val="green"/>
        </w:rPr>
        <w:t xml:space="preserve">used </w:t>
      </w:r>
      <w:r w:rsidRPr="00623846">
        <w:rPr>
          <w:rStyle w:val="StyleUnderline"/>
        </w:rPr>
        <w:t>much-</w:t>
      </w:r>
      <w:r w:rsidRPr="00343EA9">
        <w:rPr>
          <w:rStyle w:val="StyleUnderline"/>
          <w:highlight w:val="green"/>
        </w:rPr>
        <w:t>improved</w:t>
      </w:r>
      <w:r w:rsidRPr="00623846">
        <w:rPr>
          <w:rStyle w:val="StyleUnderline"/>
        </w:rPr>
        <w:t xml:space="preserve"> and much more detailed climate </w:t>
      </w:r>
      <w:r w:rsidRPr="00343EA9">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343EA9">
        <w:rPr>
          <w:rStyle w:val="StyleUnderline"/>
          <w:highlight w:val="green"/>
        </w:rPr>
        <w:t>hundreds or</w:t>
      </w:r>
      <w:r w:rsidRPr="00623846">
        <w:rPr>
          <w:rStyle w:val="StyleUnderline"/>
        </w:rPr>
        <w:t xml:space="preserve"> even </w:t>
      </w:r>
      <w:r w:rsidRPr="00343EA9">
        <w:rPr>
          <w:rStyle w:val="StyleUnderline"/>
          <w:highlight w:val="green"/>
        </w:rPr>
        <w:t>thousands of</w:t>
      </w:r>
      <w:r w:rsidRPr="00623846">
        <w:rPr>
          <w:rStyle w:val="StyleUnderline"/>
        </w:rPr>
        <w:t xml:space="preserve"> nuclear </w:t>
      </w:r>
      <w:r w:rsidRPr="00343EA9">
        <w:rPr>
          <w:rStyle w:val="StyleUnderline"/>
          <w:highlight w:val="green"/>
        </w:rPr>
        <w:t>weapons might be launched</w:t>
      </w:r>
      <w:r w:rsidRPr="00623846">
        <w:rPr>
          <w:rStyle w:val="StyleUnderline"/>
        </w:rPr>
        <w:t xml:space="preserve">. The climatic consequences would be catastrophic: global average </w:t>
      </w:r>
      <w:r w:rsidRPr="00343EA9">
        <w:rPr>
          <w:rStyle w:val="StyleUnderline"/>
          <w:highlight w:val="green"/>
        </w:rPr>
        <w:t>temperatures would drop</w:t>
      </w:r>
      <w:r w:rsidRPr="00623846">
        <w:rPr>
          <w:rStyle w:val="StyleUnderline"/>
        </w:rPr>
        <w:t xml:space="preserve"> as much as </w:t>
      </w:r>
      <w:r w:rsidRPr="00343EA9">
        <w:rPr>
          <w:rStyle w:val="StyleUnderline"/>
          <w:highlight w:val="green"/>
        </w:rPr>
        <w:t>12 degrees</w:t>
      </w:r>
      <w:r w:rsidRPr="00623846">
        <w:rPr>
          <w:rStyle w:val="StyleUnderline"/>
        </w:rPr>
        <w:t xml:space="preserve"> Fahrenheit (7 degrees Celsius) for up to several years — temperatures </w:t>
      </w:r>
      <w:r w:rsidRPr="00343EA9">
        <w:rPr>
          <w:rStyle w:val="StyleUnderline"/>
          <w:highlight w:val="green"/>
        </w:rPr>
        <w:t xml:space="preserve">last seen during the </w:t>
      </w:r>
      <w:r w:rsidRPr="00623846">
        <w:rPr>
          <w:rStyle w:val="StyleUnderline"/>
        </w:rPr>
        <w:t xml:space="preserve">great </w:t>
      </w:r>
      <w:r w:rsidRPr="00343EA9">
        <w:rPr>
          <w:rStyle w:val="StyleUnderline"/>
          <w:highlight w:val="green"/>
        </w:rPr>
        <w:t>ice ages</w:t>
      </w:r>
      <w:r w:rsidRPr="00623846">
        <w:rPr>
          <w:rStyle w:val="StyleUnderline"/>
        </w:rPr>
        <w:t xml:space="preserve">. Meanwhile, </w:t>
      </w:r>
      <w:r w:rsidRPr="00343EA9">
        <w:rPr>
          <w:rStyle w:val="StyleUnderline"/>
          <w:highlight w:val="green"/>
        </w:rPr>
        <w:t>smoke</w:t>
      </w:r>
      <w:r w:rsidRPr="00623846">
        <w:rPr>
          <w:rStyle w:val="StyleUnderline"/>
        </w:rPr>
        <w:t xml:space="preserve"> and dust circulating in the stratosphere </w:t>
      </w:r>
      <w:r w:rsidRPr="00343EA9">
        <w:rPr>
          <w:rStyle w:val="StyleUnderline"/>
          <w:highlight w:val="green"/>
        </w:rPr>
        <w:t xml:space="preserve">would </w:t>
      </w:r>
      <w:r w:rsidRPr="00623846">
        <w:rPr>
          <w:rStyle w:val="StyleUnderline"/>
        </w:rPr>
        <w:t xml:space="preserve">darken the atmosphere enough to </w:t>
      </w:r>
      <w:r w:rsidRPr="00343EA9">
        <w:rPr>
          <w:rStyle w:val="StyleUnderline"/>
          <w:highlight w:val="green"/>
        </w:rPr>
        <w:t xml:space="preserve">inhibit photosynthesis, causing </w:t>
      </w:r>
      <w:r w:rsidRPr="00623846">
        <w:rPr>
          <w:rStyle w:val="StyleUnderline"/>
        </w:rPr>
        <w:t xml:space="preserve">disastrous </w:t>
      </w:r>
      <w:r w:rsidRPr="00343EA9">
        <w:rPr>
          <w:rStyle w:val="StyleUnderline"/>
          <w:highlight w:val="green"/>
        </w:rPr>
        <w:t>crop failures</w:t>
      </w:r>
      <w:r w:rsidRPr="00623846">
        <w:rPr>
          <w:rStyle w:val="StyleUnderline"/>
        </w:rPr>
        <w:t xml:space="preserve">, widespread </w:t>
      </w:r>
      <w:r w:rsidRPr="00343EA9">
        <w:rPr>
          <w:rStyle w:val="StyleUnderline"/>
          <w:highlight w:val="green"/>
        </w:rPr>
        <w:t xml:space="preserve">famine and </w:t>
      </w:r>
      <w:r w:rsidRPr="00623846">
        <w:rPr>
          <w:rStyle w:val="StyleUnderline"/>
        </w:rPr>
        <w:t xml:space="preserve">massive </w:t>
      </w:r>
      <w:r w:rsidRPr="00343EA9">
        <w:rPr>
          <w:rStyle w:val="StyleUnderline"/>
          <w:highlight w:val="green"/>
        </w:rPr>
        <w:t>ecological disruption</w:t>
      </w:r>
      <w:r w:rsidRPr="00623846">
        <w:rPr>
          <w:rStyle w:val="StyleUnderline"/>
        </w:rPr>
        <w:t xml:space="preserve">. The </w:t>
      </w:r>
      <w:r w:rsidRPr="00343EA9">
        <w:rPr>
          <w:rStyle w:val="StyleUnderline"/>
          <w:highlight w:val="green"/>
        </w:rPr>
        <w:t>effect would be similar to</w:t>
      </w:r>
      <w:r w:rsidRPr="00623846">
        <w:rPr>
          <w:rStyle w:val="StyleUnderline"/>
        </w:rPr>
        <w:t xml:space="preserve"> that of the </w:t>
      </w:r>
      <w:r w:rsidRPr="00343EA9">
        <w:rPr>
          <w:rStyle w:val="StyleUnderline"/>
          <w:highlight w:val="green"/>
        </w:rPr>
        <w:t>giant meteor</w:t>
      </w:r>
      <w:r w:rsidRPr="00623846">
        <w:rPr>
          <w:rStyle w:val="StyleUnderline"/>
        </w:rPr>
        <w:t xml:space="preserve"> believed to be </w:t>
      </w:r>
      <w:r w:rsidRPr="00343EA9">
        <w:rPr>
          <w:rStyle w:val="StyleUnderline"/>
          <w:highlight w:val="green"/>
        </w:rPr>
        <w:t>responsible for the extinction of the dinosaurs</w:t>
      </w:r>
      <w:r w:rsidRPr="00623846">
        <w:rPr>
          <w:rStyle w:val="StyleUnderline"/>
        </w:rPr>
        <w:t xml:space="preserve">. This time, </w:t>
      </w:r>
      <w:r w:rsidRPr="00343EA9">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w:t>
      </w:r>
      <w:r w:rsidRPr="00623846">
        <w:rPr>
          <w:szCs w:val="26"/>
        </w:rPr>
        <w:lastRenderedPageBreak/>
        <w:t xml:space="preserve">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343EA9">
        <w:rPr>
          <w:rStyle w:val="StyleUnderline"/>
          <w:highlight w:val="green"/>
        </w:rPr>
        <w:t>it’s</w:t>
      </w:r>
      <w:r w:rsidRPr="00623846">
        <w:rPr>
          <w:rStyle w:val="StyleUnderline"/>
        </w:rPr>
        <w:t xml:space="preserve"> quite </w:t>
      </w:r>
      <w:r w:rsidRPr="00343EA9">
        <w:rPr>
          <w:rStyle w:val="StyleUnderline"/>
          <w:highlight w:val="green"/>
        </w:rPr>
        <w:t>unlikely</w:t>
      </w:r>
      <w:r w:rsidRPr="00623846">
        <w:rPr>
          <w:rStyle w:val="StyleUnderline"/>
        </w:rPr>
        <w:t xml:space="preserve"> that </w:t>
      </w:r>
      <w:r w:rsidRPr="00343EA9">
        <w:rPr>
          <w:rStyle w:val="StyleUnderline"/>
          <w:highlight w:val="green"/>
        </w:rPr>
        <w:t>any exchange</w:t>
      </w:r>
      <w:r w:rsidRPr="00623846">
        <w:rPr>
          <w:rStyle w:val="StyleUnderline"/>
        </w:rPr>
        <w:t xml:space="preserve"> between two nuclear powers </w:t>
      </w:r>
      <w:r w:rsidRPr="00343EA9">
        <w:rPr>
          <w:rStyle w:val="StyleUnderline"/>
          <w:highlight w:val="green"/>
        </w:rPr>
        <w:t xml:space="preserve">would stay limited </w:t>
      </w:r>
      <w:r w:rsidRPr="00623846">
        <w:rPr>
          <w:rStyle w:val="StyleUnderline"/>
        </w:rPr>
        <w:t>to these smaller, less destructive bombs.</w:t>
      </w:r>
    </w:p>
    <w:p w14:paraId="5E8849D5" w14:textId="77777777" w:rsidR="0040658A" w:rsidRPr="00623846" w:rsidRDefault="0040658A" w:rsidP="0040658A"/>
    <w:p w14:paraId="5E6B4213" w14:textId="77777777" w:rsidR="0040658A" w:rsidRPr="00623846" w:rsidRDefault="0040658A" w:rsidP="0040658A">
      <w:pPr>
        <w:pStyle w:val="Heading3"/>
        <w:rPr>
          <w:rFonts w:cs="Calibri"/>
        </w:rPr>
      </w:pPr>
      <w:r w:rsidRPr="00623846">
        <w:rPr>
          <w:rFonts w:cs="Calibri"/>
        </w:rPr>
        <w:lastRenderedPageBreak/>
        <w:t>Adv – Astronomy</w:t>
      </w:r>
    </w:p>
    <w:p w14:paraId="53D2A8B2" w14:textId="77777777" w:rsidR="0040658A" w:rsidRPr="00623846" w:rsidRDefault="0040658A" w:rsidP="0040658A">
      <w:pPr>
        <w:pStyle w:val="Heading4"/>
        <w:rPr>
          <w:rFonts w:cs="Calibri"/>
        </w:rPr>
      </w:pPr>
      <w:r w:rsidRPr="00623846">
        <w:rPr>
          <w:rFonts w:cs="Calibri"/>
        </w:rPr>
        <w:t>Constellations sabotage modern astronomy – tweaks like DarkSats don’t solve. That guts asteroid detection and preparedness.</w:t>
      </w:r>
    </w:p>
    <w:p w14:paraId="539E8DAE" w14:textId="77777777" w:rsidR="0040658A" w:rsidRPr="00623846" w:rsidRDefault="0040658A" w:rsidP="0040658A">
      <w:r w:rsidRPr="00623846">
        <w:rPr>
          <w:rStyle w:val="Style13ptBold"/>
        </w:rPr>
        <w:t xml:space="preserve">Grush 20 </w:t>
      </w:r>
      <w:r w:rsidRPr="00623846">
        <w:t xml:space="preserve">“The true impact of SpaceX’s Starlink constellation on astronomy is coming into focus” Loren Grush [science reporter for The Verge] Mar 24, 2020 </w:t>
      </w:r>
      <w:hyperlink r:id="rId32" w:history="1">
        <w:r w:rsidRPr="00623846">
          <w:rPr>
            <w:rStyle w:val="Hyperlink"/>
          </w:rPr>
          <w:t>https://www.theverge.com/2020/3/24/21190273/spacex-starlink-satellite-internet-constellation-astronomy-coating</w:t>
        </w:r>
      </w:hyperlink>
      <w:r w:rsidRPr="00623846">
        <w:t xml:space="preserve"> SM</w:t>
      </w:r>
    </w:p>
    <w:p w14:paraId="04AE1DF6" w14:textId="77777777" w:rsidR="0040658A" w:rsidRPr="00623846" w:rsidRDefault="0040658A" w:rsidP="0040658A">
      <w:pPr>
        <w:rPr>
          <w:rStyle w:val="StyleUnderline"/>
        </w:rPr>
      </w:pPr>
      <w:r w:rsidRPr="00623846">
        <w:rPr>
          <w:rStyle w:val="StyleUnderline"/>
        </w:rPr>
        <w:t xml:space="preserve">Ever </w:t>
      </w:r>
      <w:r w:rsidRPr="00343EA9">
        <w:rPr>
          <w:rStyle w:val="StyleUnderline"/>
          <w:highlight w:val="green"/>
        </w:rPr>
        <w:t>since SpaceX launched</w:t>
      </w:r>
      <w:r w:rsidRPr="00623846">
        <w:rPr>
          <w:rStyle w:val="StyleUnderline"/>
        </w:rPr>
        <w:t xml:space="preserve"> its first batch of internet-beaming </w:t>
      </w:r>
      <w:r w:rsidRPr="00343EA9">
        <w:rPr>
          <w:rStyle w:val="StyleUnderline"/>
          <w:highlight w:val="green"/>
        </w:rPr>
        <w:t>sat</w:t>
      </w:r>
      <w:r w:rsidRPr="00623846">
        <w:rPr>
          <w:rStyle w:val="StyleUnderline"/>
        </w:rPr>
        <w:t>ellite</w:t>
      </w:r>
      <w:r w:rsidRPr="00343EA9">
        <w:rPr>
          <w:rStyle w:val="StyleUnderline"/>
          <w:highlight w:val="green"/>
        </w:rPr>
        <w:t>s</w:t>
      </w:r>
      <w:r w:rsidRPr="00623846">
        <w:rPr>
          <w:rStyle w:val="StyleUnderline"/>
        </w:rPr>
        <w:t xml:space="preserve"> last yea</w:t>
      </w:r>
      <w:r w:rsidRPr="00343EA9">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343EA9">
        <w:rPr>
          <w:rStyle w:val="StyleUnderline"/>
          <w:highlight w:val="green"/>
        </w:rPr>
        <w:t>data</w:t>
      </w:r>
      <w:r w:rsidRPr="00623846">
        <w:rPr>
          <w:rStyle w:val="StyleUnderline"/>
        </w:rPr>
        <w:t xml:space="preserve"> is partially </w:t>
      </w:r>
      <w:r w:rsidRPr="00343EA9">
        <w:rPr>
          <w:rStyle w:val="StyleUnderline"/>
          <w:highlight w:val="green"/>
        </w:rPr>
        <w:t>validat</w:t>
      </w:r>
      <w:r w:rsidRPr="00623846">
        <w:rPr>
          <w:rStyle w:val="StyleUnderline"/>
        </w:rPr>
        <w:t xml:space="preserve">ing </w:t>
      </w:r>
      <w:r w:rsidRPr="00343EA9">
        <w:rPr>
          <w:rStyle w:val="StyleUnderline"/>
          <w:highlight w:val="green"/>
        </w:rPr>
        <w:t>what</w:t>
      </w:r>
      <w:r w:rsidRPr="00623846">
        <w:rPr>
          <w:rStyle w:val="StyleUnderline"/>
        </w:rPr>
        <w:t xml:space="preserve"> many </w:t>
      </w:r>
      <w:r w:rsidRPr="00343EA9">
        <w:rPr>
          <w:rStyle w:val="StyleUnderline"/>
          <w:highlight w:val="green"/>
        </w:rPr>
        <w:t xml:space="preserve">astronomers </w:t>
      </w:r>
      <w:r w:rsidRPr="00623846">
        <w:rPr>
          <w:rStyle w:val="StyleUnderline"/>
        </w:rPr>
        <w:t xml:space="preserve">have </w:t>
      </w:r>
      <w:r w:rsidRPr="00343EA9">
        <w:rPr>
          <w:rStyle w:val="StyleUnderline"/>
          <w:highlight w:val="green"/>
        </w:rPr>
        <w:t>feared</w:t>
      </w:r>
      <w:r w:rsidRPr="00623846">
        <w:rPr>
          <w:rStyle w:val="StyleUnderline"/>
        </w:rPr>
        <w:t xml:space="preserve"> since that first launch.</w:t>
      </w:r>
    </w:p>
    <w:p w14:paraId="26C0205D" w14:textId="77777777" w:rsidR="0040658A" w:rsidRPr="00623846" w:rsidRDefault="0040658A" w:rsidP="0040658A">
      <w:r w:rsidRPr="00623846">
        <w:t>Up until now, people have been somewhat in the dark about the true impact of SpaceX’s internet-from-space project called Starlink,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33A659E4" w14:textId="77777777" w:rsidR="0040658A" w:rsidRPr="00623846" w:rsidRDefault="0040658A" w:rsidP="0040658A">
      <w:r w:rsidRPr="00623846">
        <w:t xml:space="preserve">It turns out, </w:t>
      </w:r>
      <w:r w:rsidRPr="00623846">
        <w:rPr>
          <w:rStyle w:val="StyleUnderline"/>
        </w:rPr>
        <w:t xml:space="preserve">some astronomers have reason to be concerned. Certain types of </w:t>
      </w:r>
      <w:r w:rsidRPr="00343EA9">
        <w:rPr>
          <w:rStyle w:val="StyleUnderline"/>
          <w:highlight w:val="green"/>
        </w:rPr>
        <w:t>astronomy</w:t>
      </w:r>
      <w:r w:rsidRPr="00623846">
        <w:rPr>
          <w:rStyle w:val="StyleUnderline"/>
        </w:rPr>
        <w:t xml:space="preserve"> may be more </w:t>
      </w:r>
      <w:r w:rsidRPr="00343EA9">
        <w:rPr>
          <w:rStyle w:val="StyleUnderline"/>
          <w:highlight w:val="green"/>
        </w:rPr>
        <w:t>negatively affected</w:t>
      </w:r>
      <w:r w:rsidRPr="00623846">
        <w:rPr>
          <w:rStyle w:val="StyleUnderline"/>
        </w:rPr>
        <w:t xml:space="preserve"> than others, one peer-reviewed study shows, </w:t>
      </w:r>
      <w:r w:rsidRPr="00343EA9">
        <w:rPr>
          <w:rStyle w:val="StyleUnderline"/>
          <w:highlight w:val="green"/>
        </w:rPr>
        <w:t>particularly</w:t>
      </w:r>
      <w:r w:rsidRPr="00623846">
        <w:rPr>
          <w:rStyle w:val="StyleUnderline"/>
        </w:rPr>
        <w:t xml:space="preserve"> those kinds that </w:t>
      </w:r>
      <w:r w:rsidRPr="00343EA9">
        <w:rPr>
          <w:rStyle w:val="StyleUnderline"/>
          <w:highlight w:val="green"/>
        </w:rPr>
        <w:t>scour large swaths</w:t>
      </w:r>
      <w:r w:rsidRPr="00623846">
        <w:rPr>
          <w:rStyle w:val="StyleUnderline"/>
        </w:rPr>
        <w:t xml:space="preserve"> of the sky </w:t>
      </w:r>
      <w:r w:rsidRPr="00343EA9">
        <w:rPr>
          <w:rStyle w:val="StyleUnderline"/>
          <w:highlight w:val="green"/>
        </w:rPr>
        <w:t>over</w:t>
      </w:r>
      <w:r w:rsidRPr="00623846">
        <w:rPr>
          <w:rStyle w:val="StyleUnderline"/>
        </w:rPr>
        <w:t xml:space="preserve"> long periods of </w:t>
      </w:r>
      <w:r w:rsidRPr="00343EA9">
        <w:rPr>
          <w:rStyle w:val="StyleUnderline"/>
          <w:highlight w:val="green"/>
        </w:rPr>
        <w:t>time</w:t>
      </w:r>
      <w:r w:rsidRPr="00623846">
        <w:rPr>
          <w:rStyle w:val="StyleUnderline"/>
        </w:rPr>
        <w:t xml:space="preserve"> looking </w:t>
      </w:r>
      <w:r w:rsidRPr="00343EA9">
        <w:rPr>
          <w:rStyle w:val="StyleUnderline"/>
          <w:highlight w:val="green"/>
        </w:rPr>
        <w:t>for</w:t>
      </w:r>
      <w:r w:rsidRPr="00623846">
        <w:rPr>
          <w:rStyle w:val="StyleUnderline"/>
        </w:rPr>
        <w:t xml:space="preserve"> faint, </w:t>
      </w:r>
      <w:r w:rsidRPr="00343EA9">
        <w:rPr>
          <w:rStyle w:val="StyleUnderline"/>
          <w:highlight w:val="green"/>
        </w:rPr>
        <w:t>faraway objects</w:t>
      </w:r>
      <w:r w:rsidRPr="00623846">
        <w:rPr>
          <w:rStyle w:val="StyleUnderline"/>
        </w:rPr>
        <w:t>. That means scientists looking for distant objects beyond Neptune — including the hunt for the mysterious Planet Nine — might have trouble when Starlink is complete. Additionally, Starlink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0FD34BF5" w14:textId="77777777" w:rsidR="0040658A" w:rsidRPr="00623846" w:rsidRDefault="0040658A" w:rsidP="0040658A">
      <w:r w:rsidRPr="00623846">
        <w:t xml:space="preserve">Meanwhile, scientists are also learning if SpaceX’s effort to mitigate the brightness of its satellites is actually going to work. The company coated one of its satellites in an attempt to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Tregloan-Reed,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3815BE76" w14:textId="77777777" w:rsidR="0040658A" w:rsidRPr="00623846" w:rsidRDefault="0040658A" w:rsidP="0040658A">
      <w:r w:rsidRPr="00623846">
        <w:lastRenderedPageBreak/>
        <w:t>HOW STARLINK WILL AFFECT THE ASTRONOMERS</w:t>
      </w:r>
    </w:p>
    <w:p w14:paraId="35388125" w14:textId="77777777" w:rsidR="0040658A" w:rsidRPr="00623846" w:rsidRDefault="0040658A" w:rsidP="0040658A">
      <w:r w:rsidRPr="00623846">
        <w:rPr>
          <w:rStyle w:val="StyleUnderline"/>
        </w:rPr>
        <w:t xml:space="preserve">For astronomers, </w:t>
      </w:r>
      <w:r w:rsidRPr="00343EA9">
        <w:rPr>
          <w:rStyle w:val="StyleUnderline"/>
          <w:highlight w:val="green"/>
        </w:rPr>
        <w:t>light is everything</w:t>
      </w:r>
      <w:r w:rsidRPr="00623846">
        <w:rPr>
          <w:rStyle w:val="StyleUnderline"/>
        </w:rPr>
        <w:t xml:space="preserve">. Observing celestial objects in </w:t>
      </w:r>
      <w:r w:rsidRPr="00343EA9">
        <w:rPr>
          <w:rStyle w:val="StyleUnderline"/>
          <w:highlight w:val="green"/>
        </w:rPr>
        <w:t>diff</w:t>
      </w:r>
      <w:r w:rsidRPr="00623846">
        <w:rPr>
          <w:rStyle w:val="StyleUnderline"/>
        </w:rPr>
        <w:t xml:space="preserve">erent </w:t>
      </w:r>
      <w:r w:rsidRPr="00343EA9">
        <w:rPr>
          <w:rStyle w:val="StyleUnderline"/>
          <w:highlight w:val="green"/>
        </w:rPr>
        <w:t>wavelengths</w:t>
      </w:r>
      <w:r w:rsidRPr="00623846">
        <w:rPr>
          <w:rStyle w:val="StyleUnderline"/>
        </w:rPr>
        <w:t xml:space="preserve"> of light </w:t>
      </w:r>
      <w:r w:rsidRPr="00343EA9">
        <w:rPr>
          <w:rStyle w:val="StyleUnderline"/>
          <w:highlight w:val="green"/>
        </w:rPr>
        <w:t>is</w:t>
      </w:r>
      <w:r w:rsidRPr="00623846">
        <w:rPr>
          <w:rStyle w:val="StyleUnderline"/>
        </w:rPr>
        <w:t xml:space="preserve"> the </w:t>
      </w:r>
      <w:r w:rsidRPr="00343EA9">
        <w:rPr>
          <w:rStyle w:val="StyleUnderline"/>
          <w:highlight w:val="green"/>
        </w:rPr>
        <w:t xml:space="preserve">best method </w:t>
      </w:r>
      <w:r w:rsidRPr="00623846">
        <w:rPr>
          <w:rStyle w:val="StyleUnderline"/>
        </w:rPr>
        <w:t xml:space="preserve">we have </w:t>
      </w:r>
      <w:r w:rsidRPr="00343EA9">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53BF3ED5" w14:textId="77777777" w:rsidR="0040658A" w:rsidRPr="00623846" w:rsidRDefault="0040658A" w:rsidP="0040658A">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6ADA5BC6" w14:textId="77777777" w:rsidR="0040658A" w:rsidRPr="00623846" w:rsidRDefault="0040658A" w:rsidP="0040658A">
      <w:r w:rsidRPr="00623846">
        <w:t>To figure out Starlink’s exact impression on the night, McDowell made a comprehensive simulation based on what we know about where all of the Starlink satellites are going. Ahead of launching its constellation, SpaceX had to file multiple requests with the Federal Communications Commission, detailing where the company planned to send all of its spacecraft. Using that information, McDowell came up with a snapshot of which areas will see the most satellites overhead and what times of night will be the worst for observations.</w:t>
      </w:r>
    </w:p>
    <w:p w14:paraId="55FFB86F" w14:textId="77777777" w:rsidR="0040658A" w:rsidRPr="00623846" w:rsidRDefault="0040658A" w:rsidP="0040658A">
      <w:r w:rsidRPr="00623846">
        <w:t>In the more northern and southern latitudes, Starlink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4E535DC1" w14:textId="77777777" w:rsidR="0040658A" w:rsidRPr="00623846" w:rsidRDefault="0040658A" w:rsidP="0040658A">
      <w:pPr>
        <w:rPr>
          <w:rStyle w:val="StyleUnderline"/>
        </w:rPr>
      </w:pPr>
      <w:r w:rsidRPr="00623846">
        <w:rPr>
          <w:rStyle w:val="StyleUnderline"/>
        </w:rPr>
        <w:t xml:space="preserve">While people living in cities and towns won’t really notice, this spells bad news for those hunting really distant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That means those hunting Planet Nine and objects at the edge of the Solar System have some cause for alarm.</w:t>
      </w:r>
    </w:p>
    <w:p w14:paraId="6F409060" w14:textId="77777777" w:rsidR="0040658A" w:rsidRPr="00623846" w:rsidRDefault="0040658A" w:rsidP="0040658A">
      <w:r w:rsidRPr="00623846">
        <w:rPr>
          <w:rStyle w:val="StyleUnderline"/>
        </w:rPr>
        <w:t xml:space="preserve">Additionally, </w:t>
      </w:r>
      <w:r w:rsidRPr="00343EA9">
        <w:rPr>
          <w:rStyle w:val="StyleUnderline"/>
          <w:highlight w:val="green"/>
        </w:rPr>
        <w:t>asteroid hunters are</w:t>
      </w:r>
      <w:r w:rsidRPr="00623846">
        <w:rPr>
          <w:rStyle w:val="StyleUnderline"/>
        </w:rPr>
        <w:t xml:space="preserve"> going to be extra affected by this constellation</w:t>
      </w:r>
      <w:r w:rsidRPr="00623846">
        <w:t>, says McDowell. “</w:t>
      </w:r>
      <w:r w:rsidRPr="00623846">
        <w:rPr>
          <w:rStyle w:val="StyleUnderline"/>
        </w:rPr>
        <w:t xml:space="preserve">They’re </w:t>
      </w:r>
      <w:r w:rsidRPr="00343EA9">
        <w:rPr>
          <w:rStyle w:val="StyleUnderline"/>
          <w:highlight w:val="green"/>
        </w:rPr>
        <w:t>really hosed</w:t>
      </w:r>
      <w:r w:rsidRPr="00623846">
        <w:rPr>
          <w:rStyle w:val="StyleUnderline"/>
        </w:rPr>
        <w:t xml:space="preserve">, because </w:t>
      </w:r>
      <w:r w:rsidRPr="00343EA9">
        <w:rPr>
          <w:rStyle w:val="StyleUnderline"/>
          <w:highlight w:val="green"/>
        </w:rPr>
        <w:t>they</w:t>
      </w:r>
      <w:r w:rsidRPr="00623846">
        <w:rPr>
          <w:rStyle w:val="StyleUnderline"/>
        </w:rPr>
        <w:t xml:space="preserve"> need to look at twilight,” he says. Scientists looking for asteroids orbiting near Earth often </w:t>
      </w:r>
      <w:r w:rsidRPr="00343EA9">
        <w:rPr>
          <w:rStyle w:val="StyleUnderline"/>
          <w:highlight w:val="green"/>
        </w:rPr>
        <w:t>look</w:t>
      </w:r>
      <w:r w:rsidRPr="00623846">
        <w:rPr>
          <w:rStyle w:val="StyleUnderline"/>
        </w:rPr>
        <w:t xml:space="preserve"> for these objects near the Sun; they observe </w:t>
      </w:r>
      <w:r w:rsidRPr="00343EA9">
        <w:rPr>
          <w:rStyle w:val="StyleUnderline"/>
          <w:highlight w:val="green"/>
        </w:rPr>
        <w:t>just after sunset</w:t>
      </w:r>
      <w:r w:rsidRPr="00623846">
        <w:rPr>
          <w:rStyle w:val="StyleUnderline"/>
        </w:rPr>
        <w:t xml:space="preserve"> when they can see the part of the sky near the Sun </w:t>
      </w:r>
      <w:r w:rsidRPr="00343EA9">
        <w:rPr>
          <w:rStyle w:val="StyleUnderline"/>
          <w:highlight w:val="green"/>
        </w:rPr>
        <w:t>that’s too bright</w:t>
      </w:r>
      <w:r w:rsidRPr="00623846">
        <w:rPr>
          <w:rStyle w:val="StyleUnderline"/>
        </w:rPr>
        <w:t xml:space="preserve"> to see </w:t>
      </w:r>
      <w:r w:rsidRPr="00343EA9">
        <w:rPr>
          <w:rStyle w:val="StyleUnderline"/>
          <w:highlight w:val="green"/>
        </w:rPr>
        <w:t>during the day</w:t>
      </w:r>
      <w:r w:rsidRPr="00623846">
        <w:rPr>
          <w:rStyle w:val="StyleUnderline"/>
        </w:rPr>
        <w:t xml:space="preserve">. “That’s where the problem with </w:t>
      </w:r>
      <w:r w:rsidRPr="00343EA9">
        <w:rPr>
          <w:rStyle w:val="StyleUnderline"/>
          <w:highlight w:val="green"/>
        </w:rPr>
        <w:t>illuminated Starlink satellites</w:t>
      </w:r>
      <w:r w:rsidRPr="00623846">
        <w:rPr>
          <w:rStyle w:val="StyleUnderline"/>
        </w:rPr>
        <w:t xml:space="preserve"> is the worst</w:t>
      </w:r>
      <w:r w:rsidRPr="00623846">
        <w:t>,” he says. “</w:t>
      </w:r>
      <w:r w:rsidRPr="00343EA9">
        <w:rPr>
          <w:rStyle w:val="StyleUnderline"/>
          <w:highlight w:val="green"/>
        </w:rPr>
        <w:t>Even from</w:t>
      </w:r>
      <w:r w:rsidRPr="00623846">
        <w:rPr>
          <w:rStyle w:val="StyleUnderline"/>
        </w:rPr>
        <w:t xml:space="preserve"> </w:t>
      </w:r>
      <w:r w:rsidRPr="00623846">
        <w:rPr>
          <w:rStyle w:val="StyleUnderline"/>
        </w:rPr>
        <w:lastRenderedPageBreak/>
        <w:t xml:space="preserve">regular 30-degree latitude </w:t>
      </w:r>
      <w:r w:rsidRPr="00343EA9">
        <w:rPr>
          <w:rStyle w:val="StyleUnderline"/>
          <w:highlight w:val="green"/>
        </w:rPr>
        <w:t>observatories</w:t>
      </w:r>
      <w:r w:rsidRPr="00623846">
        <w:rPr>
          <w:rStyle w:val="StyleUnderline"/>
        </w:rPr>
        <w:t xml:space="preserve">, </w:t>
      </w:r>
      <w:r w:rsidRPr="00343EA9">
        <w:rPr>
          <w:rStyle w:val="StyleUnderline"/>
          <w:highlight w:val="green"/>
        </w:rPr>
        <w:t>they</w:t>
      </w:r>
      <w:r w:rsidRPr="00623846">
        <w:rPr>
          <w:rStyle w:val="StyleUnderline"/>
        </w:rPr>
        <w:t xml:space="preserve">’re going to </w:t>
      </w:r>
      <w:r w:rsidRPr="00343EA9">
        <w:rPr>
          <w:rStyle w:val="StyleUnderline"/>
          <w:highlight w:val="green"/>
        </w:rPr>
        <w:t>have</w:t>
      </w:r>
      <w:r w:rsidRPr="00623846">
        <w:rPr>
          <w:rStyle w:val="StyleUnderline"/>
        </w:rPr>
        <w:t xml:space="preserve"> </w:t>
      </w:r>
      <w:r w:rsidRPr="00343EA9">
        <w:rPr>
          <w:rStyle w:val="StyleUnderline"/>
          <w:highlight w:val="green"/>
        </w:rPr>
        <w:t>serious problems</w:t>
      </w:r>
      <w:r w:rsidRPr="00343EA9">
        <w:rPr>
          <w:highlight w:val="green"/>
        </w:rPr>
        <w:t>.”</w:t>
      </w:r>
    </w:p>
    <w:p w14:paraId="1AEF95DC" w14:textId="77777777" w:rsidR="0040658A" w:rsidRPr="00623846" w:rsidRDefault="0040658A" w:rsidP="0040658A">
      <w:r w:rsidRPr="00623846">
        <w:rPr>
          <w:rStyle w:val="StyleUnderline"/>
        </w:rPr>
        <w:t xml:space="preserve">As for what that means for these astronomy fields, one obvious concern is that a potentially </w:t>
      </w:r>
      <w:r w:rsidRPr="00343EA9">
        <w:rPr>
          <w:rStyle w:val="StyleUnderline"/>
          <w:highlight w:val="green"/>
        </w:rPr>
        <w:t>hazardous asteroid could go unnoticed until it’s too late</w:t>
      </w:r>
      <w:r w:rsidRPr="00623846">
        <w:rPr>
          <w:rStyle w:val="StyleUnderline"/>
        </w:rPr>
        <w:t xml:space="preserve"> to act appropriately. </w:t>
      </w:r>
      <w:r w:rsidRPr="00623846">
        <w:t>It’s also possible observers will have to take expensive countermeasures to get the kinds of images they want. “It may mean you have to observe twice as long, if you have to throw away half your data,” says McDowell. “So that’s expensive. Or you may need to make changes to your telescope design, to stop reflections from a satellite.”</w:t>
      </w:r>
    </w:p>
    <w:p w14:paraId="7454CA72" w14:textId="77777777" w:rsidR="0040658A" w:rsidRPr="00623846" w:rsidRDefault="0040658A" w:rsidP="0040658A">
      <w:r w:rsidRPr="00623846">
        <w:t>The silver lining here, at least, is that McDowell’s study found that Starlink may not really have a big effect on a lot of other astronomers’ work, especially those who only look at small slices of the night sky for certain periods of time. But his work does fly in the face of what SpaceX CEO Elon Musk has said about Starlink and its astronomy repercussions. “I am confident that we will not cause any impact whatsoever in astronomical discoveries. Zero,” Musk said during a space conference at the beginning of March. “That’s my prediction. And we’ll take corrective action if it’s above zero.”</w:t>
      </w:r>
    </w:p>
    <w:p w14:paraId="73E77A16" w14:textId="77777777" w:rsidR="0040658A" w:rsidRPr="00623846" w:rsidRDefault="0040658A" w:rsidP="0040658A">
      <w:pPr>
        <w:rPr>
          <w:rStyle w:val="StyleUnderline"/>
        </w:rPr>
      </w:pPr>
      <w:r w:rsidRPr="00623846">
        <w:rPr>
          <w:rStyle w:val="StyleUnderline"/>
        </w:rPr>
        <w:t xml:space="preserve">Despite Musk’s brazen proclamation, the truth is </w:t>
      </w:r>
      <w:r w:rsidRPr="00343EA9">
        <w:rPr>
          <w:rStyle w:val="StyleUnderline"/>
          <w:highlight w:val="green"/>
        </w:rPr>
        <w:t>SpaceX</w:t>
      </w:r>
      <w:r w:rsidRPr="00623846">
        <w:rPr>
          <w:rStyle w:val="StyleUnderline"/>
        </w:rPr>
        <w:t xml:space="preserve"> has already taken some </w:t>
      </w:r>
      <w:r w:rsidRPr="00343EA9">
        <w:rPr>
          <w:rStyle w:val="StyleUnderline"/>
          <w:highlight w:val="green"/>
        </w:rPr>
        <w:t>corrective action</w:t>
      </w:r>
      <w:r w:rsidRPr="00623846">
        <w:rPr>
          <w:rStyle w:val="StyleUnderline"/>
        </w:rPr>
        <w:t xml:space="preserve">, but new research shows it may </w:t>
      </w:r>
      <w:r w:rsidRPr="00343EA9">
        <w:rPr>
          <w:rStyle w:val="StyleUnderline"/>
          <w:highlight w:val="green"/>
        </w:rPr>
        <w:t>not</w:t>
      </w:r>
      <w:r w:rsidRPr="00623846">
        <w:rPr>
          <w:rStyle w:val="StyleUnderline"/>
        </w:rPr>
        <w:t xml:space="preserve"> be </w:t>
      </w:r>
      <w:r w:rsidRPr="00343EA9">
        <w:rPr>
          <w:rStyle w:val="StyleUnderline"/>
          <w:highlight w:val="green"/>
        </w:rPr>
        <w:t>enough</w:t>
      </w:r>
      <w:r w:rsidRPr="00623846">
        <w:rPr>
          <w:rStyle w:val="StyleUnderline"/>
        </w:rPr>
        <w:t xml:space="preserve"> to silence all of the company’s critics.</w:t>
      </w:r>
    </w:p>
    <w:p w14:paraId="124395CE" w14:textId="77777777" w:rsidR="0040658A" w:rsidRPr="00623846" w:rsidRDefault="0040658A" w:rsidP="0040658A">
      <w:r w:rsidRPr="00623846">
        <w:t>A COAT OF NO COLORS</w:t>
      </w:r>
    </w:p>
    <w:p w14:paraId="45D6C465" w14:textId="77777777" w:rsidR="0040658A" w:rsidRPr="00623846" w:rsidRDefault="0040658A" w:rsidP="0040658A">
      <w:r w:rsidRPr="00623846">
        <w:rPr>
          <w:rStyle w:val="StyleUnderline"/>
        </w:rPr>
        <w:t>On its third Starlink launch in January, SpaceX included a satellite that had been painted with an experimental coating, meant to darken the spacecraft’s reflectivity. Nicknamed DarkSat,</w:t>
      </w:r>
      <w:r w:rsidRPr="00623846">
        <w:t xml:space="preserve"> the spacecraft has been of particular interest to amateur satellite trackers. Various observatories have taken images of DarkSat as it’s passed overhead to gauge just how much fainter it appears compared to its cohort.</w:t>
      </w:r>
    </w:p>
    <w:p w14:paraId="5B39383F" w14:textId="77777777" w:rsidR="0040658A" w:rsidRPr="00623846" w:rsidRDefault="0040658A" w:rsidP="0040658A">
      <w:r w:rsidRPr="00623846">
        <w:t xml:space="preserve">The answer, it seems, is that </w:t>
      </w:r>
      <w:r w:rsidRPr="00343EA9">
        <w:rPr>
          <w:rStyle w:val="StyleUnderline"/>
          <w:highlight w:val="green"/>
        </w:rPr>
        <w:t>DarkSat is</w:t>
      </w:r>
      <w:r w:rsidRPr="00623846">
        <w:rPr>
          <w:rStyle w:val="StyleUnderline"/>
        </w:rPr>
        <w:t xml:space="preserve"> indeed </w:t>
      </w:r>
      <w:r w:rsidRPr="00343EA9">
        <w:rPr>
          <w:rStyle w:val="StyleUnderline"/>
          <w:highlight w:val="green"/>
        </w:rPr>
        <w:t>darker</w:t>
      </w:r>
      <w:r w:rsidRPr="00623846">
        <w:rPr>
          <w:rStyle w:val="StyleUnderline"/>
        </w:rPr>
        <w:t xml:space="preserve"> </w:t>
      </w:r>
      <w:r w:rsidRPr="00343EA9">
        <w:rPr>
          <w:rStyle w:val="StyleUnderline"/>
          <w:highlight w:val="green"/>
        </w:rPr>
        <w:t>but</w:t>
      </w:r>
      <w:r w:rsidRPr="00623846">
        <w:rPr>
          <w:rStyle w:val="StyleUnderline"/>
        </w:rPr>
        <w:t xml:space="preserve"> only slightly</w:t>
      </w:r>
      <w:r w:rsidRPr="00623846">
        <w:t>. Once it reached its final orbit, the satellite appeared 55 percent fainter compared to another bright Starlink satellite, according to Tregloan-Reed’s study. That’s based on the initial observations he made using a telescope at the Ckoirama Observatory in Chile. “The DarkSat coating does push the satellite beyond being able to be seen with the naked eye,” says Tregloan-Reed.</w:t>
      </w:r>
    </w:p>
    <w:p w14:paraId="3D2FB5C2" w14:textId="77777777" w:rsidR="0040658A" w:rsidRPr="00623846" w:rsidRDefault="0040658A" w:rsidP="0040658A">
      <w:pPr>
        <w:rPr>
          <w:rStyle w:val="StyleUnderline"/>
        </w:rPr>
      </w:pPr>
      <w:r w:rsidRPr="00623846">
        <w:t xml:space="preserve">That’s a big reduction, but </w:t>
      </w:r>
      <w:r w:rsidRPr="00623846">
        <w:rPr>
          <w:rStyle w:val="StyleUnderline"/>
        </w:rPr>
        <w:t xml:space="preserve">55 percent may </w:t>
      </w:r>
      <w:r w:rsidRPr="00343EA9">
        <w:rPr>
          <w:rStyle w:val="StyleUnderline"/>
          <w:highlight w:val="green"/>
        </w:rPr>
        <w:t>not</w:t>
      </w:r>
      <w:r w:rsidRPr="00623846">
        <w:rPr>
          <w:rStyle w:val="StyleUnderline"/>
        </w:rPr>
        <w:t xml:space="preserve"> be </w:t>
      </w:r>
      <w:r w:rsidRPr="00343EA9">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under threat.” People at the observatory have estimated that the Starlink satellites would need to be even fainter than DarkSat in order to truly stay out of the way and not saturate the images gathered.</w:t>
      </w:r>
    </w:p>
    <w:p w14:paraId="6A5CAA64" w14:textId="77777777" w:rsidR="0040658A" w:rsidRPr="00623846" w:rsidRDefault="0040658A" w:rsidP="0040658A">
      <w:r w:rsidRPr="00623846">
        <w:lastRenderedPageBreak/>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Starlink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0001B325" w14:textId="77777777" w:rsidR="0040658A" w:rsidRPr="00623846" w:rsidRDefault="0040658A" w:rsidP="0040658A">
      <w:r w:rsidRPr="00623846">
        <w:t>Tregloan-Reed says he’s hopeful about some kind of shade. “If that was to work then in theory it would block out the sunlight completely,” he says.</w:t>
      </w:r>
    </w:p>
    <w:p w14:paraId="5C424CBC" w14:textId="77777777" w:rsidR="0040658A" w:rsidRPr="00623846" w:rsidRDefault="0040658A" w:rsidP="0040658A">
      <w:pPr>
        <w:rPr>
          <w:b/>
          <w:u w:val="single"/>
        </w:rPr>
      </w:pPr>
      <w:r w:rsidRPr="00623846">
        <w:t xml:space="preserve">Still, </w:t>
      </w:r>
      <w:r w:rsidRPr="00623846">
        <w:rPr>
          <w:rStyle w:val="StyleUnderline"/>
        </w:rPr>
        <w:t xml:space="preserve">that doesn’t solve every single astronomy problem because </w:t>
      </w:r>
      <w:r w:rsidRPr="00343EA9">
        <w:rPr>
          <w:rStyle w:val="StyleUnderline"/>
          <w:highlight w:val="green"/>
        </w:rPr>
        <w:t>even a darkened satellite c</w:t>
      </w:r>
      <w:r w:rsidRPr="00623846">
        <w:rPr>
          <w:rStyle w:val="StyleUnderline"/>
        </w:rPr>
        <w:t xml:space="preserve">an still be </w:t>
      </w:r>
      <w:r w:rsidRPr="00343EA9">
        <w:rPr>
          <w:rStyle w:val="StyleUnderline"/>
          <w:highlight w:val="green"/>
        </w:rPr>
        <w:t>a nuisance</w:t>
      </w:r>
      <w:r w:rsidRPr="00623846">
        <w:rPr>
          <w:rStyle w:val="StyleUnderline"/>
        </w:rPr>
        <w:t xml:space="preserve">. </w:t>
      </w:r>
      <w:r w:rsidRPr="00343EA9">
        <w:rPr>
          <w:rStyle w:val="StyleUnderline"/>
          <w:highlight w:val="green"/>
        </w:rPr>
        <w:t>Astronomers</w:t>
      </w:r>
      <w:r w:rsidRPr="00623846">
        <w:rPr>
          <w:rStyle w:val="StyleUnderline"/>
        </w:rPr>
        <w:t xml:space="preserve"> searching for planets beyond our Solar System, for instance, often </w:t>
      </w:r>
      <w:r w:rsidRPr="00343EA9">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343EA9">
        <w:rPr>
          <w:rStyle w:val="StyleUnderline"/>
          <w:highlight w:val="green"/>
        </w:rPr>
        <w:t>If a satellite</w:t>
      </w:r>
      <w:r w:rsidRPr="00623846">
        <w:rPr>
          <w:rStyle w:val="StyleUnderline"/>
        </w:rPr>
        <w:t xml:space="preserve">, even a dark one, </w:t>
      </w:r>
      <w:r w:rsidRPr="00343EA9">
        <w:rPr>
          <w:rStyle w:val="StyleUnderline"/>
          <w:highlight w:val="green"/>
        </w:rPr>
        <w:t>were to pass in front</w:t>
      </w:r>
      <w:r w:rsidRPr="00623846">
        <w:rPr>
          <w:rStyle w:val="StyleUnderline"/>
        </w:rPr>
        <w:t xml:space="preserve"> of a star someone was observing, </w:t>
      </w:r>
      <w:r w:rsidRPr="00343EA9">
        <w:rPr>
          <w:rStyle w:val="StyleUnderline"/>
          <w:highlight w:val="green"/>
        </w:rPr>
        <w:t>it could throw off</w:t>
      </w:r>
      <w:r w:rsidRPr="00623846">
        <w:rPr>
          <w:rStyle w:val="StyleUnderline"/>
        </w:rPr>
        <w:t xml:space="preserve"> the search for these alien worlds.</w:t>
      </w:r>
    </w:p>
    <w:p w14:paraId="7686AE46" w14:textId="77777777" w:rsidR="0040658A" w:rsidRPr="00623846" w:rsidRDefault="0040658A" w:rsidP="0040658A">
      <w:r w:rsidRPr="00623846">
        <w:rPr>
          <w:rStyle w:val="StyleUnderline"/>
        </w:rPr>
        <w:t>No matter what, it seems that a giant constellation is going to have some kind of negative impact on someone — it can’t be helped. And looking at the big picture, SpaceX isn’t alone in its attempt to create a mega-constellation of satellites.</w:t>
      </w:r>
      <w:r w:rsidRPr="00623846">
        <w:t xml:space="preserve"> The company just gets the most attention because it’s proposing the largest number of spacecraft, and its vehicles are big, bright, and lower in the sky compared to other proposed constellations. Others like OneWeb and Amazon want to also fill the sky with internet-beaming vehicles.</w:t>
      </w:r>
    </w:p>
    <w:p w14:paraId="27D8A34D" w14:textId="77777777" w:rsidR="0040658A" w:rsidRPr="00623846" w:rsidRDefault="0040658A" w:rsidP="0040658A">
      <w:r w:rsidRPr="00343EA9">
        <w:rPr>
          <w:rStyle w:val="StyleUnderline"/>
          <w:highlight w:val="green"/>
        </w:rPr>
        <w:t>Such a large influx</w:t>
      </w:r>
      <w:r w:rsidRPr="00623846">
        <w:rPr>
          <w:rStyle w:val="StyleUnderline"/>
        </w:rPr>
        <w:t xml:space="preserve"> of artificial bright spots </w:t>
      </w:r>
      <w:r w:rsidRPr="00343EA9">
        <w:rPr>
          <w:rStyle w:val="StyleUnderline"/>
          <w:highlight w:val="green"/>
        </w:rPr>
        <w:t>is</w:t>
      </w:r>
      <w:r w:rsidRPr="00623846">
        <w:rPr>
          <w:rStyle w:val="StyleUnderline"/>
        </w:rPr>
        <w:t xml:space="preserve"> really </w:t>
      </w:r>
      <w:r w:rsidRPr="00343EA9">
        <w:rPr>
          <w:rStyle w:val="StyleUnderline"/>
          <w:highlight w:val="green"/>
        </w:rPr>
        <w:t>the heart of the issue</w:t>
      </w:r>
      <w:r w:rsidRPr="00623846">
        <w:rPr>
          <w:rStyle w:val="StyleUnderline"/>
        </w:rPr>
        <w:t>.</w:t>
      </w:r>
      <w:r w:rsidRPr="00623846">
        <w:t xml:space="preserve"> “I understand the importance of Starlink; I can see the benefits of worldwide internet,” says Tregloan-Reed. “It’s just the sheer numbers that are worrying me.”</w:t>
      </w:r>
    </w:p>
    <w:p w14:paraId="3CFD7BCB" w14:textId="77777777" w:rsidR="0040658A" w:rsidRPr="00623846" w:rsidRDefault="0040658A" w:rsidP="0040658A">
      <w:pPr>
        <w:pStyle w:val="Heading4"/>
        <w:rPr>
          <w:rFonts w:cs="Calibri"/>
        </w:rPr>
      </w:pPr>
      <w:r w:rsidRPr="00623846">
        <w:rPr>
          <w:rFonts w:cs="Calibri"/>
        </w:rPr>
        <w:t>Asteroids threats are existential – increasingly likely</w:t>
      </w:r>
    </w:p>
    <w:p w14:paraId="6382E4C6" w14:textId="77777777" w:rsidR="0040658A" w:rsidRPr="00623846" w:rsidRDefault="0040658A" w:rsidP="0040658A">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33" w:history="1">
        <w:r w:rsidRPr="00623846">
          <w:rPr>
            <w:rStyle w:val="Hyperlink"/>
          </w:rPr>
          <w:t>https://www.salon.com/2018/01/14/the-asteroids-most-likely-to-hit-earth/</w:t>
        </w:r>
      </w:hyperlink>
      <w:r w:rsidRPr="00623846">
        <w:t>.</w:t>
      </w:r>
    </w:p>
    <w:p w14:paraId="2F8F6B74" w14:textId="77777777" w:rsidR="0040658A" w:rsidRPr="00623846" w:rsidRDefault="0040658A" w:rsidP="0040658A">
      <w:r w:rsidRPr="00623846">
        <w:t xml:space="preserve">Like earthquakes and volcanoes, </w:t>
      </w:r>
      <w:r w:rsidRPr="00343EA9">
        <w:rPr>
          <w:rStyle w:val="StyleUnderline"/>
          <w:highlight w:val="green"/>
        </w:rPr>
        <w:t>the</w:t>
      </w:r>
      <w:r w:rsidRPr="00623846">
        <w:rPr>
          <w:rStyle w:val="StyleUnderline"/>
        </w:rPr>
        <w:t xml:space="preserve"> most </w:t>
      </w:r>
      <w:r w:rsidRPr="00343EA9">
        <w:rPr>
          <w:rStyle w:val="StyleUnderline"/>
          <w:highlight w:val="green"/>
        </w:rPr>
        <w:t xml:space="preserve">frightening thing about asteroid strikes is their </w:t>
      </w:r>
      <w:r w:rsidRPr="00343EA9">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2C1A0DB8" w14:textId="77777777" w:rsidR="0040658A" w:rsidRPr="00623846" w:rsidRDefault="0040658A" w:rsidP="0040658A">
      <w:r w:rsidRPr="00623846">
        <w:t>As a result, our planet is littered with little geologic memento mori that foreshadow what is to come. The Chesapeake Bay looks the way it does because of a massive impact of a three- to five-</w:t>
      </w:r>
      <w:r w:rsidRPr="00623846">
        <w:lastRenderedPageBreak/>
        <w:t>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7E8D17BE" w14:textId="77777777" w:rsidR="0040658A" w:rsidRPr="00623846" w:rsidRDefault="0040658A" w:rsidP="0040658A">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05D4D44E" w14:textId="77777777" w:rsidR="0040658A" w:rsidRPr="00623846" w:rsidRDefault="0040658A" w:rsidP="0040658A">
      <w:r w:rsidRPr="00623846">
        <w:rPr>
          <w:rStyle w:val="StyleUnderline"/>
        </w:rPr>
        <w:t xml:space="preserve">The trick with estimating </w:t>
      </w:r>
      <w:r w:rsidRPr="00343EA9">
        <w:rPr>
          <w:rStyle w:val="StyleUnderline"/>
          <w:highlight w:val="green"/>
        </w:rPr>
        <w:t>likely</w:t>
      </w:r>
      <w:r w:rsidRPr="00623846">
        <w:rPr>
          <w:rStyle w:val="StyleUnderline"/>
        </w:rPr>
        <w:t xml:space="preserve"> impact </w:t>
      </w:r>
      <w:r w:rsidRPr="00343EA9">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343EA9">
        <w:rPr>
          <w:rStyle w:val="StyleUnderline"/>
          <w:highlight w:val="green"/>
        </w:rPr>
        <w:t xml:space="preserve">have </w:t>
      </w:r>
      <w:r w:rsidRPr="00343EA9">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343EA9">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as long as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50E1669D" w14:textId="77777777" w:rsidR="0040658A" w:rsidRPr="00623846" w:rsidRDefault="0040658A" w:rsidP="0040658A">
      <w:r w:rsidRPr="00623846">
        <w:t xml:space="preserve">In estimating the precise location of an asteroid and extrapolating its future path, </w:t>
      </w:r>
      <w:r w:rsidRPr="00343EA9">
        <w:rPr>
          <w:rStyle w:val="Emphasis"/>
          <w:highlight w:val="green"/>
        </w:rPr>
        <w:t>precision is key</w:t>
      </w:r>
      <w:r w:rsidRPr="00343EA9">
        <w:rPr>
          <w:highlight w:val="green"/>
        </w:rPr>
        <w:t xml:space="preserve">; </w:t>
      </w:r>
      <w:r w:rsidRPr="00343EA9">
        <w:rPr>
          <w:rStyle w:val="StyleUnderline"/>
          <w:highlight w:val="green"/>
        </w:rPr>
        <w:t>being off by</w:t>
      </w:r>
      <w:r w:rsidRPr="00343EA9">
        <w:rPr>
          <w:highlight w:val="green"/>
        </w:rPr>
        <w:t>,</w:t>
      </w:r>
      <w:r w:rsidRPr="00623846">
        <w:t xml:space="preserve"> say, </w:t>
      </w:r>
      <w:r w:rsidRPr="00343EA9">
        <w:rPr>
          <w:rStyle w:val="Emphasis"/>
          <w:highlight w:val="green"/>
        </w:rPr>
        <w:t>40</w:t>
      </w:r>
      <w:r w:rsidRPr="00623846">
        <w:rPr>
          <w:rStyle w:val="Emphasis"/>
        </w:rPr>
        <w:t xml:space="preserve"> </w:t>
      </w:r>
      <w:r w:rsidRPr="00343EA9">
        <w:rPr>
          <w:rStyle w:val="Emphasis"/>
          <w:highlight w:val="green"/>
        </w:rPr>
        <w:t>kilometers today will equate to</w:t>
      </w:r>
      <w:r w:rsidRPr="00623846">
        <w:rPr>
          <w:rStyle w:val="StyleUnderline"/>
        </w:rPr>
        <w:t xml:space="preserve"> an orbital </w:t>
      </w:r>
      <w:r w:rsidRPr="00343EA9">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722A6A4D" w14:textId="77777777" w:rsidR="0040658A" w:rsidRPr="00623846" w:rsidRDefault="0040658A" w:rsidP="0040658A">
      <w:r w:rsidRPr="00623846">
        <w:t xml:space="preserve">All of this is to say that the asteroids on this list move in and out of our planet’s orbit — </w:t>
      </w:r>
      <w:r w:rsidRPr="00343EA9">
        <w:rPr>
          <w:rStyle w:val="StyleUnderline"/>
          <w:highlight w:val="green"/>
        </w:rPr>
        <w:t>on a long enough timescale</w:t>
      </w:r>
      <w:r w:rsidRPr="00623846">
        <w:rPr>
          <w:rStyle w:val="StyleUnderline"/>
        </w:rPr>
        <w:t>,</w:t>
      </w:r>
      <w:r w:rsidRPr="00623846">
        <w:t xml:space="preserve"> </w:t>
      </w:r>
      <w:r w:rsidRPr="00343EA9">
        <w:rPr>
          <w:rStyle w:val="Emphasis"/>
          <w:highlight w:val="green"/>
        </w:rPr>
        <w:t xml:space="preserve">we’re </w:t>
      </w:r>
      <w:r w:rsidRPr="00623846">
        <w:rPr>
          <w:rStyle w:val="Emphasis"/>
        </w:rPr>
        <w:t xml:space="preserve">either </w:t>
      </w:r>
      <w:r w:rsidRPr="00343EA9">
        <w:rPr>
          <w:rStyle w:val="Emphasis"/>
          <w:highlight w:val="green"/>
        </w:rPr>
        <w:t>going to have</w:t>
      </w:r>
      <w:r w:rsidRPr="00623846">
        <w:rPr>
          <w:rStyle w:val="Emphasis"/>
        </w:rPr>
        <w:t xml:space="preserve"> a close encounter or </w:t>
      </w:r>
      <w:r w:rsidRPr="00343EA9">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343EA9">
        <w:rPr>
          <w:rStyle w:val="StyleUnderline"/>
          <w:highlight w:val="green"/>
        </w:rPr>
        <w:t>big enough to</w:t>
      </w:r>
      <w:r w:rsidRPr="00623846">
        <w:rPr>
          <w:rStyle w:val="StyleUnderline"/>
        </w:rPr>
        <w:t xml:space="preserve"> at least </w:t>
      </w:r>
      <w:r w:rsidRPr="00343EA9">
        <w:rPr>
          <w:rStyle w:val="StyleUnderline"/>
          <w:highlight w:val="green"/>
        </w:rPr>
        <w:t>cause</w:t>
      </w:r>
      <w:r w:rsidRPr="00623846">
        <w:rPr>
          <w:rStyle w:val="StyleUnderline"/>
        </w:rPr>
        <w:t xml:space="preserve"> a </w:t>
      </w:r>
      <w:r w:rsidRPr="00343EA9">
        <w:rPr>
          <w:rStyle w:val="StyleUnderline"/>
          <w:highlight w:val="green"/>
        </w:rPr>
        <w:t>nuclear winter</w:t>
      </w:r>
      <w:r w:rsidRPr="00623846">
        <w:rPr>
          <w:rStyle w:val="StyleUnderline"/>
        </w:rPr>
        <w:t>, and B) that have a decent likelihood of eventual collision</w:t>
      </w:r>
      <w:r w:rsidRPr="00623846">
        <w:t>. The way that near-Earth objects are ranked by astronomers takes into account the number of opportunities for the orbit to intercept Earth; most of these have elliptical orbits that will swing past our planet many times.</w:t>
      </w:r>
    </w:p>
    <w:p w14:paraId="603D00EF" w14:textId="77777777" w:rsidR="0040658A" w:rsidRPr="00623846" w:rsidRDefault="0040658A" w:rsidP="0040658A">
      <w:pPr>
        <w:rPr>
          <w:rStyle w:val="Emphasis"/>
        </w:rPr>
      </w:pPr>
      <w:r w:rsidRPr="00343EA9">
        <w:rPr>
          <w:rStyle w:val="Emphasis"/>
          <w:highlight w:val="green"/>
        </w:rPr>
        <w:t>3200 Phaethon</w:t>
      </w:r>
    </w:p>
    <w:p w14:paraId="1F59BF7F" w14:textId="77777777" w:rsidR="0040658A" w:rsidRPr="00623846" w:rsidRDefault="0040658A" w:rsidP="0040658A">
      <w:r w:rsidRPr="00623846">
        <w:t xml:space="preserve">The aforementioned asteroid, which I wrote about last month when it </w:t>
      </w:r>
      <w:r w:rsidRPr="00623846">
        <w:rPr>
          <w:rStyle w:val="StyleUnderline"/>
        </w:rPr>
        <w:t>had a close encounter</w:t>
      </w:r>
      <w:r w:rsidRPr="00623846">
        <w:t xml:space="preserve"> with Earth, is rumored to be the source of the Geminid meteor shower. An asteroid creating meteor showers on Earth is unusual; but 3200 Phaethon is a weird asteroid. </w:t>
      </w:r>
      <w:r w:rsidRPr="00623846">
        <w:rPr>
          <w:rStyle w:val="StyleUnderline"/>
        </w:rPr>
        <w:t xml:space="preserve">The </w:t>
      </w:r>
      <w:r w:rsidRPr="00623846">
        <w:t xml:space="preserve">atmosphere-free, 3.6 mile-wide </w:t>
      </w:r>
      <w:r w:rsidRPr="00623846">
        <w:rPr>
          <w:rStyle w:val="StyleUnderline"/>
        </w:rPr>
        <w:t xml:space="preserve">rock </w:t>
      </w:r>
      <w:r w:rsidRPr="00343EA9">
        <w:rPr>
          <w:rStyle w:val="StyleUnderline"/>
          <w:highlight w:val="green"/>
        </w:rPr>
        <w:t>swings very close to the Sun</w:t>
      </w:r>
      <w:r w:rsidRPr="00623846">
        <w:rPr>
          <w:rStyle w:val="StyleUnderline"/>
        </w:rPr>
        <w:t xml:space="preserve">, rapidly heating the asteroid's </w:t>
      </w:r>
      <w:r w:rsidRPr="00623846">
        <w:rPr>
          <w:rStyle w:val="StyleUnderline"/>
        </w:rPr>
        <w:lastRenderedPageBreak/>
        <w:t>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Geminid meteors, tiny particles that rain down periodically on Earth.</w:t>
      </w:r>
    </w:p>
    <w:p w14:paraId="5114297A" w14:textId="77777777" w:rsidR="0040658A" w:rsidRPr="00623846" w:rsidRDefault="0040658A" w:rsidP="0040658A">
      <w:r w:rsidRPr="00623846">
        <w:t xml:space="preserve">3200 Phaethon has a very elliptical orbit, meaning it passes close to the Sun before swinging far out again. </w:t>
      </w:r>
      <w:r w:rsidRPr="00623846">
        <w:rPr>
          <w:rStyle w:val="StyleUnderline"/>
        </w:rPr>
        <w:t xml:space="preserve">Its motion moves it </w:t>
      </w:r>
      <w:r w:rsidRPr="00343EA9">
        <w:rPr>
          <w:rStyle w:val="StyleUnderline"/>
          <w:highlight w:val="green"/>
        </w:rPr>
        <w:t>in and out of Earth’s</w:t>
      </w:r>
      <w:r w:rsidRPr="00623846">
        <w:t xml:space="preserve"> near-circular </w:t>
      </w:r>
      <w:r w:rsidRPr="00343EA9">
        <w:rPr>
          <w:rStyle w:val="StyleUnderline"/>
          <w:highlight w:val="green"/>
        </w:rPr>
        <w:t>orbit</w:t>
      </w:r>
      <w:r w:rsidRPr="00623846">
        <w:t>, which is how it ended up grazing us by 6.2 million miles back in December, at which point it was visible from Earth with a small telescope.</w:t>
      </w:r>
    </w:p>
    <w:p w14:paraId="0D880BF5" w14:textId="77777777" w:rsidR="0040658A" w:rsidRPr="00623846" w:rsidRDefault="0040658A" w:rsidP="0040658A">
      <w:r w:rsidRPr="00623846">
        <w:t xml:space="preserve">A 3.6 mile-wide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aforementioned Chesapeake Bay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373F794A" w14:textId="77777777" w:rsidR="0040658A" w:rsidRPr="00623846" w:rsidRDefault="0040658A" w:rsidP="0040658A">
      <w:r w:rsidRPr="00623846">
        <w:t>Accordingly, NASA lists 3200 Phaethon as “potentially hazardous.”</w:t>
      </w:r>
    </w:p>
    <w:p w14:paraId="191CEA12" w14:textId="77777777" w:rsidR="0040658A" w:rsidRPr="00623846" w:rsidRDefault="0040658A" w:rsidP="0040658A">
      <w:pPr>
        <w:rPr>
          <w:rStyle w:val="Emphasis"/>
        </w:rPr>
      </w:pPr>
      <w:r w:rsidRPr="00343EA9">
        <w:rPr>
          <w:rStyle w:val="Emphasis"/>
          <w:highlight w:val="green"/>
        </w:rPr>
        <w:t>2017 XO2</w:t>
      </w:r>
    </w:p>
    <w:p w14:paraId="054C7462" w14:textId="77777777" w:rsidR="0040658A" w:rsidRPr="00623846" w:rsidRDefault="0040658A" w:rsidP="0040658A">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343EA9">
        <w:rPr>
          <w:rStyle w:val="StyleUnderline"/>
          <w:highlight w:val="green"/>
        </w:rPr>
        <w:t>will take</w:t>
      </w:r>
      <w:r w:rsidRPr="00623846">
        <w:rPr>
          <w:rStyle w:val="StyleUnderline"/>
        </w:rPr>
        <w:t xml:space="preserve"> </w:t>
      </w:r>
      <w:r w:rsidRPr="00343EA9">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343EA9">
        <w:rPr>
          <w:rStyle w:val="Emphasis"/>
          <w:highlight w:val="green"/>
        </w:rPr>
        <w:t>it</w:t>
      </w:r>
      <w:r w:rsidRPr="00623846">
        <w:rPr>
          <w:rStyle w:val="Emphasis"/>
        </w:rPr>
        <w:t xml:space="preserve"> </w:t>
      </w:r>
      <w:r w:rsidRPr="00343EA9">
        <w:rPr>
          <w:rStyle w:val="Emphasis"/>
          <w:highlight w:val="green"/>
        </w:rPr>
        <w:t>may keep swinging by Earth for thousands more years.</w:t>
      </w:r>
    </w:p>
    <w:p w14:paraId="61197DC9" w14:textId="77777777" w:rsidR="0040658A" w:rsidRPr="00623846" w:rsidRDefault="0040658A" w:rsidP="0040658A">
      <w:pPr>
        <w:rPr>
          <w:rStyle w:val="Emphasis"/>
        </w:rPr>
      </w:pPr>
      <w:r w:rsidRPr="00343EA9">
        <w:rPr>
          <w:rStyle w:val="Emphasis"/>
          <w:highlight w:val="green"/>
        </w:rPr>
        <w:t>2017 YZ1</w:t>
      </w:r>
    </w:p>
    <w:p w14:paraId="29FB6BFA" w14:textId="77777777" w:rsidR="0040658A" w:rsidRPr="00623846" w:rsidRDefault="0040658A" w:rsidP="0040658A">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343EA9">
        <w:rPr>
          <w:rStyle w:val="Emphasis"/>
          <w:highlight w:val="green"/>
        </w:rPr>
        <w:t>is trying desperately</w:t>
      </w:r>
      <w:r w:rsidRPr="00623846">
        <w:rPr>
          <w:rStyle w:val="Emphasis"/>
        </w:rPr>
        <w:t xml:space="preserve"> to dunk — by which I mean, </w:t>
      </w:r>
      <w:r w:rsidRPr="00343EA9">
        <w:rPr>
          <w:rStyle w:val="Emphasis"/>
          <w:highlight w:val="green"/>
        </w:rPr>
        <w:t>violently collide with Earth</w:t>
      </w:r>
      <w:r w:rsidRPr="00343EA9">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2D6A1523" w14:textId="77777777" w:rsidR="0040658A" w:rsidRPr="00623846" w:rsidRDefault="0040658A" w:rsidP="0040658A">
      <w:r w:rsidRPr="00623846">
        <w:lastRenderedPageBreak/>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land </w:t>
      </w:r>
      <w:r w:rsidRPr="00343EA9">
        <w:rPr>
          <w:rStyle w:val="Emphasis"/>
          <w:highlight w:val="green"/>
        </w:rPr>
        <w:t>it might create a cataclysmic explosion</w:t>
      </w:r>
      <w:r w:rsidRPr="00623846">
        <w:rPr>
          <w:rStyle w:val="Emphasis"/>
        </w:rPr>
        <w:t xml:space="preserve"> that would mess up our weather for a few years.</w:t>
      </w:r>
    </w:p>
    <w:p w14:paraId="59B9A5D9" w14:textId="77777777" w:rsidR="0040658A" w:rsidRPr="00623846" w:rsidRDefault="0040658A" w:rsidP="0040658A">
      <w:r w:rsidRPr="00623846">
        <w:t>Jot down June 30, 2047, in your calendar, and then pull out your telescope, watch it sail by and toast your good fortune.</w:t>
      </w:r>
    </w:p>
    <w:p w14:paraId="421C5045" w14:textId="77777777" w:rsidR="0040658A" w:rsidRPr="00623846" w:rsidRDefault="0040658A" w:rsidP="0040658A">
      <w:pPr>
        <w:rPr>
          <w:rStyle w:val="Emphasis"/>
        </w:rPr>
      </w:pPr>
      <w:r w:rsidRPr="00343EA9">
        <w:rPr>
          <w:rStyle w:val="Emphasis"/>
          <w:highlight w:val="green"/>
        </w:rPr>
        <w:t>2018 AE2</w:t>
      </w:r>
    </w:p>
    <w:p w14:paraId="53404A1F" w14:textId="77777777" w:rsidR="0040658A" w:rsidRPr="00623846" w:rsidRDefault="0040658A" w:rsidP="0040658A">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343EA9">
        <w:rPr>
          <w:rStyle w:val="StyleUnderline"/>
          <w:highlight w:val="green"/>
        </w:rPr>
        <w:t>will have a number of</w:t>
      </w:r>
      <w:r w:rsidRPr="00623846">
        <w:rPr>
          <w:rStyle w:val="StyleUnderline"/>
        </w:rPr>
        <w:t xml:space="preserve"> low-probability </w:t>
      </w:r>
      <w:r w:rsidRPr="00343EA9">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343EA9">
        <w:rPr>
          <w:rStyle w:val="StyleUnderline"/>
          <w:highlight w:val="green"/>
        </w:rPr>
        <w:t>AE2 would have a destructive capacity</w:t>
      </w:r>
      <w:r w:rsidRPr="00623846">
        <w:t xml:space="preserve"> (3,200 megatons) </w:t>
      </w:r>
      <w:r w:rsidRPr="00343EA9">
        <w:rPr>
          <w:rStyle w:val="StyleUnderline"/>
          <w:highlight w:val="green"/>
        </w:rPr>
        <w:t xml:space="preserve">equal to about </w:t>
      </w:r>
      <w:r w:rsidRPr="00343EA9">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343EA9">
        <w:rPr>
          <w:rStyle w:val="StyleUnderline"/>
          <w:highlight w:val="green"/>
        </w:rPr>
        <w:t>resulting in crop loss</w:t>
      </w:r>
      <w:r w:rsidRPr="00623846">
        <w:rPr>
          <w:rStyle w:val="StyleUnderline"/>
        </w:rPr>
        <w:t xml:space="preserve">, colder days, </w:t>
      </w:r>
      <w:r w:rsidRPr="00343EA9">
        <w:rPr>
          <w:rStyle w:val="StyleUnderline"/>
          <w:highlight w:val="green"/>
        </w:rPr>
        <w:t>and the probable deaths of</w:t>
      </w:r>
      <w:r w:rsidRPr="00623846">
        <w:rPr>
          <w:rStyle w:val="StyleUnderline"/>
        </w:rPr>
        <w:t xml:space="preserve"> millions or </w:t>
      </w:r>
      <w:r w:rsidRPr="00343EA9">
        <w:rPr>
          <w:rStyle w:val="StyleUnderline"/>
          <w:highlight w:val="green"/>
        </w:rPr>
        <w:t>billions</w:t>
      </w:r>
      <w:r w:rsidRPr="00623846">
        <w:t xml:space="preserve"> — </w:t>
      </w:r>
      <w:r w:rsidRPr="00623846">
        <w:rPr>
          <w:rStyle w:val="Emphasis"/>
        </w:rPr>
        <w:t>we would indeed be in for trouble</w:t>
      </w:r>
      <w:r w:rsidRPr="00623846">
        <w:t>.</w:t>
      </w:r>
    </w:p>
    <w:p w14:paraId="6468660B" w14:textId="77777777" w:rsidR="0040658A" w:rsidRPr="00623846" w:rsidRDefault="0040658A" w:rsidP="0040658A">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In a future article, I'll explore the ways that humanity might come together to deflect a hazardous asteroid, many of which are actually quite simple if done far enough in advance of impact.</w:t>
      </w:r>
    </w:p>
    <w:p w14:paraId="4AD157B5" w14:textId="77777777" w:rsidR="00FA5A28" w:rsidRPr="002E6C6D" w:rsidRDefault="00FA5A28" w:rsidP="00FA5A28">
      <w:pPr>
        <w:pStyle w:val="Heading4"/>
      </w:pPr>
      <w:r w:rsidRPr="002E6C6D">
        <w:t>They obliterate the earth – definitely causes extinction</w:t>
      </w:r>
    </w:p>
    <w:p w14:paraId="5C1E8681" w14:textId="77777777" w:rsidR="00FA5A28" w:rsidRDefault="00FA5A28" w:rsidP="00FA5A28">
      <w:r>
        <w:rPr>
          <w:b/>
        </w:rPr>
        <w:t>McGuire 2</w:t>
      </w:r>
      <w:r>
        <w:t xml:space="preserve"> (Bill, Professor of Geohazards at University College London and is one of Britain's leading volcanologists, A Guide to the End of the World, p. 159-168)</w:t>
      </w:r>
    </w:p>
    <w:p w14:paraId="1A1AF535" w14:textId="77777777" w:rsidR="00FA5A28" w:rsidRDefault="00FA5A28" w:rsidP="00FA5A28">
      <w:r w:rsidRPr="006E6E72">
        <w:t xml:space="preserve">The Tunguska events pale into insignificance when compared to what happened </w:t>
      </w:r>
      <w:r w:rsidRPr="006E6E72">
        <w:rPr>
          <w:u w:val="single"/>
        </w:rPr>
        <w:t>off the coast of Mexico's Yucatan Peninsula</w:t>
      </w:r>
      <w:r w:rsidRPr="006E6E72">
        <w:t xml:space="preserve"> 65 million years earlier. Here </w:t>
      </w:r>
      <w:r w:rsidRPr="006E6E72">
        <w:rPr>
          <w:u w:val="single"/>
        </w:rPr>
        <w:t xml:space="preserve">a 10-kilometre </w:t>
      </w:r>
      <w:r w:rsidRPr="00FF113B">
        <w:rPr>
          <w:highlight w:val="green"/>
          <w:u w:val="single"/>
        </w:rPr>
        <w:t>asteroid</w:t>
      </w:r>
      <w:r w:rsidRPr="006E6E72">
        <w:t xml:space="preserve"> or comet—its exact nature is uncertain—crashed into the sea and </w:t>
      </w:r>
      <w:r w:rsidRPr="006E6E72">
        <w:rPr>
          <w:u w:val="single"/>
        </w:rPr>
        <w:t xml:space="preserve">changed our world forever. Within microseconds, an unimaginable explosion </w:t>
      </w:r>
      <w:r w:rsidRPr="00FF113B">
        <w:rPr>
          <w:highlight w:val="green"/>
          <w:u w:val="single"/>
        </w:rPr>
        <w:t xml:space="preserve">released as much energy as </w:t>
      </w:r>
      <w:r w:rsidRPr="00FF113B">
        <w:rPr>
          <w:rStyle w:val="Emphasis"/>
          <w:highlight w:val="green"/>
        </w:rPr>
        <w:t>billions of Hiroshima bombs</w:t>
      </w:r>
      <w:r w:rsidRPr="006E6E72">
        <w:rPr>
          <w:u w:val="single"/>
        </w:rPr>
        <w:t xml:space="preserve"> detonated simultaneously, creating a titanic fireball hotter than the Sun that vaporized the ocean</w:t>
      </w:r>
      <w:r w:rsidRPr="006E6E72">
        <w:t xml:space="preserve"> and excavated a crater 180 kilometres across in the crust beneath. Shock waves blasted upwards, </w:t>
      </w:r>
      <w:r w:rsidRPr="00FF113B">
        <w:rPr>
          <w:rStyle w:val="Emphasis"/>
          <w:highlight w:val="green"/>
        </w:rPr>
        <w:t>tearing the atmosphere</w:t>
      </w:r>
      <w:r w:rsidRPr="006E6E72">
        <w:rPr>
          <w:u w:val="single"/>
        </w:rPr>
        <w:t xml:space="preserve"> apart and expelling over a hundred trillion tonnes of molten rock into space, later to fall across the globe</w:t>
      </w:r>
      <w:r w:rsidRPr="006E6E72">
        <w:t xml:space="preserve">. Almost </w:t>
      </w:r>
      <w:r w:rsidRPr="006E6E72">
        <w:rPr>
          <w:u w:val="single"/>
        </w:rPr>
        <w:t>immediately</w:t>
      </w:r>
      <w:r w:rsidRPr="006E6E72">
        <w:t xml:space="preserve"> </w:t>
      </w:r>
      <w:r w:rsidRPr="006E6E72">
        <w:rPr>
          <w:u w:val="single"/>
        </w:rPr>
        <w:t>an area bigger than Europe would have been</w:t>
      </w:r>
      <w:r w:rsidRPr="006E6E72">
        <w:t xml:space="preserve"> flattened and </w:t>
      </w:r>
      <w:r w:rsidRPr="006E6E72">
        <w:rPr>
          <w:u w:val="single"/>
        </w:rPr>
        <w:t>scoured of</w:t>
      </w:r>
      <w:r w:rsidRPr="006E6E72">
        <w:t xml:space="preserve"> virtually </w:t>
      </w:r>
      <w:r w:rsidRPr="006E6E72">
        <w:rPr>
          <w:u w:val="single"/>
        </w:rPr>
        <w:t>all life</w:t>
      </w:r>
      <w:r w:rsidRPr="006E6E72">
        <w:t xml:space="preserve">, while massive earthquakes rocked the planet. The atmosphere would have howled and screamed as </w:t>
      </w:r>
      <w:r w:rsidRPr="006E6E72">
        <w:rPr>
          <w:u w:val="single"/>
        </w:rPr>
        <w:t xml:space="preserve">hypercanes five times </w:t>
      </w:r>
      <w:r w:rsidRPr="006E6E72">
        <w:rPr>
          <w:u w:val="single"/>
        </w:rPr>
        <w:lastRenderedPageBreak/>
        <w:t>more powerful than the strongest hurricane ripped the landscape apart</w:t>
      </w:r>
      <w:r w:rsidRPr="006E6E72">
        <w:t xml:space="preserve">, joining forces with huge tsunamis to batter coastlines many thousandsof kilometres distant. Even worse was to follow. As the rock blasted into space began to rain down across the entire planet so the </w:t>
      </w:r>
      <w:r w:rsidRPr="00FF113B">
        <w:rPr>
          <w:highlight w:val="green"/>
          <w:u w:val="single"/>
        </w:rPr>
        <w:t>heat</w:t>
      </w:r>
      <w:r w:rsidRPr="006E6E72">
        <w:t xml:space="preserve"> generated by its re-entry into the atmosphere </w:t>
      </w:r>
      <w:r w:rsidRPr="00FF113B">
        <w:rPr>
          <w:highlight w:val="green"/>
          <w:u w:val="single"/>
        </w:rPr>
        <w:t xml:space="preserve">irradiated the surface, </w:t>
      </w:r>
      <w:r w:rsidRPr="00FF113B">
        <w:rPr>
          <w:rStyle w:val="Emphasis"/>
          <w:highlight w:val="green"/>
        </w:rPr>
        <w:t>roasting animals alive</w:t>
      </w:r>
      <w:r w:rsidRPr="006E6E72">
        <w:rPr>
          <w:u w:val="single"/>
        </w:rPr>
        <w:t xml:space="preserve"> as effectively as an oven</w:t>
      </w:r>
      <w:r w:rsidRPr="006E6E72">
        <w:t xml:space="preserve"> grill, </w:t>
      </w:r>
      <w:r w:rsidRPr="006E6E72">
        <w:rPr>
          <w:u w:val="single"/>
        </w:rPr>
        <w:t xml:space="preserve">and starting great conflagrations that </w:t>
      </w:r>
      <w:r w:rsidRPr="00FF113B">
        <w:rPr>
          <w:highlight w:val="green"/>
          <w:u w:val="single"/>
        </w:rPr>
        <w:t xml:space="preserve">laid waste the </w:t>
      </w:r>
      <w:r w:rsidRPr="00FF113B">
        <w:rPr>
          <w:rStyle w:val="Emphasis"/>
          <w:highlight w:val="green"/>
        </w:rPr>
        <w:t>world's forests</w:t>
      </w:r>
      <w:r w:rsidRPr="00FF113B">
        <w:rPr>
          <w:highlight w:val="green"/>
          <w:u w:val="single"/>
        </w:rPr>
        <w:t xml:space="preserve"> and grasslands</w:t>
      </w:r>
      <w:r w:rsidRPr="006E6E72">
        <w:rPr>
          <w:u w:val="single"/>
        </w:rPr>
        <w:t xml:space="preserve"> and turned fully a quarter of all living material to ashes</w:t>
      </w:r>
      <w:r w:rsidRPr="006E6E72">
        <w:t xml:space="preserve">. Even once the atmosphere and oceans had settled down, the crust had stopped shuddering, and the bombardment of debris from space had ceased, more was to come. In the following weeks, </w:t>
      </w:r>
      <w:r w:rsidRPr="00FF113B">
        <w:rPr>
          <w:highlight w:val="green"/>
          <w:u w:val="single"/>
        </w:rPr>
        <w:t xml:space="preserve">smoke and dust in the atmosphere </w:t>
      </w:r>
      <w:r w:rsidRPr="00FF113B">
        <w:rPr>
          <w:rStyle w:val="Emphasis"/>
          <w:highlight w:val="green"/>
        </w:rPr>
        <w:t>blotted out the</w:t>
      </w:r>
      <w:r w:rsidRPr="00FF113B">
        <w:rPr>
          <w:highlight w:val="green"/>
          <w:u w:val="single"/>
        </w:rPr>
        <w:t xml:space="preserve"> Sun and brought temperatures plunging</w:t>
      </w:r>
      <w:r w:rsidRPr="006E6E72">
        <w:t xml:space="preserve"> by as much as 15 degrees Celsius. </w:t>
      </w:r>
      <w:r w:rsidRPr="006E6E72">
        <w:rPr>
          <w:u w:val="single"/>
        </w:rPr>
        <w:t xml:space="preserve">In the growing gloom and bitter cold the surviving </w:t>
      </w:r>
      <w:r w:rsidRPr="00FF113B">
        <w:rPr>
          <w:highlight w:val="green"/>
          <w:u w:val="single"/>
        </w:rPr>
        <w:t>plant life</w:t>
      </w:r>
      <w:r w:rsidRPr="006E6E72">
        <w:t xml:space="preserve"> wilted and </w:t>
      </w:r>
      <w:r w:rsidRPr="00FF113B">
        <w:rPr>
          <w:highlight w:val="green"/>
          <w:u w:val="single"/>
        </w:rPr>
        <w:t>died</w:t>
      </w:r>
      <w:r w:rsidRPr="006E6E72">
        <w:t xml:space="preserve"> while those herbivorous dinosaurs that remained slowly starved. </w:t>
      </w:r>
      <w:r w:rsidRPr="00FF113B">
        <w:rPr>
          <w:highlight w:val="green"/>
          <w:u w:val="single"/>
        </w:rPr>
        <w:t>global wildfires and acid rain</w:t>
      </w:r>
      <w:r w:rsidRPr="006E6E72">
        <w:t xml:space="preserve"> from the huge quantities of sulphur injected into the atmosphere from rocks at the site of the impact </w:t>
      </w:r>
      <w:r w:rsidRPr="00FF113B">
        <w:rPr>
          <w:highlight w:val="green"/>
          <w:u w:val="single"/>
        </w:rPr>
        <w:t>poured into the oceans</w:t>
      </w:r>
      <w:r w:rsidRPr="006E6E72">
        <w:rPr>
          <w:u w:val="single"/>
        </w:rPr>
        <w:t>, wiping out three-quarters of all marine life. After years of freezing conditions the gloom</w:t>
      </w:r>
      <w:r w:rsidRPr="006E6E72">
        <w:t xml:space="preserve"> following the so-called Chicxulub impact would eventually have </w:t>
      </w:r>
      <w:r w:rsidRPr="006E6E72">
        <w:rPr>
          <w:u w:val="single"/>
        </w:rPr>
        <w:t>lifted, only to reveal a terrible Sun blazing through the tatters of an ozone layer torn apart by the chemical action of nitrous oxides</w:t>
      </w:r>
      <w:r w:rsidRPr="006E6E72">
        <w:t xml:space="preserve"> concocted in the impact fireball: </w:t>
      </w:r>
      <w:r w:rsidRPr="00FF113B">
        <w:rPr>
          <w:highlight w:val="green"/>
          <w:u w:val="single"/>
        </w:rPr>
        <w:t>an ultraviolet spring</w:t>
      </w:r>
      <w:r w:rsidRPr="006E6E72">
        <w:rPr>
          <w:u w:val="single"/>
        </w:rPr>
        <w:t xml:space="preserve"> hard on the heels of the cosmic winter that </w:t>
      </w:r>
      <w:r w:rsidRPr="00FF113B">
        <w:rPr>
          <w:highlight w:val="green"/>
          <w:u w:val="single"/>
        </w:rPr>
        <w:t>fried many of the remaining species</w:t>
      </w:r>
      <w:r w:rsidRPr="006E6E72">
        <w:t xml:space="preserve"> struggling precariously to hang on to life. So enormously was the natural balance of the Earth upset that according to some it might have taken hundreds of thousands of years for the post-Chicxulub Earth to return to what passes for normal. When it did the age of the great reptiles was finally over, leaving the field to the primitive mammals—our distant ancestors—and opening an evolutionary trail that culminated in the rise and rise of the human race. But could we go the same way1?To assess the chances, let me look a little more closely at the destructive power of an impact event. At Tunguska, destruction of the forests resulted partly from the great heat generated by the explosion, but mainly from the blast wave that literally pushed the trees over and flattened them against the ground. The strength of this blast wave depends upon what is called the peak overpressure, that is the difference between ambient pressure and the pressure of the blastwave. In order to cause severe destruction thisnccds to exceed 4. pounds per square inch, an overpressure that results in wind speeds that arc over twice the force of those found in a typical hurricane. Even though tiny compared with, say, the land area of London, the enormous overpressures generated by a 50-metre object exploding low overhead would cause damage comparable with the detonation of a very large nuclear device, obliterating almost everything within the city's orbital motorway. Increase the size of the impactor and things get very much worse. An asteroid just 250 metres across would be sufficiently massive to penetrate the atmosphere; blasting a crater 5 kilometres across and devastating an area of around 10,000 square kilometres— that is about the size of the English county of Kent. Raise the size of the asteroid again, to 650 metres, and the area of devastation increases to ioo;ooo square kilometres—about the size of the US state of South Carolina. Terrible as this all sounds, however, even this would be insufficient to affect the entire planet. In order to do this, an impactor has to be at least 1 kilometre across, if it is one of the speedier comets, or 1.5 kilometres in diameter if it is one of the slower asteroids. A collision with one of these objects would generate a blast equivalent to 100.000 million tonnes of TNT, which would obliterate an area 500 kilometres across say the size of England—and kill perhaps tens of millions of people, depending upon the location of the impact. The real problems for the rest of the world would </w:t>
      </w:r>
      <w:r w:rsidRPr="006E6E72">
        <w:lastRenderedPageBreak/>
        <w:t xml:space="preserve">start soon after as dust in the atmosphere began to darken the skies and reduce the level of sunlight reaching the Earth's surface. By comparison with the huge Chicxulub impact it is certain that this would result in a dramatic lowering of global temperatures but there is no consensus on just how bad this would be. The chances are, however, that an impact of this size would result in appalling weather conditions and crop failures at least as severe as those of the 'Year Without a Summer'; 'which followed the 1815 eruption of Indonesia's Tambora volcano. As mentioned in the last chapter, with even developed countries holding sufficient food to feed their populations for only a month or so, large-scale crop failures across the planet would undoubtedly have serious implications. Rationing, at the very least, is likely to be die result, with a worst case scenario seeing widespread disruption of the social and economic fabric of developed nations. In the developing world, where subsistence farming remains very much the norm, wide-spread failure of the harvests could be expected to translate rapidly into famine on a biblical scale Some researchers forecast that as many as a quarter of the world's population could succumb to a deteriorating climate following an impact in the 1—1.5 kilometre size range. Anything bigger and photosynthesis stops completely. Once this happens the issue is not how many people will die but whether the human race will survive. One estimate proposes that the impact of an object just 4- kilometres across will inject sufficient quantities of dust and debris into the atmosphere to reduce light levels below those required for photosynthesis. Because we still don't know how many threatening objects there are out there nor whether they come in bursts, it is almost impossible to say when the Earth will be struck by an asteroid or comet that will bring to an end the world as we know it. Impact events on the scale of the Chicxulub dinosaur-killer only occur every several tens of millions of years, so in any single year the chances of such an impact arc tiny. Any optimism is, however, tempered by the fact that— should the Shiva hypothesis be true—the next swarm of Oort Cloud comets could even now be speeding towards the inner solar system. Failing this, we may have only another thousand years to wait until the return of the dense part of the Taurid Complex and another asteroidal assault. Even if it turns out that there is no coherence in the timing of impact events, </w:t>
      </w:r>
      <w:r w:rsidRPr="00FF113B">
        <w:rPr>
          <w:b/>
          <w:highlight w:val="green"/>
          <w:u w:val="single"/>
        </w:rPr>
        <w:t>there is</w:t>
      </w:r>
      <w:r w:rsidRPr="006E6E72">
        <w:t xml:space="preserve"> statistically </w:t>
      </w:r>
      <w:r w:rsidRPr="00FF113B">
        <w:rPr>
          <w:b/>
          <w:highlight w:val="green"/>
          <w:u w:val="single"/>
          <w:bdr w:val="single" w:sz="4" w:space="0" w:color="auto" w:frame="1"/>
        </w:rPr>
        <w:t>no reason</w:t>
      </w:r>
      <w:r w:rsidRPr="00FF113B">
        <w:rPr>
          <w:b/>
          <w:highlight w:val="green"/>
          <w:u w:val="single"/>
        </w:rPr>
        <w:t xml:space="preserve"> why we cannot be hit next year by an </w:t>
      </w:r>
      <w:r w:rsidRPr="00FF113B">
        <w:rPr>
          <w:b/>
          <w:highlight w:val="green"/>
          <w:u w:val="single"/>
          <w:bdr w:val="single" w:sz="4" w:space="0" w:color="auto" w:frame="1"/>
        </w:rPr>
        <w:t>undiscovered</w:t>
      </w:r>
      <w:r w:rsidRPr="006E6E72">
        <w:t xml:space="preserve"> Earth-Crossing </w:t>
      </w:r>
      <w:r w:rsidRPr="00FF113B">
        <w:rPr>
          <w:b/>
          <w:highlight w:val="green"/>
          <w:u w:val="single"/>
        </w:rPr>
        <w:t>Asteroid</w:t>
      </w:r>
      <w:r w:rsidRPr="006E6E72">
        <w:rPr>
          <w:u w:val="single"/>
        </w:rPr>
        <w:t xml:space="preserve"> or by a long-period comet that has never before visited the inner solar system</w:t>
      </w:r>
      <w:r w:rsidRPr="006E6E72">
        <w:t xml:space="preserve">. Small impactors on the Tunguska scale struck Brazil in 1931 and Greenland in 1097, and will continue to pound the Earth every few decades. Because their destructive footprint is tiny compared to the surface area of the Earth, however, it would be very bad luck if one of these hit an urban area, and most will fall in the sea. Although this might seem a good thing, a larger object striking the ocean would be very bad news indeed. A 500-metre rock landing in the Pacific Basin, for example, would generate gigantic tsunamis that would obliterate just about every coastal city in the hemisphere within 20 hours or so. The chances of this happening arc actually quite high—about 1 per cent in the next 100 years—and the death toll could well top half a billion. Estimates of the frequencies of impacts in the 1 kilometre size bracket range from 100,000 to 333,000 years, but the youngest impact crater produced by an object of this size is almost a million years old. Of course, there could have been several large impacts since, which cither occurred in the sea or have not yet been located on land. Fair enough you might say, the threat is clearly out there, but </w:t>
      </w:r>
      <w:r w:rsidRPr="006E6E72">
        <w:rPr>
          <w:u w:val="single"/>
        </w:rPr>
        <w:t>is there anything on the horizon? Actually, there is</w:t>
      </w:r>
      <w:r w:rsidRPr="006E6E72">
        <w:t xml:space="preserve">. Some </w:t>
      </w:r>
      <w:r w:rsidRPr="00FF113B">
        <w:rPr>
          <w:highlight w:val="green"/>
          <w:u w:val="single"/>
        </w:rPr>
        <w:t>13 asteroids</w:t>
      </w:r>
      <w:r w:rsidRPr="006E6E72">
        <w:t>—mostly quite small—</w:t>
      </w:r>
      <w:r w:rsidRPr="00FF113B">
        <w:rPr>
          <w:highlight w:val="green"/>
          <w:u w:val="single"/>
        </w:rPr>
        <w:t>could</w:t>
      </w:r>
      <w:r w:rsidRPr="006E6E72">
        <w:t xml:space="preserve"> feasibly </w:t>
      </w:r>
      <w:r w:rsidRPr="00FF113B">
        <w:rPr>
          <w:highlight w:val="green"/>
          <w:u w:val="single"/>
        </w:rPr>
        <w:t>collide with the Earth before 2100.</w:t>
      </w:r>
      <w:r w:rsidRPr="006E6E72">
        <w:t xml:space="preserve"> Realistically, however, this is not very likely as the probabilities involved arc not much greater than 1 in io;ooo— although bear in mind that </w:t>
      </w:r>
      <w:r w:rsidRPr="006E6E72">
        <w:lastRenderedPageBreak/>
        <w:t xml:space="preserve">these arc pretty good odds. If this was the probability of winning the lottery then my local agent would be getting considerably more of my business. There is another enigmatic object out there, however. Of the 40 or so Near Earth Asteroids spotted last year, one — designated 2000SG344—looked at first as if it might actually hit us. The object is small, in the 100 metre size range, and its orbit is so similar to the earth that some have suggested it may be a booster rocket that sped one of the Apollo spacecraft on its way to the Moon. Whether hunk of rock or lump of man-made metal, it was originally estimated that 2000SG344 had a 1 in 500 chance of striking the Earth on 21 September 2030. Again, these may sound very long odds, but they are actually only five times greater than those recently offered during summer 2001 for England beating Germany 5-1 at football. We can all relax now anyway, as recent calculations have indicated that the object will not approach closer to the Earth than around five million kilometres. A few years ago, scientists came up with an index to measure the impact threat, known as the Torino Scale, and so far 2000SG2144 is the first object to register a value greater than zero. The potential impactor originally scraped into category 1, events meriting careful monitoring. Let's hope that many years elapse before we encounter the first category 10 event—defined as 'a certain collision with global consequences'. Given sufficient warning we might be able to nudge an asteroid out of the Earth's way but due to its size, high velocity, and sudden appearance, wc could do little about a new comet heading in our direction. </w:t>
      </w:r>
    </w:p>
    <w:p w14:paraId="141FAB96" w14:textId="77777777" w:rsidR="0040658A" w:rsidRPr="00623846" w:rsidRDefault="0040658A" w:rsidP="0040658A"/>
    <w:p w14:paraId="0318130E" w14:textId="77777777" w:rsidR="0040658A" w:rsidRPr="00623846" w:rsidRDefault="0040658A" w:rsidP="0040658A">
      <w:pPr>
        <w:pStyle w:val="Heading3"/>
        <w:rPr>
          <w:rFonts w:cs="Calibri"/>
        </w:rPr>
      </w:pPr>
      <w:r w:rsidRPr="00623846">
        <w:rPr>
          <w:rFonts w:cs="Calibri"/>
        </w:rPr>
        <w:lastRenderedPageBreak/>
        <w:t>Adv – Ozone</w:t>
      </w:r>
    </w:p>
    <w:p w14:paraId="4D9FB403" w14:textId="77777777" w:rsidR="0040658A" w:rsidRPr="00623846" w:rsidRDefault="0040658A" w:rsidP="0040658A">
      <w:pPr>
        <w:pStyle w:val="Heading4"/>
        <w:rPr>
          <w:rFonts w:cs="Calibri"/>
        </w:rPr>
      </w:pPr>
      <w:r w:rsidRPr="00623846">
        <w:rPr>
          <w:rFonts w:cs="Calibri"/>
        </w:rPr>
        <w:t>Mega-constellations destroy the ozone layer.</w:t>
      </w:r>
    </w:p>
    <w:p w14:paraId="02C9AC37" w14:textId="77777777" w:rsidR="0040658A" w:rsidRPr="00623846" w:rsidRDefault="0040658A" w:rsidP="0040658A">
      <w:r w:rsidRPr="00623846">
        <w:rPr>
          <w:rStyle w:val="Style13ptBold"/>
        </w:rPr>
        <w:t xml:space="preserve">Pultarova 21 </w:t>
      </w:r>
      <w:r w:rsidRPr="00623846">
        <w:t xml:space="preserve">“Air pollution from reentering megaconstellation satellites could cause ozone hole 2.0”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34" w:history="1">
        <w:r w:rsidRPr="00623846">
          <w:rPr>
            <w:rStyle w:val="Hyperlink"/>
          </w:rPr>
          <w:t>https://www.space.com/starlink-satellite-reentry-ozone-depletion-atmosphere</w:t>
        </w:r>
      </w:hyperlink>
      <w:r w:rsidRPr="00623846">
        <w:t xml:space="preserve"> SM</w:t>
      </w:r>
    </w:p>
    <w:p w14:paraId="0DE06B49" w14:textId="77777777" w:rsidR="0040658A" w:rsidRPr="00623846" w:rsidRDefault="0040658A" w:rsidP="0040658A">
      <w:pPr>
        <w:pStyle w:val="ListParagraph"/>
        <w:numPr>
          <w:ilvl w:val="0"/>
          <w:numId w:val="13"/>
        </w:numPr>
      </w:pPr>
      <w:r w:rsidRPr="00623846">
        <w:t>Aaron Boley -- an associate professor of astronomy and astrophysics at the University of British Columbia, Canada</w:t>
      </w:r>
    </w:p>
    <w:p w14:paraId="758096ED" w14:textId="77777777" w:rsidR="0040658A" w:rsidRPr="00623846" w:rsidRDefault="0040658A" w:rsidP="0040658A">
      <w:r w:rsidRPr="00623846">
        <w:rPr>
          <w:rStyle w:val="StyleUnderline"/>
        </w:rPr>
        <w:t xml:space="preserve">The aluminum from </w:t>
      </w:r>
      <w:r w:rsidRPr="00343EA9">
        <w:rPr>
          <w:rStyle w:val="StyleUnderline"/>
          <w:highlight w:val="green"/>
        </w:rPr>
        <w:t>re-entering satellites</w:t>
      </w:r>
      <w:r w:rsidRPr="00623846">
        <w:rPr>
          <w:rStyle w:val="StyleUnderline"/>
        </w:rPr>
        <w:t xml:space="preserve"> also has a potential to </w:t>
      </w:r>
      <w:r w:rsidRPr="00343EA9">
        <w:rPr>
          <w:rStyle w:val="StyleUnderline"/>
          <w:highlight w:val="green"/>
        </w:rPr>
        <w:t>damage the ozone</w:t>
      </w:r>
      <w:r w:rsidRPr="00623846">
        <w:rPr>
          <w:rStyle w:val="StyleUnderline"/>
        </w:rPr>
        <w:t xml:space="preserve"> layer</w:t>
      </w:r>
      <w:r w:rsidRPr="00623846">
        <w:t xml:space="preserve">, a problem well known to humanity, which has been successfully solved by widespread bans on the use of chlorofluorocarbons, chemicals used in the past in aerosol sprays and refrigerators. </w:t>
      </w:r>
    </w:p>
    <w:p w14:paraId="612AF6E9" w14:textId="77777777" w:rsidR="0040658A" w:rsidRPr="00623846" w:rsidRDefault="0040658A" w:rsidP="0040658A">
      <w:pPr>
        <w:rPr>
          <w:rStyle w:val="StyleUnderline"/>
        </w:rPr>
      </w:pPr>
      <w:r w:rsidRPr="00623846">
        <w:t xml:space="preserve">In their paper, Boley and his colleague Michael Byers cite </w:t>
      </w:r>
      <w:r w:rsidRPr="00623846">
        <w:rPr>
          <w:rStyle w:val="StyleUnderline"/>
        </w:rPr>
        <w:t>research by their counterparts from the Aerospace Corporation, a U.S. non-profit research organization, which identified local damage to the planet's ozone layer triggered by the passage of polluting rockets through the atmosphere.</w:t>
      </w:r>
    </w:p>
    <w:p w14:paraId="484F2960" w14:textId="77777777" w:rsidR="0040658A" w:rsidRPr="00623846" w:rsidRDefault="0040658A" w:rsidP="0040658A">
      <w:pPr>
        <w:rPr>
          <w:rStyle w:val="StyleUnderline"/>
        </w:rPr>
      </w:pPr>
      <w:r w:rsidRPr="00623846">
        <w:rPr>
          <w:rStyle w:val="StyleUnderline"/>
        </w:rPr>
        <w:t xml:space="preserve">"We know that </w:t>
      </w:r>
      <w:r w:rsidRPr="00343EA9">
        <w:rPr>
          <w:rStyle w:val="StyleUnderline"/>
          <w:highlight w:val="green"/>
        </w:rPr>
        <w:t>alumina does deplete ozone</w:t>
      </w:r>
      <w:r w:rsidRPr="00623846">
        <w:rPr>
          <w:rStyle w:val="StyleUnderline"/>
        </w:rPr>
        <w:t xml:space="preserve"> just </w:t>
      </w:r>
      <w:r w:rsidRPr="00343EA9">
        <w:rPr>
          <w:rStyle w:val="StyleUnderline"/>
          <w:highlight w:val="green"/>
        </w:rPr>
        <w:t>from</w:t>
      </w:r>
      <w:r w:rsidRPr="00623846">
        <w:rPr>
          <w:rStyle w:val="StyleUnderline"/>
        </w:rPr>
        <w:t xml:space="preserve"> rocket </w:t>
      </w:r>
      <w:r w:rsidRPr="00343EA9">
        <w:rPr>
          <w:rStyle w:val="StyleUnderline"/>
          <w:highlight w:val="green"/>
        </w:rPr>
        <w:t>launches</w:t>
      </w:r>
      <w:r w:rsidRPr="00623846">
        <w:rPr>
          <w:rStyle w:val="StyleUnderline"/>
        </w:rPr>
        <w:t xml:space="preserve"> themselves </w:t>
      </w:r>
      <w:r w:rsidRPr="00343EA9">
        <w:rPr>
          <w:rStyle w:val="StyleUnderline"/>
          <w:highlight w:val="green"/>
        </w:rPr>
        <w:t>because</w:t>
      </w:r>
      <w:r w:rsidRPr="00623846">
        <w:rPr>
          <w:rStyle w:val="StyleUnderline"/>
        </w:rPr>
        <w:t xml:space="preserve"> a lot </w:t>
      </w:r>
      <w:r w:rsidRPr="00343EA9">
        <w:rPr>
          <w:rStyle w:val="StyleUnderline"/>
          <w:highlight w:val="green"/>
        </w:rPr>
        <w:t>of solid-fuel</w:t>
      </w:r>
      <w:r w:rsidRPr="00623846">
        <w:rPr>
          <w:rStyle w:val="StyleUnderline"/>
        </w:rPr>
        <w:t xml:space="preserve"> rockets use, or have, alumina as a byproduct," Boley said. "</w:t>
      </w:r>
      <w:r w:rsidRPr="00343EA9">
        <w:rPr>
          <w:rStyle w:val="StyleUnderline"/>
          <w:highlight w:val="green"/>
        </w:rPr>
        <w:t>That creates</w:t>
      </w:r>
      <w:r w:rsidRPr="00623846">
        <w:rPr>
          <w:rStyle w:val="StyleUnderline"/>
        </w:rPr>
        <w:t xml:space="preserve"> these little </w:t>
      </w:r>
      <w:r w:rsidRPr="00343EA9">
        <w:rPr>
          <w:rStyle w:val="StyleUnderline"/>
          <w:highlight w:val="green"/>
        </w:rPr>
        <w:t>temporary holes in</w:t>
      </w:r>
      <w:r w:rsidRPr="00623846">
        <w:rPr>
          <w:rStyle w:val="StyleUnderline"/>
        </w:rPr>
        <w:t xml:space="preserve"> the </w:t>
      </w:r>
      <w:r w:rsidRPr="00343EA9">
        <w:rPr>
          <w:rStyle w:val="StyleUnderline"/>
          <w:highlight w:val="green"/>
        </w:rPr>
        <w:t>stratospheric ozone</w:t>
      </w:r>
      <w:r w:rsidRPr="00623846">
        <w:rPr>
          <w:rStyle w:val="StyleUnderline"/>
        </w:rPr>
        <w:t xml:space="preserve"> layer. That's one of the biggest concerns about compositional changes to the atmosphere that spaceflight can cause."</w:t>
      </w:r>
    </w:p>
    <w:p w14:paraId="1FF334D3" w14:textId="77777777" w:rsidR="0040658A" w:rsidRPr="00623846" w:rsidRDefault="0040658A" w:rsidP="0040658A">
      <w:pPr>
        <w:rPr>
          <w:b/>
          <w:u w:val="single"/>
        </w:rPr>
      </w:pPr>
      <w:r w:rsidRPr="00623846">
        <w:rPr>
          <w:rStyle w:val="StyleUnderline"/>
        </w:rPr>
        <w:t xml:space="preserve">The </w:t>
      </w:r>
      <w:r w:rsidRPr="00343EA9">
        <w:rPr>
          <w:rStyle w:val="StyleUnderline"/>
          <w:highlight w:val="green"/>
        </w:rPr>
        <w:t>ozone</w:t>
      </w:r>
      <w:r w:rsidRPr="00623846">
        <w:rPr>
          <w:rStyle w:val="StyleUnderline"/>
        </w:rPr>
        <w:t xml:space="preserve"> layer </w:t>
      </w:r>
      <w:r w:rsidRPr="00343EA9">
        <w:rPr>
          <w:rStyle w:val="StyleUnderline"/>
          <w:highlight w:val="green"/>
        </w:rPr>
        <w:t>protects life</w:t>
      </w:r>
      <w:r w:rsidRPr="00623846">
        <w:rPr>
          <w:rStyle w:val="StyleUnderline"/>
        </w:rPr>
        <w:t xml:space="preserve"> on Earth </w:t>
      </w:r>
      <w:r w:rsidRPr="00343EA9">
        <w:rPr>
          <w:rStyle w:val="StyleUnderline"/>
          <w:highlight w:val="green"/>
        </w:rPr>
        <w:t>from harmful UV radiation</w:t>
      </w:r>
      <w:r w:rsidRPr="00623846">
        <w:rPr>
          <w:rStyle w:val="StyleUnderline"/>
        </w:rPr>
        <w:t xml:space="preserve">. The </w:t>
      </w:r>
      <w:r w:rsidRPr="00343EA9">
        <w:rPr>
          <w:rStyle w:val="StyleUnderline"/>
          <w:highlight w:val="green"/>
        </w:rPr>
        <w:t>depletion</w:t>
      </w:r>
      <w:r w:rsidRPr="00623846">
        <w:rPr>
          <w:rStyle w:val="StyleUnderline"/>
        </w:rPr>
        <w:t xml:space="preserve"> of ozone in the stratosphere, the second lowest layer of the atmosphere extending between altitudes of approximately 7 to 40 miles (10 to 60 kilometers</w:t>
      </w:r>
      <w:r w:rsidRPr="00343EA9">
        <w:rPr>
          <w:rStyle w:val="StyleUnderline"/>
          <w:highlight w:val="green"/>
        </w:rPr>
        <w:t>), led to</w:t>
      </w:r>
      <w:r w:rsidRPr="00623846">
        <w:rPr>
          <w:rStyle w:val="StyleUnderline"/>
        </w:rPr>
        <w:t xml:space="preserve"> an </w:t>
      </w:r>
      <w:r w:rsidRPr="00343EA9">
        <w:rPr>
          <w:rStyle w:val="StyleUnderline"/>
          <w:highlight w:val="green"/>
        </w:rPr>
        <w:t>increased</w:t>
      </w:r>
      <w:r w:rsidRPr="00623846">
        <w:rPr>
          <w:rStyle w:val="StyleUnderline"/>
        </w:rPr>
        <w:t xml:space="preserve"> risk of </w:t>
      </w:r>
      <w:r w:rsidRPr="00343EA9">
        <w:rPr>
          <w:rStyle w:val="StyleUnderline"/>
          <w:highlight w:val="green"/>
        </w:rPr>
        <w:t>cancer and eye damage</w:t>
      </w:r>
      <w:r w:rsidRPr="00623846">
        <w:rPr>
          <w:rStyle w:val="StyleUnderline"/>
        </w:rPr>
        <w:t xml:space="preserve"> for humans on Earth. </w:t>
      </w:r>
    </w:p>
    <w:p w14:paraId="503E3A2C" w14:textId="77777777" w:rsidR="0040658A" w:rsidRPr="00623846" w:rsidRDefault="0040658A" w:rsidP="0040658A">
      <w:r w:rsidRPr="00623846">
        <w:t xml:space="preserve">Gerhard Drolshagen,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as a result of the satellites' burning will eventually sink to the lower layers. </w:t>
      </w:r>
    </w:p>
    <w:p w14:paraId="7E4A9AAC" w14:textId="77777777" w:rsidR="0040658A" w:rsidRPr="00623846" w:rsidRDefault="0040658A" w:rsidP="0040658A">
      <w:r w:rsidRPr="00623846">
        <w:lastRenderedPageBreak/>
        <w:t xml:space="preserve">Boley said that </w:t>
      </w:r>
      <w:r w:rsidRPr="00343EA9">
        <w:rPr>
          <w:rStyle w:val="StyleUnderline"/>
          <w:highlight w:val="green"/>
        </w:rPr>
        <w:t>as</w:t>
      </w:r>
      <w:r w:rsidRPr="00623846">
        <w:rPr>
          <w:rStyle w:val="StyleUnderline"/>
        </w:rPr>
        <w:t xml:space="preserve"> the </w:t>
      </w:r>
      <w:r w:rsidRPr="00343EA9">
        <w:rPr>
          <w:rStyle w:val="StyleUnderline"/>
          <w:highlight w:val="green"/>
        </w:rPr>
        <w:t>alumina sinks</w:t>
      </w:r>
      <w:r w:rsidRPr="00623846">
        <w:rPr>
          <w:rStyle w:val="StyleUnderline"/>
        </w:rPr>
        <w:t xml:space="preserve"> into the stratosphere, </w:t>
      </w:r>
      <w:r w:rsidRPr="00343EA9">
        <w:rPr>
          <w:rStyle w:val="StyleUnderline"/>
          <w:highlight w:val="green"/>
        </w:rPr>
        <w:t>it will</w:t>
      </w:r>
      <w:r w:rsidRPr="00623846">
        <w:rPr>
          <w:rStyle w:val="StyleUnderline"/>
        </w:rPr>
        <w:t xml:space="preserve"> cause chemical reactions, which, based on existing knowledge, will likely </w:t>
      </w:r>
      <w:r w:rsidRPr="00343EA9">
        <w:rPr>
          <w:rStyle w:val="StyleUnderline"/>
          <w:highlight w:val="green"/>
        </w:rPr>
        <w:t>trigger ozone destruction</w:t>
      </w:r>
      <w:r w:rsidRPr="00623846">
        <w:t>.</w:t>
      </w:r>
    </w:p>
    <w:p w14:paraId="0F1CBFE2" w14:textId="77777777" w:rsidR="0040658A" w:rsidRPr="00623846" w:rsidRDefault="0040658A" w:rsidP="0040658A">
      <w:r w:rsidRPr="00623846">
        <w:t>Drolshagen, who wasn't involved in the recent study, agreed that because "satellites are mostly made of aluminum, the amount of aluminum deposited in the atmosphere will certainly increase."</w:t>
      </w:r>
    </w:p>
    <w:p w14:paraId="5CF9FD44" w14:textId="77777777" w:rsidR="0040658A" w:rsidRPr="00623846" w:rsidRDefault="0040658A" w:rsidP="0040658A">
      <w:r w:rsidRPr="00623846">
        <w:t>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w:t>
      </w:r>
    </w:p>
    <w:p w14:paraId="7D76146F" w14:textId="77777777" w:rsidR="0040658A" w:rsidRPr="00623846" w:rsidRDefault="0040658A" w:rsidP="0040658A">
      <w:r w:rsidRPr="00623846">
        <w:t>Learning from past mistakes</w:t>
      </w:r>
    </w:p>
    <w:p w14:paraId="35FAD465" w14:textId="77777777" w:rsidR="0040658A" w:rsidRPr="00623846" w:rsidRDefault="0040658A" w:rsidP="0040658A">
      <w:pPr>
        <w:rPr>
          <w:b/>
          <w:u w:val="single"/>
        </w:rPr>
      </w:pPr>
      <w:r w:rsidRPr="00623846">
        <w:rPr>
          <w:rStyle w:val="StyleUnderline"/>
        </w:rPr>
        <w:t xml:space="preserve">In their study, Boley and his colleagues looked only at the effects of the first generation of </w:t>
      </w:r>
      <w:r w:rsidRPr="00343EA9">
        <w:rPr>
          <w:rStyle w:val="StyleUnderline"/>
          <w:highlight w:val="green"/>
        </w:rPr>
        <w:t>the Starlink megaconstellation</w:t>
      </w:r>
      <w:r w:rsidRPr="00623846">
        <w:rPr>
          <w:rStyle w:val="StyleUnderline"/>
        </w:rPr>
        <w:t xml:space="preserve">, which is expected to </w:t>
      </w:r>
      <w:r w:rsidRPr="00343EA9">
        <w:rPr>
          <w:rStyle w:val="StyleUnderline"/>
          <w:highlight w:val="green"/>
        </w:rPr>
        <w:t>consist of 12,000 satellites.</w:t>
      </w:r>
      <w:r w:rsidRPr="00623846">
        <w:t xml:space="preserve"> More than 1,700 of these have already been launched. </w:t>
      </w:r>
      <w:r w:rsidRPr="00623846">
        <w:rPr>
          <w:rStyle w:val="StyleUnderline"/>
        </w:rPr>
        <w:t xml:space="preserve">As a result of SpaceX's activities (and to a lesser extent those of other constellation operators), </w:t>
      </w:r>
      <w:r w:rsidRPr="00343EA9">
        <w:rPr>
          <w:rStyle w:val="StyleUnderline"/>
          <w:highlight w:val="green"/>
        </w:rPr>
        <w:t>the number of</w:t>
      </w:r>
      <w:r w:rsidRPr="00623846">
        <w:rPr>
          <w:rStyle w:val="StyleUnderline"/>
        </w:rPr>
        <w:t xml:space="preserve"> active and defunct </w:t>
      </w:r>
      <w:r w:rsidRPr="00343EA9">
        <w:rPr>
          <w:rStyle w:val="StyleUnderline"/>
          <w:highlight w:val="green"/>
        </w:rPr>
        <w:t>sat</w:t>
      </w:r>
      <w:r w:rsidRPr="00623846">
        <w:rPr>
          <w:rStyle w:val="StyleUnderline"/>
        </w:rPr>
        <w:t>ellite</w:t>
      </w:r>
      <w:r w:rsidRPr="00343EA9">
        <w:rPr>
          <w:rStyle w:val="StyleUnderline"/>
          <w:highlight w:val="green"/>
        </w:rPr>
        <w:t>s in l</w:t>
      </w:r>
      <w:r w:rsidRPr="00623846">
        <w:rPr>
          <w:rStyle w:val="StyleUnderline"/>
        </w:rPr>
        <w:t xml:space="preserve">ow </w:t>
      </w:r>
      <w:r w:rsidRPr="00343EA9">
        <w:rPr>
          <w:rStyle w:val="StyleUnderline"/>
          <w:highlight w:val="green"/>
        </w:rPr>
        <w:t>E</w:t>
      </w:r>
      <w:r w:rsidRPr="00623846">
        <w:rPr>
          <w:rStyle w:val="StyleUnderline"/>
        </w:rPr>
        <w:t xml:space="preserve">arth </w:t>
      </w:r>
      <w:r w:rsidRPr="00343EA9">
        <w:rPr>
          <w:rStyle w:val="StyleUnderline"/>
          <w:highlight w:val="green"/>
        </w:rPr>
        <w:t>o</w:t>
      </w:r>
      <w:r w:rsidRPr="00623846">
        <w:rPr>
          <w:rStyle w:val="StyleUnderline"/>
        </w:rPr>
        <w:t xml:space="preserve">rbit, the region of space below the altitude of 620 miles (1,000 km), </w:t>
      </w:r>
      <w:r w:rsidRPr="00343EA9">
        <w:rPr>
          <w:rStyle w:val="StyleUnderline"/>
          <w:highlight w:val="green"/>
        </w:rPr>
        <w:t>has increased</w:t>
      </w:r>
      <w:r w:rsidRPr="00623846">
        <w:rPr>
          <w:rStyle w:val="StyleUnderline"/>
        </w:rPr>
        <w:t xml:space="preserve"> by </w:t>
      </w:r>
      <w:r w:rsidRPr="00343EA9">
        <w:rPr>
          <w:rStyle w:val="StyleUnderline"/>
          <w:highlight w:val="green"/>
        </w:rPr>
        <w:t>50% over</w:t>
      </w:r>
      <w:r w:rsidRPr="00623846">
        <w:rPr>
          <w:rStyle w:val="StyleUnderline"/>
        </w:rPr>
        <w:t xml:space="preserve"> the past </w:t>
      </w:r>
      <w:r w:rsidRPr="00343EA9">
        <w:rPr>
          <w:rStyle w:val="StyleUnderline"/>
          <w:highlight w:val="green"/>
        </w:rPr>
        <w:t>two years</w:t>
      </w:r>
      <w:r w:rsidRPr="00623846">
        <w:rPr>
          <w:rStyle w:val="StyleUnderline"/>
        </w:rPr>
        <w:t xml:space="preserve">, according to the paper. </w:t>
      </w:r>
    </w:p>
    <w:p w14:paraId="72B2FA15" w14:textId="77777777" w:rsidR="0040658A" w:rsidRPr="00623846" w:rsidRDefault="0040658A" w:rsidP="0040658A">
      <w:r w:rsidRPr="00623846">
        <w:rPr>
          <w:rStyle w:val="StyleUnderline"/>
        </w:rPr>
        <w:t xml:space="preserve">"The problem is that </w:t>
      </w:r>
      <w:r w:rsidRPr="00343EA9">
        <w:rPr>
          <w:rStyle w:val="StyleUnderline"/>
          <w:highlight w:val="green"/>
        </w:rPr>
        <w:t>there are</w:t>
      </w:r>
      <w:r w:rsidRPr="00623846">
        <w:rPr>
          <w:rStyle w:val="StyleUnderline"/>
        </w:rPr>
        <w:t xml:space="preserve"> now </w:t>
      </w:r>
      <w:r w:rsidRPr="00343EA9">
        <w:rPr>
          <w:rStyle w:val="StyleUnderline"/>
          <w:highlight w:val="green"/>
        </w:rPr>
        <w:t>plans to launch</w:t>
      </w:r>
      <w:r w:rsidRPr="00623846">
        <w:rPr>
          <w:rStyle w:val="StyleUnderline"/>
        </w:rPr>
        <w:t xml:space="preserve"> about </w:t>
      </w:r>
      <w:r w:rsidRPr="00343EA9">
        <w:rPr>
          <w:rStyle w:val="StyleUnderline"/>
          <w:highlight w:val="green"/>
        </w:rPr>
        <w:t>55,000 satellites</w:t>
      </w:r>
      <w:r w:rsidRPr="00623846">
        <w:t>," Boley said. "Starlink second generation could consist of up to 30,000 satellites, then you have Starnet, which is China's response to Starlink, Amazon's Kuiper, OneWeb. That could lead to unprecedented changes to the Earth’s upper atmosphere."</w:t>
      </w:r>
    </w:p>
    <w:p w14:paraId="5730FE33" w14:textId="77777777" w:rsidR="0040658A" w:rsidRPr="00623846" w:rsidRDefault="0040658A" w:rsidP="0040658A">
      <w:pPr>
        <w:rPr>
          <w:rStyle w:val="StyleUnderline"/>
        </w:rPr>
      </w:pPr>
      <w:r w:rsidRPr="00623846">
        <w:rPr>
          <w:rStyle w:val="StyleUnderline"/>
        </w:rPr>
        <w:t xml:space="preserve">Megaconstellation operators, inspired by the consumer technology model, </w:t>
      </w:r>
      <w:r w:rsidRPr="00343EA9">
        <w:rPr>
          <w:rStyle w:val="StyleUnderline"/>
          <w:highlight w:val="green"/>
        </w:rPr>
        <w:t>expect fast development</w:t>
      </w:r>
      <w:r w:rsidRPr="00623846">
        <w:rPr>
          <w:rStyle w:val="StyleUnderline"/>
        </w:rPr>
        <w:t xml:space="preserve"> of new satellites </w:t>
      </w:r>
      <w:r w:rsidRPr="00343EA9">
        <w:rPr>
          <w:rStyle w:val="StyleUnderline"/>
          <w:highlight w:val="green"/>
        </w:rPr>
        <w:t>and frequent replacement</w:t>
      </w:r>
      <w:r w:rsidRPr="00623846">
        <w:rPr>
          <w:rStyle w:val="StyleUnderline"/>
        </w:rPr>
        <w:t xml:space="preserve">, thus the high amount of satellites expected to be burning in the atmosphere on a daily basis. </w:t>
      </w:r>
    </w:p>
    <w:p w14:paraId="0D94CD10" w14:textId="77777777" w:rsidR="0040658A" w:rsidRPr="00623846" w:rsidRDefault="0040658A" w:rsidP="0040658A">
      <w:r w:rsidRPr="00623846">
        <w:t>"</w:t>
      </w:r>
      <w:r w:rsidRPr="00623846">
        <w:rPr>
          <w:rStyle w:val="StyleUnderline"/>
        </w:rPr>
        <w:t>Humans are exceptionally good at underestimating our ability to change the environment,"</w:t>
      </w:r>
      <w:r w:rsidRPr="00623846">
        <w:t xml:space="preserve"> said Boley.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as a result of our actions and our changing of the composition of the atmosphere and we are poised to make the same type of mistake by our use of space."</w:t>
      </w:r>
    </w:p>
    <w:p w14:paraId="208B8CD2" w14:textId="77777777" w:rsidR="0040658A" w:rsidRPr="00623846" w:rsidRDefault="0040658A" w:rsidP="0040658A"/>
    <w:p w14:paraId="24A61BFF" w14:textId="77777777" w:rsidR="0040658A" w:rsidRPr="00623846" w:rsidRDefault="0040658A" w:rsidP="0040658A">
      <w:pPr>
        <w:pStyle w:val="Heading4"/>
        <w:rPr>
          <w:rFonts w:cs="Calibri"/>
        </w:rPr>
      </w:pPr>
      <w:r w:rsidRPr="00623846">
        <w:rPr>
          <w:rFonts w:cs="Calibri"/>
        </w:rPr>
        <w:lastRenderedPageBreak/>
        <w:t>Ozone hole recovering now but depletion causes extinction.</w:t>
      </w:r>
    </w:p>
    <w:p w14:paraId="138CD8F6" w14:textId="77777777" w:rsidR="0040658A" w:rsidRPr="00623846" w:rsidRDefault="0040658A" w:rsidP="0040658A">
      <w:r w:rsidRPr="00623846">
        <w:rPr>
          <w:rStyle w:val="Style13ptBold"/>
        </w:rPr>
        <w:t xml:space="preserve">Browne 20 </w:t>
      </w:r>
      <w:r w:rsidRPr="00623846">
        <w:t xml:space="preserve">“Scientists warn erosion of ozone layer could lead to a modern mass extinction event” EDWARD BROWNE May 28, 2020 </w:t>
      </w:r>
      <w:hyperlink r:id="rId35" w:history="1">
        <w:r w:rsidRPr="00623846">
          <w:rPr>
            <w:rStyle w:val="Hyperlink"/>
          </w:rPr>
          <w:t>https://www.express.co.uk/news/science/1287983/ozone-layer-global-warming-mass-extinction-dinosaurs-Southampton</w:t>
        </w:r>
      </w:hyperlink>
      <w:r w:rsidRPr="00623846">
        <w:t xml:space="preserve"> SM</w:t>
      </w:r>
    </w:p>
    <w:p w14:paraId="1D6C083F" w14:textId="77777777" w:rsidR="0040658A" w:rsidRPr="00623846" w:rsidRDefault="0040658A" w:rsidP="0040658A">
      <w:pPr>
        <w:rPr>
          <w:rStyle w:val="StyleUnderline"/>
        </w:rPr>
      </w:pPr>
      <w:r w:rsidRPr="00623846">
        <w:t xml:space="preserve">Scientists warn </w:t>
      </w:r>
      <w:r w:rsidRPr="00343EA9">
        <w:rPr>
          <w:rStyle w:val="StyleUnderline"/>
          <w:highlight w:val="green"/>
        </w:rPr>
        <w:t>erosion of ozone</w:t>
      </w:r>
      <w:r w:rsidRPr="00623846">
        <w:rPr>
          <w:rStyle w:val="StyleUnderline"/>
        </w:rPr>
        <w:t xml:space="preserve"> layer could </w:t>
      </w:r>
      <w:r w:rsidRPr="00343EA9">
        <w:rPr>
          <w:rStyle w:val="StyleUnderline"/>
          <w:highlight w:val="green"/>
        </w:rPr>
        <w:t>lead to</w:t>
      </w:r>
      <w:r w:rsidRPr="00623846">
        <w:rPr>
          <w:rStyle w:val="StyleUnderline"/>
        </w:rPr>
        <w:t xml:space="preserve"> a modern </w:t>
      </w:r>
      <w:r w:rsidRPr="00343EA9">
        <w:rPr>
          <w:rStyle w:val="StyleUnderline"/>
          <w:highlight w:val="green"/>
        </w:rPr>
        <w:t>mass extinction</w:t>
      </w:r>
      <w:r w:rsidRPr="00623846">
        <w:rPr>
          <w:rStyle w:val="StyleUnderline"/>
        </w:rPr>
        <w:t xml:space="preserve"> event</w:t>
      </w:r>
    </w:p>
    <w:p w14:paraId="5485192D" w14:textId="77777777" w:rsidR="0040658A" w:rsidRPr="00623846" w:rsidRDefault="0040658A" w:rsidP="0040658A">
      <w:r w:rsidRPr="00623846">
        <w:t>AN unexplained mass extinction event that occurred 359 million years ago may have been caused by erosion of the ozone layer, a UK study has found.</w:t>
      </w:r>
    </w:p>
    <w:p w14:paraId="1123A758" w14:textId="77777777" w:rsidR="0040658A" w:rsidRPr="00623846" w:rsidRDefault="0040658A" w:rsidP="0040658A">
      <w:r w:rsidRPr="00623846">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1FD7A633" w14:textId="77777777" w:rsidR="0040658A" w:rsidRPr="00623846" w:rsidRDefault="0040658A" w:rsidP="0040658A">
      <w:pPr>
        <w:rPr>
          <w:rStyle w:val="StyleUnderline"/>
        </w:rPr>
      </w:pPr>
      <w:r w:rsidRPr="00623846">
        <w:rPr>
          <w:rStyle w:val="StyleUnderline"/>
        </w:rPr>
        <w:t xml:space="preserve">During their study, they found evidence that plant spores from around the time had been damaged by UV radiation, suggesting that the </w:t>
      </w:r>
      <w:r w:rsidRPr="00343EA9">
        <w:rPr>
          <w:rStyle w:val="StyleUnderline"/>
          <w:highlight w:val="green"/>
        </w:rPr>
        <w:t>Earth’s ozone</w:t>
      </w:r>
      <w:r w:rsidRPr="00623846">
        <w:rPr>
          <w:rStyle w:val="StyleUnderline"/>
        </w:rPr>
        <w:t xml:space="preserve"> layer </w:t>
      </w:r>
      <w:r w:rsidRPr="00343EA9">
        <w:rPr>
          <w:rStyle w:val="StyleUnderline"/>
          <w:highlight w:val="green"/>
        </w:rPr>
        <w:t>was not providing</w:t>
      </w:r>
      <w:r w:rsidRPr="00623846">
        <w:rPr>
          <w:rStyle w:val="StyleUnderline"/>
        </w:rPr>
        <w:t xml:space="preserve"> sufficient </w:t>
      </w:r>
      <w:r w:rsidRPr="00343EA9">
        <w:rPr>
          <w:rStyle w:val="StyleUnderline"/>
          <w:highlight w:val="green"/>
        </w:rPr>
        <w:t>protection from the sun</w:t>
      </w:r>
      <w:r w:rsidRPr="00623846">
        <w:rPr>
          <w:rStyle w:val="StyleUnderline"/>
        </w:rPr>
        <w:t>’s deadly rays.</w:t>
      </w:r>
    </w:p>
    <w:p w14:paraId="2F0FB417" w14:textId="77777777" w:rsidR="0040658A" w:rsidRPr="00623846" w:rsidRDefault="0040658A" w:rsidP="0040658A">
      <w:r w:rsidRPr="00623846">
        <w:t xml:space="preserve">While it is already known that </w:t>
      </w:r>
      <w:r w:rsidRPr="00623846">
        <w:rPr>
          <w:rStyle w:val="StyleUnderline"/>
        </w:rPr>
        <w:t>ozone depletion could lead to an extinction event</w:t>
      </w:r>
      <w:r w:rsidRPr="00623846">
        <w:t>, the scientists were alarmed by the reason behind why the ozone depletion seemed to have occurred.</w:t>
      </w:r>
    </w:p>
    <w:p w14:paraId="087CADBA" w14:textId="77777777" w:rsidR="0040658A" w:rsidRPr="00623846" w:rsidRDefault="0040658A" w:rsidP="0040658A">
      <w:pPr>
        <w:rPr>
          <w:rStyle w:val="StyleUnderline"/>
        </w:rPr>
      </w:pPr>
      <w:r w:rsidRPr="00623846">
        <w:t xml:space="preserve">The researchers discovered that this particular </w:t>
      </w:r>
      <w:r w:rsidRPr="00623846">
        <w:rPr>
          <w:rStyle w:val="StyleUnderline"/>
        </w:rPr>
        <w:t>ozone erasure</w:t>
      </w:r>
      <w:r w:rsidRPr="00623846">
        <w:t xml:space="preserve"> could have been linked to global warming, which the scientists described </w:t>
      </w:r>
      <w:r w:rsidRPr="00623846">
        <w:rPr>
          <w:rStyle w:val="StyleUnderline"/>
        </w:rPr>
        <w:t>as a “new mechanism for mass extinctions.”</w:t>
      </w:r>
    </w:p>
    <w:p w14:paraId="3221641B" w14:textId="77777777" w:rsidR="0040658A" w:rsidRPr="00623846" w:rsidRDefault="0040658A" w:rsidP="0040658A">
      <w:r w:rsidRPr="00623846">
        <w:t>Mass extinction events have occurred a number of times in Earth’s past, with known causes being asteroid impacts and large-scale volcanic eruptions, Phys.org reports.</w:t>
      </w:r>
    </w:p>
    <w:p w14:paraId="460A27BD" w14:textId="77777777" w:rsidR="0040658A" w:rsidRPr="00623846" w:rsidRDefault="0040658A" w:rsidP="0040658A">
      <w:r w:rsidRPr="00623846">
        <w:t>Many will associate the asteroid impact event as the one that led to the extinction of the dinosaurs.</w:t>
      </w:r>
    </w:p>
    <w:p w14:paraId="0EA365E4" w14:textId="77777777" w:rsidR="0040658A" w:rsidRPr="00623846" w:rsidRDefault="0040658A" w:rsidP="0040658A">
      <w:r w:rsidRPr="00623846">
        <w:t>The extinction event that the Southampton scientists were studying came after a period of rapid global warming after an ice age, Phys.org continues.</w:t>
      </w:r>
    </w:p>
    <w:p w14:paraId="2D888258" w14:textId="77777777" w:rsidR="0040658A" w:rsidRPr="00623846" w:rsidRDefault="0040658A" w:rsidP="0040658A">
      <w:r w:rsidRPr="00623846">
        <w:t>As part of their study, the researchers collected rocks from sites in Greenland as well as Bolivia in order to study any clues about what Earth conditions may have been like way back 360 million years ago.</w:t>
      </w:r>
    </w:p>
    <w:p w14:paraId="68FD2B61" w14:textId="77777777" w:rsidR="0040658A" w:rsidRPr="00623846" w:rsidRDefault="0040658A" w:rsidP="0040658A">
      <w:r w:rsidRPr="00623846">
        <w:t>Indeed, these rocks held some clues as to what had been happening around the time of the Devonian period.</w:t>
      </w:r>
    </w:p>
    <w:p w14:paraId="53761808" w14:textId="77777777" w:rsidR="0040658A" w:rsidRPr="00623846" w:rsidRDefault="0040658A" w:rsidP="0040658A">
      <w:pPr>
        <w:rPr>
          <w:rStyle w:val="StyleUnderline"/>
        </w:rPr>
      </w:pPr>
      <w:r w:rsidRPr="00623846">
        <w:rPr>
          <w:rStyle w:val="StyleUnderline"/>
        </w:rPr>
        <w:t xml:space="preserve">The researchers found that the rocks contained </w:t>
      </w:r>
      <w:r w:rsidRPr="00343EA9">
        <w:rPr>
          <w:rStyle w:val="StyleUnderline"/>
          <w:highlight w:val="green"/>
        </w:rPr>
        <w:t>plant spores</w:t>
      </w:r>
      <w:r w:rsidRPr="00623846">
        <w:rPr>
          <w:rStyle w:val="StyleUnderline"/>
        </w:rPr>
        <w:t xml:space="preserve"> – which plants use to reproduce – that had been preserved within them for hundreds of millions of years.</w:t>
      </w:r>
    </w:p>
    <w:p w14:paraId="7484C50B" w14:textId="77777777" w:rsidR="0040658A" w:rsidRPr="00623846" w:rsidRDefault="0040658A" w:rsidP="0040658A">
      <w:pPr>
        <w:rPr>
          <w:rStyle w:val="StyleUnderline"/>
        </w:rPr>
      </w:pPr>
      <w:r w:rsidRPr="00623846">
        <w:rPr>
          <w:rStyle w:val="StyleUnderline"/>
        </w:rPr>
        <w:lastRenderedPageBreak/>
        <w:t xml:space="preserve">They discovered that some of these spores appeared to </w:t>
      </w:r>
      <w:r w:rsidRPr="00343EA9">
        <w:rPr>
          <w:rStyle w:val="StyleUnderline"/>
          <w:highlight w:val="green"/>
        </w:rPr>
        <w:t>have been damaged by</w:t>
      </w:r>
      <w:r w:rsidRPr="00623846">
        <w:rPr>
          <w:rStyle w:val="StyleUnderline"/>
        </w:rPr>
        <w:t xml:space="preserve"> something, noting that they had “</w:t>
      </w:r>
      <w:r w:rsidRPr="00343EA9">
        <w:rPr>
          <w:rStyle w:val="StyleUnderline"/>
          <w:highlight w:val="green"/>
        </w:rPr>
        <w:t>malformed sculpture</w:t>
      </w:r>
      <w:r w:rsidRPr="00623846">
        <w:rPr>
          <w:rStyle w:val="StyleUnderline"/>
        </w:rPr>
        <w:t xml:space="preserve"> and </w:t>
      </w:r>
      <w:r w:rsidRPr="00343EA9">
        <w:rPr>
          <w:rStyle w:val="StyleUnderline"/>
          <w:highlight w:val="green"/>
        </w:rPr>
        <w:t>pigmented walls</w:t>
      </w:r>
      <w:r w:rsidRPr="00623846">
        <w:rPr>
          <w:rStyle w:val="StyleUnderline"/>
        </w:rPr>
        <w:t>”.</w:t>
      </w:r>
    </w:p>
    <w:p w14:paraId="2488248B" w14:textId="77777777" w:rsidR="0040658A" w:rsidRPr="00623846" w:rsidRDefault="0040658A" w:rsidP="0040658A">
      <w:pPr>
        <w:rPr>
          <w:rStyle w:val="StyleUnderline"/>
        </w:rPr>
      </w:pPr>
      <w:r w:rsidRPr="00623846">
        <w:rPr>
          <w:rStyle w:val="StyleUnderline"/>
        </w:rPr>
        <w:t xml:space="preserve">This sort of damage is similar to what would occur if the spores had been </w:t>
      </w:r>
      <w:r w:rsidRPr="00343EA9">
        <w:rPr>
          <w:rStyle w:val="StyleUnderline"/>
          <w:highlight w:val="green"/>
        </w:rPr>
        <w:t>hit by</w:t>
      </w:r>
      <w:r w:rsidRPr="00623846">
        <w:rPr>
          <w:rStyle w:val="StyleUnderline"/>
        </w:rPr>
        <w:t xml:space="preserve"> </w:t>
      </w:r>
      <w:r w:rsidRPr="00343EA9">
        <w:rPr>
          <w:rStyle w:val="StyleUnderline"/>
          <w:highlight w:val="green"/>
        </w:rPr>
        <w:t xml:space="preserve">high levels of </w:t>
      </w:r>
      <w:r w:rsidRPr="00623846">
        <w:rPr>
          <w:rStyle w:val="StyleUnderline"/>
        </w:rPr>
        <w:t xml:space="preserve">ultraviolet light – also called </w:t>
      </w:r>
      <w:r w:rsidRPr="00343EA9">
        <w:rPr>
          <w:rStyle w:val="StyleUnderline"/>
          <w:highlight w:val="green"/>
        </w:rPr>
        <w:t>UV rays</w:t>
      </w:r>
      <w:r w:rsidRPr="00623846">
        <w:rPr>
          <w:rStyle w:val="StyleUnderline"/>
        </w:rPr>
        <w:t xml:space="preserve"> – that are given off by the sun.</w:t>
      </w:r>
    </w:p>
    <w:p w14:paraId="15EEB18E" w14:textId="77777777" w:rsidR="0040658A" w:rsidRPr="00623846" w:rsidRDefault="0040658A" w:rsidP="0040658A">
      <w:pPr>
        <w:rPr>
          <w:rStyle w:val="StyleUnderline"/>
        </w:rPr>
      </w:pPr>
      <w:r w:rsidRPr="00623846">
        <w:rPr>
          <w:rStyle w:val="StyleUnderline"/>
        </w:rPr>
        <w:t xml:space="preserve">The researchers explained: “This </w:t>
      </w:r>
      <w:r w:rsidRPr="00343EA9">
        <w:rPr>
          <w:rStyle w:val="StyleUnderline"/>
          <w:highlight w:val="green"/>
        </w:rPr>
        <w:t>indicates</w:t>
      </w:r>
      <w:r w:rsidRPr="00623846">
        <w:rPr>
          <w:rStyle w:val="StyleUnderline"/>
        </w:rPr>
        <w:t xml:space="preserve"> the </w:t>
      </w:r>
      <w:r w:rsidRPr="00343EA9">
        <w:rPr>
          <w:rStyle w:val="StyleUnderline"/>
          <w:highlight w:val="green"/>
        </w:rPr>
        <w:t>temporary loss of</w:t>
      </w:r>
      <w:r w:rsidRPr="00623846">
        <w:rPr>
          <w:rStyle w:val="StyleUnderline"/>
        </w:rPr>
        <w:t xml:space="preserve"> the </w:t>
      </w:r>
      <w:r w:rsidRPr="00343EA9">
        <w:rPr>
          <w:rStyle w:val="StyleUnderline"/>
          <w:highlight w:val="green"/>
        </w:rPr>
        <w:t>global</w:t>
      </w:r>
      <w:r w:rsidRPr="00623846">
        <w:rPr>
          <w:rStyle w:val="StyleUnderline"/>
        </w:rPr>
        <w:t xml:space="preserve"> protective </w:t>
      </w:r>
      <w:r w:rsidRPr="00343EA9">
        <w:rPr>
          <w:rStyle w:val="StyleUnderline"/>
          <w:highlight w:val="green"/>
        </w:rPr>
        <w:t>ozone</w:t>
      </w:r>
      <w:r w:rsidRPr="00623846">
        <w:rPr>
          <w:rStyle w:val="StyleUnderline"/>
        </w:rPr>
        <w:t xml:space="preserve"> layer.”</w:t>
      </w:r>
    </w:p>
    <w:p w14:paraId="011E4BE3" w14:textId="77777777" w:rsidR="0040658A" w:rsidRPr="00623846" w:rsidRDefault="0040658A" w:rsidP="0040658A">
      <w:r w:rsidRPr="00623846">
        <w:t>This is because the ozone layer absorbs some of the UV light – a particular type called UBV – that travels from the sun to the Earth.</w:t>
      </w:r>
    </w:p>
    <w:p w14:paraId="0251F8E5" w14:textId="77777777" w:rsidR="0040658A" w:rsidRPr="00623846" w:rsidRDefault="0040658A" w:rsidP="0040658A">
      <w:r w:rsidRPr="00623846">
        <w:t>The US Environmental Protection Agency (EPA) notes that UVB light has been linked to skin cancer and can cause harm to crops and marine life.</w:t>
      </w:r>
    </w:p>
    <w:p w14:paraId="1DC609DD" w14:textId="77777777" w:rsidR="0040658A" w:rsidRPr="00623846" w:rsidRDefault="0040658A" w:rsidP="0040658A">
      <w:r w:rsidRPr="00623846">
        <w:t>The ozone layer is a part of Earth’s atmosphere located in the stratosphere between 9 and 18 miles up.</w:t>
      </w:r>
    </w:p>
    <w:p w14:paraId="517529C1" w14:textId="77777777" w:rsidR="0040658A" w:rsidRPr="00623846" w:rsidRDefault="0040658A" w:rsidP="0040658A">
      <w:r w:rsidRPr="00623846">
        <w:t>Professor Marshall, lead researcher for the team, said that “current estimates suggest we will reach similar global temperatures to those of 360 million years ago,” according to phys.org.</w:t>
      </w:r>
    </w:p>
    <w:p w14:paraId="16CFA0BA" w14:textId="77777777" w:rsidR="0040658A" w:rsidRPr="00623846" w:rsidRDefault="0040658A" w:rsidP="0040658A">
      <w:pPr>
        <w:rPr>
          <w:rStyle w:val="StyleUnderline"/>
        </w:rPr>
      </w:pPr>
      <w:r w:rsidRPr="00623846">
        <w:t xml:space="preserve">He added that this raises </w:t>
      </w:r>
      <w:r w:rsidRPr="00623846">
        <w:rPr>
          <w:rStyle w:val="StyleUnderline"/>
        </w:rPr>
        <w:t xml:space="preserve">the possibility of </w:t>
      </w:r>
      <w:r w:rsidRPr="00343EA9">
        <w:rPr>
          <w:rStyle w:val="StyleUnderline"/>
          <w:highlight w:val="green"/>
        </w:rPr>
        <w:t>another collapse</w:t>
      </w:r>
      <w:r w:rsidRPr="00623846">
        <w:rPr>
          <w:rStyle w:val="StyleUnderline"/>
        </w:rPr>
        <w:t xml:space="preserve"> in the ozone layer, </w:t>
      </w:r>
      <w:r w:rsidRPr="00623846">
        <w:t>which</w:t>
      </w:r>
      <w:r w:rsidRPr="00623846">
        <w:rPr>
          <w:rStyle w:val="StyleUnderline"/>
        </w:rPr>
        <w:t xml:space="preserve"> could </w:t>
      </w:r>
      <w:r w:rsidRPr="00343EA9">
        <w:rPr>
          <w:rStyle w:val="StyleUnderline"/>
          <w:highlight w:val="green"/>
        </w:rPr>
        <w:t>have disastrous consequences for all life</w:t>
      </w:r>
      <w:r w:rsidRPr="00623846">
        <w:rPr>
          <w:rStyle w:val="StyleUnderline"/>
        </w:rPr>
        <w:t xml:space="preserve"> on Earth, including us.</w:t>
      </w:r>
    </w:p>
    <w:p w14:paraId="3655C601" w14:textId="77777777" w:rsidR="0040658A" w:rsidRPr="00623846" w:rsidRDefault="0040658A" w:rsidP="0040658A">
      <w:r w:rsidRPr="00623846">
        <w:t>In the study’s abstract, the team said: “ozone loss during rapid warming is an inherent Earth system process with the unavoidable conclusion that we should be alert for such an eventuality in the future warming world.”</w:t>
      </w:r>
    </w:p>
    <w:p w14:paraId="1399E451" w14:textId="77777777" w:rsidR="0040658A" w:rsidRPr="00623846" w:rsidRDefault="0040658A" w:rsidP="0040658A">
      <w:r w:rsidRPr="00623846">
        <w:t>As well as global warming, human activity is associated with the depletion of the Earth’s vital ozone layer.</w:t>
      </w:r>
    </w:p>
    <w:p w14:paraId="11D8A3A3" w14:textId="77777777" w:rsidR="0040658A" w:rsidRPr="00623846" w:rsidRDefault="0040658A" w:rsidP="0040658A">
      <w:pPr>
        <w:rPr>
          <w:rStyle w:val="StyleUnderline"/>
        </w:rPr>
      </w:pPr>
      <w:r w:rsidRPr="00623846">
        <w:rPr>
          <w:rStyle w:val="StyleUnderline"/>
        </w:rPr>
        <w:t xml:space="preserve">Scientists have reported that </w:t>
      </w:r>
      <w:r w:rsidRPr="00343EA9">
        <w:rPr>
          <w:rStyle w:val="StyleUnderline"/>
          <w:highlight w:val="green"/>
        </w:rPr>
        <w:t>a large</w:t>
      </w:r>
      <w:r w:rsidRPr="00623846">
        <w:rPr>
          <w:rStyle w:val="StyleUnderline"/>
        </w:rPr>
        <w:t xml:space="preserve"> ozone </w:t>
      </w:r>
      <w:r w:rsidRPr="00343EA9">
        <w:rPr>
          <w:rStyle w:val="StyleUnderline"/>
          <w:highlight w:val="green"/>
        </w:rPr>
        <w:t>hole over the Antarctic is slowly</w:t>
      </w:r>
      <w:r w:rsidRPr="00623846">
        <w:rPr>
          <w:rStyle w:val="StyleUnderline"/>
        </w:rPr>
        <w:t xml:space="preserve"> </w:t>
      </w:r>
      <w:r w:rsidRPr="00F50701">
        <w:rPr>
          <w:rStyle w:val="StyleUnderline"/>
          <w:highlight w:val="green"/>
        </w:rPr>
        <w:t xml:space="preserve">beginning to recover amid </w:t>
      </w:r>
      <w:r w:rsidRPr="00F50701">
        <w:rPr>
          <w:rStyle w:val="StyleUnderline"/>
        </w:rPr>
        <w:t xml:space="preserve">international </w:t>
      </w:r>
      <w:r w:rsidRPr="00F50701">
        <w:rPr>
          <w:rStyle w:val="StyleUnderline"/>
          <w:highlight w:val="green"/>
        </w:rPr>
        <w:t>efforts to</w:t>
      </w:r>
      <w:r w:rsidRPr="00623846">
        <w:rPr>
          <w:rStyle w:val="StyleUnderline"/>
        </w:rPr>
        <w:t xml:space="preserve"> limit the amount of ozone-depleting substances belched out by mankind.</w:t>
      </w:r>
    </w:p>
    <w:p w14:paraId="3F0A5E23" w14:textId="77777777" w:rsidR="0040658A" w:rsidRPr="00623846" w:rsidRDefault="0040658A" w:rsidP="0040658A"/>
    <w:p w14:paraId="68917B6E" w14:textId="63A607A6" w:rsidR="0040658A" w:rsidRPr="00623846" w:rsidRDefault="0040658A" w:rsidP="0040658A">
      <w:pPr>
        <w:pStyle w:val="Heading3"/>
        <w:rPr>
          <w:rFonts w:cs="Calibri"/>
        </w:rPr>
      </w:pPr>
      <w:bookmarkStart w:id="0" w:name="_Hlk93760091"/>
      <w:r w:rsidRPr="00623846">
        <w:rPr>
          <w:rFonts w:cs="Calibri"/>
        </w:rPr>
        <w:lastRenderedPageBreak/>
        <w:t>FW</w:t>
      </w:r>
    </w:p>
    <w:p w14:paraId="3039101E" w14:textId="77777777" w:rsidR="0040658A" w:rsidRPr="00623846" w:rsidRDefault="0040658A" w:rsidP="0040658A"/>
    <w:p w14:paraId="182C0A9E" w14:textId="77777777" w:rsidR="0040658A" w:rsidRPr="00623846" w:rsidRDefault="0040658A" w:rsidP="0040658A">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p>
    <w:p w14:paraId="6CA02052" w14:textId="77777777" w:rsidR="0040658A" w:rsidRPr="00623846" w:rsidRDefault="0040658A" w:rsidP="0040658A">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6" w:history="1">
        <w:r w:rsidRPr="00623846">
          <w:rPr>
            <w:rStyle w:val="Hyperlink"/>
            <w:color w:val="000000"/>
            <w:szCs w:val="16"/>
          </w:rPr>
          <w:t>https://www.ncbi.nlm.nih.gov/pmc/articles/PMC6446569/</w:t>
        </w:r>
      </w:hyperlink>
      <w:r w:rsidRPr="00623846">
        <w:rPr>
          <w:szCs w:val="16"/>
        </w:rPr>
        <w:t>, R.S.</w:t>
      </w:r>
    </w:p>
    <w:p w14:paraId="5604CA39" w14:textId="77777777" w:rsidR="0040658A" w:rsidRPr="00623846" w:rsidRDefault="0040658A" w:rsidP="0040658A">
      <w:pPr>
        <w:spacing w:line="276" w:lineRule="auto"/>
      </w:pPr>
      <w:r w:rsidRPr="00343EA9">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343EA9">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343EA9">
        <w:rPr>
          <w:highlight w:val="green"/>
          <w:u w:val="single"/>
        </w:rPr>
        <w:t>reason why particular stimuli</w:t>
      </w:r>
      <w:r w:rsidRPr="00623846">
        <w:rPr>
          <w:u w:val="single"/>
        </w:rPr>
        <w:t xml:space="preserve">, objects, events, situations, and activities </w:t>
      </w:r>
      <w:r w:rsidRPr="00343EA9">
        <w:rPr>
          <w:highlight w:val="green"/>
          <w:u w:val="single"/>
        </w:rPr>
        <w:t>are rewarding</w:t>
      </w:r>
      <w:r w:rsidRPr="00623846">
        <w:t xml:space="preserve"> may be </w:t>
      </w:r>
      <w:r w:rsidRPr="00343EA9">
        <w:rPr>
          <w:highlight w:val="green"/>
          <w:u w:val="single"/>
        </w:rPr>
        <w:t>due to pleasure.</w:t>
      </w:r>
      <w:r w:rsidRPr="00623846">
        <w:t xml:space="preserve"> This applies first of all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343EA9">
        <w:rPr>
          <w:highlight w:val="green"/>
          <w:u w:val="single"/>
        </w:rPr>
        <w:t xml:space="preserve">provides the </w:t>
      </w:r>
      <w:r w:rsidRPr="00343EA9">
        <w:rPr>
          <w:b/>
          <w:bCs/>
          <w:highlight w:val="green"/>
          <w:u w:val="single"/>
        </w:rPr>
        <w:t>basis for hedonic theories</w:t>
      </w:r>
      <w:r w:rsidRPr="00343EA9">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10CEBDDC" w14:textId="77777777" w:rsidR="0040658A" w:rsidRPr="00623846" w:rsidRDefault="0040658A" w:rsidP="0040658A">
      <w:pPr>
        <w:spacing w:line="276" w:lineRule="auto"/>
      </w:pPr>
      <w:r w:rsidRPr="00623846">
        <w:lastRenderedPageBreak/>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66564988" w14:textId="77777777" w:rsidR="0040658A" w:rsidRPr="00623846" w:rsidRDefault="0040658A" w:rsidP="0040658A">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174FD17B" w14:textId="77777777" w:rsidR="0040658A" w:rsidRPr="00623846" w:rsidRDefault="0040658A" w:rsidP="0040658A">
      <w:pPr>
        <w:spacing w:line="276" w:lineRule="auto"/>
      </w:pPr>
      <w:r w:rsidRPr="00623846">
        <w:t>Evolutionary theories of pleasure: The love connection BO:D</w:t>
      </w:r>
    </w:p>
    <w:p w14:paraId="6C2424D0" w14:textId="77777777" w:rsidR="0040658A" w:rsidRPr="00623846" w:rsidRDefault="0040658A" w:rsidP="0040658A">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41A52431" w14:textId="77777777" w:rsidR="0040658A" w:rsidRPr="00623846" w:rsidRDefault="0040658A" w:rsidP="0040658A">
      <w:pPr>
        <w:spacing w:line="276" w:lineRule="auto"/>
      </w:pPr>
      <w:r w:rsidRPr="00623846">
        <w:t xml:space="preserve">It is well established that modern biological theory conjectures that </w:t>
      </w:r>
      <w:r w:rsidRPr="00343EA9">
        <w:rPr>
          <w:b/>
          <w:bCs/>
          <w:highlight w:val="green"/>
          <w:u w:val="single"/>
        </w:rPr>
        <w:t>organisms are</w:t>
      </w:r>
      <w:r w:rsidRPr="00623846">
        <w:rPr>
          <w:u w:val="single"/>
        </w:rPr>
        <w:t xml:space="preserve"> the </w:t>
      </w:r>
      <w:r w:rsidRPr="00343EA9">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343EA9">
        <w:rPr>
          <w:highlight w:val="green"/>
          <w:u w:val="single"/>
        </w:rPr>
        <w:t>rewards</w:t>
      </w:r>
      <w:r w:rsidRPr="00623846">
        <w:rPr>
          <w:u w:val="single"/>
        </w:rPr>
        <w:t xml:space="preserve"> is to </w:t>
      </w:r>
      <w:r w:rsidRPr="00343EA9">
        <w:rPr>
          <w:highlight w:val="green"/>
          <w:u w:val="single"/>
        </w:rPr>
        <w:t>increase</w:t>
      </w:r>
      <w:r w:rsidRPr="00623846">
        <w:rPr>
          <w:u w:val="single"/>
        </w:rPr>
        <w:t xml:space="preserve"> evolutionary </w:t>
      </w:r>
      <w:r w:rsidRPr="00343EA9">
        <w:rPr>
          <w:highlight w:val="green"/>
          <w:u w:val="single"/>
        </w:rPr>
        <w:t>fitness</w:t>
      </w:r>
      <w:r w:rsidRPr="00623846">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776A438A" w14:textId="77777777" w:rsidR="0040658A" w:rsidRPr="00623846" w:rsidRDefault="0040658A" w:rsidP="0040658A">
      <w:pPr>
        <w:spacing w:line="276" w:lineRule="auto"/>
        <w:rPr>
          <w:szCs w:val="16"/>
          <w:u w:val="single"/>
        </w:rPr>
      </w:pPr>
      <w:r w:rsidRPr="00623846">
        <w:rPr>
          <w:u w:val="single"/>
        </w:rPr>
        <w:lastRenderedPageBreak/>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343EA9">
        <w:rPr>
          <w:highlight w:val="green"/>
          <w:u w:val="single"/>
        </w:rPr>
        <w:t>foods, drinks, mates, and offspring are rewarding.</w:t>
      </w:r>
    </w:p>
    <w:p w14:paraId="42ADF9DF" w14:textId="77777777" w:rsidR="0040658A" w:rsidRPr="00623846" w:rsidRDefault="0040658A" w:rsidP="0040658A">
      <w:pPr>
        <w:spacing w:line="276" w:lineRule="auto"/>
      </w:pPr>
      <w:r w:rsidRPr="00623846">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2757B9DA" w14:textId="77777777" w:rsidR="0040658A" w:rsidRPr="00623846" w:rsidRDefault="0040658A" w:rsidP="0040658A">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6B81B1DD" w14:textId="77777777" w:rsidR="0040658A" w:rsidRPr="00623846" w:rsidRDefault="0040658A" w:rsidP="0040658A">
      <w:pPr>
        <w:spacing w:line="276" w:lineRule="auto"/>
      </w:pPr>
      <w:r w:rsidRPr="00623846">
        <w:t>Finding happiness is different between apes and humans</w:t>
      </w:r>
    </w:p>
    <w:p w14:paraId="69916B09" w14:textId="77777777" w:rsidR="0040658A" w:rsidRPr="00623846" w:rsidRDefault="0040658A" w:rsidP="0040658A">
      <w:pPr>
        <w:spacing w:line="276" w:lineRule="auto"/>
      </w:pPr>
      <w:r w:rsidRPr="00623846">
        <w:lastRenderedPageBreak/>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0AC42CF0" w14:textId="77777777" w:rsidR="0040658A" w:rsidRPr="00623846" w:rsidRDefault="0040658A" w:rsidP="0040658A">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343EA9">
        <w:rPr>
          <w:b/>
          <w:bCs/>
          <w:highlight w:val="green"/>
          <w:u w:val="single"/>
        </w:rPr>
        <w:t>many brain regions</w:t>
      </w:r>
      <w:r w:rsidRPr="00623846">
        <w:t xml:space="preserve">, often termed hot and cold spots, </w:t>
      </w:r>
      <w:r w:rsidRPr="00623846">
        <w:rPr>
          <w:u w:val="single"/>
        </w:rPr>
        <w:t xml:space="preserve">that significantly </w:t>
      </w:r>
      <w:r w:rsidRPr="00343EA9">
        <w:rPr>
          <w:b/>
          <w:bCs/>
          <w:highlight w:val="green"/>
          <w:u w:val="single"/>
        </w:rPr>
        <w:t>modulate</w:t>
      </w:r>
      <w:r w:rsidRPr="00623846">
        <w:t xml:space="preserve"> (increase or decrease) </w:t>
      </w:r>
      <w:r w:rsidRPr="00623846">
        <w:rPr>
          <w:u w:val="single"/>
        </w:rPr>
        <w:t xml:space="preserve">our </w:t>
      </w:r>
      <w:r w:rsidRPr="00343EA9">
        <w:rPr>
          <w:b/>
          <w:bCs/>
          <w:highlight w:val="green"/>
          <w:u w:val="single"/>
        </w:rPr>
        <w:t>pleasure or</w:t>
      </w:r>
      <w:r w:rsidRPr="00623846">
        <w:rPr>
          <w:u w:val="single"/>
        </w:rPr>
        <w:t xml:space="preserve"> even produce</w:t>
      </w:r>
      <w:r w:rsidRPr="00623846">
        <w:rPr>
          <w:b/>
          <w:bCs/>
          <w:u w:val="single"/>
        </w:rPr>
        <w:t xml:space="preserve"> </w:t>
      </w:r>
      <w:r w:rsidRPr="00343EA9">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accumbens </w:t>
      </w:r>
      <w:r w:rsidRPr="00623846">
        <w:rPr>
          <w:u w:val="single"/>
        </w:rPr>
        <w:t>is organized like a computer keyboard, with particular stimulus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22FC9F8C" w14:textId="77777777" w:rsidR="0040658A" w:rsidRPr="00623846" w:rsidRDefault="0040658A" w:rsidP="0040658A">
      <w:pPr>
        <w:spacing w:line="276" w:lineRule="auto"/>
      </w:pPr>
      <w:r w:rsidRPr="00623846">
        <w:t>Desire and reward centers</w:t>
      </w:r>
    </w:p>
    <w:p w14:paraId="508185B7" w14:textId="77777777" w:rsidR="0040658A" w:rsidRPr="00623846" w:rsidRDefault="0040658A" w:rsidP="0040658A">
      <w:pPr>
        <w:spacing w:line="276" w:lineRule="auto"/>
        <w:rPr>
          <w:szCs w:val="16"/>
        </w:rPr>
      </w:pPr>
      <w:r w:rsidRPr="00623846">
        <w:rPr>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13F39EBE" w14:textId="77777777" w:rsidR="0040658A" w:rsidRPr="00623846" w:rsidRDefault="0040658A" w:rsidP="0040658A">
      <w:pPr>
        <w:spacing w:line="276" w:lineRule="auto"/>
        <w:rPr>
          <w:szCs w:val="16"/>
        </w:rPr>
      </w:pPr>
      <w:r w:rsidRPr="00623846">
        <w:rPr>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041D89A9" w14:textId="77777777" w:rsidR="0040658A" w:rsidRPr="00623846" w:rsidRDefault="0040658A" w:rsidP="0040658A">
      <w:pPr>
        <w:spacing w:line="276" w:lineRule="auto"/>
        <w:rPr>
          <w:u w:val="single"/>
        </w:rPr>
      </w:pPr>
      <w:r w:rsidRPr="00623846">
        <w:t xml:space="preserve">Furthermore, ordinary </w:t>
      </w:r>
      <w:r w:rsidRPr="00623846">
        <w:rPr>
          <w:u w:val="single"/>
        </w:rPr>
        <w:t>“</w:t>
      </w:r>
      <w:r w:rsidRPr="00343EA9">
        <w:rPr>
          <w:highlight w:val="green"/>
          <w:u w:val="single"/>
        </w:rPr>
        <w:t>liking</w:t>
      </w:r>
      <w:r w:rsidRPr="00623846">
        <w:rPr>
          <w:u w:val="single"/>
        </w:rPr>
        <w:t xml:space="preserve">” of </w:t>
      </w:r>
      <w:r w:rsidRPr="00343EA9">
        <w:rPr>
          <w:highlight w:val="green"/>
          <w:u w:val="single"/>
        </w:rPr>
        <w:t>something</w:t>
      </w:r>
      <w:r w:rsidRPr="00623846">
        <w:rPr>
          <w:u w:val="single"/>
        </w:rPr>
        <w:t xml:space="preserve">, or pure pleasure, is </w:t>
      </w:r>
      <w:r w:rsidRPr="00343EA9">
        <w:rPr>
          <w:highlight w:val="green"/>
          <w:u w:val="single"/>
        </w:rPr>
        <w:t>represented by</w:t>
      </w:r>
      <w:r w:rsidRPr="00623846">
        <w:t xml:space="preserve"> small </w:t>
      </w:r>
      <w:r w:rsidRPr="00343EA9">
        <w:rPr>
          <w:highlight w:val="green"/>
          <w:u w:val="single"/>
        </w:rPr>
        <w:t>regions</w:t>
      </w:r>
      <w:r w:rsidRPr="00623846">
        <w:t xml:space="preserve"> mainly </w:t>
      </w:r>
      <w:r w:rsidRPr="00343EA9">
        <w:rPr>
          <w:highlight w:val="green"/>
          <w:u w:val="single"/>
        </w:rPr>
        <w:t>in the limbic system</w:t>
      </w:r>
    </w:p>
    <w:p w14:paraId="7C36D96E" w14:textId="77777777" w:rsidR="0040658A" w:rsidRPr="00623846" w:rsidRDefault="0040658A" w:rsidP="0040658A">
      <w:pPr>
        <w:spacing w:line="276" w:lineRule="auto"/>
        <w:rPr>
          <w:u w:val="single"/>
        </w:rPr>
      </w:pPr>
    </w:p>
    <w:p w14:paraId="5F404446" w14:textId="77777777" w:rsidR="0040658A" w:rsidRPr="00623846" w:rsidRDefault="0040658A" w:rsidP="0040658A">
      <w:pPr>
        <w:spacing w:line="276" w:lineRule="auto"/>
        <w:rPr>
          <w:u w:val="single"/>
        </w:rPr>
      </w:pPr>
    </w:p>
    <w:p w14:paraId="3F882040" w14:textId="77777777" w:rsidR="0040658A" w:rsidRPr="00623846" w:rsidRDefault="0040658A" w:rsidP="0040658A">
      <w:pPr>
        <w:spacing w:line="276" w:lineRule="auto"/>
        <w:rPr>
          <w:u w:val="single"/>
        </w:rPr>
      </w:pPr>
    </w:p>
    <w:p w14:paraId="644A0386" w14:textId="77777777" w:rsidR="0040658A" w:rsidRPr="00623846" w:rsidRDefault="0040658A" w:rsidP="0040658A">
      <w:pPr>
        <w:spacing w:line="276" w:lineRule="auto"/>
        <w:rPr>
          <w:u w:val="single"/>
        </w:rPr>
      </w:pPr>
    </w:p>
    <w:p w14:paraId="06762870" w14:textId="77777777" w:rsidR="0040658A" w:rsidRPr="00623846" w:rsidRDefault="0040658A" w:rsidP="0040658A">
      <w:pPr>
        <w:spacing w:line="276" w:lineRule="auto"/>
        <w:rPr>
          <w:u w:val="single"/>
        </w:rPr>
      </w:pPr>
    </w:p>
    <w:p w14:paraId="7DFA14B8" w14:textId="77777777" w:rsidR="0040658A" w:rsidRPr="00623846" w:rsidRDefault="0040658A" w:rsidP="0040658A">
      <w:pPr>
        <w:spacing w:line="276" w:lineRule="auto"/>
      </w:pPr>
      <w:r w:rsidRPr="00623846">
        <w:t xml:space="preserve"> (old reptilian part of the brain). These may be </w:t>
      </w:r>
      <w:r w:rsidRPr="00623846">
        <w:rPr>
          <w:u w:val="single"/>
        </w:rPr>
        <w:t>part of larger neural circuits.</w:t>
      </w:r>
      <w:r w:rsidRPr="00623846">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7DF9D458" w14:textId="77777777" w:rsidR="0040658A" w:rsidRPr="00623846" w:rsidRDefault="0040658A" w:rsidP="0040658A">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74543DC2" w14:textId="77777777" w:rsidR="0040658A" w:rsidRPr="00623846" w:rsidRDefault="0040658A" w:rsidP="0040658A">
      <w:pPr>
        <w:spacing w:line="276" w:lineRule="auto"/>
        <w:rPr>
          <w:szCs w:val="16"/>
        </w:rPr>
      </w:pPr>
      <w:r w:rsidRPr="00623846">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5ED23D2D" w14:textId="77777777" w:rsidR="0040658A" w:rsidRPr="00623846" w:rsidRDefault="0040658A" w:rsidP="0040658A">
      <w:pPr>
        <w:spacing w:line="276" w:lineRule="auto"/>
        <w:rPr>
          <w:szCs w:val="16"/>
        </w:rPr>
      </w:pPr>
      <w:r w:rsidRPr="00623846">
        <w:rPr>
          <w:szCs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w:t>
      </w:r>
      <w:r w:rsidRPr="00623846">
        <w:rPr>
          <w:szCs w:val="16"/>
        </w:rPr>
        <w:lastRenderedPageBreak/>
        <w:t>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4281D15F" w14:textId="77777777" w:rsidR="0040658A" w:rsidRPr="00623846" w:rsidRDefault="0040658A" w:rsidP="0040658A">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094A042E" w14:textId="77777777" w:rsidR="0040658A" w:rsidRPr="00623846" w:rsidRDefault="0040658A" w:rsidP="0040658A">
      <w:pPr>
        <w:spacing w:line="276" w:lineRule="auto"/>
      </w:pPr>
      <w:r w:rsidRPr="00623846">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778F03F1" w14:textId="77777777" w:rsidR="0040658A" w:rsidRPr="00623846" w:rsidRDefault="0040658A" w:rsidP="0040658A">
      <w:pPr>
        <w:spacing w:line="276" w:lineRule="auto"/>
      </w:pPr>
      <w:r w:rsidRPr="00623846">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343EA9">
        <w:rPr>
          <w:highlight w:val="green"/>
          <w:u w:val="single"/>
        </w:rPr>
        <w:t>researchers examined</w:t>
      </w:r>
      <w:r w:rsidRPr="00623846">
        <w:rPr>
          <w:u w:val="single"/>
        </w:rPr>
        <w:t xml:space="preserve"> 247 specimens of </w:t>
      </w:r>
      <w:r w:rsidRPr="00343EA9">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343EA9">
        <w:rPr>
          <w:b/>
          <w:bCs/>
          <w:highlight w:val="green"/>
          <w:u w:val="single"/>
        </w:rPr>
        <w:t>there was</w:t>
      </w:r>
      <w:r w:rsidRPr="00623846">
        <w:rPr>
          <w:u w:val="single"/>
        </w:rPr>
        <w:t xml:space="preserve"> a </w:t>
      </w:r>
      <w:r w:rsidRPr="00343EA9">
        <w:rPr>
          <w:b/>
          <w:bCs/>
          <w:highlight w:val="green"/>
          <w:u w:val="single"/>
        </w:rPr>
        <w:t>remarkable contrast in</w:t>
      </w:r>
      <w:r w:rsidRPr="00623846">
        <w:rPr>
          <w:u w:val="single"/>
        </w:rPr>
        <w:t xml:space="preserve"> the</w:t>
      </w:r>
      <w:r w:rsidRPr="00623846">
        <w:rPr>
          <w:b/>
          <w:bCs/>
          <w:u w:val="single"/>
        </w:rPr>
        <w:t xml:space="preserve"> </w:t>
      </w:r>
      <w:r w:rsidRPr="00343EA9">
        <w:rPr>
          <w:b/>
          <w:bCs/>
          <w:highlight w:val="green"/>
          <w:u w:val="single"/>
        </w:rPr>
        <w:t>neocortices</w:t>
      </w:r>
      <w:r w:rsidRPr="00623846">
        <w:t xml:space="preserve">, specifically </w:t>
      </w:r>
      <w:r w:rsidRPr="00623846">
        <w:rPr>
          <w:u w:val="single"/>
        </w:rPr>
        <w:t xml:space="preserve">in an </w:t>
      </w:r>
      <w:r w:rsidRPr="00343EA9">
        <w:rPr>
          <w:highlight w:val="green"/>
          <w:u w:val="single"/>
        </w:rPr>
        <w:t>area of the brain</w:t>
      </w:r>
      <w:r w:rsidRPr="00623846">
        <w:rPr>
          <w:u w:val="single"/>
        </w:rPr>
        <w:t xml:space="preserve"> that is much </w:t>
      </w:r>
      <w:r w:rsidRPr="00343EA9">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tyrosine hydroxylase (TH) for the enzyme, responsible for the production of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w:t>
      </w:r>
      <w:r w:rsidRPr="00623846">
        <w:lastRenderedPageBreak/>
        <w:t>emotional responses, memory, and movement. Notably, abnormal dopamine levels have been linked to disorders including Parkinson’s, schizophrenia and spectrum disorders such as autism and addiction or RDS.</w:t>
      </w:r>
    </w:p>
    <w:p w14:paraId="44972D56" w14:textId="77777777" w:rsidR="0040658A" w:rsidRPr="00623846" w:rsidRDefault="0040658A" w:rsidP="0040658A">
      <w:pPr>
        <w:spacing w:line="276" w:lineRule="auto"/>
      </w:pPr>
      <w:r w:rsidRPr="00623846">
        <w:t xml:space="preserve">Nora Volkow, the director of NIDA, pointed out that one alluring possibility is that the neurotransmitter </w:t>
      </w:r>
      <w:r w:rsidRPr="00343EA9">
        <w:rPr>
          <w:highlight w:val="green"/>
          <w:u w:val="single"/>
        </w:rPr>
        <w:t>dopamine plays</w:t>
      </w:r>
      <w:r w:rsidRPr="00623846">
        <w:rPr>
          <w:u w:val="single"/>
        </w:rPr>
        <w:t xml:space="preserve"> a substantial </w:t>
      </w:r>
      <w:r w:rsidRPr="00343EA9">
        <w:rPr>
          <w:highlight w:val="green"/>
          <w:u w:val="single"/>
        </w:rPr>
        <w:t>role in</w:t>
      </w:r>
      <w:r w:rsidRPr="00623846">
        <w:rPr>
          <w:u w:val="single"/>
        </w:rPr>
        <w:t xml:space="preserve"> humans’ </w:t>
      </w:r>
      <w:r w:rsidRPr="00343EA9">
        <w:rPr>
          <w:highlight w:val="green"/>
          <w:u w:val="single"/>
        </w:rPr>
        <w:t>ability to pursue</w:t>
      </w:r>
      <w:r w:rsidRPr="00623846">
        <w:rPr>
          <w:u w:val="single"/>
        </w:rPr>
        <w:t xml:space="preserve"> various </w:t>
      </w:r>
      <w:r w:rsidRPr="00343EA9">
        <w:rPr>
          <w:highlight w:val="green"/>
          <w:u w:val="single"/>
        </w:rPr>
        <w:t>rewards that are</w:t>
      </w:r>
      <w:r w:rsidRPr="00623846">
        <w:rPr>
          <w:u w:val="single"/>
        </w:rPr>
        <w:t xml:space="preserve"> perhaps months or even </w:t>
      </w:r>
      <w:r w:rsidRPr="00343EA9">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6B30E96" w14:textId="77777777" w:rsidR="0040658A" w:rsidRPr="00623846" w:rsidRDefault="0040658A" w:rsidP="0040658A">
      <w:pPr>
        <w:pStyle w:val="Heading4"/>
        <w:rPr>
          <w:rFonts w:cs="Calibri"/>
        </w:rPr>
      </w:pPr>
      <w:r w:rsidRPr="00623846">
        <w:rPr>
          <w:rFonts w:cs="Calibr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4E43823C" w14:textId="77777777" w:rsidR="0040658A" w:rsidRPr="00623846" w:rsidRDefault="0040658A" w:rsidP="0040658A">
      <w:pPr>
        <w:pStyle w:val="Heading4"/>
        <w:rPr>
          <w:rFonts w:cs="Calibri"/>
        </w:rPr>
      </w:pPr>
      <w:r w:rsidRPr="00623846">
        <w:rPr>
          <w:rFonts w:cs="Calibri"/>
        </w:rPr>
        <w:t xml:space="preserve">Thus, the standard is consistency with hedonic act utilitarianism. </w:t>
      </w:r>
    </w:p>
    <w:p w14:paraId="0EE80773" w14:textId="73C76278" w:rsidR="0040658A" w:rsidRPr="00623846" w:rsidRDefault="0040658A" w:rsidP="0040658A">
      <w:pPr>
        <w:pStyle w:val="Heading3"/>
      </w:pPr>
      <w:r>
        <w:lastRenderedPageBreak/>
        <w:t>Method</w:t>
      </w:r>
    </w:p>
    <w:bookmarkEnd w:id="0"/>
    <w:p w14:paraId="40DFDC19" w14:textId="77777777" w:rsidR="0040658A" w:rsidRPr="00623846" w:rsidRDefault="0040658A" w:rsidP="0040658A">
      <w:pPr>
        <w:pStyle w:val="Heading4"/>
        <w:rPr>
          <w:rFonts w:cs="Calibri"/>
        </w:rPr>
      </w:pPr>
      <w:r w:rsidRPr="00623846">
        <w:rPr>
          <w:rFonts w:cs="Calibri"/>
        </w:rPr>
        <w:t xml:space="preserve">Evaluate the plan before discourse---focusing on their theory and requiring the Aff to defend every assumption collapses global progress </w:t>
      </w:r>
    </w:p>
    <w:p w14:paraId="670B92DB" w14:textId="77777777" w:rsidR="0040658A" w:rsidRPr="00623846" w:rsidRDefault="0040658A" w:rsidP="0040658A">
      <w:r w:rsidRPr="00623846">
        <w:t xml:space="preserve">David A. </w:t>
      </w:r>
      <w:r w:rsidRPr="00623846">
        <w:rPr>
          <w:rStyle w:val="Style13ptBold"/>
        </w:rPr>
        <w:t>Lake 14</w:t>
      </w:r>
      <w:r w:rsidRPr="00623846">
        <w:t>. University of California, San Diego, USA. “Theory is dead, long live theory: The end of the Great Debates and the rise of eclecticism in International Relations.” European Journal of International Relations 19(3) 567–587</w:t>
      </w:r>
    </w:p>
    <w:p w14:paraId="420DCB5A" w14:textId="77777777" w:rsidR="0040658A" w:rsidRPr="00623846" w:rsidRDefault="0040658A" w:rsidP="0040658A">
      <w:pPr>
        <w:rPr>
          <w:rStyle w:val="StyleUnderline"/>
        </w:rPr>
      </w:pPr>
      <w:r w:rsidRPr="00623846">
        <w:t xml:space="preserve">More important, as Kuhn (1970) first argued, </w:t>
      </w:r>
      <w:r w:rsidRPr="00623846">
        <w:rPr>
          <w:rStyle w:val="Emphasis"/>
        </w:rPr>
        <w:t>progress</w:t>
      </w:r>
      <w:r w:rsidRPr="00623846">
        <w:rPr>
          <w:rStyle w:val="StyleUnderline"/>
        </w:rPr>
        <w:t xml:space="preserve"> is only possible </w:t>
      </w:r>
      <w:r w:rsidRPr="00623846">
        <w:rPr>
          <w:rStyle w:val="Emphasis"/>
        </w:rPr>
        <w:t>within paradigms</w:t>
      </w:r>
      <w:r w:rsidRPr="00623846">
        <w:t xml:space="preserve">. OEP and democratic peace theory, described above, made progress only through sets of shared assumptions and common epistemologies and ontologies that allowed theory to be extended to new topics, additional hypotheses to be deduced, and propositions confronted with evidence according to agreed-upon standards. </w:t>
      </w:r>
      <w:r w:rsidRPr="00343EA9">
        <w:rPr>
          <w:rStyle w:val="Emphasis"/>
          <w:highlight w:val="green"/>
        </w:rPr>
        <w:t>Were researchers</w:t>
      </w:r>
      <w:r w:rsidRPr="00623846">
        <w:rPr>
          <w:rStyle w:val="StyleUnderline"/>
        </w:rPr>
        <w:t xml:space="preserve"> in each area </w:t>
      </w:r>
      <w:r w:rsidRPr="00343EA9">
        <w:rPr>
          <w:rStyle w:val="Emphasis"/>
          <w:highlight w:val="green"/>
        </w:rPr>
        <w:t>forced to defend</w:t>
      </w:r>
      <w:r w:rsidRPr="00623846">
        <w:rPr>
          <w:rStyle w:val="StyleUnderline"/>
        </w:rPr>
        <w:t xml:space="preserve"> </w:t>
      </w:r>
      <w:r w:rsidRPr="00343EA9">
        <w:rPr>
          <w:rStyle w:val="StyleUnderline"/>
          <w:highlight w:val="green"/>
        </w:rPr>
        <w:t>their</w:t>
      </w:r>
      <w:r w:rsidRPr="00623846">
        <w:rPr>
          <w:rStyle w:val="StyleUnderline"/>
        </w:rPr>
        <w:t xml:space="preserve"> </w:t>
      </w:r>
      <w:r w:rsidRPr="00623846">
        <w:rPr>
          <w:rStyle w:val="Emphasis"/>
        </w:rPr>
        <w:t>methodological</w:t>
      </w:r>
      <w:r w:rsidRPr="00623846">
        <w:rPr>
          <w:rStyle w:val="StyleUnderline"/>
        </w:rPr>
        <w:t xml:space="preserve">, </w:t>
      </w:r>
      <w:r w:rsidRPr="00623846">
        <w:rPr>
          <w:rStyle w:val="Emphasis"/>
        </w:rPr>
        <w:t>epistemological</w:t>
      </w:r>
      <w:r w:rsidRPr="00623846">
        <w:rPr>
          <w:rStyle w:val="StyleUnderline"/>
        </w:rPr>
        <w:t xml:space="preserve">, and </w:t>
      </w:r>
      <w:r w:rsidRPr="00623846">
        <w:rPr>
          <w:rStyle w:val="Emphasis"/>
        </w:rPr>
        <w:t>ontological</w:t>
      </w:r>
      <w:r w:rsidRPr="00623846">
        <w:rPr>
          <w:rStyle w:val="StyleUnderline"/>
        </w:rPr>
        <w:t xml:space="preserve"> </w:t>
      </w:r>
      <w:r w:rsidRPr="00343EA9">
        <w:rPr>
          <w:rStyle w:val="Emphasis"/>
          <w:highlight w:val="green"/>
        </w:rPr>
        <w:t>assumptions</w:t>
      </w:r>
      <w:r w:rsidRPr="00623846">
        <w:rPr>
          <w:rStyle w:val="StyleUnderline"/>
        </w:rPr>
        <w:t xml:space="preserve"> </w:t>
      </w:r>
      <w:r w:rsidRPr="00343EA9">
        <w:rPr>
          <w:rStyle w:val="StyleUnderline"/>
          <w:highlight w:val="green"/>
        </w:rPr>
        <w:t xml:space="preserve">at </w:t>
      </w:r>
      <w:r w:rsidRPr="00343EA9">
        <w:rPr>
          <w:rStyle w:val="Emphasis"/>
          <w:highlight w:val="green"/>
        </w:rPr>
        <w:t>every turn</w:t>
      </w:r>
      <w:r w:rsidRPr="00623846">
        <w:rPr>
          <w:rStyle w:val="StyleUnderline"/>
        </w:rPr>
        <w:t xml:space="preserve">, </w:t>
      </w:r>
      <w:r w:rsidRPr="00343EA9">
        <w:rPr>
          <w:rStyle w:val="Emphasis"/>
          <w:highlight w:val="green"/>
        </w:rPr>
        <w:t>progress</w:t>
      </w:r>
      <w:r w:rsidRPr="00623846">
        <w:rPr>
          <w:rStyle w:val="StyleUnderline"/>
        </w:rPr>
        <w:t xml:space="preserve"> within the approach </w:t>
      </w:r>
      <w:r w:rsidRPr="00343EA9">
        <w:rPr>
          <w:rStyle w:val="StyleUnderline"/>
          <w:highlight w:val="green"/>
        </w:rPr>
        <w:t xml:space="preserve">would have been </w:t>
      </w:r>
      <w:r w:rsidRPr="00343EA9">
        <w:rPr>
          <w:rStyle w:val="Emphasis"/>
          <w:highlight w:val="green"/>
        </w:rPr>
        <w:t>severely</w:t>
      </w:r>
      <w:r w:rsidRPr="00623846">
        <w:rPr>
          <w:rStyle w:val="Emphasis"/>
        </w:rPr>
        <w:t xml:space="preserve"> </w:t>
      </w:r>
      <w:r w:rsidRPr="00343EA9">
        <w:rPr>
          <w:rStyle w:val="Emphasis"/>
          <w:highlight w:val="green"/>
        </w:rPr>
        <w:t>hampered</w:t>
      </w:r>
      <w:r w:rsidRPr="00623846">
        <w:t xml:space="preserve">. As these research programs have developed, they have been increasingly challenged by accumulated anomalies, as expected, and will either be revised or superseded by some future theory. Although I have not reviewed research in the postpositivist approach in similar detail in this article, and others are undoubtedly better qualified to address this question, I see similar progress in the feminist security studies program from the early works of Enloe (1990) that opened the political space to include women, to Tickner’s (1992) agenda-setting work, to more recent and substantive applications that reveal and highlight the ways in which gender deeply structures world politics (see Sjoberg, 2010; Sjoberg and Via, 2010; Towns, 2010). This too would have been even more difficult if researchers were forced to debate first principles at every turn. Within both positivist and post-positivist approaches, </w:t>
      </w:r>
      <w:r w:rsidRPr="00623846">
        <w:rPr>
          <w:rStyle w:val="StyleUnderline"/>
        </w:rPr>
        <w:t>progress occurs within paradigms according to their own criteria for evaluating that progress</w:t>
      </w:r>
      <w:r w:rsidRPr="00623846">
        <w:t xml:space="preserve">. </w:t>
      </w:r>
      <w:r w:rsidRPr="00623846">
        <w:rPr>
          <w:rStyle w:val="StyleUnderline"/>
        </w:rPr>
        <w:t>This suggests letting each paradigm develop on its own in its own fashion.</w:t>
      </w:r>
    </w:p>
    <w:p w14:paraId="263F15D6" w14:textId="77777777" w:rsidR="0040658A" w:rsidRPr="00623846" w:rsidRDefault="0040658A" w:rsidP="0040658A">
      <w:pPr>
        <w:rPr>
          <w:rStyle w:val="StyleUnderline"/>
        </w:rPr>
      </w:pPr>
      <w:r w:rsidRPr="00623846">
        <w:t xml:space="preserve">In the end, </w:t>
      </w:r>
      <w:r w:rsidRPr="00623846">
        <w:rPr>
          <w:rStyle w:val="StyleUnderline"/>
        </w:rPr>
        <w:t>I prefer progress within paradigms rather than war between paradigms</w:t>
      </w:r>
      <w:r w:rsidRPr="00623846">
        <w:t xml:space="preserve">, especially as the latter would be inconclusive. </w:t>
      </w:r>
      <w:r w:rsidRPr="00623846">
        <w:rPr>
          <w:rStyle w:val="StyleUnderline"/>
        </w:rPr>
        <w:t>The human condition is precarious</w:t>
      </w:r>
      <w:r w:rsidRPr="00623846">
        <w:t xml:space="preserve">. </w:t>
      </w:r>
      <w:r w:rsidRPr="00343EA9">
        <w:rPr>
          <w:rStyle w:val="StyleUnderline"/>
          <w:highlight w:val="green"/>
        </w:rPr>
        <w:t xml:space="preserve">This is still the </w:t>
      </w:r>
      <w:r w:rsidRPr="00343EA9">
        <w:rPr>
          <w:rStyle w:val="Emphasis"/>
          <w:highlight w:val="green"/>
        </w:rPr>
        <w:t>age</w:t>
      </w:r>
      <w:r w:rsidRPr="00343EA9">
        <w:rPr>
          <w:rStyle w:val="StyleUnderline"/>
          <w:highlight w:val="green"/>
        </w:rPr>
        <w:t xml:space="preserve"> of</w:t>
      </w:r>
      <w:r w:rsidRPr="00623846">
        <w:rPr>
          <w:rStyle w:val="StyleUnderline"/>
        </w:rPr>
        <w:t xml:space="preserve"> </w:t>
      </w:r>
      <w:r w:rsidRPr="00623846">
        <w:rPr>
          <w:rStyle w:val="Emphasis"/>
        </w:rPr>
        <w:t>thermo</w:t>
      </w:r>
      <w:r w:rsidRPr="00343EA9">
        <w:rPr>
          <w:rStyle w:val="Emphasis"/>
          <w:highlight w:val="green"/>
        </w:rPr>
        <w:t>nuclear weapons</w:t>
      </w:r>
      <w:r w:rsidRPr="00623846">
        <w:t xml:space="preserve">. Globalization continues to disrupt lives as countries realign their economies on the basis of comparative advantage, production chains are disaggregated and wrapped around the globe, and </w:t>
      </w:r>
      <w:r w:rsidRPr="00343EA9">
        <w:rPr>
          <w:rStyle w:val="Emphasis"/>
          <w:highlight w:val="green"/>
        </w:rPr>
        <w:t>financial</w:t>
      </w:r>
      <w:r w:rsidRPr="00623846">
        <w:rPr>
          <w:rStyle w:val="Emphasis"/>
        </w:rPr>
        <w:t xml:space="preserve"> </w:t>
      </w:r>
      <w:r w:rsidRPr="00343EA9">
        <w:rPr>
          <w:rStyle w:val="Emphasis"/>
          <w:highlight w:val="green"/>
        </w:rPr>
        <w:t>crises</w:t>
      </w:r>
      <w:r w:rsidRPr="00623846">
        <w:rPr>
          <w:rStyle w:val="StyleUnderline"/>
        </w:rPr>
        <w:t xml:space="preserve"> in one country </w:t>
      </w:r>
      <w:r w:rsidRPr="00343EA9">
        <w:rPr>
          <w:rStyle w:val="Emphasis"/>
          <w:highlight w:val="green"/>
        </w:rPr>
        <w:t>reverberate</w:t>
      </w:r>
      <w:r w:rsidRPr="00623846">
        <w:rPr>
          <w:rStyle w:val="StyleUnderline"/>
        </w:rPr>
        <w:t xml:space="preserve"> </w:t>
      </w:r>
      <w:r w:rsidRPr="00343EA9">
        <w:rPr>
          <w:rStyle w:val="StyleUnderline"/>
          <w:highlight w:val="green"/>
        </w:rPr>
        <w:t>around the planet</w:t>
      </w:r>
      <w:r w:rsidRPr="00623846">
        <w:rPr>
          <w:rStyle w:val="StyleUnderline"/>
        </w:rPr>
        <w:t xml:space="preserve"> in minutes</w:t>
      </w:r>
      <w:r w:rsidRPr="00623846">
        <w:t xml:space="preserve">. </w:t>
      </w:r>
      <w:r w:rsidRPr="00623846">
        <w:rPr>
          <w:rStyle w:val="StyleUnderline"/>
        </w:rPr>
        <w:t xml:space="preserve">Transnational </w:t>
      </w:r>
      <w:r w:rsidRPr="00343EA9">
        <w:rPr>
          <w:rStyle w:val="StyleUnderline"/>
          <w:highlight w:val="green"/>
        </w:rPr>
        <w:t>terrorism</w:t>
      </w:r>
      <w:r w:rsidRPr="00623846">
        <w:rPr>
          <w:rStyle w:val="StyleUnderline"/>
        </w:rPr>
        <w:t xml:space="preserve"> </w:t>
      </w:r>
      <w:r w:rsidRPr="00343EA9">
        <w:rPr>
          <w:rStyle w:val="StyleUnderline"/>
          <w:highlight w:val="green"/>
        </w:rPr>
        <w:t>threatens</w:t>
      </w:r>
      <w:r w:rsidRPr="00623846">
        <w:rPr>
          <w:rStyle w:val="StyleUnderline"/>
        </w:rPr>
        <w:t xml:space="preserve"> to turn otherwise local disputes into </w:t>
      </w:r>
      <w:r w:rsidRPr="00343EA9">
        <w:rPr>
          <w:rStyle w:val="StyleUnderline"/>
          <w:highlight w:val="green"/>
        </w:rPr>
        <w:t>global conflicts</w:t>
      </w:r>
      <w:r w:rsidRPr="00623846">
        <w:rPr>
          <w:rStyle w:val="StyleUnderline"/>
        </w:rPr>
        <w:t>, and leave everyone everywhere feeling unsafe</w:t>
      </w:r>
      <w:r w:rsidRPr="00623846">
        <w:t xml:space="preserve">. And all the while, </w:t>
      </w:r>
      <w:r w:rsidRPr="00623846">
        <w:rPr>
          <w:rStyle w:val="StyleUnderline"/>
        </w:rPr>
        <w:t>anthropomorphic change transforms the global climate with potentially catastrophic consequences</w:t>
      </w:r>
      <w:r w:rsidRPr="00623846">
        <w:t xml:space="preserve">. Under these circumstances, </w:t>
      </w:r>
      <w:r w:rsidRPr="00343EA9">
        <w:rPr>
          <w:rStyle w:val="StyleUnderline"/>
          <w:highlight w:val="green"/>
        </w:rPr>
        <w:t>we as a</w:t>
      </w:r>
      <w:r w:rsidRPr="00623846">
        <w:rPr>
          <w:rStyle w:val="StyleUnderline"/>
        </w:rPr>
        <w:t xml:space="preserve"> </w:t>
      </w:r>
      <w:r w:rsidRPr="00343EA9">
        <w:rPr>
          <w:rStyle w:val="StyleUnderline"/>
          <w:highlight w:val="green"/>
        </w:rPr>
        <w:t>society need all the help we can get</w:t>
      </w:r>
      <w:r w:rsidRPr="00623846">
        <w:rPr>
          <w:rStyle w:val="StyleUnderline"/>
        </w:rPr>
        <w:t xml:space="preserve">. </w:t>
      </w:r>
      <w:r w:rsidRPr="00343EA9">
        <w:rPr>
          <w:rStyle w:val="StyleUnderline"/>
          <w:highlight w:val="green"/>
        </w:rPr>
        <w:t xml:space="preserve">There is </w:t>
      </w:r>
      <w:r w:rsidRPr="00343EA9">
        <w:rPr>
          <w:rStyle w:val="Emphasis"/>
          <w:highlight w:val="green"/>
        </w:rPr>
        <w:t>no monopoly</w:t>
      </w:r>
      <w:r w:rsidRPr="00343EA9">
        <w:rPr>
          <w:rStyle w:val="StyleUnderline"/>
          <w:highlight w:val="green"/>
        </w:rPr>
        <w:t xml:space="preserve"> on </w:t>
      </w:r>
      <w:r w:rsidRPr="00343EA9">
        <w:rPr>
          <w:rStyle w:val="Emphasis"/>
          <w:highlight w:val="green"/>
        </w:rPr>
        <w:t>knowledge</w:t>
      </w:r>
      <w:r w:rsidRPr="00623846">
        <w:t xml:space="preserve">. </w:t>
      </w:r>
      <w:r w:rsidRPr="00623846">
        <w:rPr>
          <w:rStyle w:val="StyleUnderline"/>
        </w:rPr>
        <w:t xml:space="preserve">And </w:t>
      </w:r>
      <w:r w:rsidRPr="00343EA9">
        <w:rPr>
          <w:rStyle w:val="StyleUnderline"/>
          <w:highlight w:val="green"/>
        </w:rPr>
        <w:t xml:space="preserve">there is </w:t>
      </w:r>
      <w:r w:rsidRPr="00343EA9">
        <w:rPr>
          <w:rStyle w:val="Emphasis"/>
          <w:highlight w:val="green"/>
        </w:rPr>
        <w:t>no guarantee</w:t>
      </w:r>
      <w:r w:rsidRPr="00623846">
        <w:rPr>
          <w:rStyle w:val="StyleUnderline"/>
        </w:rPr>
        <w:t xml:space="preserve"> that any </w:t>
      </w:r>
      <w:r w:rsidRPr="00343EA9">
        <w:rPr>
          <w:rStyle w:val="Emphasis"/>
          <w:highlight w:val="green"/>
        </w:rPr>
        <w:t>one kind</w:t>
      </w:r>
      <w:r w:rsidRPr="00343EA9">
        <w:rPr>
          <w:rStyle w:val="StyleUnderline"/>
          <w:highlight w:val="green"/>
        </w:rPr>
        <w:t xml:space="preserve"> of knowledge</w:t>
      </w:r>
      <w:r w:rsidRPr="00623846">
        <w:rPr>
          <w:rStyle w:val="StyleUnderline"/>
        </w:rPr>
        <w:t xml:space="preserve"> generated and understood </w:t>
      </w:r>
      <w:r w:rsidRPr="00343EA9">
        <w:rPr>
          <w:rStyle w:val="Emphasis"/>
          <w:highlight w:val="green"/>
        </w:rPr>
        <w:t>within</w:t>
      </w:r>
      <w:r w:rsidRPr="00343EA9">
        <w:rPr>
          <w:rStyle w:val="StyleUnderline"/>
          <w:highlight w:val="green"/>
        </w:rPr>
        <w:t xml:space="preserve"> </w:t>
      </w:r>
      <w:r w:rsidRPr="00343EA9">
        <w:rPr>
          <w:rStyle w:val="Emphasis"/>
          <w:highlight w:val="green"/>
        </w:rPr>
        <w:t>any</w:t>
      </w:r>
      <w:r w:rsidRPr="00623846">
        <w:rPr>
          <w:rStyle w:val="StyleUnderline"/>
        </w:rPr>
        <w:t xml:space="preserve"> </w:t>
      </w:r>
      <w:r w:rsidRPr="00343EA9">
        <w:rPr>
          <w:rStyle w:val="Emphasis"/>
          <w:highlight w:val="green"/>
        </w:rPr>
        <w:t>one epistemology</w:t>
      </w:r>
      <w:r w:rsidRPr="00623846">
        <w:rPr>
          <w:rStyle w:val="StyleUnderline"/>
        </w:rPr>
        <w:t xml:space="preserve"> </w:t>
      </w:r>
      <w:r w:rsidRPr="00343EA9">
        <w:rPr>
          <w:rStyle w:val="StyleUnderline"/>
          <w:highlight w:val="green"/>
        </w:rPr>
        <w:t xml:space="preserve">or </w:t>
      </w:r>
      <w:r w:rsidRPr="00343EA9">
        <w:rPr>
          <w:rStyle w:val="Emphasis"/>
          <w:highlight w:val="green"/>
        </w:rPr>
        <w:t>ontology</w:t>
      </w:r>
      <w:r w:rsidRPr="00343EA9">
        <w:rPr>
          <w:rStyle w:val="StyleUnderline"/>
          <w:highlight w:val="green"/>
        </w:rPr>
        <w:t xml:space="preserve"> is </w:t>
      </w:r>
      <w:r w:rsidRPr="00343EA9">
        <w:rPr>
          <w:rStyle w:val="Emphasis"/>
          <w:highlight w:val="green"/>
        </w:rPr>
        <w:t>always</w:t>
      </w:r>
      <w:r w:rsidRPr="00623846">
        <w:rPr>
          <w:rStyle w:val="StyleUnderline"/>
        </w:rPr>
        <w:t xml:space="preserve"> </w:t>
      </w:r>
      <w:r w:rsidRPr="00623846">
        <w:rPr>
          <w:rStyle w:val="StyleUnderline"/>
        </w:rPr>
        <w:lastRenderedPageBreak/>
        <w:t xml:space="preserve">and everywhere </w:t>
      </w:r>
      <w:r w:rsidRPr="00343EA9">
        <w:rPr>
          <w:rStyle w:val="StyleUnderline"/>
          <w:highlight w:val="green"/>
        </w:rPr>
        <w:t xml:space="preserve">more </w:t>
      </w:r>
      <w:r w:rsidRPr="00343EA9">
        <w:rPr>
          <w:rStyle w:val="Emphasis"/>
          <w:highlight w:val="green"/>
        </w:rPr>
        <w:t>useful</w:t>
      </w:r>
      <w:r w:rsidRPr="00623846">
        <w:rPr>
          <w:rStyle w:val="StyleUnderline"/>
        </w:rPr>
        <w:t xml:space="preserve"> than another</w:t>
      </w:r>
      <w:r w:rsidRPr="00623846">
        <w:t xml:space="preserve">. </w:t>
      </w:r>
      <w:r w:rsidRPr="00623846">
        <w:rPr>
          <w:rStyle w:val="StyleUnderline"/>
        </w:rPr>
        <w:t>To assert otherwise is an act of supreme intellectual hubris.</w:t>
      </w:r>
    </w:p>
    <w:p w14:paraId="5D3579EC" w14:textId="77777777" w:rsidR="0040658A" w:rsidRPr="00623846" w:rsidRDefault="0040658A" w:rsidP="0040658A">
      <w:r w:rsidRPr="00623846">
        <w:rPr>
          <w:rStyle w:val="StyleUnderline"/>
        </w:rPr>
        <w:t>This is not a plea to let a hundred, a thousand, or ten thousand intellectual flowers bloom</w:t>
      </w:r>
      <w:r w:rsidRPr="00623846">
        <w:t xml:space="preserve">. </w:t>
      </w:r>
      <w:r w:rsidRPr="00623846">
        <w:rPr>
          <w:rStyle w:val="StyleUnderline"/>
        </w:rPr>
        <w:t>Scholars working in cloistered isolation are not likely to produce great insights, especially when the social problems besetting us today are of such magnitude</w:t>
      </w:r>
      <w:r w:rsidRPr="00623846">
        <w:t xml:space="preserve">. </w:t>
      </w:r>
      <w:r w:rsidRPr="00343EA9">
        <w:rPr>
          <w:rStyle w:val="Emphasis"/>
          <w:highlight w:val="green"/>
        </w:rPr>
        <w:t>All</w:t>
      </w:r>
      <w:r w:rsidRPr="00623846">
        <w:rPr>
          <w:rStyle w:val="Emphasis"/>
        </w:rPr>
        <w:t xml:space="preserve"> </w:t>
      </w:r>
      <w:r w:rsidRPr="00343EA9">
        <w:rPr>
          <w:rStyle w:val="Emphasis"/>
          <w:highlight w:val="green"/>
        </w:rPr>
        <w:t>knowledge</w:t>
      </w:r>
      <w:r w:rsidRPr="00623846">
        <w:rPr>
          <w:rStyle w:val="StyleUnderline"/>
        </w:rPr>
        <w:t xml:space="preserve"> </w:t>
      </w:r>
      <w:r w:rsidRPr="00343EA9">
        <w:rPr>
          <w:rStyle w:val="StyleUnderline"/>
          <w:highlight w:val="green"/>
        </w:rPr>
        <w:t xml:space="preserve">must be </w:t>
      </w:r>
      <w:r w:rsidRPr="00343EA9">
        <w:rPr>
          <w:rStyle w:val="Emphasis"/>
          <w:highlight w:val="green"/>
        </w:rPr>
        <w:t>disciplined</w:t>
      </w:r>
      <w:r w:rsidRPr="00623846">
        <w:t xml:space="preserve">. That is, knowledge must be shared by and with others if it is to count as knowledge. </w:t>
      </w:r>
      <w:r w:rsidRPr="00623846">
        <w:rPr>
          <w:rStyle w:val="StyleUnderline"/>
        </w:rPr>
        <w:t>Positivists and post-positivists are each working hard to improve and clarify the standards of knowledge within their respective paradigms. This is an important turn for both, as it will facilitate progress within each even as it raises barriers to exchange across approaches</w:t>
      </w:r>
      <w:r w:rsidRPr="00623846">
        <w:t>. So, if not a thousand flowers, it is perhaps better for teams of scholars to tend a small number of separate gardens, grow what they can best, and share when possible with the others and, especially, the broader societies of which they are part.</w:t>
      </w:r>
    </w:p>
    <w:p w14:paraId="67934200" w14:textId="77777777" w:rsidR="0040658A" w:rsidRPr="00623846" w:rsidRDefault="0040658A" w:rsidP="0040658A">
      <w:r w:rsidRPr="00623846">
        <w:rPr>
          <w:rStyle w:val="StyleUnderline"/>
        </w:rPr>
        <w:t>Do not mourn the end of theory</w:t>
      </w:r>
      <w:r w:rsidRPr="00623846">
        <w:t xml:space="preserve">, if by theory we mean the Great Debates in International Relations. Too often, the Great Debates and especially the paradigm wars became contests over the truth status of assumptions. </w:t>
      </w:r>
      <w:r w:rsidRPr="00343EA9">
        <w:rPr>
          <w:rStyle w:val="Emphasis"/>
          <w:highlight w:val="green"/>
        </w:rPr>
        <w:t>Declarations</w:t>
      </w:r>
      <w:r w:rsidRPr="00623846">
        <w:rPr>
          <w:rStyle w:val="StyleUnderline"/>
        </w:rPr>
        <w:t xml:space="preserve"> that ‘I am a realist’ or pronouncements that ‘As a liberal, I predict …’ </w:t>
      </w:r>
      <w:r w:rsidRPr="00343EA9">
        <w:rPr>
          <w:rStyle w:val="StyleUnderline"/>
          <w:highlight w:val="green"/>
        </w:rPr>
        <w:t>were statements of</w:t>
      </w:r>
      <w:r w:rsidRPr="00623846">
        <w:rPr>
          <w:rStyle w:val="StyleUnderline"/>
        </w:rPr>
        <w:t xml:space="preserve"> a near </w:t>
      </w:r>
      <w:r w:rsidRPr="00623846">
        <w:rPr>
          <w:rStyle w:val="Emphasis"/>
        </w:rPr>
        <w:t xml:space="preserve">quasi-religious </w:t>
      </w:r>
      <w:r w:rsidRPr="00343EA9">
        <w:rPr>
          <w:rStyle w:val="Emphasis"/>
          <w:highlight w:val="green"/>
        </w:rPr>
        <w:t>faith</w:t>
      </w:r>
      <w:r w:rsidRPr="00623846">
        <w:rPr>
          <w:rStyle w:val="StyleUnderline"/>
        </w:rPr>
        <w:t xml:space="preserve">, </w:t>
      </w:r>
      <w:r w:rsidRPr="00343EA9">
        <w:rPr>
          <w:rStyle w:val="Emphasis"/>
          <w:highlight w:val="green"/>
        </w:rPr>
        <w:t>not</w:t>
      </w:r>
      <w:r w:rsidRPr="00343EA9">
        <w:rPr>
          <w:rStyle w:val="StyleUnderline"/>
          <w:highlight w:val="green"/>
        </w:rPr>
        <w:t xml:space="preserve"> </w:t>
      </w:r>
      <w:r w:rsidRPr="00343EA9">
        <w:rPr>
          <w:rStyle w:val="Emphasis"/>
          <w:highlight w:val="green"/>
        </w:rPr>
        <w:t>conclusions</w:t>
      </w:r>
      <w:r w:rsidRPr="00623846">
        <w:rPr>
          <w:rStyle w:val="StyleUnderline"/>
        </w:rPr>
        <w:t xml:space="preserve"> that </w:t>
      </w:r>
      <w:r w:rsidRPr="00343EA9">
        <w:rPr>
          <w:rStyle w:val="StyleUnderline"/>
          <w:highlight w:val="green"/>
        </w:rPr>
        <w:t xml:space="preserve">followed </w:t>
      </w:r>
      <w:r w:rsidRPr="00343EA9">
        <w:rPr>
          <w:rStyle w:val="Emphasis"/>
          <w:highlight w:val="green"/>
        </w:rPr>
        <w:t>from</w:t>
      </w:r>
      <w:r w:rsidRPr="00343EA9">
        <w:rPr>
          <w:rStyle w:val="StyleUnderline"/>
          <w:highlight w:val="green"/>
        </w:rPr>
        <w:t xml:space="preserve"> a</w:t>
      </w:r>
      <w:r w:rsidRPr="00623846">
        <w:rPr>
          <w:rStyle w:val="StyleUnderline"/>
        </w:rPr>
        <w:t xml:space="preserve"> </w:t>
      </w:r>
      <w:r w:rsidRPr="00343EA9">
        <w:rPr>
          <w:rStyle w:val="Emphasis"/>
          <w:highlight w:val="green"/>
        </w:rPr>
        <w:t>falsifiable theory</w:t>
      </w:r>
      <w:r w:rsidRPr="00343EA9">
        <w:rPr>
          <w:rStyle w:val="StyleUnderline"/>
          <w:highlight w:val="green"/>
        </w:rPr>
        <w:t xml:space="preserve"> </w:t>
      </w:r>
      <w:r w:rsidRPr="00343EA9">
        <w:rPr>
          <w:rStyle w:val="Emphasis"/>
          <w:highlight w:val="green"/>
        </w:rPr>
        <w:t>with</w:t>
      </w:r>
      <w:r w:rsidRPr="00623846">
        <w:rPr>
          <w:rStyle w:val="StyleUnderline"/>
        </w:rPr>
        <w:t xml:space="preserve"> stronger </w:t>
      </w:r>
      <w:r w:rsidRPr="00343EA9">
        <w:rPr>
          <w:rStyle w:val="Emphasis"/>
          <w:highlight w:val="green"/>
        </w:rPr>
        <w:t>empirical support</w:t>
      </w:r>
      <w:r w:rsidRPr="00623846">
        <w:t>. Likewise, assertions that positivism or post-positivism is a better approach to understanding world politics are similarly blinding. The Great Debates were too often academic in the worst sense of that term. Mid-level theory flourished in the interstices of these debates for decades and now, with the waning of the paradigm wars, is coming into its own within the field. I regard this as an entirely positive development. We may be witnessing the demise of a particular kind of grand theory, but theory — in the plural — lives. Long may they reign.</w:t>
      </w:r>
    </w:p>
    <w:p w14:paraId="1757F017" w14:textId="77777777" w:rsidR="0040658A" w:rsidRPr="00623846" w:rsidRDefault="0040658A" w:rsidP="0040658A"/>
    <w:p w14:paraId="38ED761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84B4C85"/>
    <w:multiLevelType w:val="hybridMultilevel"/>
    <w:tmpl w:val="C8B2D918"/>
    <w:lvl w:ilvl="0" w:tplc="29004F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E359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1957"/>
    <w:rsid w:val="000A2D8A"/>
    <w:rsid w:val="000D26A6"/>
    <w:rsid w:val="000D2B90"/>
    <w:rsid w:val="000D6ED8"/>
    <w:rsid w:val="000D717B"/>
    <w:rsid w:val="000E1EAD"/>
    <w:rsid w:val="00100B28"/>
    <w:rsid w:val="0010626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3596"/>
    <w:rsid w:val="001E6BB5"/>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D0A"/>
    <w:rsid w:val="00284ED6"/>
    <w:rsid w:val="00290C5A"/>
    <w:rsid w:val="00290C92"/>
    <w:rsid w:val="0029647A"/>
    <w:rsid w:val="00296504"/>
    <w:rsid w:val="002B3FEF"/>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2B5A"/>
    <w:rsid w:val="00383071"/>
    <w:rsid w:val="00383B19"/>
    <w:rsid w:val="00384CBC"/>
    <w:rsid w:val="0038522C"/>
    <w:rsid w:val="003933F9"/>
    <w:rsid w:val="00395864"/>
    <w:rsid w:val="00396557"/>
    <w:rsid w:val="00397316"/>
    <w:rsid w:val="003A248F"/>
    <w:rsid w:val="003A4D9C"/>
    <w:rsid w:val="003B1668"/>
    <w:rsid w:val="003B2C8C"/>
    <w:rsid w:val="003C42A3"/>
    <w:rsid w:val="003C5F4C"/>
    <w:rsid w:val="003D5EA8"/>
    <w:rsid w:val="003D6037"/>
    <w:rsid w:val="003D7B28"/>
    <w:rsid w:val="003E2B46"/>
    <w:rsid w:val="003E305E"/>
    <w:rsid w:val="003E34DB"/>
    <w:rsid w:val="003E5302"/>
    <w:rsid w:val="003E5BF1"/>
    <w:rsid w:val="003F2452"/>
    <w:rsid w:val="003F41EA"/>
    <w:rsid w:val="003F7DF0"/>
    <w:rsid w:val="004039AF"/>
    <w:rsid w:val="0040658A"/>
    <w:rsid w:val="00407AFF"/>
    <w:rsid w:val="0041155D"/>
    <w:rsid w:val="004170BF"/>
    <w:rsid w:val="004270E3"/>
    <w:rsid w:val="004348DC"/>
    <w:rsid w:val="00434921"/>
    <w:rsid w:val="00442018"/>
    <w:rsid w:val="00446567"/>
    <w:rsid w:val="00447B10"/>
    <w:rsid w:val="00452864"/>
    <w:rsid w:val="00452EE4"/>
    <w:rsid w:val="00452F0B"/>
    <w:rsid w:val="004536D6"/>
    <w:rsid w:val="00457224"/>
    <w:rsid w:val="0047482C"/>
    <w:rsid w:val="00475436"/>
    <w:rsid w:val="0048047E"/>
    <w:rsid w:val="00482AF9"/>
    <w:rsid w:val="0048605F"/>
    <w:rsid w:val="00496BB2"/>
    <w:rsid w:val="004A3EDA"/>
    <w:rsid w:val="004B37B4"/>
    <w:rsid w:val="004B6E8D"/>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6544"/>
    <w:rsid w:val="005C74A6"/>
    <w:rsid w:val="005D3B4D"/>
    <w:rsid w:val="005D615C"/>
    <w:rsid w:val="005E1860"/>
    <w:rsid w:val="005F063B"/>
    <w:rsid w:val="005F192D"/>
    <w:rsid w:val="005F24C8"/>
    <w:rsid w:val="005F26AF"/>
    <w:rsid w:val="006055A1"/>
    <w:rsid w:val="00607D6C"/>
    <w:rsid w:val="0061383D"/>
    <w:rsid w:val="00614D69"/>
    <w:rsid w:val="00617030"/>
    <w:rsid w:val="006208FF"/>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6D5C"/>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3DA5"/>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03B"/>
    <w:rsid w:val="00981F23"/>
    <w:rsid w:val="00990634"/>
    <w:rsid w:val="00991733"/>
    <w:rsid w:val="00992078"/>
    <w:rsid w:val="00992BE3"/>
    <w:rsid w:val="009A1467"/>
    <w:rsid w:val="009A47C2"/>
    <w:rsid w:val="009A6464"/>
    <w:rsid w:val="009B69F5"/>
    <w:rsid w:val="009C574B"/>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4BD8"/>
    <w:rsid w:val="00A46086"/>
    <w:rsid w:val="00A54315"/>
    <w:rsid w:val="00A5601A"/>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7565"/>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625E"/>
    <w:rsid w:val="00CC1DD4"/>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CB8"/>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0CDD"/>
    <w:rsid w:val="00EE54B4"/>
    <w:rsid w:val="00EF1AD8"/>
    <w:rsid w:val="00EF2B5C"/>
    <w:rsid w:val="00EF7794"/>
    <w:rsid w:val="00F02046"/>
    <w:rsid w:val="00F053D8"/>
    <w:rsid w:val="00F07888"/>
    <w:rsid w:val="00F1313D"/>
    <w:rsid w:val="00F13AAC"/>
    <w:rsid w:val="00F201E7"/>
    <w:rsid w:val="00F204E0"/>
    <w:rsid w:val="00F20B16"/>
    <w:rsid w:val="00F21C79"/>
    <w:rsid w:val="00F238C9"/>
    <w:rsid w:val="00F23CA5"/>
    <w:rsid w:val="00F277AA"/>
    <w:rsid w:val="00F31955"/>
    <w:rsid w:val="00F34C06"/>
    <w:rsid w:val="00F43EA3"/>
    <w:rsid w:val="00F50701"/>
    <w:rsid w:val="00F50C55"/>
    <w:rsid w:val="00F57FFB"/>
    <w:rsid w:val="00F601E6"/>
    <w:rsid w:val="00F71BF1"/>
    <w:rsid w:val="00F73954"/>
    <w:rsid w:val="00F76F49"/>
    <w:rsid w:val="00F94060"/>
    <w:rsid w:val="00FA56F6"/>
    <w:rsid w:val="00FA5A28"/>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622084"/>
  <w14:defaultImageDpi w14:val="300"/>
  <w15:docId w15:val="{D37FEA14-1C56-F845-9AFA-1742CF7FD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13AA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13A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13AA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F13AA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F13AA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13A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3AAC"/>
  </w:style>
  <w:style w:type="character" w:customStyle="1" w:styleId="Heading1Char">
    <w:name w:val="Heading 1 Char"/>
    <w:aliases w:val="Pocket Char"/>
    <w:basedOn w:val="DefaultParagraphFont"/>
    <w:link w:val="Heading1"/>
    <w:uiPriority w:val="9"/>
    <w:rsid w:val="00F13AA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13AAC"/>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F13AAC"/>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F13AA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13AAC"/>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F13AAC"/>
    <w:rPr>
      <w:b w:val="0"/>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F13AAC"/>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F13AAC"/>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F13AAC"/>
    <w:rPr>
      <w:color w:val="auto"/>
      <w:u w:val="none"/>
    </w:rPr>
  </w:style>
  <w:style w:type="paragraph" w:styleId="DocumentMap">
    <w:name w:val="Document Map"/>
    <w:basedOn w:val="Normal"/>
    <w:link w:val="DocumentMapChar"/>
    <w:uiPriority w:val="99"/>
    <w:semiHidden/>
    <w:unhideWhenUsed/>
    <w:rsid w:val="00F13AA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13AAC"/>
    <w:rPr>
      <w:rFonts w:ascii="Lucida Grande" w:hAnsi="Lucida Grande" w:cs="Lucida Grande"/>
    </w:rPr>
  </w:style>
  <w:style w:type="paragraph" w:styleId="ListParagraph">
    <w:name w:val="List Paragraph"/>
    <w:aliases w:val="6 font"/>
    <w:basedOn w:val="Normal"/>
    <w:uiPriority w:val="99"/>
    <w:qFormat/>
    <w:rsid w:val="0040658A"/>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40658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40658A"/>
    <w:pPr>
      <w:pBdr>
        <w:top w:val="single" w:sz="4" w:space="1" w:color="auto"/>
        <w:left w:val="single" w:sz="4" w:space="4" w:color="auto"/>
        <w:bottom w:val="single" w:sz="4" w:space="1" w:color="auto"/>
        <w:right w:val="single" w:sz="4" w:space="4" w:color="auto"/>
      </w:pBd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www.belfercenter.org/sites/default/files/files/publication/isec_a_00273_LieberPress.pdf" TargetMode="External"/><Relationship Id="rId26" Type="http://schemas.openxmlformats.org/officeDocument/2006/relationships/hyperlink" Target="https://apnews.com/f5d302ae65b03838173e40848223b771" TargetMode="External"/><Relationship Id="rId21" Type="http://schemas.openxmlformats.org/officeDocument/2006/relationships/hyperlink" Target="https://www.cnas.org/publications/commentary/the-us-military-should-not-be-doubling-down-on-space" TargetMode="External"/><Relationship Id="rId34" Type="http://schemas.openxmlformats.org/officeDocument/2006/relationships/hyperlink" Target="https://www.space.com/starlink-satellite-reentry-ozone-depletion-atmosphere"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globalsecurity.org/space/world/japan/warning.htm" TargetMode="External"/><Relationship Id="rId25" Type="http://schemas.openxmlformats.org/officeDocument/2006/relationships/hyperlink" Target="https://www.bbc.com/news/world-asia-pacific-11813699" TargetMode="External"/><Relationship Id="rId33" Type="http://schemas.openxmlformats.org/officeDocument/2006/relationships/hyperlink" Target="https://www.salon.com/2018/01/14/the-asteroids-most-likely-to-hit-earth/"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thebulletin.org/2019/06/arms-control-in-outer-space-the-russian-angle-and-a-possible-way-forward/" TargetMode="External"/><Relationship Id="rId2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9" Type="http://schemas.openxmlformats.org/officeDocument/2006/relationships/hyperlink" Target="https://missiledefenseadvocacy.org/missile-threat-and-proliferation/todays-missile-threat/china-anti-access-area-denial-coming-so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com/spacex-starlink-satellite-collision-alerts-on-the-rise" TargetMode="External"/><Relationship Id="rId24" Type="http://schemas.openxmlformats.org/officeDocument/2006/relationships/hyperlink" Target="https://www.politico.com/story/2018/04/06/outer-space-war-defense-russia-china-463067" TargetMode="External"/><Relationship Id="rId32" Type="http://schemas.openxmlformats.org/officeDocument/2006/relationships/hyperlink" Target="https://www.theverge.com/2020/3/24/21190273/spacex-starlink-satellite-internet-constellation-astronomy-coating"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hir.harvard.edu/anti-satellite-weapons-and-the-emerging-space-arms-race/" TargetMode="External"/><Relationship Id="rId23" Type="http://schemas.openxmlformats.org/officeDocument/2006/relationships/hyperlink" Target="https://www.politico.com/story/2018/04/06/outer-space-war-defense-russia-china-463067" TargetMode="External"/><Relationship Id="rId28" Type="http://schemas.openxmlformats.org/officeDocument/2006/relationships/hyperlink" Target="https://foreignpolicy.com/2020/04/28/kim-jong-un-china-north-korea/" TargetMode="External"/><Relationship Id="rId36" Type="http://schemas.openxmlformats.org/officeDocument/2006/relationships/hyperlink" Target="https://www.ncbi.nlm.nih.gov/pmc/articles/PMC6446569/" TargetMode="External"/><Relationship Id="rId10" Type="http://schemas.openxmlformats.org/officeDocument/2006/relationships/hyperlink" Target="https://ieeexplore.ieee.org/stamp/stamp.jsp?arnumber=9568932" TargetMode="External"/><Relationship Id="rId19"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31" Type="http://schemas.openxmlformats.org/officeDocument/2006/relationships/hyperlink" Target="https://www.upi.com/Top_News/Voices/2020/02/13/Hackers-could-shut-down-satellites-or-turn-them-into-weapons/4091581597502/"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www.japcc.org/congested-outer-space/" TargetMode="External"/><Relationship Id="rId22"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7" Type="http://schemas.openxmlformats.org/officeDocument/2006/relationships/hyperlink" Target="https://www.express.co.uk/news/world/1273890/Kim-Jong-un-dead-North-Korea-nuclear-weapon-news-latest-death-US" TargetMode="External"/><Relationship Id="rId30" Type="http://schemas.openxmlformats.org/officeDocument/2006/relationships/hyperlink" Target="https://www.washingtonpost.com/opinions/our-satellites-are-prime-targets-for-a-cyberattack-and-things-could-get-worse/2019/05/07/31c85438-7041-11e9-8be0-ca575670e91c_story.html" TargetMode="External"/><Relationship Id="rId35" Type="http://schemas.openxmlformats.org/officeDocument/2006/relationships/hyperlink" Target="https://www.express.co.uk/news/science/1287983/ozone-layer-global-warming-mass-extinction-dinosaurs-Southampton"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63</Pages>
  <Words>20392</Words>
  <Characters>116241</Characters>
  <Application>Microsoft Office Word</Application>
  <DocSecurity>0</DocSecurity>
  <Lines>968</Lines>
  <Paragraphs>272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136361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36</cp:revision>
  <dcterms:created xsi:type="dcterms:W3CDTF">2022-02-17T16:47:00Z</dcterms:created>
  <dcterms:modified xsi:type="dcterms:W3CDTF">2022-02-17T20:30:00Z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