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01BCE" w14:textId="2895F92A" w:rsidR="00E85E59" w:rsidRPr="00623846" w:rsidRDefault="00E85E59" w:rsidP="00E85E59"/>
    <w:p w14:paraId="610F204B" w14:textId="77777777" w:rsidR="00BF7C7F" w:rsidRPr="00BF7C7F" w:rsidRDefault="00BF7C7F" w:rsidP="00BF7C7F"/>
    <w:p w14:paraId="27874725" w14:textId="41FF8D84" w:rsidR="0098235F" w:rsidRDefault="0098235F" w:rsidP="0098235F">
      <w:pPr>
        <w:pStyle w:val="Heading1"/>
      </w:pPr>
      <w:r>
        <w:lastRenderedPageBreak/>
        <w:t>1AC</w:t>
      </w:r>
    </w:p>
    <w:p w14:paraId="25D2EBA6" w14:textId="1B019A40" w:rsidR="0064032F" w:rsidRPr="00F01DEA" w:rsidRDefault="0064032F" w:rsidP="0064032F">
      <w:pPr>
        <w:pStyle w:val="Heading3"/>
        <w:rPr>
          <w:rFonts w:cs="Calibri"/>
        </w:rPr>
      </w:pPr>
      <w:r w:rsidRPr="00623846">
        <w:rPr>
          <w:rFonts w:cs="Calibri"/>
        </w:rPr>
        <w:lastRenderedPageBreak/>
        <w:t>Plan</w:t>
      </w:r>
    </w:p>
    <w:p w14:paraId="27A70BCF" w14:textId="77777777" w:rsidR="0064032F" w:rsidRDefault="0064032F" w:rsidP="0064032F">
      <w:pPr>
        <w:pStyle w:val="Heading4"/>
        <w:rPr>
          <w:rFonts w:cs="Calibri"/>
        </w:rPr>
      </w:pPr>
      <w:r w:rsidRPr="00623846">
        <w:rPr>
          <w:rFonts w:cs="Calibri"/>
        </w:rPr>
        <w:t>Plan: Private entities ought not appropriate outer space via Large Satellite Constellations in Lower Earth Orbit</w:t>
      </w:r>
    </w:p>
    <w:p w14:paraId="4E7CC922" w14:textId="77777777" w:rsidR="0064032F" w:rsidRDefault="0064032F" w:rsidP="0064032F">
      <w:r>
        <w:t>To clarify, private entities are the actors of the plan – no treaty or alteration of international law would enforce a prohibition on large satellite constellations</w:t>
      </w:r>
    </w:p>
    <w:p w14:paraId="243CFB63" w14:textId="77777777" w:rsidR="0064032F" w:rsidRPr="00EA74AC" w:rsidRDefault="0064032F" w:rsidP="0064032F">
      <w:r>
        <w:t>A standardized definition of an LSC based on orbital collision risk would be provided by an impartial 3</w:t>
      </w:r>
      <w:r w:rsidRPr="003C0AD9">
        <w:rPr>
          <w:vertAlign w:val="superscript"/>
        </w:rPr>
        <w:t>rd</w:t>
      </w:r>
      <w:r>
        <w:t xml:space="preserve"> party – candidates include the ITU or UNCOPUOS</w:t>
      </w:r>
    </w:p>
    <w:p w14:paraId="5284DD3B" w14:textId="77777777" w:rsidR="0064032F" w:rsidRPr="00623846" w:rsidRDefault="0064032F" w:rsidP="0064032F">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E27F939" w14:textId="77777777" w:rsidR="0064032F" w:rsidRPr="00623846" w:rsidRDefault="0064032F" w:rsidP="0064032F">
      <w:pPr>
        <w:pStyle w:val="ListParagraph"/>
        <w:numPr>
          <w:ilvl w:val="0"/>
          <w:numId w:val="12"/>
        </w:numPr>
      </w:pPr>
      <w:r w:rsidRPr="00623846">
        <w:t>LSC = large satellite constellations</w:t>
      </w:r>
    </w:p>
    <w:p w14:paraId="6E90E2E9" w14:textId="77777777" w:rsidR="0064032F" w:rsidRPr="00623846" w:rsidRDefault="0064032F" w:rsidP="0064032F">
      <w:pPr>
        <w:pStyle w:val="ListParagraph"/>
        <w:numPr>
          <w:ilvl w:val="0"/>
          <w:numId w:val="12"/>
        </w:numPr>
      </w:pPr>
      <w:r w:rsidRPr="00623846">
        <w:t>Outlines “L”SC thresholds</w:t>
      </w:r>
    </w:p>
    <w:p w14:paraId="475DF15E" w14:textId="77777777" w:rsidR="0064032F" w:rsidRPr="00623846" w:rsidRDefault="0064032F" w:rsidP="0064032F">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7A016C33" w14:textId="77777777" w:rsidR="0064032F" w:rsidRPr="00623846" w:rsidRDefault="0064032F" w:rsidP="0064032F">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 xml:space="preserve">by any </w:t>
      </w:r>
      <w:r w:rsidRPr="00343EA9">
        <w:rPr>
          <w:rStyle w:val="StyleUnderline"/>
          <w:highlight w:val="green"/>
        </w:rPr>
        <w:lastRenderedPageBreak/>
        <w:t>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23A0E48E" w14:textId="77777777" w:rsidR="0064032F" w:rsidRPr="00623846" w:rsidRDefault="0064032F" w:rsidP="0064032F">
      <w:r w:rsidRPr="00623846">
        <w:t xml:space="preserve">6. Conclusion </w:t>
      </w:r>
    </w:p>
    <w:p w14:paraId="6E6CD128" w14:textId="77777777" w:rsidR="0064032F" w:rsidRPr="00623846" w:rsidRDefault="0064032F" w:rsidP="0064032F">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5FA0E6DD" w14:textId="77777777" w:rsidR="0064032F" w:rsidRPr="00623846" w:rsidRDefault="0064032F" w:rsidP="0064032F">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3AC58587" w14:textId="77777777" w:rsidR="0064032F" w:rsidRPr="00623846" w:rsidRDefault="0064032F" w:rsidP="0064032F">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46A04C55" w14:textId="77777777" w:rsidR="0064032F" w:rsidRPr="00623846" w:rsidRDefault="0064032F" w:rsidP="0064032F">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E9D2CE0" w14:textId="77777777" w:rsidR="0064032F" w:rsidRPr="00623846" w:rsidRDefault="0064032F" w:rsidP="0064032F"/>
    <w:p w14:paraId="3ECF589A" w14:textId="77777777" w:rsidR="0064032F" w:rsidRPr="00623846" w:rsidRDefault="0064032F" w:rsidP="0064032F">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386F3DF" w14:textId="77777777" w:rsidR="0064032F" w:rsidRPr="00623846" w:rsidRDefault="0064032F" w:rsidP="0064032F">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w:t>
      </w:r>
      <w:r w:rsidRPr="00623846">
        <w:lastRenderedPageBreak/>
        <w:t xml:space="preserve">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5B468960" w14:textId="77777777" w:rsidR="0064032F" w:rsidRPr="00623846" w:rsidRDefault="0064032F" w:rsidP="0064032F">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3C112023" w14:textId="77777777" w:rsidR="0064032F" w:rsidRPr="00623846" w:rsidRDefault="0064032F" w:rsidP="0064032F">
      <w:r w:rsidRPr="00623846">
        <w:rPr>
          <w:rStyle w:val="StyleUnderline"/>
        </w:rPr>
        <w:t>New satellite tech could bring billions more online</w:t>
      </w:r>
      <w:r w:rsidRPr="00623846">
        <w:t>. But will Big Tech bring their extractive ethos into space?</w:t>
      </w:r>
    </w:p>
    <w:p w14:paraId="780AA6A5" w14:textId="77777777" w:rsidR="0064032F" w:rsidRPr="00623846" w:rsidRDefault="0064032F" w:rsidP="0064032F">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4BA7F02B" w14:textId="77777777" w:rsidR="0064032F" w:rsidRPr="00623846" w:rsidRDefault="0064032F" w:rsidP="0064032F">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04B56E94" w14:textId="77777777" w:rsidR="0064032F" w:rsidRPr="00623846" w:rsidRDefault="0064032F" w:rsidP="0064032F">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3F5FC5C9" w14:textId="77777777" w:rsidR="0064032F" w:rsidRPr="00623846" w:rsidRDefault="0064032F" w:rsidP="0064032F">
      <w:proofErr w:type="gramStart"/>
      <w:r w:rsidRPr="00623846">
        <w:t>So</w:t>
      </w:r>
      <w:proofErr w:type="gramEnd"/>
      <w:r w:rsidRPr="00623846">
        <w:t xml:space="preserve"> what's not to love?</w:t>
      </w:r>
    </w:p>
    <w:p w14:paraId="58337554" w14:textId="77777777" w:rsidR="0064032F" w:rsidRPr="00623846" w:rsidRDefault="0064032F" w:rsidP="0064032F">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w:t>
      </w:r>
      <w:r w:rsidRPr="00623846">
        <w:rPr>
          <w:rStyle w:val="StyleUnderline"/>
        </w:rPr>
        <w:lastRenderedPageBreak/>
        <w:t>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4928F207" w14:textId="77777777" w:rsidR="0064032F" w:rsidRPr="00623846" w:rsidRDefault="0064032F" w:rsidP="0064032F">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2D9E091" w14:textId="77777777" w:rsidR="0064032F" w:rsidRPr="00623846" w:rsidRDefault="0064032F" w:rsidP="0064032F">
      <w:r w:rsidRPr="00623846">
        <w:t>The scramble for space</w:t>
      </w:r>
    </w:p>
    <w:p w14:paraId="3B88F557" w14:textId="77777777" w:rsidR="0064032F" w:rsidRPr="00623846" w:rsidRDefault="0064032F" w:rsidP="0064032F">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1038DC35" w14:textId="77777777" w:rsidR="0064032F" w:rsidRPr="00623846" w:rsidRDefault="0064032F" w:rsidP="0064032F">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7064894F" w14:textId="77777777" w:rsidR="0064032F" w:rsidRPr="00623846" w:rsidRDefault="0064032F" w:rsidP="0064032F">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BF49468" w14:textId="77777777" w:rsidR="0064032F" w:rsidRPr="00623846" w:rsidRDefault="0064032F" w:rsidP="0064032F">
      <w:r w:rsidRPr="00623846">
        <w:lastRenderedPageBreak/>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50EE4B99" w14:textId="77777777" w:rsidR="0064032F" w:rsidRPr="00452864" w:rsidRDefault="0064032F" w:rsidP="0064032F">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60D7030C" w14:textId="77777777" w:rsidR="0064032F" w:rsidRPr="00452864" w:rsidRDefault="0064032F" w:rsidP="0064032F">
      <w:r w:rsidRPr="00452864">
        <w:t>Telecommunications: driving inequality or empowering citizens?</w:t>
      </w:r>
    </w:p>
    <w:p w14:paraId="339CD4BA" w14:textId="77777777" w:rsidR="0064032F" w:rsidRPr="00623846" w:rsidRDefault="0064032F" w:rsidP="0064032F">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2299B698" w14:textId="77777777" w:rsidR="0064032F" w:rsidRPr="00623846" w:rsidRDefault="0064032F" w:rsidP="0064032F">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DFEA295" w14:textId="77777777" w:rsidR="0064032F" w:rsidRPr="00623846" w:rsidRDefault="0064032F" w:rsidP="0064032F">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CB02544" w14:textId="77777777" w:rsidR="0064032F" w:rsidRPr="00623846" w:rsidRDefault="0064032F" w:rsidP="0064032F">
      <w:pPr>
        <w:rPr>
          <w:rStyle w:val="StyleUnderline"/>
        </w:rPr>
      </w:pPr>
      <w:r w:rsidRPr="00623846">
        <w:t xml:space="preserve">The failure to invest in alternatives that build local capacity replicates itself at the national level as well. </w:t>
      </w:r>
      <w:r w:rsidRPr="00623846">
        <w:rPr>
          <w:rStyle w:val="StyleUnderline"/>
        </w:rPr>
        <w:t>LEO constellations have the potent</w:t>
      </w:r>
      <w:r w:rsidRPr="00623846">
        <w:rPr>
          <w:rStyle w:val="StyleUnderline"/>
        </w:rPr>
        <w:lastRenderedPageBreak/>
        <w:t xml:space="preserve">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w:t>
      </w:r>
      <w:r w:rsidRPr="00623846">
        <w:lastRenderedPageBreak/>
        <w:t xml:space="preserve">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7C927458" w14:textId="77777777" w:rsidR="0064032F" w:rsidRPr="00623846" w:rsidRDefault="0064032F" w:rsidP="0064032F">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19866196" w14:textId="77777777" w:rsidR="0064032F" w:rsidRPr="00623846" w:rsidRDefault="0064032F" w:rsidP="0064032F">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35A76A8" w14:textId="77777777" w:rsidR="0064032F" w:rsidRPr="00452864" w:rsidRDefault="0064032F" w:rsidP="0064032F">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5086E997" w14:textId="77777777" w:rsidR="0064032F" w:rsidRPr="00623846" w:rsidRDefault="0064032F" w:rsidP="0064032F">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w:t>
      </w:r>
      <w:r w:rsidRPr="00623846">
        <w:rPr>
          <w:rStyle w:val="StyleUnderline"/>
        </w:rPr>
        <w:lastRenderedPageBreak/>
        <w:t xml:space="preserve">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62BC2889" w14:textId="77777777" w:rsidR="0064032F" w:rsidRPr="00623846" w:rsidRDefault="0064032F" w:rsidP="0064032F"/>
    <w:p w14:paraId="676BF213" w14:textId="77777777" w:rsidR="0064032F" w:rsidRPr="00623846" w:rsidRDefault="0064032F" w:rsidP="0064032F"/>
    <w:p w14:paraId="2968AB5E" w14:textId="77777777" w:rsidR="0064032F" w:rsidRPr="00623846" w:rsidRDefault="0064032F" w:rsidP="0064032F">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2F830BD8" w14:textId="77777777" w:rsidR="0064032F" w:rsidRPr="00623846" w:rsidRDefault="0064032F" w:rsidP="0064032F">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“A Techno-</w:t>
      </w:r>
      <w:r w:rsidRPr="00623846">
        <w:lastRenderedPageBreak/>
        <w:t xml:space="preserve">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516A1703" w14:textId="77777777" w:rsidR="0064032F" w:rsidRPr="00623846" w:rsidRDefault="0064032F" w:rsidP="0064032F">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6E01BB1C" w14:textId="77777777" w:rsidR="0064032F" w:rsidRPr="00623846" w:rsidRDefault="0064032F" w:rsidP="0064032F">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53740606" w14:textId="77777777" w:rsidR="0064032F" w:rsidRPr="00623846" w:rsidRDefault="0064032F" w:rsidP="0064032F">
      <w:r w:rsidRPr="00623846">
        <w:t xml:space="preserve">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w:t>
      </w:r>
      <w:r w:rsidRPr="00623846">
        <w:lastRenderedPageBreak/>
        <w:t>currently served by conventional terrestrial broadband services using either fixed or wireless technologies.</w:t>
      </w:r>
    </w:p>
    <w:p w14:paraId="251800E7" w14:textId="77777777" w:rsidR="0064032F" w:rsidRPr="00623846" w:rsidRDefault="0064032F" w:rsidP="0064032F">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24E766E6" w14:textId="77777777" w:rsidR="0064032F" w:rsidRPr="00623846" w:rsidRDefault="0064032F" w:rsidP="0064032F">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5C635C3F" w14:textId="77777777" w:rsidR="0064032F" w:rsidRPr="00623846" w:rsidRDefault="0064032F" w:rsidP="0064032F">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6AD6BCCB" w14:textId="77777777" w:rsidR="0064032F" w:rsidRPr="00623846" w:rsidRDefault="0064032F" w:rsidP="0064032F">
      <w:r w:rsidRPr="00623846">
        <w:t xml:space="preserve">SECTION </w:t>
      </w:r>
      <w:proofErr w:type="spellStart"/>
      <w:r w:rsidRPr="00623846">
        <w:t>VII.Discussion</w:t>
      </w:r>
      <w:proofErr w:type="spellEnd"/>
    </w:p>
    <w:p w14:paraId="4B15A4C4" w14:textId="77777777" w:rsidR="0064032F" w:rsidRPr="00623846" w:rsidRDefault="0064032F" w:rsidP="0064032F">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185ED822" w14:textId="77777777" w:rsidR="0064032F" w:rsidRPr="00623846" w:rsidRDefault="0064032F" w:rsidP="0064032F">
      <w:pPr>
        <w:rPr>
          <w:rStyle w:val="StyleUnderline"/>
        </w:rPr>
      </w:pPr>
      <w:r w:rsidRPr="00623846">
        <w:t xml:space="preserve">A. </w:t>
      </w:r>
      <w:r w:rsidRPr="00623846">
        <w:rPr>
          <w:rStyle w:val="StyleUnderline"/>
        </w:rPr>
        <w:t>How Much Capacity can be Provided by Different LEO Broadband Constellations?</w:t>
      </w:r>
    </w:p>
    <w:p w14:paraId="09965D88" w14:textId="77777777" w:rsidR="0064032F" w:rsidRPr="00623846" w:rsidRDefault="0064032F" w:rsidP="0064032F">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w:t>
      </w:r>
      <w:r w:rsidRPr="00623846">
        <w:lastRenderedPageBreak/>
        <w:t xml:space="preserve">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688EE154" w14:textId="77777777" w:rsidR="0064032F" w:rsidRPr="00623846" w:rsidRDefault="0064032F" w:rsidP="0064032F">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4C6732D3" w14:textId="77777777" w:rsidR="0064032F" w:rsidRPr="00623846" w:rsidRDefault="0064032F" w:rsidP="0064032F">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2E15A44B" w14:textId="77777777" w:rsidR="0064032F" w:rsidRPr="00623846" w:rsidRDefault="0064032F" w:rsidP="0064032F">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F4C8A58" w14:textId="77777777" w:rsidR="0064032F" w:rsidRPr="00623846" w:rsidRDefault="0064032F" w:rsidP="0064032F">
      <w:r w:rsidRPr="00623846">
        <w:t>C. What is the Potential Cost Per User as Subscriber Penetration Increases?</w:t>
      </w:r>
    </w:p>
    <w:p w14:paraId="0664152F" w14:textId="77777777" w:rsidR="0064032F" w:rsidRPr="00623846" w:rsidRDefault="0064032F" w:rsidP="0064032F">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 xml:space="preserve">As more satellites are launched, the cost </w:t>
      </w:r>
      <w:r w:rsidRPr="00343EA9">
        <w:rPr>
          <w:rStyle w:val="StyleUnderline"/>
          <w:highlight w:val="green"/>
        </w:rPr>
        <w:lastRenderedPageBreak/>
        <w:t>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88D5CED" w14:textId="77777777" w:rsidR="0064032F" w:rsidRPr="00623846" w:rsidRDefault="0064032F" w:rsidP="0064032F">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7232DA6B" w14:textId="77777777" w:rsidR="0064032F" w:rsidRPr="00623846" w:rsidRDefault="0064032F" w:rsidP="0064032F">
      <w:r w:rsidRPr="00623846">
        <w:t>D. Which Parts of the World are LEO Constellations Most Suitable for?</w:t>
      </w:r>
    </w:p>
    <w:p w14:paraId="23F23169" w14:textId="77777777" w:rsidR="0064032F" w:rsidRPr="00623846" w:rsidRDefault="0064032F" w:rsidP="0064032F">
      <w:pPr>
        <w:rPr>
          <w:rStyle w:val="StyleUnderline"/>
        </w:rPr>
      </w:pPr>
      <w:r w:rsidRPr="00623846">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1D5E4A69" w14:textId="77777777" w:rsidR="0064032F" w:rsidRPr="00623846" w:rsidRDefault="0064032F" w:rsidP="0064032F">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455959A3" w14:textId="77777777" w:rsidR="0064032F" w:rsidRPr="00623846" w:rsidRDefault="0064032F" w:rsidP="0064032F">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0FD0A499" w14:textId="77777777" w:rsidR="0064032F" w:rsidRPr="00623846" w:rsidRDefault="0064032F" w:rsidP="0064032F">
      <w:r w:rsidRPr="00623846">
        <w:t xml:space="preserve">SECTION </w:t>
      </w:r>
      <w:proofErr w:type="spellStart"/>
      <w:r w:rsidRPr="00623846">
        <w:t>VIII.Conclusion</w:t>
      </w:r>
      <w:proofErr w:type="spellEnd"/>
    </w:p>
    <w:p w14:paraId="52474804" w14:textId="77777777" w:rsidR="0064032F" w:rsidRPr="00623846" w:rsidRDefault="0064032F" w:rsidP="0064032F">
      <w:r w:rsidRPr="00623846">
        <w:lastRenderedPageBreak/>
        <w:t>Connecting the global population who are still unable to access a decent broadband service remains a key part of the United Nation’s Sustainable Development Goals (specifically Target 9.c).</w:t>
      </w:r>
    </w:p>
    <w:p w14:paraId="13A29168" w14:textId="77777777" w:rsidR="0064032F" w:rsidRPr="00623846" w:rsidRDefault="0064032F" w:rsidP="0064032F">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5EB0EEFD" w14:textId="77777777" w:rsidR="0064032F" w:rsidRPr="00623846" w:rsidRDefault="0064032F" w:rsidP="0064032F">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 xml:space="preserve">against 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44CD4031" w14:textId="77777777" w:rsidR="0064032F" w:rsidRPr="00623846" w:rsidRDefault="0064032F" w:rsidP="0064032F"/>
    <w:p w14:paraId="36B2377F" w14:textId="77777777" w:rsidR="0064032F" w:rsidRPr="00623846" w:rsidRDefault="0064032F" w:rsidP="0064032F">
      <w:pPr>
        <w:pStyle w:val="Heading3"/>
        <w:rPr>
          <w:rFonts w:cs="Calibri"/>
        </w:rPr>
      </w:pPr>
      <w:r w:rsidRPr="00623846">
        <w:rPr>
          <w:rFonts w:cs="Calibri"/>
        </w:rPr>
        <w:lastRenderedPageBreak/>
        <w:t>Adv – Collisions</w:t>
      </w:r>
    </w:p>
    <w:p w14:paraId="6E07E212" w14:textId="77777777" w:rsidR="0064032F" w:rsidRPr="00623846" w:rsidRDefault="0064032F" w:rsidP="0064032F">
      <w:pPr>
        <w:pStyle w:val="Heading4"/>
        <w:rPr>
          <w:rFonts w:cs="Calibri"/>
        </w:rPr>
      </w:pPr>
      <w:r w:rsidRPr="00623846">
        <w:rPr>
          <w:rFonts w:cs="Calibri"/>
        </w:rPr>
        <w:t>Satellite internet constellations accelerate collision risks – more close encounters and less transparency means bad decisions are inevitable.</w:t>
      </w:r>
    </w:p>
    <w:p w14:paraId="3F78ABB3" w14:textId="77777777" w:rsidR="0064032F" w:rsidRPr="00623846" w:rsidRDefault="0064032F" w:rsidP="0064032F">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135FBFE2" w14:textId="77777777" w:rsidR="0064032F" w:rsidRPr="00623846" w:rsidRDefault="0064032F" w:rsidP="0064032F">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5B50EA03" w14:textId="77777777" w:rsidR="0064032F" w:rsidRPr="00623846" w:rsidRDefault="0064032F" w:rsidP="0064032F">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A2E55AC" w14:textId="77777777" w:rsidR="0064032F" w:rsidRPr="00623846" w:rsidRDefault="0064032F" w:rsidP="0064032F">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6E99867E" w14:textId="77777777" w:rsidR="0064032F" w:rsidRPr="00623846" w:rsidRDefault="0064032F" w:rsidP="0064032F">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12C975E7" w14:textId="77777777" w:rsidR="0064032F" w:rsidRPr="00623846" w:rsidRDefault="0064032F" w:rsidP="0064032F">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55BCE892" w14:textId="77777777" w:rsidR="0064032F" w:rsidRPr="00623846" w:rsidRDefault="0064032F" w:rsidP="0064032F">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B331815" w14:textId="77777777" w:rsidR="0064032F" w:rsidRPr="00623846" w:rsidRDefault="0064032F" w:rsidP="0064032F">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022FBED1" w14:textId="77777777" w:rsidR="0064032F" w:rsidRDefault="0064032F" w:rsidP="0064032F">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7CB7FB97" w14:textId="77777777" w:rsidR="0064032F" w:rsidRPr="00593BD4" w:rsidRDefault="0064032F" w:rsidP="0064032F">
      <w:r w:rsidRPr="00593BD4">
        <w:rPr>
          <w:noProof/>
        </w:rPr>
        <w:drawing>
          <wp:inline distT="0" distB="0" distL="0" distR="0" wp14:anchorId="27D91DE2" wp14:editId="4F5C2165">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393BBB61" w14:textId="77777777" w:rsidR="0064032F" w:rsidRPr="00623846" w:rsidRDefault="0064032F" w:rsidP="0064032F">
      <w:r w:rsidRPr="00623846">
        <w:t xml:space="preserve">A graph showing the </w:t>
      </w:r>
      <w:r>
        <w:t xml:space="preserve">growing </w:t>
      </w:r>
      <w:r w:rsidRPr="00623846">
        <w:t xml:space="preserve">number of close encounters </w:t>
      </w:r>
      <w:r>
        <w:t>in space involving</w:t>
      </w:r>
      <w:r w:rsidRPr="00623846">
        <w:t xml:space="preserve"> </w:t>
      </w:r>
      <w:proofErr w:type="spellStart"/>
      <w:r w:rsidRPr="00623846">
        <w:t>Starlink</w:t>
      </w:r>
      <w:proofErr w:type="spellEnd"/>
      <w:r w:rsidRPr="00623846">
        <w:t xml:space="preserve"> satellites </w:t>
      </w:r>
      <w:r>
        <w:t xml:space="preserve">as </w:t>
      </w:r>
      <w:r w:rsidRPr="00623846">
        <w:t xml:space="preserve">plotted by Professor Hugh Lewis </w:t>
      </w:r>
      <w:r>
        <w:t xml:space="preserve">using </w:t>
      </w:r>
      <w:r w:rsidRPr="00623846">
        <w:t>data from the Socrates database. (Image credit: Hugh Lewis)</w:t>
      </w:r>
    </w:p>
    <w:p w14:paraId="43905BD1" w14:textId="77777777" w:rsidR="0064032F" w:rsidRPr="00623846" w:rsidRDefault="0064032F" w:rsidP="0064032F">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141F4A21" w14:textId="77777777" w:rsidR="0064032F" w:rsidRPr="00623846" w:rsidRDefault="0064032F" w:rsidP="0064032F">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0F6B885E" w14:textId="77777777" w:rsidR="0064032F" w:rsidRPr="00623846" w:rsidRDefault="0064032F" w:rsidP="0064032F">
      <w:pPr>
        <w:rPr>
          <w:rStyle w:val="StyleUnderline"/>
        </w:rPr>
      </w:pPr>
      <w:r w:rsidRPr="00623846">
        <w:rPr>
          <w:b/>
          <w:noProof/>
        </w:rPr>
        <w:drawing>
          <wp:inline distT="0" distB="0" distL="0" distR="0" wp14:anchorId="1C7A05AC" wp14:editId="10385321">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2B5B305A" w14:textId="77777777" w:rsidR="0064032F" w:rsidRPr="00623846" w:rsidRDefault="0064032F" w:rsidP="0064032F">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645ABAFE" w14:textId="77777777" w:rsidR="0064032F" w:rsidRPr="00623846" w:rsidRDefault="0064032F" w:rsidP="0064032F">
      <w:r w:rsidRPr="00623846">
        <w:t>The risk of collision</w:t>
      </w:r>
    </w:p>
    <w:p w14:paraId="07C49B5C" w14:textId="77777777" w:rsidR="0064032F" w:rsidRPr="00623846" w:rsidRDefault="0064032F" w:rsidP="0064032F">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C88E048" w14:textId="77777777" w:rsidR="0064032F" w:rsidRPr="00623846" w:rsidRDefault="0064032F" w:rsidP="0064032F">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A10E50D" w14:textId="77777777" w:rsidR="0064032F" w:rsidRPr="00623846" w:rsidRDefault="0064032F" w:rsidP="0064032F">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052FF4B9" w14:textId="77777777" w:rsidR="0064032F" w:rsidRPr="00623846" w:rsidRDefault="0064032F" w:rsidP="0064032F">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BCC1E3F" w14:textId="77777777" w:rsidR="0064032F" w:rsidRPr="00623846" w:rsidRDefault="0064032F" w:rsidP="0064032F">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00B123D8" w14:textId="77777777" w:rsidR="0064032F" w:rsidRPr="00623846" w:rsidRDefault="0064032F" w:rsidP="0064032F">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6B8B77D" w14:textId="77777777" w:rsidR="0064032F" w:rsidRPr="00623846" w:rsidRDefault="0064032F" w:rsidP="0064032F">
      <w:r w:rsidRPr="00623846">
        <w:t>Bad decisions</w:t>
      </w:r>
    </w:p>
    <w:p w14:paraId="1763FBB9" w14:textId="77777777" w:rsidR="0064032F" w:rsidRPr="00623846" w:rsidRDefault="0064032F" w:rsidP="0064032F">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71BCA7DB" w14:textId="77777777" w:rsidR="0064032F" w:rsidRPr="00623846" w:rsidRDefault="0064032F" w:rsidP="0064032F">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D80753A" w14:textId="77777777" w:rsidR="0064032F" w:rsidRPr="00623846" w:rsidRDefault="0064032F" w:rsidP="0064032F">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41E339E" w14:textId="77777777" w:rsidR="0064032F" w:rsidRPr="00623846" w:rsidRDefault="0064032F" w:rsidP="0064032F">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45AF36D9" w14:textId="77777777" w:rsidR="0064032F" w:rsidRPr="00623846" w:rsidRDefault="0064032F" w:rsidP="0064032F">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6DD805CF" w14:textId="77777777" w:rsidR="0064032F" w:rsidRPr="00623846" w:rsidRDefault="0064032F" w:rsidP="0064032F">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1363D462" w14:textId="77777777" w:rsidR="0064032F" w:rsidRPr="00623846" w:rsidRDefault="0064032F" w:rsidP="0064032F">
      <w:proofErr w:type="spellStart"/>
      <w:r w:rsidRPr="00623846">
        <w:t>Starlink</w:t>
      </w:r>
      <w:proofErr w:type="spellEnd"/>
      <w:r w:rsidRPr="00623846">
        <w:t xml:space="preserve"> monopoly</w:t>
      </w:r>
    </w:p>
    <w:p w14:paraId="77D76294" w14:textId="77777777" w:rsidR="0064032F" w:rsidRPr="00623846" w:rsidRDefault="0064032F" w:rsidP="0064032F">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1CEDC3B3" w14:textId="77777777" w:rsidR="0064032F" w:rsidRPr="00623846" w:rsidRDefault="0064032F" w:rsidP="0064032F">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8796E49" w14:textId="77777777" w:rsidR="0064032F" w:rsidRPr="00623846" w:rsidRDefault="0064032F" w:rsidP="0064032F">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1588D292" w14:textId="77777777" w:rsidR="0064032F" w:rsidRPr="00623846" w:rsidRDefault="0064032F" w:rsidP="0064032F">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D02DBAB" w14:textId="77777777" w:rsidR="0064032F" w:rsidRPr="00B55AD5" w:rsidRDefault="0064032F" w:rsidP="0064032F"/>
    <w:p w14:paraId="31B2048A" w14:textId="77777777" w:rsidR="0064032F" w:rsidRPr="00623846" w:rsidRDefault="0064032F" w:rsidP="0064032F">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1564FEAC" w14:textId="77777777" w:rsidR="0064032F" w:rsidRPr="00623846" w:rsidRDefault="0064032F" w:rsidP="0064032F">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5E8ACC79" w14:textId="77777777" w:rsidR="0064032F" w:rsidRPr="00623846" w:rsidRDefault="0064032F" w:rsidP="0064032F">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DD31C72" w14:textId="77777777" w:rsidR="0064032F" w:rsidRPr="00623846" w:rsidRDefault="0064032F" w:rsidP="0064032F">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6F6F6C3" w14:textId="77777777" w:rsidR="0064032F" w:rsidRPr="00623846" w:rsidRDefault="0064032F" w:rsidP="0064032F">
      <w:pPr>
        <w:rPr>
          <w:rStyle w:val="StyleUnderline"/>
        </w:rPr>
      </w:pPr>
      <w:r w:rsidRPr="00623846">
        <w:rPr>
          <w:rStyle w:val="StyleUnderline"/>
        </w:rPr>
        <w:t>Space Debris Threat Increases in the LEO</w:t>
      </w:r>
    </w:p>
    <w:p w14:paraId="7B657D43" w14:textId="77777777" w:rsidR="0064032F" w:rsidRPr="00623846" w:rsidRDefault="0064032F" w:rsidP="0064032F">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7F837F3A" w14:textId="77777777" w:rsidR="0064032F" w:rsidRPr="00623846" w:rsidRDefault="0064032F" w:rsidP="0064032F">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72B4D911" w14:textId="77777777" w:rsidR="0064032F" w:rsidRPr="00623846" w:rsidRDefault="0064032F" w:rsidP="0064032F">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EF84AE7" w14:textId="77777777" w:rsidR="0064032F" w:rsidRPr="00623846" w:rsidRDefault="0064032F" w:rsidP="0064032F">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365E3EC9" w14:textId="77777777" w:rsidR="0064032F" w:rsidRPr="00623846" w:rsidRDefault="0064032F" w:rsidP="0064032F">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589B67B4" w14:textId="77777777" w:rsidR="0064032F" w:rsidRPr="00623846" w:rsidRDefault="0064032F" w:rsidP="0064032F">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343EA9">
        <w:rPr>
          <w:rStyle w:val="StyleUnderline"/>
          <w:highlight w:val="green"/>
        </w:rPr>
        <w:t>Starlink</w:t>
      </w:r>
      <w:proofErr w:type="spellEnd"/>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 xml:space="preserve">).19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5CE6578E" w14:textId="77777777" w:rsidR="0064032F" w:rsidRPr="00623846" w:rsidRDefault="0064032F" w:rsidP="0064032F"/>
    <w:p w14:paraId="0BB9C366" w14:textId="77777777" w:rsidR="0064032F" w:rsidRPr="00623846" w:rsidRDefault="0064032F" w:rsidP="0064032F">
      <w:pPr>
        <w:pStyle w:val="Heading4"/>
        <w:rPr>
          <w:rFonts w:cs="Calibri"/>
        </w:rPr>
      </w:pPr>
      <w:r w:rsidRPr="00623846">
        <w:rPr>
          <w:rFonts w:cs="Calibri"/>
        </w:rPr>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7089C73D" w14:textId="77777777" w:rsidR="0064032F" w:rsidRPr="00623846" w:rsidRDefault="0064032F" w:rsidP="0064032F">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70AD6F49" w14:textId="77777777" w:rsidR="0064032F" w:rsidRPr="00623846" w:rsidRDefault="0064032F" w:rsidP="0064032F">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489334BC" w14:textId="77777777" w:rsidR="0064032F" w:rsidRPr="00623846" w:rsidRDefault="0064032F" w:rsidP="0064032F">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525AFBD1" w14:textId="77777777" w:rsidR="0064032F" w:rsidRPr="00623846" w:rsidRDefault="0064032F" w:rsidP="0064032F">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077B73DF" w14:textId="77777777" w:rsidR="0064032F" w:rsidRPr="00623846" w:rsidRDefault="0064032F" w:rsidP="0064032F">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2618D78D" w14:textId="77777777" w:rsidR="0064032F" w:rsidRPr="00623846" w:rsidRDefault="0064032F" w:rsidP="0064032F">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22121624" w14:textId="77777777" w:rsidR="0064032F" w:rsidRPr="00623846" w:rsidRDefault="0064032F" w:rsidP="0064032F">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2AE8155B" w14:textId="77777777" w:rsidR="0064032F" w:rsidRPr="00623846" w:rsidRDefault="0064032F" w:rsidP="0064032F"/>
    <w:p w14:paraId="24881954" w14:textId="77777777" w:rsidR="0064032F" w:rsidRPr="00623846" w:rsidRDefault="0064032F" w:rsidP="0064032F">
      <w:pPr>
        <w:pStyle w:val="Heading4"/>
        <w:rPr>
          <w:rFonts w:cs="Calibri"/>
        </w:rPr>
      </w:pPr>
      <w:r w:rsidRPr="00623846">
        <w:rPr>
          <w:rFonts w:cs="Calibri"/>
        </w:rPr>
        <w:t>Independently causes cyberwar and satellite hacking which escalates.</w:t>
      </w:r>
    </w:p>
    <w:p w14:paraId="14407A1E" w14:textId="77777777" w:rsidR="0064032F" w:rsidRPr="00623846" w:rsidRDefault="0064032F" w:rsidP="0064032F">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08999922" w14:textId="77777777" w:rsidR="0064032F" w:rsidRPr="00623846" w:rsidRDefault="0064032F" w:rsidP="0064032F">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079464BA" w14:textId="77777777" w:rsidR="0064032F" w:rsidRPr="00623846" w:rsidRDefault="0064032F" w:rsidP="0064032F">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62E8EFF6" w14:textId="77777777" w:rsidR="0064032F" w:rsidRPr="00623846" w:rsidRDefault="0064032F" w:rsidP="0064032F">
      <w:pPr>
        <w:rPr>
          <w:b/>
          <w:u w:val="single"/>
        </w:rPr>
      </w:pPr>
      <w:r w:rsidRPr="00623846">
        <w:rPr>
          <w:rStyle w:val="StyleUnderline"/>
        </w:rPr>
        <w:t xml:space="preserve">This past weekend, SpaceX won approval from the Federal Communications Commission to increase the number of low-flying satellites as part of its </w:t>
      </w:r>
      <w:proofErr w:type="spellStart"/>
      <w:r w:rsidRPr="00343EA9">
        <w:rPr>
          <w:rStyle w:val="StyleUnderline"/>
          <w:highlight w:val="green"/>
        </w:rPr>
        <w:t>Starlink</w:t>
      </w:r>
      <w:proofErr w:type="spellEnd"/>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1D4A99A5" w14:textId="77777777" w:rsidR="0064032F" w:rsidRPr="00623846" w:rsidRDefault="0064032F" w:rsidP="0064032F">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51F50A49" w14:textId="77777777" w:rsidR="0064032F" w:rsidRPr="00623846" w:rsidRDefault="0064032F" w:rsidP="0064032F">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09866F7" w14:textId="77777777" w:rsidR="0064032F" w:rsidRPr="00623846" w:rsidRDefault="0064032F" w:rsidP="0064032F">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31B2E068" w14:textId="77777777" w:rsidR="0064032F" w:rsidRPr="00623846" w:rsidRDefault="0064032F" w:rsidP="0064032F">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3657C4FB" w14:textId="77777777" w:rsidR="0064032F" w:rsidRPr="00623846" w:rsidRDefault="0064032F" w:rsidP="0064032F">
      <w:r w:rsidRPr="00623846">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602CAACC" w14:textId="77777777" w:rsidR="0064032F" w:rsidRPr="00623846" w:rsidRDefault="0064032F" w:rsidP="0064032F">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2CA1373E" w14:textId="77777777" w:rsidR="0064032F" w:rsidRPr="00623846" w:rsidRDefault="0064032F" w:rsidP="0064032F">
      <w:pPr>
        <w:rPr>
          <w:rStyle w:val="StyleUnderline"/>
        </w:rPr>
      </w:pPr>
    </w:p>
    <w:p w14:paraId="3FD104EA" w14:textId="77777777" w:rsidR="0064032F" w:rsidRPr="00623846" w:rsidRDefault="0064032F" w:rsidP="0064032F">
      <w:pPr>
        <w:pStyle w:val="Heading4"/>
        <w:rPr>
          <w:rFonts w:cs="Calibri"/>
        </w:rPr>
      </w:pPr>
      <w:r w:rsidRPr="00623846">
        <w:rPr>
          <w:rFonts w:cs="Calibri"/>
        </w:rPr>
        <w:t>Empirics prove it’s possible and likely by state and nonstate actors – especially true given private sector cost cutting.</w:t>
      </w:r>
    </w:p>
    <w:p w14:paraId="50B6521C" w14:textId="77777777" w:rsidR="0064032F" w:rsidRPr="00623846" w:rsidRDefault="0064032F" w:rsidP="0064032F">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7D78D27C" w14:textId="77777777" w:rsidR="0064032F" w:rsidRPr="00623846" w:rsidRDefault="0064032F" w:rsidP="0064032F">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proofErr w:type="spellStart"/>
      <w:r w:rsidRPr="00343EA9">
        <w:rPr>
          <w:rStyle w:val="StyleUnderline"/>
          <w:highlight w:val="green"/>
        </w:rPr>
        <w:t>OneWeb</w:t>
      </w:r>
      <w:proofErr w:type="spellEnd"/>
      <w:r w:rsidRPr="00343EA9">
        <w:rPr>
          <w:rStyle w:val="StyleUnderline"/>
          <w:highlight w:val="green"/>
        </w:rPr>
        <w:t xml:space="preserve">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1F2FE8D8" w14:textId="77777777" w:rsidR="0064032F" w:rsidRPr="00623846" w:rsidRDefault="0064032F" w:rsidP="0064032F">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0C045B72" w14:textId="77777777" w:rsidR="0064032F" w:rsidRPr="00623846" w:rsidRDefault="0064032F" w:rsidP="0064032F">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1E34E800" w14:textId="77777777" w:rsidR="0064032F" w:rsidRPr="00623846" w:rsidRDefault="0064032F" w:rsidP="0064032F">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6EB51BB1" w14:textId="77777777" w:rsidR="0064032F" w:rsidRPr="00623846" w:rsidRDefault="0064032F" w:rsidP="0064032F">
      <w:r w:rsidRPr="00623846">
        <w:t>Commodity parts</w:t>
      </w:r>
    </w:p>
    <w:p w14:paraId="34F45162" w14:textId="77777777" w:rsidR="0064032F" w:rsidRPr="00623846" w:rsidRDefault="0064032F" w:rsidP="0064032F">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BE2EEA7" w14:textId="77777777" w:rsidR="0064032F" w:rsidRPr="00623846" w:rsidRDefault="0064032F" w:rsidP="0064032F">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6BEA2C2C" w14:textId="77777777" w:rsidR="0064032F" w:rsidRPr="00623846" w:rsidRDefault="0064032F" w:rsidP="0064032F">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1AD73F8" w14:textId="77777777" w:rsidR="0064032F" w:rsidRPr="00623846" w:rsidRDefault="0064032F" w:rsidP="0064032F">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4646BECB" w14:textId="77777777" w:rsidR="0064032F" w:rsidRPr="00623846" w:rsidRDefault="0064032F" w:rsidP="0064032F">
      <w:r w:rsidRPr="00623846">
        <w:t>History of hacks</w:t>
      </w:r>
    </w:p>
    <w:p w14:paraId="23125973" w14:textId="77777777" w:rsidR="0064032F" w:rsidRPr="00623846" w:rsidRDefault="0064032F" w:rsidP="0064032F">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11FE533E" w14:textId="77777777" w:rsidR="0064032F" w:rsidRPr="00623846" w:rsidRDefault="0064032F" w:rsidP="0064032F">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64CC296B" w14:textId="77777777" w:rsidR="0064032F" w:rsidRPr="00623846" w:rsidRDefault="0064032F" w:rsidP="0064032F">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075DDB0C" w14:textId="77777777" w:rsidR="0064032F" w:rsidRPr="00623846" w:rsidRDefault="0064032F" w:rsidP="0064032F">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36A9016D" w14:textId="77777777" w:rsidR="0064032F" w:rsidRPr="00623846" w:rsidRDefault="0064032F" w:rsidP="0064032F"/>
    <w:p w14:paraId="0CA87091" w14:textId="77777777" w:rsidR="0064032F" w:rsidRPr="00623846" w:rsidRDefault="0064032F" w:rsidP="0064032F"/>
    <w:p w14:paraId="34F32678" w14:textId="77777777" w:rsidR="0064032F" w:rsidRPr="00623846" w:rsidRDefault="0064032F" w:rsidP="0064032F">
      <w:pPr>
        <w:pStyle w:val="Heading4"/>
        <w:rPr>
          <w:rFonts w:cs="Calibri"/>
        </w:rPr>
      </w:pPr>
      <w:r w:rsidRPr="00623846">
        <w:rPr>
          <w:rFonts w:cs="Calibri"/>
        </w:rPr>
        <w:t>Interconnectedness and surface area</w:t>
      </w:r>
    </w:p>
    <w:p w14:paraId="6F17A17B" w14:textId="77777777" w:rsidR="0064032F" w:rsidRPr="00623846" w:rsidRDefault="0064032F" w:rsidP="0064032F">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789AEE5B" w14:textId="77777777" w:rsidR="0064032F" w:rsidRPr="00623846" w:rsidRDefault="0064032F" w:rsidP="0064032F">
      <w:proofErr w:type="spellStart"/>
      <w:r w:rsidRPr="00343EA9">
        <w:rPr>
          <w:rStyle w:val="Emphasis"/>
          <w:highlight w:val="green"/>
        </w:rPr>
        <w:t>NewSpace</w:t>
      </w:r>
      <w:proofErr w:type="spellEnd"/>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6AB710DE" w14:textId="77777777" w:rsidR="0064032F" w:rsidRPr="00623846" w:rsidRDefault="0064032F" w:rsidP="0064032F">
      <w:pPr>
        <w:pStyle w:val="Heading4"/>
        <w:rPr>
          <w:rFonts w:cs="Calibri"/>
        </w:rPr>
      </w:pPr>
      <w:r w:rsidRPr="00623846">
        <w:rPr>
          <w:rFonts w:cs="Calibri"/>
        </w:rPr>
        <w:lastRenderedPageBreak/>
        <w:t>Nuke war causes extinction – Ice Age, famines, and war won’t stay limited</w:t>
      </w:r>
    </w:p>
    <w:p w14:paraId="0C0EFF93" w14:textId="77777777" w:rsidR="0064032F" w:rsidRPr="00623846" w:rsidRDefault="0064032F" w:rsidP="0064032F">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366F6599" w14:textId="77777777" w:rsidR="0064032F" w:rsidRPr="00623846" w:rsidRDefault="0064032F" w:rsidP="0064032F">
      <w:r w:rsidRPr="00623846">
        <w:t>In the nuclear conversation, what are we not talking about that we should be?</w:t>
      </w:r>
    </w:p>
    <w:p w14:paraId="6A996516" w14:textId="77777777" w:rsidR="0064032F" w:rsidRPr="00623846" w:rsidRDefault="0064032F" w:rsidP="0064032F">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19C7FA46" w14:textId="77777777" w:rsidR="0064032F" w:rsidRPr="00623846" w:rsidRDefault="0064032F" w:rsidP="0064032F"/>
    <w:p w14:paraId="71B399D9" w14:textId="77777777" w:rsidR="0064032F" w:rsidRPr="00623846" w:rsidRDefault="0064032F" w:rsidP="0064032F">
      <w:pPr>
        <w:pStyle w:val="Heading3"/>
        <w:rPr>
          <w:rFonts w:cs="Calibri"/>
        </w:rPr>
      </w:pPr>
      <w:r w:rsidRPr="00623846">
        <w:rPr>
          <w:rFonts w:cs="Calibri"/>
        </w:rPr>
        <w:lastRenderedPageBreak/>
        <w:t>Adv – Ozone</w:t>
      </w:r>
    </w:p>
    <w:p w14:paraId="122220DB" w14:textId="77777777" w:rsidR="0064032F" w:rsidRPr="00623846" w:rsidRDefault="0064032F" w:rsidP="0064032F">
      <w:pPr>
        <w:pStyle w:val="Heading4"/>
        <w:rPr>
          <w:rFonts w:cs="Calibri"/>
        </w:rPr>
      </w:pPr>
      <w:r w:rsidRPr="00623846">
        <w:rPr>
          <w:rFonts w:cs="Calibri"/>
        </w:rPr>
        <w:t>Mega-constellations destroy the ozone layer.</w:t>
      </w:r>
    </w:p>
    <w:p w14:paraId="42533153" w14:textId="77777777" w:rsidR="0064032F" w:rsidRPr="00623846" w:rsidRDefault="0064032F" w:rsidP="0064032F">
      <w:proofErr w:type="spellStart"/>
      <w:r w:rsidRPr="00623846">
        <w:rPr>
          <w:rStyle w:val="Style13ptBold"/>
        </w:rPr>
        <w:t>Pultarova</w:t>
      </w:r>
      <w:proofErr w:type="spellEnd"/>
      <w:r w:rsidRPr="00623846">
        <w:rPr>
          <w:rStyle w:val="Style13ptBold"/>
        </w:rPr>
        <w:t xml:space="preserve"> 21 </w:t>
      </w:r>
      <w:r w:rsidRPr="00623846">
        <w:t xml:space="preserve">“Air pollution from reentering </w:t>
      </w:r>
      <w:proofErr w:type="spellStart"/>
      <w:r w:rsidRPr="00623846">
        <w:t>megaconstellation</w:t>
      </w:r>
      <w:proofErr w:type="spellEnd"/>
      <w:r w:rsidRPr="00623846">
        <w:t xml:space="preserve"> satellites could cause ozone hole 2.0”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2" w:history="1">
        <w:r w:rsidRPr="00623846">
          <w:rPr>
            <w:rStyle w:val="Hyperlink"/>
          </w:rPr>
          <w:t>https://www.space.com/starlink-satellite-reentry-ozone-depletion-atmosphere</w:t>
        </w:r>
      </w:hyperlink>
      <w:r w:rsidRPr="00623846">
        <w:t xml:space="preserve"> SM</w:t>
      </w:r>
    </w:p>
    <w:p w14:paraId="0C9806BC" w14:textId="77777777" w:rsidR="0064032F" w:rsidRPr="00623846" w:rsidRDefault="0064032F" w:rsidP="0064032F">
      <w:pPr>
        <w:pStyle w:val="ListParagraph"/>
        <w:numPr>
          <w:ilvl w:val="0"/>
          <w:numId w:val="13"/>
        </w:numPr>
      </w:pPr>
      <w:r w:rsidRPr="00623846">
        <w:t xml:space="preserve">Aaron </w:t>
      </w:r>
      <w:proofErr w:type="spellStart"/>
      <w:r w:rsidRPr="00623846">
        <w:t>Boley</w:t>
      </w:r>
      <w:proofErr w:type="spellEnd"/>
      <w:r w:rsidRPr="00623846">
        <w:t xml:space="preserve"> -- an associate professor of astronomy and astrophysics at the University of British Columbia, Canada</w:t>
      </w:r>
    </w:p>
    <w:p w14:paraId="3F471C02" w14:textId="77777777" w:rsidR="0064032F" w:rsidRPr="00623846" w:rsidRDefault="0064032F" w:rsidP="0064032F">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260A5E08" w14:textId="77777777" w:rsidR="0064032F" w:rsidRPr="00623846" w:rsidRDefault="0064032F" w:rsidP="0064032F">
      <w:pPr>
        <w:rPr>
          <w:rStyle w:val="StyleUnderline"/>
        </w:rPr>
      </w:pPr>
      <w:r w:rsidRPr="00623846">
        <w:t xml:space="preserve">In their paper, </w:t>
      </w:r>
      <w:proofErr w:type="spellStart"/>
      <w:r w:rsidRPr="00623846">
        <w:t>Boley</w:t>
      </w:r>
      <w:proofErr w:type="spellEnd"/>
      <w:r w:rsidRPr="00623846">
        <w:t xml:space="preserve">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76C6228F" w14:textId="77777777" w:rsidR="0064032F" w:rsidRPr="00623846" w:rsidRDefault="0064032F" w:rsidP="0064032F">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w:t>
      </w:r>
      <w:proofErr w:type="spellStart"/>
      <w:r w:rsidRPr="00623846">
        <w:rPr>
          <w:rStyle w:val="StyleUnderline"/>
        </w:rPr>
        <w:t>Boley</w:t>
      </w:r>
      <w:proofErr w:type="spellEnd"/>
      <w:r w:rsidRPr="00623846">
        <w:rPr>
          <w:rStyle w:val="StyleUnderline"/>
        </w:rPr>
        <w:t xml:space="preserve">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2A28B6FF" w14:textId="77777777" w:rsidR="0064032F" w:rsidRPr="00623846" w:rsidRDefault="0064032F" w:rsidP="0064032F">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77010F9A" w14:textId="77777777" w:rsidR="0064032F" w:rsidRPr="00623846" w:rsidRDefault="0064032F" w:rsidP="0064032F">
      <w:r w:rsidRPr="00623846">
        <w:t xml:space="preserve">Gerhard </w:t>
      </w:r>
      <w:proofErr w:type="spellStart"/>
      <w:r w:rsidRPr="00623846">
        <w:t>Drolshagen</w:t>
      </w:r>
      <w:proofErr w:type="spellEnd"/>
      <w:r w:rsidRPr="00623846">
        <w:t xml:space="preserve">,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w:t>
      </w:r>
      <w:proofErr w:type="gramStart"/>
      <w:r w:rsidRPr="00623846">
        <w:t>as a result of</w:t>
      </w:r>
      <w:proofErr w:type="gramEnd"/>
      <w:r w:rsidRPr="00623846">
        <w:t xml:space="preserve"> the satellites' burning will eventually sink to the lower layers. </w:t>
      </w:r>
    </w:p>
    <w:p w14:paraId="7EC08545" w14:textId="77777777" w:rsidR="0064032F" w:rsidRPr="00623846" w:rsidRDefault="0064032F" w:rsidP="0064032F">
      <w:proofErr w:type="spellStart"/>
      <w:r w:rsidRPr="00623846">
        <w:lastRenderedPageBreak/>
        <w:t>Boley</w:t>
      </w:r>
      <w:proofErr w:type="spellEnd"/>
      <w:r w:rsidRPr="00623846">
        <w:t xml:space="preserve">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3AC5B1DC" w14:textId="77777777" w:rsidR="0064032F" w:rsidRPr="00623846" w:rsidRDefault="0064032F" w:rsidP="0064032F">
      <w:proofErr w:type="spellStart"/>
      <w:r w:rsidRPr="00623846">
        <w:t>Drolshagen</w:t>
      </w:r>
      <w:proofErr w:type="spellEnd"/>
      <w:r w:rsidRPr="00623846">
        <w:t>, who wasn't involved in the recent study, agreed that because "satellites are mostly made of aluminum, the amount of aluminum deposited in the atmosphere will certainly increase."</w:t>
      </w:r>
    </w:p>
    <w:p w14:paraId="4D452042" w14:textId="77777777" w:rsidR="0064032F" w:rsidRPr="00623846" w:rsidRDefault="0064032F" w:rsidP="0064032F">
      <w:r w:rsidRPr="00623846">
        <w:t xml:space="preserve">Concerns about the effects of </w:t>
      </w:r>
      <w:proofErr w:type="spellStart"/>
      <w:r w:rsidRPr="00623846">
        <w:t>aluminium</w:t>
      </w:r>
      <w:proofErr w:type="spellEnd"/>
      <w:r w:rsidRPr="00623846">
        <w:t xml:space="preserve"> oxides on the atmosphere have been cited by U.S. telecommunications operator </w:t>
      </w:r>
      <w:proofErr w:type="spellStart"/>
      <w:r w:rsidRPr="00623846">
        <w:t>Viasat</w:t>
      </w:r>
      <w:proofErr w:type="spellEnd"/>
      <w:r w:rsidRPr="00623846">
        <w:t xml:space="preserve"> in its request to the US Federal Communications </w:t>
      </w:r>
      <w:proofErr w:type="spellStart"/>
      <w:r w:rsidRPr="00623846">
        <w:t>Commision</w:t>
      </w:r>
      <w:proofErr w:type="spellEnd"/>
      <w:r w:rsidRPr="00623846">
        <w:t xml:space="preserve"> to suspend launches of SpaceX's </w:t>
      </w:r>
      <w:proofErr w:type="spellStart"/>
      <w:r w:rsidRPr="00623846">
        <w:t>Starlink</w:t>
      </w:r>
      <w:proofErr w:type="spellEnd"/>
      <w:r w:rsidRPr="00623846">
        <w:t xml:space="preserve"> </w:t>
      </w:r>
      <w:proofErr w:type="spellStart"/>
      <w:r w:rsidRPr="00623846">
        <w:t>megaconstellation</w:t>
      </w:r>
      <w:proofErr w:type="spellEnd"/>
      <w:r w:rsidRPr="00623846">
        <w:t xml:space="preserve"> until a proper environmental review of its possible impacts is conducted.</w:t>
      </w:r>
    </w:p>
    <w:p w14:paraId="6FF36DEC" w14:textId="77777777" w:rsidR="0064032F" w:rsidRPr="00623846" w:rsidRDefault="0064032F" w:rsidP="0064032F">
      <w:r w:rsidRPr="00623846">
        <w:t>Learning from past mistakes</w:t>
      </w:r>
    </w:p>
    <w:p w14:paraId="68CCF0CA" w14:textId="77777777" w:rsidR="0064032F" w:rsidRPr="00623846" w:rsidRDefault="0064032F" w:rsidP="0064032F">
      <w:pPr>
        <w:rPr>
          <w:b/>
          <w:u w:val="single"/>
        </w:rPr>
      </w:pPr>
      <w:r w:rsidRPr="00623846">
        <w:rPr>
          <w:rStyle w:val="StyleUnderline"/>
        </w:rPr>
        <w:t xml:space="preserve">In their study, </w:t>
      </w:r>
      <w:proofErr w:type="spellStart"/>
      <w:r w:rsidRPr="00623846">
        <w:rPr>
          <w:rStyle w:val="StyleUnderline"/>
        </w:rPr>
        <w:t>Boley</w:t>
      </w:r>
      <w:proofErr w:type="spellEnd"/>
      <w:r w:rsidRPr="00623846">
        <w:rPr>
          <w:rStyle w:val="StyleUnderline"/>
        </w:rPr>
        <w:t xml:space="preserve"> and his colleagues looked only at the effects of the first generation of </w:t>
      </w:r>
      <w:r w:rsidRPr="00343EA9">
        <w:rPr>
          <w:rStyle w:val="StyleUnderline"/>
          <w:highlight w:val="green"/>
        </w:rPr>
        <w:t xml:space="preserve">the </w:t>
      </w:r>
      <w:proofErr w:type="spellStart"/>
      <w:r w:rsidRPr="00343EA9">
        <w:rPr>
          <w:rStyle w:val="StyleUnderline"/>
          <w:highlight w:val="green"/>
        </w:rPr>
        <w:t>Starlink</w:t>
      </w:r>
      <w:proofErr w:type="spellEnd"/>
      <w:r w:rsidRPr="00343EA9">
        <w:rPr>
          <w:rStyle w:val="StyleUnderline"/>
          <w:highlight w:val="green"/>
        </w:rPr>
        <w:t xml:space="preserve"> </w:t>
      </w:r>
      <w:proofErr w:type="spellStart"/>
      <w:r w:rsidRPr="00343EA9">
        <w:rPr>
          <w:rStyle w:val="StyleUnderline"/>
          <w:highlight w:val="green"/>
        </w:rPr>
        <w:t>megaconstellation</w:t>
      </w:r>
      <w:proofErr w:type="spellEnd"/>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193E718B" w14:textId="77777777" w:rsidR="0064032F" w:rsidRPr="00623846" w:rsidRDefault="0064032F" w:rsidP="0064032F">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xml:space="preserve">," </w:t>
      </w:r>
      <w:proofErr w:type="spellStart"/>
      <w:r w:rsidRPr="00623846">
        <w:t>Boley</w:t>
      </w:r>
      <w:proofErr w:type="spellEnd"/>
      <w:r w:rsidRPr="00623846">
        <w:t xml:space="preserve"> said. "</w:t>
      </w:r>
      <w:proofErr w:type="spellStart"/>
      <w:r w:rsidRPr="00623846">
        <w:t>Starlink</w:t>
      </w:r>
      <w:proofErr w:type="spellEnd"/>
      <w:r w:rsidRPr="00623846">
        <w:t xml:space="preserve"> second generation could consist of up to 30,000 satellites, then you have </w:t>
      </w:r>
      <w:proofErr w:type="spellStart"/>
      <w:r w:rsidRPr="00623846">
        <w:t>Starnet</w:t>
      </w:r>
      <w:proofErr w:type="spellEnd"/>
      <w:r w:rsidRPr="00623846">
        <w:t xml:space="preserve">, which is China's response to </w:t>
      </w:r>
      <w:proofErr w:type="spellStart"/>
      <w:r w:rsidRPr="00623846">
        <w:t>Starlink</w:t>
      </w:r>
      <w:proofErr w:type="spellEnd"/>
      <w:r w:rsidRPr="00623846">
        <w:t xml:space="preserve">, Amazon's Kuiper, </w:t>
      </w:r>
      <w:proofErr w:type="spellStart"/>
      <w:r w:rsidRPr="00623846">
        <w:t>OneWeb</w:t>
      </w:r>
      <w:proofErr w:type="spellEnd"/>
      <w:r w:rsidRPr="00623846">
        <w:t>. That could lead to unprecedented changes to the Earth’s upper atmosphere."</w:t>
      </w:r>
    </w:p>
    <w:p w14:paraId="0B969427" w14:textId="77777777" w:rsidR="0064032F" w:rsidRPr="00623846" w:rsidRDefault="0064032F" w:rsidP="0064032F">
      <w:pPr>
        <w:rPr>
          <w:rStyle w:val="StyleUnderline"/>
        </w:rPr>
      </w:pPr>
      <w:proofErr w:type="spellStart"/>
      <w:r w:rsidRPr="00623846">
        <w:rPr>
          <w:rStyle w:val="StyleUnderline"/>
        </w:rPr>
        <w:t>Megaconstellation</w:t>
      </w:r>
      <w:proofErr w:type="spellEnd"/>
      <w:r w:rsidRPr="00623846">
        <w:rPr>
          <w:rStyle w:val="StyleUnderline"/>
        </w:rPr>
        <w:t xml:space="preserve">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w:t>
      </w:r>
      <w:proofErr w:type="gramStart"/>
      <w:r w:rsidRPr="00623846">
        <w:rPr>
          <w:rStyle w:val="StyleUnderline"/>
        </w:rPr>
        <w:t>amount</w:t>
      </w:r>
      <w:proofErr w:type="gramEnd"/>
      <w:r w:rsidRPr="00623846">
        <w:rPr>
          <w:rStyle w:val="StyleUnderline"/>
        </w:rPr>
        <w:t xml:space="preserve"> of satellites expected to be burning in the atmosphere on a daily basis. </w:t>
      </w:r>
    </w:p>
    <w:p w14:paraId="2ABE478E" w14:textId="77777777" w:rsidR="0064032F" w:rsidRPr="00623846" w:rsidRDefault="0064032F" w:rsidP="0064032F">
      <w:r w:rsidRPr="00623846">
        <w:t>"</w:t>
      </w:r>
      <w:r w:rsidRPr="00623846">
        <w:rPr>
          <w:rStyle w:val="StyleUnderline"/>
        </w:rPr>
        <w:t>Humans are exceptionally good at underestimating our ability to change the environment,"</w:t>
      </w:r>
      <w:r w:rsidRPr="00623846">
        <w:t xml:space="preserve"> said </w:t>
      </w:r>
      <w:proofErr w:type="spellStart"/>
      <w:r w:rsidRPr="00623846">
        <w:t>Boley</w:t>
      </w:r>
      <w:proofErr w:type="spellEnd"/>
      <w:r w:rsidRPr="00623846">
        <w:t xml:space="preserve">.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w:t>
      </w:r>
      <w:proofErr w:type="gramStart"/>
      <w:r w:rsidRPr="00623846">
        <w:t>as a result of</w:t>
      </w:r>
      <w:proofErr w:type="gramEnd"/>
      <w:r w:rsidRPr="00623846">
        <w:t xml:space="preserve"> our actions and our changing of the composition of the atmosphere and we are poised to make the same type of mistake by our use of space."</w:t>
      </w:r>
    </w:p>
    <w:p w14:paraId="6167B1A6" w14:textId="77777777" w:rsidR="0064032F" w:rsidRPr="00623846" w:rsidRDefault="0064032F" w:rsidP="0064032F">
      <w:pPr>
        <w:pStyle w:val="Heading4"/>
        <w:rPr>
          <w:rFonts w:cs="Calibri"/>
        </w:rPr>
      </w:pPr>
      <w:r w:rsidRPr="00623846">
        <w:rPr>
          <w:rFonts w:cs="Calibri"/>
        </w:rPr>
        <w:t>Ozone hole recovering now but depletion causes extinction.</w:t>
      </w:r>
    </w:p>
    <w:p w14:paraId="62170E8F" w14:textId="77777777" w:rsidR="0064032F" w:rsidRPr="00623846" w:rsidRDefault="0064032F" w:rsidP="0064032F">
      <w:r w:rsidRPr="00623846">
        <w:rPr>
          <w:rStyle w:val="Style13ptBold"/>
        </w:rPr>
        <w:t xml:space="preserve">Browne 20 </w:t>
      </w:r>
      <w:r w:rsidRPr="00623846">
        <w:t xml:space="preserve">“Scientists warn erosion of ozone layer could lead to a modern mass extinction event” EDWARD BROWNE May 28, 2020 </w:t>
      </w:r>
      <w:hyperlink r:id="rId33" w:history="1">
        <w:r w:rsidRPr="00623846">
          <w:rPr>
            <w:rStyle w:val="Hyperlink"/>
          </w:rPr>
          <w:t>https://www.express.co.uk/news/science/1287983/ozone-layer-global-warming-mass-extinction-dinosaurs-Southampton</w:t>
        </w:r>
      </w:hyperlink>
      <w:r w:rsidRPr="00623846">
        <w:t xml:space="preserve"> SM</w:t>
      </w:r>
    </w:p>
    <w:p w14:paraId="29967B50" w14:textId="77777777" w:rsidR="0064032F" w:rsidRPr="00623846" w:rsidRDefault="0064032F" w:rsidP="0064032F">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0D056D1B" w14:textId="77777777" w:rsidR="0064032F" w:rsidRPr="00623846" w:rsidRDefault="0064032F" w:rsidP="0064032F">
      <w:r w:rsidRPr="00623846">
        <w:t>AN unexplained mass extinction event that occurred 359 million years ago may have been caused by erosion of the ozone layer, a UK study has found.</w:t>
      </w:r>
    </w:p>
    <w:p w14:paraId="24374B66" w14:textId="77777777" w:rsidR="0064032F" w:rsidRPr="00623846" w:rsidRDefault="0064032F" w:rsidP="0064032F">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7854506F" w14:textId="77777777" w:rsidR="0064032F" w:rsidRPr="00623846" w:rsidRDefault="0064032F" w:rsidP="0064032F">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559E9DFF" w14:textId="77777777" w:rsidR="0064032F" w:rsidRPr="00623846" w:rsidRDefault="0064032F" w:rsidP="0064032F">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41201A3A" w14:textId="77777777" w:rsidR="0064032F" w:rsidRPr="00623846" w:rsidRDefault="0064032F" w:rsidP="0064032F">
      <w:pPr>
        <w:rPr>
          <w:rStyle w:val="StyleUnderline"/>
        </w:rPr>
      </w:pPr>
      <w:r w:rsidRPr="00623846">
        <w:t xml:space="preserve">The researchers discovered that this </w:t>
      </w:r>
      <w:proofErr w:type="gramStart"/>
      <w:r w:rsidRPr="00623846">
        <w:t xml:space="preserve">particular </w:t>
      </w:r>
      <w:r w:rsidRPr="00623846">
        <w:rPr>
          <w:rStyle w:val="StyleUnderline"/>
        </w:rPr>
        <w:t>ozone</w:t>
      </w:r>
      <w:proofErr w:type="gramEnd"/>
      <w:r w:rsidRPr="00623846">
        <w:rPr>
          <w:rStyle w:val="StyleUnderline"/>
        </w:rPr>
        <w:t xml:space="preserve"> erasure</w:t>
      </w:r>
      <w:r w:rsidRPr="00623846">
        <w:t xml:space="preserve"> could have been linked to global warming, which the scientists described </w:t>
      </w:r>
      <w:r w:rsidRPr="00623846">
        <w:rPr>
          <w:rStyle w:val="StyleUnderline"/>
        </w:rPr>
        <w:t>as a “new mechanism for mass extinctions.”</w:t>
      </w:r>
    </w:p>
    <w:p w14:paraId="079AEDB4" w14:textId="77777777" w:rsidR="0064032F" w:rsidRPr="00623846" w:rsidRDefault="0064032F" w:rsidP="0064032F">
      <w:r w:rsidRPr="00623846">
        <w:t xml:space="preserve">Mass extinction events have occurred </w:t>
      </w:r>
      <w:proofErr w:type="gramStart"/>
      <w:r w:rsidRPr="00623846">
        <w:t>a number of</w:t>
      </w:r>
      <w:proofErr w:type="gramEnd"/>
      <w:r w:rsidRPr="00623846">
        <w:t xml:space="preserve"> times in Earth’s past, with known causes being asteroid impacts and large-scale volcanic eruptions, Phys.org reports.</w:t>
      </w:r>
    </w:p>
    <w:p w14:paraId="5D9DC291" w14:textId="77777777" w:rsidR="0064032F" w:rsidRPr="00623846" w:rsidRDefault="0064032F" w:rsidP="0064032F">
      <w:r w:rsidRPr="00623846">
        <w:t>Many will associate the asteroid impact event as the one that led to the extinction of the dinosaurs.</w:t>
      </w:r>
    </w:p>
    <w:p w14:paraId="083E2D04" w14:textId="77777777" w:rsidR="0064032F" w:rsidRPr="00623846" w:rsidRDefault="0064032F" w:rsidP="0064032F">
      <w:r w:rsidRPr="00623846">
        <w:t>The extinction event that the Southampton scientists were studying came after a period of rapid global warming after an ice age, Phys.org continues.</w:t>
      </w:r>
    </w:p>
    <w:p w14:paraId="54519AFD" w14:textId="77777777" w:rsidR="0064032F" w:rsidRPr="00623846" w:rsidRDefault="0064032F" w:rsidP="0064032F">
      <w:r w:rsidRPr="00623846">
        <w:t xml:space="preserve">As part of their study, the researchers collected rocks from sites in Greenland as well as Bolivia </w:t>
      </w:r>
      <w:proofErr w:type="gramStart"/>
      <w:r w:rsidRPr="00623846">
        <w:t>in order to</w:t>
      </w:r>
      <w:proofErr w:type="gramEnd"/>
      <w:r w:rsidRPr="00623846">
        <w:t xml:space="preserve"> study any clues about what Earth conditions may have been like way back 360 million years ago.</w:t>
      </w:r>
    </w:p>
    <w:p w14:paraId="59B3C003" w14:textId="77777777" w:rsidR="0064032F" w:rsidRPr="00623846" w:rsidRDefault="0064032F" w:rsidP="0064032F">
      <w:r w:rsidRPr="00623846">
        <w:t>Indeed, these rocks held some clues as to what had been happening around the time of the Devonian period.</w:t>
      </w:r>
    </w:p>
    <w:p w14:paraId="5FDA26B4" w14:textId="77777777" w:rsidR="0064032F" w:rsidRPr="00623846" w:rsidRDefault="0064032F" w:rsidP="0064032F">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4F0BABA5" w14:textId="77777777" w:rsidR="0064032F" w:rsidRPr="00623846" w:rsidRDefault="0064032F" w:rsidP="0064032F">
      <w:pPr>
        <w:rPr>
          <w:rStyle w:val="StyleUnderline"/>
        </w:rPr>
      </w:pPr>
      <w:r w:rsidRPr="00623846">
        <w:rPr>
          <w:rStyle w:val="StyleUnderline"/>
        </w:rPr>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0DC4B422" w14:textId="77777777" w:rsidR="0064032F" w:rsidRPr="00623846" w:rsidRDefault="0064032F" w:rsidP="0064032F">
      <w:pPr>
        <w:rPr>
          <w:rStyle w:val="StyleUnderline"/>
        </w:rPr>
      </w:pPr>
      <w:r w:rsidRPr="00623846">
        <w:rPr>
          <w:rStyle w:val="StyleUnderline"/>
        </w:rPr>
        <w:lastRenderedPageBreak/>
        <w:t xml:space="preserve">This sort of damage is </w:t>
      </w:r>
      <w:proofErr w:type="gramStart"/>
      <w:r w:rsidRPr="00623846">
        <w:rPr>
          <w:rStyle w:val="StyleUnderline"/>
        </w:rPr>
        <w:t>similar to</w:t>
      </w:r>
      <w:proofErr w:type="gramEnd"/>
      <w:r w:rsidRPr="00623846">
        <w:rPr>
          <w:rStyle w:val="StyleUnderline"/>
        </w:rPr>
        <w:t xml:space="preserve">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4E3F3200" w14:textId="77777777" w:rsidR="0064032F" w:rsidRPr="00623846" w:rsidRDefault="0064032F" w:rsidP="0064032F">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696E05EF" w14:textId="77777777" w:rsidR="0064032F" w:rsidRPr="00623846" w:rsidRDefault="0064032F" w:rsidP="0064032F">
      <w:r w:rsidRPr="00623846">
        <w:t xml:space="preserve">This is because the ozone layer absorbs some of the UV light – a particular type called UBV – </w:t>
      </w:r>
      <w:proofErr w:type="gramStart"/>
      <w:r w:rsidRPr="00623846">
        <w:t>that travels</w:t>
      </w:r>
      <w:proofErr w:type="gramEnd"/>
      <w:r w:rsidRPr="00623846">
        <w:t xml:space="preserve"> from the sun to the Earth.</w:t>
      </w:r>
    </w:p>
    <w:p w14:paraId="3CE69D28" w14:textId="77777777" w:rsidR="0064032F" w:rsidRPr="00623846" w:rsidRDefault="0064032F" w:rsidP="0064032F">
      <w:r w:rsidRPr="00623846">
        <w:t xml:space="preserve">The US Environmental Protection Agency (EPA) notes that UVB light has been linked to skin cancer and can cause harm to </w:t>
      </w:r>
      <w:proofErr w:type="gramStart"/>
      <w:r w:rsidRPr="00623846">
        <w:t>crops</w:t>
      </w:r>
      <w:proofErr w:type="gramEnd"/>
      <w:r w:rsidRPr="00623846">
        <w:t xml:space="preserve"> and marine life.</w:t>
      </w:r>
    </w:p>
    <w:p w14:paraId="7627E09E" w14:textId="77777777" w:rsidR="0064032F" w:rsidRPr="00623846" w:rsidRDefault="0064032F" w:rsidP="0064032F">
      <w:r w:rsidRPr="00623846">
        <w:t>The ozone layer is a part of Earth’s atmosphere located in the stratosphere between 9 and 18 miles up.</w:t>
      </w:r>
    </w:p>
    <w:p w14:paraId="72E10C79" w14:textId="77777777" w:rsidR="0064032F" w:rsidRPr="00623846" w:rsidRDefault="0064032F" w:rsidP="0064032F">
      <w:r w:rsidRPr="00623846">
        <w:t>Professor Marshall, lead researcher for the team, said that “current estimates suggest we will reach similar global temperatures to those of 360 million years ago,” according to phys.org.</w:t>
      </w:r>
    </w:p>
    <w:p w14:paraId="3EA8808F" w14:textId="77777777" w:rsidR="0064032F" w:rsidRPr="00623846" w:rsidRDefault="0064032F" w:rsidP="0064032F">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6158B880" w14:textId="77777777" w:rsidR="0064032F" w:rsidRPr="00623846" w:rsidRDefault="0064032F" w:rsidP="0064032F">
      <w:r w:rsidRPr="00623846">
        <w:t>In the study’s abstract, the team said: “ozone loss during rapid warming is an inherent Earth system process with the unavoidable conclusion that we should be alert for such an eventuality in the future warming world.”</w:t>
      </w:r>
    </w:p>
    <w:p w14:paraId="23AAFC70" w14:textId="77777777" w:rsidR="0064032F" w:rsidRPr="00623846" w:rsidRDefault="0064032F" w:rsidP="0064032F">
      <w:r w:rsidRPr="00623846">
        <w:t>As well as global warming, human activity is associated with the depletion of the Earth’s vital ozone layer.</w:t>
      </w:r>
    </w:p>
    <w:p w14:paraId="71A32AC7" w14:textId="77777777" w:rsidR="0064032F" w:rsidRPr="00623846" w:rsidRDefault="0064032F" w:rsidP="0064032F">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64032F">
        <w:rPr>
          <w:rStyle w:val="StyleUnderline"/>
          <w:highlight w:val="green"/>
        </w:rPr>
        <w:t xml:space="preserve">beginning to </w:t>
      </w:r>
      <w:r w:rsidRPr="00DB5633">
        <w:rPr>
          <w:rStyle w:val="StyleUnderline"/>
          <w:highlight w:val="green"/>
        </w:rPr>
        <w:t>recover amid</w:t>
      </w:r>
      <w:r w:rsidRPr="00623846">
        <w:rPr>
          <w:rStyle w:val="StyleUnderline"/>
        </w:rPr>
        <w:t xml:space="preserve"> </w:t>
      </w:r>
      <w:r w:rsidRPr="00DB5633">
        <w:rPr>
          <w:rStyle w:val="StyleUnderline"/>
        </w:rPr>
        <w:t>international</w:t>
      </w:r>
      <w:r w:rsidRPr="00623846">
        <w:rPr>
          <w:rStyle w:val="StyleUnderline"/>
        </w:rPr>
        <w:t xml:space="preserve"> </w:t>
      </w:r>
      <w:r w:rsidRPr="00DB5633">
        <w:rPr>
          <w:rStyle w:val="StyleUnderline"/>
          <w:highlight w:val="green"/>
        </w:rPr>
        <w:t>efforts to limit</w:t>
      </w:r>
      <w:r w:rsidRPr="00623846">
        <w:rPr>
          <w:rStyle w:val="StyleUnderline"/>
        </w:rPr>
        <w:t xml:space="preserve"> the </w:t>
      </w:r>
      <w:proofErr w:type="gramStart"/>
      <w:r w:rsidRPr="00623846">
        <w:rPr>
          <w:rStyle w:val="StyleUnderline"/>
        </w:rPr>
        <w:t>amount</w:t>
      </w:r>
      <w:proofErr w:type="gramEnd"/>
      <w:r w:rsidRPr="00623846">
        <w:rPr>
          <w:rStyle w:val="StyleUnderline"/>
        </w:rPr>
        <w:t xml:space="preserve"> </w:t>
      </w:r>
      <w:r w:rsidRPr="00DB5633">
        <w:rPr>
          <w:rStyle w:val="StyleUnderline"/>
        </w:rPr>
        <w:t>of ozone</w:t>
      </w:r>
      <w:r w:rsidRPr="00623846">
        <w:rPr>
          <w:rStyle w:val="StyleUnderline"/>
        </w:rPr>
        <w:t xml:space="preserve">-depleting </w:t>
      </w:r>
      <w:r w:rsidRPr="00DB5633">
        <w:rPr>
          <w:rStyle w:val="StyleUnderline"/>
          <w:highlight w:val="green"/>
        </w:rPr>
        <w:t>substances</w:t>
      </w:r>
      <w:r w:rsidRPr="00623846">
        <w:rPr>
          <w:rStyle w:val="StyleUnderline"/>
        </w:rPr>
        <w:t xml:space="preserve"> belched out by mankind.</w:t>
      </w:r>
    </w:p>
    <w:p w14:paraId="1BAD092F" w14:textId="77777777" w:rsidR="0064032F" w:rsidRPr="00623846" w:rsidRDefault="0064032F" w:rsidP="0064032F"/>
    <w:p w14:paraId="58461156" w14:textId="77777777" w:rsidR="0064032F" w:rsidRPr="00F601E6" w:rsidRDefault="0064032F" w:rsidP="0064032F"/>
    <w:p w14:paraId="60CBCC94" w14:textId="77777777" w:rsidR="0064032F" w:rsidRPr="00623846" w:rsidRDefault="0064032F" w:rsidP="0064032F"/>
    <w:p w14:paraId="7C4F7CDC" w14:textId="77777777" w:rsidR="0064032F" w:rsidRPr="00623846" w:rsidRDefault="0064032F" w:rsidP="0064032F">
      <w:pPr>
        <w:pStyle w:val="Heading3"/>
        <w:rPr>
          <w:rFonts w:cs="Calibri"/>
        </w:rPr>
      </w:pPr>
      <w:bookmarkStart w:id="0" w:name="_Hlk93760091"/>
      <w:r w:rsidRPr="00623846">
        <w:rPr>
          <w:rFonts w:cs="Calibri"/>
        </w:rPr>
        <w:lastRenderedPageBreak/>
        <w:t>FW – Tiny</w:t>
      </w:r>
    </w:p>
    <w:p w14:paraId="10760FF8" w14:textId="77777777" w:rsidR="0064032F" w:rsidRPr="00623846" w:rsidRDefault="0064032F" w:rsidP="0064032F"/>
    <w:p w14:paraId="1C4F53DE" w14:textId="77777777" w:rsidR="0064032F" w:rsidRPr="00623846" w:rsidRDefault="0064032F" w:rsidP="0064032F">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2A513D06" w14:textId="77777777" w:rsidR="0064032F" w:rsidRPr="00623846" w:rsidRDefault="0064032F" w:rsidP="0064032F">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4" w:history="1">
        <w:r w:rsidRPr="00623846">
          <w:rPr>
            <w:rStyle w:val="Hyperlink"/>
            <w:color w:val="000000"/>
            <w:szCs w:val="16"/>
          </w:rPr>
          <w:t>https://www.ncbi.nlm.nih.gov/pmc/articles/PMC6446569/</w:t>
        </w:r>
      </w:hyperlink>
      <w:r w:rsidRPr="00623846">
        <w:rPr>
          <w:szCs w:val="16"/>
        </w:rPr>
        <w:t>, R.S.</w:t>
      </w:r>
    </w:p>
    <w:p w14:paraId="099ECCB3" w14:textId="77777777" w:rsidR="0064032F" w:rsidRPr="00623846" w:rsidRDefault="0064032F" w:rsidP="0064032F">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C1FA760" w14:textId="77777777" w:rsidR="0064032F" w:rsidRPr="00623846" w:rsidRDefault="0064032F" w:rsidP="0064032F">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5564D821" w14:textId="77777777" w:rsidR="0064032F" w:rsidRPr="00623846" w:rsidRDefault="0064032F" w:rsidP="0064032F">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8C4440E" w14:textId="77777777" w:rsidR="0064032F" w:rsidRPr="00623846" w:rsidRDefault="0064032F" w:rsidP="0064032F">
      <w:pPr>
        <w:spacing w:line="276" w:lineRule="auto"/>
      </w:pPr>
      <w:r w:rsidRPr="00623846">
        <w:t>Evolutionary theories of pleasure: The love connection BO:D</w:t>
      </w:r>
    </w:p>
    <w:p w14:paraId="3C738D4D" w14:textId="77777777" w:rsidR="0064032F" w:rsidRPr="00623846" w:rsidRDefault="0064032F" w:rsidP="0064032F">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8009000" w14:textId="77777777" w:rsidR="0064032F" w:rsidRPr="00623846" w:rsidRDefault="0064032F" w:rsidP="0064032F">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8A11F5A" w14:textId="77777777" w:rsidR="0064032F" w:rsidRPr="00623846" w:rsidRDefault="0064032F" w:rsidP="0064032F">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283C80E2" w14:textId="77777777" w:rsidR="0064032F" w:rsidRPr="00623846" w:rsidRDefault="0064032F" w:rsidP="0064032F">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342938FE" w14:textId="77777777" w:rsidR="0064032F" w:rsidRPr="00623846" w:rsidRDefault="0064032F" w:rsidP="0064032F">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C7C286A" w14:textId="77777777" w:rsidR="0064032F" w:rsidRPr="00623846" w:rsidRDefault="0064032F" w:rsidP="0064032F">
      <w:pPr>
        <w:spacing w:line="276" w:lineRule="auto"/>
      </w:pPr>
      <w:r w:rsidRPr="00623846">
        <w:t>Finding happiness is different between apes and humans</w:t>
      </w:r>
    </w:p>
    <w:p w14:paraId="32273091" w14:textId="77777777" w:rsidR="0064032F" w:rsidRPr="00623846" w:rsidRDefault="0064032F" w:rsidP="0064032F">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247EFE26" w14:textId="77777777" w:rsidR="0064032F" w:rsidRPr="00623846" w:rsidRDefault="0064032F" w:rsidP="0064032F">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36E8B89E" w14:textId="77777777" w:rsidR="0064032F" w:rsidRPr="00623846" w:rsidRDefault="0064032F" w:rsidP="0064032F">
      <w:pPr>
        <w:spacing w:line="276" w:lineRule="auto"/>
      </w:pPr>
      <w:r w:rsidRPr="00623846">
        <w:t>Desire and reward centers</w:t>
      </w:r>
    </w:p>
    <w:p w14:paraId="18FF63D0" w14:textId="77777777" w:rsidR="0064032F" w:rsidRPr="00623846" w:rsidRDefault="0064032F" w:rsidP="0064032F">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8A4D0F2" w14:textId="77777777" w:rsidR="0064032F" w:rsidRPr="00623846" w:rsidRDefault="0064032F" w:rsidP="0064032F">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5F0981A" w14:textId="77777777" w:rsidR="0064032F" w:rsidRPr="00623846" w:rsidRDefault="0064032F" w:rsidP="0064032F">
      <w:pPr>
        <w:spacing w:line="276" w:lineRule="auto"/>
        <w:rPr>
          <w:u w:val="single"/>
        </w:rPr>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p>
    <w:p w14:paraId="7A07DC28" w14:textId="77777777" w:rsidR="0064032F" w:rsidRPr="00623846" w:rsidRDefault="0064032F" w:rsidP="0064032F">
      <w:pPr>
        <w:spacing w:line="276" w:lineRule="auto"/>
        <w:rPr>
          <w:u w:val="single"/>
        </w:rPr>
      </w:pPr>
    </w:p>
    <w:p w14:paraId="1A95EC03" w14:textId="77777777" w:rsidR="0064032F" w:rsidRPr="00623846" w:rsidRDefault="0064032F" w:rsidP="0064032F">
      <w:pPr>
        <w:spacing w:line="276" w:lineRule="auto"/>
        <w:rPr>
          <w:u w:val="single"/>
        </w:rPr>
      </w:pPr>
    </w:p>
    <w:p w14:paraId="048BDDC6" w14:textId="77777777" w:rsidR="0064032F" w:rsidRPr="00623846" w:rsidRDefault="0064032F" w:rsidP="0064032F">
      <w:pPr>
        <w:spacing w:line="276" w:lineRule="auto"/>
        <w:rPr>
          <w:u w:val="single"/>
        </w:rPr>
      </w:pPr>
    </w:p>
    <w:p w14:paraId="04C7AEA1" w14:textId="77777777" w:rsidR="0064032F" w:rsidRPr="00623846" w:rsidRDefault="0064032F" w:rsidP="0064032F">
      <w:pPr>
        <w:spacing w:line="276" w:lineRule="auto"/>
        <w:rPr>
          <w:u w:val="single"/>
        </w:rPr>
      </w:pPr>
    </w:p>
    <w:p w14:paraId="7B8304B7" w14:textId="77777777" w:rsidR="0064032F" w:rsidRPr="00623846" w:rsidRDefault="0064032F" w:rsidP="0064032F">
      <w:pPr>
        <w:spacing w:line="276" w:lineRule="auto"/>
        <w:rPr>
          <w:u w:val="single"/>
        </w:rPr>
      </w:pPr>
    </w:p>
    <w:p w14:paraId="6C58E374" w14:textId="77777777" w:rsidR="0064032F" w:rsidRPr="00623846" w:rsidRDefault="0064032F" w:rsidP="0064032F">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291AC676" w14:textId="77777777" w:rsidR="0064032F" w:rsidRPr="00623846" w:rsidRDefault="0064032F" w:rsidP="0064032F">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33C774F" w14:textId="77777777" w:rsidR="0064032F" w:rsidRPr="00623846" w:rsidRDefault="0064032F" w:rsidP="0064032F">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41B9CE64" w14:textId="77777777" w:rsidR="0064032F" w:rsidRPr="00623846" w:rsidRDefault="0064032F" w:rsidP="0064032F">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02FB11E" w14:textId="77777777" w:rsidR="0064032F" w:rsidRPr="00623846" w:rsidRDefault="0064032F" w:rsidP="0064032F">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0AA8DC3" w14:textId="77777777" w:rsidR="0064032F" w:rsidRPr="00623846" w:rsidRDefault="0064032F" w:rsidP="0064032F">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A0D3EB7" w14:textId="77777777" w:rsidR="0064032F" w:rsidRPr="00623846" w:rsidRDefault="0064032F" w:rsidP="0064032F">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692BDA41" w14:textId="77777777" w:rsidR="0064032F" w:rsidRPr="00623846" w:rsidRDefault="0064032F" w:rsidP="0064032F">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260DF7B" w14:textId="77777777" w:rsidR="0064032F" w:rsidRPr="00623846" w:rsidRDefault="0064032F" w:rsidP="0064032F">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696A52CA" w14:textId="77777777" w:rsidR="0064032F" w:rsidRPr="00623846" w:rsidRDefault="0064032F" w:rsidP="0064032F">
      <w:pPr>
        <w:pStyle w:val="Heading4"/>
        <w:rPr>
          <w:rFonts w:cs="Calibri"/>
        </w:rPr>
      </w:pPr>
      <w:r w:rsidRPr="00623846">
        <w:rPr>
          <w:rFonts w:cs="Calibri"/>
        </w:rPr>
        <w:t xml:space="preserve">Thus, the standard is consistency with hedonic act utilitarianism. </w:t>
      </w:r>
    </w:p>
    <w:p w14:paraId="2EF6F8CF" w14:textId="12A8BB94" w:rsidR="0064032F" w:rsidRPr="00623846" w:rsidRDefault="006478FB" w:rsidP="006478FB">
      <w:pPr>
        <w:pStyle w:val="Heading3"/>
      </w:pPr>
      <w:r>
        <w:lastRenderedPageBreak/>
        <w:t>Method</w:t>
      </w:r>
    </w:p>
    <w:p w14:paraId="6F23AC99" w14:textId="77777777" w:rsidR="0064032F" w:rsidRPr="00623846" w:rsidRDefault="0064032F" w:rsidP="0064032F">
      <w:pPr>
        <w:pStyle w:val="Heading4"/>
        <w:rPr>
          <w:rFonts w:cs="Calibri"/>
        </w:rPr>
      </w:pPr>
      <w:bookmarkStart w:id="1" w:name="_Hlk61766079"/>
      <w:bookmarkEnd w:id="0"/>
      <w:r w:rsidRPr="00623846">
        <w:rPr>
          <w:rFonts w:cs="Calibri"/>
        </w:rPr>
        <w:t>Focus on large scale catastrophes is good and they outweigh – appeals to social costs, moral rules, and securitization play into cognitive bias and flawed risk calculus – 2020 is living proof</w:t>
      </w:r>
    </w:p>
    <w:p w14:paraId="46A167E9" w14:textId="77777777" w:rsidR="0064032F" w:rsidRPr="00623846" w:rsidRDefault="0064032F" w:rsidP="0064032F">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5"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391C3913" w14:textId="77777777" w:rsidR="0064032F" w:rsidRPr="00623846" w:rsidRDefault="0064032F" w:rsidP="0064032F">
      <w:r w:rsidRPr="00343EA9">
        <w:rPr>
          <w:rStyle w:val="StyleUnderline"/>
          <w:highlight w:val="green"/>
        </w:rPr>
        <w:t>We are</w:t>
      </w:r>
      <w:r w:rsidRPr="00623846">
        <w:rPr>
          <w:rStyle w:val="StyleUnderline"/>
        </w:rPr>
        <w:t xml:space="preserve"> living </w:t>
      </w:r>
      <w:r w:rsidRPr="00343EA9">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343EA9">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343EA9">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343EA9">
        <w:rPr>
          <w:rStyle w:val="StyleUnderline"/>
          <w:highlight w:val="green"/>
        </w:rPr>
        <w:t>What’s lacking are</w:t>
      </w:r>
      <w:r w:rsidRPr="00623846">
        <w:rPr>
          <w:rStyle w:val="StyleUnderline"/>
        </w:rPr>
        <w:t xml:space="preserve"> governments that can translate them into </w:t>
      </w:r>
      <w:r w:rsidRPr="00343EA9">
        <w:rPr>
          <w:rStyle w:val="StyleUnderline"/>
          <w:highlight w:val="green"/>
        </w:rPr>
        <w:t>actual policy</w:t>
      </w:r>
      <w:r w:rsidRPr="00623846">
        <w:t>. As a result, the crises continue. The death toll from the pandemic skyrockets, and the world makes dangerously slow progress on climate change, and so on.</w:t>
      </w:r>
    </w:p>
    <w:p w14:paraId="0AC6692B" w14:textId="77777777" w:rsidR="0064032F" w:rsidRPr="00623846" w:rsidRDefault="0064032F" w:rsidP="0064032F">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343EA9">
        <w:rPr>
          <w:rStyle w:val="StyleUnderline"/>
          <w:highlight w:val="green"/>
        </w:rPr>
        <w:t>incorporating</w:t>
      </w:r>
      <w:r w:rsidRPr="00623846">
        <w:rPr>
          <w:rStyle w:val="StyleUnderline"/>
        </w:rPr>
        <w:t xml:space="preserve"> the </w:t>
      </w:r>
      <w:r w:rsidRPr="00343EA9">
        <w:rPr>
          <w:rStyle w:val="StyleUnderline"/>
          <w:highlight w:val="green"/>
        </w:rPr>
        <w:t>full range of scientific knowledge</w:t>
      </w:r>
      <w:r w:rsidRPr="00623846">
        <w:rPr>
          <w:rStyle w:val="StyleUnderline"/>
        </w:rPr>
        <w:t xml:space="preserve"> available about the problem at hand. It means </w:t>
      </w:r>
      <w:r w:rsidRPr="00343EA9">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343EA9">
        <w:rPr>
          <w:rStyle w:val="StyleUnderline"/>
          <w:highlight w:val="green"/>
        </w:rPr>
        <w:t>thinking in</w:t>
      </w:r>
      <w:r w:rsidRPr="00623846">
        <w:rPr>
          <w:rStyle w:val="StyleUnderline"/>
        </w:rPr>
        <w:t xml:space="preserve"> terms of </w:t>
      </w:r>
      <w:r w:rsidRPr="00343EA9">
        <w:rPr>
          <w:rStyle w:val="StyleUnderline"/>
          <w:highlight w:val="green"/>
        </w:rPr>
        <w:t xml:space="preserve">a </w:t>
      </w:r>
      <w:proofErr w:type="gramStart"/>
      <w:r w:rsidRPr="00343EA9">
        <w:rPr>
          <w:rStyle w:val="StyleUnderline"/>
          <w:highlight w:val="green"/>
        </w:rPr>
        <w:t>long time</w:t>
      </w:r>
      <w:proofErr w:type="gramEnd"/>
      <w:r w:rsidRPr="00343EA9">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78BD533C" w14:textId="77777777" w:rsidR="0064032F" w:rsidRPr="00623846" w:rsidRDefault="0064032F" w:rsidP="0064032F">
      <w:r w:rsidRPr="00623846">
        <w:t xml:space="preserve">Why is everyone doing so badly? Part of the explanation lies in the inherent qualities of crises. </w:t>
      </w:r>
      <w:r w:rsidRPr="00623846">
        <w:rPr>
          <w:rStyle w:val="StyleUnderline"/>
        </w:rPr>
        <w:t xml:space="preserve">Crises typically </w:t>
      </w:r>
      <w:r w:rsidRPr="00343EA9">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343EA9">
        <w:rPr>
          <w:rStyle w:val="StyleUnderline"/>
          <w:highlight w:val="green"/>
        </w:rPr>
        <w:t>Vested interests</w:t>
      </w:r>
      <w:r w:rsidRPr="00623846">
        <w:rPr>
          <w:rStyle w:val="StyleUnderline"/>
        </w:rPr>
        <w:t xml:space="preserve"> attempt to </w:t>
      </w:r>
      <w:r w:rsidRPr="00343EA9">
        <w:rPr>
          <w:rStyle w:val="StyleUnderline"/>
          <w:highlight w:val="green"/>
        </w:rPr>
        <w:t>forestall</w:t>
      </w:r>
      <w:r w:rsidRPr="00623846">
        <w:rPr>
          <w:rStyle w:val="StyleUnderline"/>
        </w:rPr>
        <w:t xml:space="preserve"> needed </w:t>
      </w:r>
      <w:r w:rsidRPr="00343EA9">
        <w:rPr>
          <w:rStyle w:val="StyleUnderline"/>
          <w:highlight w:val="green"/>
        </w:rPr>
        <w:t>action</w:t>
      </w:r>
      <w:r w:rsidRPr="00343EA9">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They must accept large amounts of uncertainty</w:t>
      </w:r>
      <w:r w:rsidRPr="00623846">
        <w:t xml:space="preserve">. Often, then, the easiest response is to stick with the </w:t>
      </w:r>
      <w:r w:rsidRPr="00623846">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122F22FB" w14:textId="77777777" w:rsidR="0064032F" w:rsidRPr="00623846" w:rsidRDefault="0064032F" w:rsidP="0064032F">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343EA9">
        <w:rPr>
          <w:rStyle w:val="StyleUnderline"/>
          <w:highlight w:val="green"/>
        </w:rPr>
        <w:t>cognitive biases, emotion</w:t>
      </w:r>
      <w:r w:rsidRPr="00623846">
        <w:rPr>
          <w:rStyle w:val="StyleUnderline"/>
        </w:rPr>
        <w:t xml:space="preserve">al reactions, </w:t>
      </w:r>
      <w:r w:rsidRPr="00343EA9">
        <w:rPr>
          <w:rStyle w:val="StyleUnderline"/>
          <w:highlight w:val="green"/>
        </w:rPr>
        <w:t>and suboptimal shortcuts</w:t>
      </w:r>
      <w:r w:rsidRPr="00623846">
        <w:rPr>
          <w:rStyle w:val="StyleUnderline"/>
        </w:rPr>
        <w:t xml:space="preserve"> that </w:t>
      </w:r>
      <w:r w:rsidRPr="00343EA9">
        <w:rPr>
          <w:rStyle w:val="StyleUnderline"/>
          <w:highlight w:val="green"/>
        </w:rPr>
        <w:t>hold policymakers back</w:t>
      </w:r>
      <w:r w:rsidRPr="00623846">
        <w:rPr>
          <w:rStyle w:val="StyleUnderline"/>
        </w:rPr>
        <w:t xml:space="preserve">—and the tools to overcome them. </w:t>
      </w:r>
    </w:p>
    <w:p w14:paraId="355DA62A" w14:textId="77777777" w:rsidR="0064032F" w:rsidRPr="00623846" w:rsidRDefault="0064032F" w:rsidP="0064032F">
      <w:r w:rsidRPr="00623846">
        <w:t>AVOIDING THE UNCOMFORTABLE</w:t>
      </w:r>
    </w:p>
    <w:p w14:paraId="64BC6ED3" w14:textId="77777777" w:rsidR="0064032F" w:rsidRPr="00623846" w:rsidRDefault="0064032F" w:rsidP="0064032F">
      <w:r w:rsidRPr="00343EA9">
        <w:rPr>
          <w:rStyle w:val="StyleUnderline"/>
          <w:highlight w:val="green"/>
        </w:rPr>
        <w:t>People are singularly bad at predicting</w:t>
      </w:r>
      <w:r w:rsidRPr="00623846">
        <w:rPr>
          <w:rStyle w:val="StyleUnderline"/>
        </w:rPr>
        <w:t xml:space="preserve"> and preparing </w:t>
      </w:r>
      <w:r w:rsidRPr="00343EA9">
        <w:rPr>
          <w:rStyle w:val="StyleUnderline"/>
          <w:highlight w:val="green"/>
        </w:rPr>
        <w:t>for catastrophes. Many</w:t>
      </w:r>
      <w:r w:rsidRPr="00623846">
        <w:rPr>
          <w:rStyle w:val="StyleUnderline"/>
        </w:rPr>
        <w:t xml:space="preserve"> of these events </w:t>
      </w:r>
      <w:r w:rsidRPr="00343EA9">
        <w:rPr>
          <w:rStyle w:val="StyleUnderline"/>
          <w:highlight w:val="green"/>
        </w:rPr>
        <w:t>are “black swans</w:t>
      </w:r>
      <w:r w:rsidRPr="00623846">
        <w:rPr>
          <w:rStyle w:val="StyleUnderline"/>
        </w:rPr>
        <w:t xml:space="preserve">,” rare and unpredictable occurrences that most people find </w:t>
      </w:r>
      <w:r w:rsidRPr="00343EA9">
        <w:rPr>
          <w:rStyle w:val="StyleUnderline"/>
          <w:highlight w:val="green"/>
        </w:rPr>
        <w:t>difficult to imagine</w:t>
      </w:r>
      <w:r w:rsidRPr="00623846">
        <w:rPr>
          <w:rStyle w:val="StyleUnderline"/>
        </w:rPr>
        <w:t>, seemingly falling into the realm of science fiction</w:t>
      </w:r>
      <w:r w:rsidRPr="00343EA9">
        <w:rPr>
          <w:rStyle w:val="StyleUnderline"/>
          <w:highlight w:val="green"/>
        </w:rPr>
        <w:t>. Others are</w:t>
      </w:r>
      <w:r w:rsidRPr="00623846">
        <w:rPr>
          <w:rStyle w:val="StyleUnderline"/>
        </w:rPr>
        <w:t xml:space="preserve"> “gray rhinos,” large and </w:t>
      </w:r>
      <w:r w:rsidRPr="00343EA9">
        <w:rPr>
          <w:rStyle w:val="StyleUnderline"/>
          <w:highlight w:val="green"/>
        </w:rPr>
        <w:t>not uncommon</w:t>
      </w:r>
      <w:r w:rsidRPr="00623846">
        <w:rPr>
          <w:rStyle w:val="StyleUnderline"/>
        </w:rPr>
        <w:t xml:space="preserve"> threats that are still </w:t>
      </w:r>
      <w:r w:rsidRPr="00343EA9">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BF47F21" w14:textId="77777777" w:rsidR="0064032F" w:rsidRPr="00623846" w:rsidRDefault="0064032F" w:rsidP="0064032F">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5DBDCCBC" w14:textId="77777777" w:rsidR="0064032F" w:rsidRPr="00623846" w:rsidRDefault="0064032F" w:rsidP="0064032F">
      <w:r w:rsidRPr="00343EA9">
        <w:rPr>
          <w:rStyle w:val="StyleUnderline"/>
          <w:highlight w:val="green"/>
        </w:rPr>
        <w:t>Because humans don’t have</w:t>
      </w:r>
      <w:r w:rsidRPr="00623846">
        <w:rPr>
          <w:rStyle w:val="StyleUnderline"/>
        </w:rPr>
        <w:t xml:space="preserve"> enough </w:t>
      </w:r>
      <w:r w:rsidRPr="00343EA9">
        <w:rPr>
          <w:rStyle w:val="StyleUnderline"/>
          <w:highlight w:val="green"/>
        </w:rPr>
        <w:t>time, info</w:t>
      </w:r>
      <w:r w:rsidRPr="00623846">
        <w:rPr>
          <w:rStyle w:val="StyleUnderline"/>
        </w:rPr>
        <w:t>rmation</w:t>
      </w:r>
      <w:r w:rsidRPr="00343EA9">
        <w:rPr>
          <w:rStyle w:val="StyleUnderline"/>
          <w:highlight w:val="green"/>
        </w:rPr>
        <w:t>, or</w:t>
      </w:r>
      <w:r w:rsidRPr="00623846">
        <w:rPr>
          <w:rStyle w:val="StyleUnderline"/>
        </w:rPr>
        <w:t xml:space="preserve"> processing </w:t>
      </w:r>
      <w:r w:rsidRPr="00343EA9">
        <w:rPr>
          <w:rStyle w:val="StyleUnderline"/>
          <w:highlight w:val="green"/>
        </w:rPr>
        <w:t>power to deliberate rationally</w:t>
      </w:r>
      <w:r w:rsidRPr="00623846">
        <w:rPr>
          <w:rStyle w:val="StyleUnderline"/>
        </w:rPr>
        <w:t xml:space="preserve">, they have evolved easier ways of making decisions. </w:t>
      </w:r>
      <w:r w:rsidRPr="00343EA9">
        <w:rPr>
          <w:rStyle w:val="StyleUnderline"/>
          <w:highlight w:val="green"/>
        </w:rPr>
        <w:t>They rely on</w:t>
      </w:r>
      <w:r w:rsidRPr="00623846">
        <w:rPr>
          <w:rStyle w:val="StyleUnderline"/>
        </w:rPr>
        <w:t xml:space="preserve"> their </w:t>
      </w:r>
      <w:r w:rsidRPr="00343EA9">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343EA9">
        <w:rPr>
          <w:rStyle w:val="StyleUnderline"/>
          <w:highlight w:val="green"/>
        </w:rPr>
        <w:t>or</w:t>
      </w:r>
      <w:r w:rsidRPr="00623846">
        <w:rPr>
          <w:rStyle w:val="StyleUnderline"/>
        </w:rPr>
        <w:t xml:space="preserve"> abide by some sort of </w:t>
      </w:r>
      <w:r w:rsidRPr="00343EA9">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55642788" w14:textId="77777777" w:rsidR="0064032F" w:rsidRPr="00623846" w:rsidRDefault="0064032F" w:rsidP="0064032F">
      <w:r w:rsidRPr="00623846">
        <w:t>Not only do humans fail to anticipate crises; they also fail to respond rationally to them.</w:t>
      </w:r>
    </w:p>
    <w:p w14:paraId="7E4D6112" w14:textId="77777777" w:rsidR="0064032F" w:rsidRPr="00623846" w:rsidRDefault="0064032F" w:rsidP="0064032F">
      <w:r w:rsidRPr="00623846">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343EA9">
        <w:rPr>
          <w:rStyle w:val="StyleUnderline"/>
          <w:highlight w:val="green"/>
        </w:rPr>
        <w:t>in</w:t>
      </w:r>
      <w:r w:rsidRPr="00623846">
        <w:rPr>
          <w:rStyle w:val="StyleUnderline"/>
        </w:rPr>
        <w:t xml:space="preserve"> times of </w:t>
      </w:r>
      <w:r w:rsidRPr="00343EA9">
        <w:rPr>
          <w:rStyle w:val="StyleUnderline"/>
          <w:highlight w:val="green"/>
        </w:rPr>
        <w:t>crisis, emotions and rules are not</w:t>
      </w:r>
      <w:r w:rsidRPr="00623846">
        <w:t xml:space="preserve"> always </w:t>
      </w:r>
      <w:r w:rsidRPr="00343EA9">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7991F97B" w14:textId="77777777" w:rsidR="0064032F" w:rsidRPr="00623846" w:rsidRDefault="0064032F" w:rsidP="0064032F"/>
    <w:bookmarkEnd w:id="1"/>
    <w:p w14:paraId="4DE0539F" w14:textId="77777777" w:rsidR="0064032F" w:rsidRPr="00623846" w:rsidRDefault="0064032F" w:rsidP="0064032F">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31F4D56D" w14:textId="77777777" w:rsidR="0064032F" w:rsidRPr="00623846" w:rsidRDefault="0064032F" w:rsidP="0064032F">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18AC8833" w14:textId="77777777" w:rsidR="0064032F" w:rsidRPr="00623846" w:rsidRDefault="0064032F" w:rsidP="0064032F">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343EA9">
        <w:rPr>
          <w:rStyle w:val="Emphasis"/>
          <w:highlight w:val="green"/>
        </w:rPr>
        <w:t>Were researchers</w:t>
      </w:r>
      <w:r w:rsidRPr="00623846">
        <w:rPr>
          <w:rStyle w:val="StyleUnderline"/>
        </w:rPr>
        <w:t xml:space="preserve"> in each area </w:t>
      </w:r>
      <w:r w:rsidRPr="00343EA9">
        <w:rPr>
          <w:rStyle w:val="Emphasis"/>
          <w:highlight w:val="green"/>
        </w:rPr>
        <w:t>forced to defend</w:t>
      </w:r>
      <w:r w:rsidRPr="00623846">
        <w:rPr>
          <w:rStyle w:val="StyleUnderline"/>
        </w:rPr>
        <w:t xml:space="preserve"> </w:t>
      </w:r>
      <w:r w:rsidRPr="00343EA9">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343EA9">
        <w:rPr>
          <w:rStyle w:val="Emphasis"/>
          <w:highlight w:val="green"/>
        </w:rPr>
        <w:t>assumptions</w:t>
      </w:r>
      <w:r w:rsidRPr="00623846">
        <w:rPr>
          <w:rStyle w:val="StyleUnderline"/>
        </w:rPr>
        <w:t xml:space="preserve"> </w:t>
      </w:r>
      <w:r w:rsidRPr="00343EA9">
        <w:rPr>
          <w:rStyle w:val="StyleUnderline"/>
          <w:highlight w:val="green"/>
        </w:rPr>
        <w:t xml:space="preserve">at </w:t>
      </w:r>
      <w:r w:rsidRPr="00343EA9">
        <w:rPr>
          <w:rStyle w:val="Emphasis"/>
          <w:highlight w:val="green"/>
        </w:rPr>
        <w:t>every turn</w:t>
      </w:r>
      <w:r w:rsidRPr="00623846">
        <w:rPr>
          <w:rStyle w:val="StyleUnderline"/>
        </w:rPr>
        <w:t xml:space="preserve">, </w:t>
      </w:r>
      <w:r w:rsidRPr="00343EA9">
        <w:rPr>
          <w:rStyle w:val="Emphasis"/>
          <w:highlight w:val="green"/>
        </w:rPr>
        <w:t>progress</w:t>
      </w:r>
      <w:r w:rsidRPr="00623846">
        <w:rPr>
          <w:rStyle w:val="StyleUnderline"/>
        </w:rPr>
        <w:t xml:space="preserve"> within the approach </w:t>
      </w:r>
      <w:r w:rsidRPr="00343EA9">
        <w:rPr>
          <w:rStyle w:val="StyleUnderline"/>
          <w:highlight w:val="green"/>
        </w:rPr>
        <w:t xml:space="preserve">would have been </w:t>
      </w:r>
      <w:r w:rsidRPr="00343EA9">
        <w:rPr>
          <w:rStyle w:val="Emphasis"/>
          <w:highlight w:val="green"/>
        </w:rPr>
        <w:t>severely</w:t>
      </w:r>
      <w:r w:rsidRPr="00623846">
        <w:rPr>
          <w:rStyle w:val="Emphasis"/>
        </w:rPr>
        <w:t xml:space="preserve"> </w:t>
      </w:r>
      <w:r w:rsidRPr="00343EA9">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2DF1B896" w14:textId="77777777" w:rsidR="0064032F" w:rsidRPr="00623846" w:rsidRDefault="0064032F" w:rsidP="0064032F">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343EA9">
        <w:rPr>
          <w:rStyle w:val="StyleUnderline"/>
          <w:highlight w:val="green"/>
        </w:rPr>
        <w:t xml:space="preserve">This is still the </w:t>
      </w:r>
      <w:r w:rsidRPr="00343EA9">
        <w:rPr>
          <w:rStyle w:val="Emphasis"/>
          <w:highlight w:val="green"/>
        </w:rPr>
        <w:t>age</w:t>
      </w:r>
      <w:r w:rsidRPr="00343EA9">
        <w:rPr>
          <w:rStyle w:val="StyleUnderline"/>
          <w:highlight w:val="green"/>
        </w:rPr>
        <w:t xml:space="preserve"> of</w:t>
      </w:r>
      <w:r w:rsidRPr="00623846">
        <w:rPr>
          <w:rStyle w:val="StyleUnderline"/>
        </w:rPr>
        <w:t xml:space="preserve"> </w:t>
      </w:r>
      <w:r w:rsidRPr="00623846">
        <w:rPr>
          <w:rStyle w:val="Emphasis"/>
        </w:rPr>
        <w:t>thermo</w:t>
      </w:r>
      <w:r w:rsidRPr="00343EA9">
        <w:rPr>
          <w:rStyle w:val="Emphasis"/>
          <w:highlight w:val="green"/>
        </w:rPr>
        <w:t>nuclear weapons</w:t>
      </w:r>
      <w:r w:rsidRPr="00623846">
        <w:t xml:space="preserve">. Globalization continues to disrupt lives as </w:t>
      </w:r>
      <w:r w:rsidRPr="00623846">
        <w:lastRenderedPageBreak/>
        <w:t xml:space="preserve">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343EA9">
        <w:rPr>
          <w:rStyle w:val="Emphasis"/>
          <w:highlight w:val="green"/>
        </w:rPr>
        <w:t>financial</w:t>
      </w:r>
      <w:r w:rsidRPr="00623846">
        <w:rPr>
          <w:rStyle w:val="Emphasis"/>
        </w:rPr>
        <w:t xml:space="preserve"> </w:t>
      </w:r>
      <w:r w:rsidRPr="00343EA9">
        <w:rPr>
          <w:rStyle w:val="Emphasis"/>
          <w:highlight w:val="green"/>
        </w:rPr>
        <w:t>crises</w:t>
      </w:r>
      <w:r w:rsidRPr="00623846">
        <w:rPr>
          <w:rStyle w:val="StyleUnderline"/>
        </w:rPr>
        <w:t xml:space="preserve"> in one country </w:t>
      </w:r>
      <w:r w:rsidRPr="00343EA9">
        <w:rPr>
          <w:rStyle w:val="Emphasis"/>
          <w:highlight w:val="green"/>
        </w:rPr>
        <w:t>reverberate</w:t>
      </w:r>
      <w:r w:rsidRPr="00623846">
        <w:rPr>
          <w:rStyle w:val="StyleUnderline"/>
        </w:rPr>
        <w:t xml:space="preserve"> </w:t>
      </w:r>
      <w:r w:rsidRPr="00343EA9">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343EA9">
        <w:rPr>
          <w:rStyle w:val="StyleUnderline"/>
          <w:highlight w:val="green"/>
        </w:rPr>
        <w:t>terrorism</w:t>
      </w:r>
      <w:r w:rsidRPr="00623846">
        <w:rPr>
          <w:rStyle w:val="StyleUnderline"/>
        </w:rPr>
        <w:t xml:space="preserve"> </w:t>
      </w:r>
      <w:r w:rsidRPr="00343EA9">
        <w:rPr>
          <w:rStyle w:val="StyleUnderline"/>
          <w:highlight w:val="green"/>
        </w:rPr>
        <w:t>threatens</w:t>
      </w:r>
      <w:r w:rsidRPr="00623846">
        <w:rPr>
          <w:rStyle w:val="StyleUnderline"/>
        </w:rPr>
        <w:t xml:space="preserve"> to turn otherwise local disputes into </w:t>
      </w:r>
      <w:r w:rsidRPr="00343EA9">
        <w:rPr>
          <w:rStyle w:val="StyleUnderline"/>
          <w:highlight w:val="green"/>
        </w:rPr>
        <w:t xml:space="preserve">global </w:t>
      </w:r>
      <w:proofErr w:type="gramStart"/>
      <w:r w:rsidRPr="00343EA9">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343EA9">
        <w:rPr>
          <w:rStyle w:val="StyleUnderline"/>
          <w:highlight w:val="green"/>
        </w:rPr>
        <w:t>we as a</w:t>
      </w:r>
      <w:r w:rsidRPr="00623846">
        <w:rPr>
          <w:rStyle w:val="StyleUnderline"/>
        </w:rPr>
        <w:t xml:space="preserve"> </w:t>
      </w:r>
      <w:r w:rsidRPr="00343EA9">
        <w:rPr>
          <w:rStyle w:val="StyleUnderline"/>
          <w:highlight w:val="green"/>
        </w:rPr>
        <w:t>society</w:t>
      </w:r>
      <w:proofErr w:type="gramEnd"/>
      <w:r w:rsidRPr="00343EA9">
        <w:rPr>
          <w:rStyle w:val="StyleUnderline"/>
          <w:highlight w:val="green"/>
        </w:rPr>
        <w:t xml:space="preserve"> need all the help we can get</w:t>
      </w:r>
      <w:r w:rsidRPr="00623846">
        <w:rPr>
          <w:rStyle w:val="StyleUnderline"/>
        </w:rPr>
        <w:t xml:space="preserve">. </w:t>
      </w:r>
      <w:r w:rsidRPr="00343EA9">
        <w:rPr>
          <w:rStyle w:val="StyleUnderline"/>
          <w:highlight w:val="green"/>
        </w:rPr>
        <w:t xml:space="preserve">There is </w:t>
      </w:r>
      <w:r w:rsidRPr="00343EA9">
        <w:rPr>
          <w:rStyle w:val="Emphasis"/>
          <w:highlight w:val="green"/>
        </w:rPr>
        <w:t>no monopoly</w:t>
      </w:r>
      <w:r w:rsidRPr="00343EA9">
        <w:rPr>
          <w:rStyle w:val="StyleUnderline"/>
          <w:highlight w:val="green"/>
        </w:rPr>
        <w:t xml:space="preserve"> on </w:t>
      </w:r>
      <w:r w:rsidRPr="00343EA9">
        <w:rPr>
          <w:rStyle w:val="Emphasis"/>
          <w:highlight w:val="green"/>
        </w:rPr>
        <w:t>knowledge</w:t>
      </w:r>
      <w:r w:rsidRPr="00623846">
        <w:t xml:space="preserve">. </w:t>
      </w:r>
      <w:r w:rsidRPr="00623846">
        <w:rPr>
          <w:rStyle w:val="StyleUnderline"/>
        </w:rPr>
        <w:t xml:space="preserve">And </w:t>
      </w:r>
      <w:r w:rsidRPr="00343EA9">
        <w:rPr>
          <w:rStyle w:val="StyleUnderline"/>
          <w:highlight w:val="green"/>
        </w:rPr>
        <w:t xml:space="preserve">there is </w:t>
      </w:r>
      <w:r w:rsidRPr="00343EA9">
        <w:rPr>
          <w:rStyle w:val="Emphasis"/>
          <w:highlight w:val="green"/>
        </w:rPr>
        <w:t>no guarantee</w:t>
      </w:r>
      <w:r w:rsidRPr="00623846">
        <w:rPr>
          <w:rStyle w:val="StyleUnderline"/>
        </w:rPr>
        <w:t xml:space="preserve"> that any </w:t>
      </w:r>
      <w:r w:rsidRPr="00343EA9">
        <w:rPr>
          <w:rStyle w:val="Emphasis"/>
          <w:highlight w:val="green"/>
        </w:rPr>
        <w:t>one kind</w:t>
      </w:r>
      <w:r w:rsidRPr="00343EA9">
        <w:rPr>
          <w:rStyle w:val="StyleUnderline"/>
          <w:highlight w:val="green"/>
        </w:rPr>
        <w:t xml:space="preserve"> of knowledge</w:t>
      </w:r>
      <w:r w:rsidRPr="00623846">
        <w:rPr>
          <w:rStyle w:val="StyleUnderline"/>
        </w:rPr>
        <w:t xml:space="preserve"> generated and understood </w:t>
      </w:r>
      <w:r w:rsidRPr="00343EA9">
        <w:rPr>
          <w:rStyle w:val="Emphasis"/>
          <w:highlight w:val="green"/>
        </w:rPr>
        <w:t>within</w:t>
      </w:r>
      <w:r w:rsidRPr="00343EA9">
        <w:rPr>
          <w:rStyle w:val="StyleUnderline"/>
          <w:highlight w:val="green"/>
        </w:rPr>
        <w:t xml:space="preserve"> </w:t>
      </w:r>
      <w:r w:rsidRPr="00343EA9">
        <w:rPr>
          <w:rStyle w:val="Emphasis"/>
          <w:highlight w:val="green"/>
        </w:rPr>
        <w:t>any</w:t>
      </w:r>
      <w:r w:rsidRPr="00623846">
        <w:rPr>
          <w:rStyle w:val="StyleUnderline"/>
        </w:rPr>
        <w:t xml:space="preserve"> </w:t>
      </w:r>
      <w:r w:rsidRPr="00343EA9">
        <w:rPr>
          <w:rStyle w:val="Emphasis"/>
          <w:highlight w:val="green"/>
        </w:rPr>
        <w:t>one epistemology</w:t>
      </w:r>
      <w:r w:rsidRPr="00623846">
        <w:rPr>
          <w:rStyle w:val="StyleUnderline"/>
        </w:rPr>
        <w:t xml:space="preserve"> </w:t>
      </w:r>
      <w:r w:rsidRPr="00343EA9">
        <w:rPr>
          <w:rStyle w:val="StyleUnderline"/>
          <w:highlight w:val="green"/>
        </w:rPr>
        <w:t xml:space="preserve">or </w:t>
      </w:r>
      <w:r w:rsidRPr="00343EA9">
        <w:rPr>
          <w:rStyle w:val="Emphasis"/>
          <w:highlight w:val="green"/>
        </w:rPr>
        <w:t>ontology</w:t>
      </w:r>
      <w:r w:rsidRPr="00343EA9">
        <w:rPr>
          <w:rStyle w:val="StyleUnderline"/>
          <w:highlight w:val="green"/>
        </w:rPr>
        <w:t xml:space="preserve"> is </w:t>
      </w:r>
      <w:r w:rsidRPr="00343EA9">
        <w:rPr>
          <w:rStyle w:val="Emphasis"/>
          <w:highlight w:val="green"/>
        </w:rPr>
        <w:t>always</w:t>
      </w:r>
      <w:r w:rsidRPr="00623846">
        <w:rPr>
          <w:rStyle w:val="StyleUnderline"/>
        </w:rPr>
        <w:t xml:space="preserve"> and everywhere </w:t>
      </w:r>
      <w:r w:rsidRPr="00343EA9">
        <w:rPr>
          <w:rStyle w:val="StyleUnderline"/>
          <w:highlight w:val="green"/>
        </w:rPr>
        <w:t xml:space="preserve">more </w:t>
      </w:r>
      <w:r w:rsidRPr="00343EA9">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2D4324D7" w14:textId="77777777" w:rsidR="0064032F" w:rsidRPr="00623846" w:rsidRDefault="0064032F" w:rsidP="0064032F">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343EA9">
        <w:rPr>
          <w:rStyle w:val="Emphasis"/>
          <w:highlight w:val="green"/>
        </w:rPr>
        <w:t>All</w:t>
      </w:r>
      <w:r w:rsidRPr="00623846">
        <w:rPr>
          <w:rStyle w:val="Emphasis"/>
        </w:rPr>
        <w:t xml:space="preserve"> </w:t>
      </w:r>
      <w:r w:rsidRPr="00343EA9">
        <w:rPr>
          <w:rStyle w:val="Emphasis"/>
          <w:highlight w:val="green"/>
        </w:rPr>
        <w:t>knowledge</w:t>
      </w:r>
      <w:r w:rsidRPr="00623846">
        <w:rPr>
          <w:rStyle w:val="StyleUnderline"/>
        </w:rPr>
        <w:t xml:space="preserve"> </w:t>
      </w:r>
      <w:r w:rsidRPr="00343EA9">
        <w:rPr>
          <w:rStyle w:val="StyleUnderline"/>
          <w:highlight w:val="green"/>
        </w:rPr>
        <w:t xml:space="preserve">must be </w:t>
      </w:r>
      <w:r w:rsidRPr="00343EA9">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03E9177D" w14:textId="77777777" w:rsidR="0064032F" w:rsidRPr="00623846" w:rsidRDefault="0064032F" w:rsidP="0064032F">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343EA9">
        <w:rPr>
          <w:rStyle w:val="Emphasis"/>
          <w:highlight w:val="green"/>
        </w:rPr>
        <w:t>Declarations</w:t>
      </w:r>
      <w:r w:rsidRPr="00623846">
        <w:rPr>
          <w:rStyle w:val="StyleUnderline"/>
        </w:rPr>
        <w:t xml:space="preserve"> that ‘I am a realist’ or pronouncements that ‘As a liberal, I predict …’ </w:t>
      </w:r>
      <w:r w:rsidRPr="00343EA9">
        <w:rPr>
          <w:rStyle w:val="StyleUnderline"/>
          <w:highlight w:val="green"/>
        </w:rPr>
        <w:t>were statements of</w:t>
      </w:r>
      <w:r w:rsidRPr="00623846">
        <w:rPr>
          <w:rStyle w:val="StyleUnderline"/>
        </w:rPr>
        <w:t xml:space="preserve"> a near </w:t>
      </w:r>
      <w:r w:rsidRPr="00623846">
        <w:rPr>
          <w:rStyle w:val="Emphasis"/>
        </w:rPr>
        <w:t xml:space="preserve">quasi-religious </w:t>
      </w:r>
      <w:r w:rsidRPr="00343EA9">
        <w:rPr>
          <w:rStyle w:val="Emphasis"/>
          <w:highlight w:val="green"/>
        </w:rPr>
        <w:t>faith</w:t>
      </w:r>
      <w:r w:rsidRPr="00623846">
        <w:rPr>
          <w:rStyle w:val="StyleUnderline"/>
        </w:rPr>
        <w:t xml:space="preserve">, </w:t>
      </w:r>
      <w:r w:rsidRPr="00343EA9">
        <w:rPr>
          <w:rStyle w:val="Emphasis"/>
          <w:highlight w:val="green"/>
        </w:rPr>
        <w:t>not</w:t>
      </w:r>
      <w:r w:rsidRPr="00343EA9">
        <w:rPr>
          <w:rStyle w:val="StyleUnderline"/>
          <w:highlight w:val="green"/>
        </w:rPr>
        <w:t xml:space="preserve"> </w:t>
      </w:r>
      <w:r w:rsidRPr="00343EA9">
        <w:rPr>
          <w:rStyle w:val="Emphasis"/>
          <w:highlight w:val="green"/>
        </w:rPr>
        <w:t>conclusions</w:t>
      </w:r>
      <w:r w:rsidRPr="00623846">
        <w:rPr>
          <w:rStyle w:val="StyleUnderline"/>
        </w:rPr>
        <w:t xml:space="preserve"> that </w:t>
      </w:r>
      <w:r w:rsidRPr="00343EA9">
        <w:rPr>
          <w:rStyle w:val="StyleUnderline"/>
          <w:highlight w:val="green"/>
        </w:rPr>
        <w:t xml:space="preserve">followed </w:t>
      </w:r>
      <w:r w:rsidRPr="00343EA9">
        <w:rPr>
          <w:rStyle w:val="Emphasis"/>
          <w:highlight w:val="green"/>
        </w:rPr>
        <w:t>from</w:t>
      </w:r>
      <w:r w:rsidRPr="00343EA9">
        <w:rPr>
          <w:rStyle w:val="StyleUnderline"/>
          <w:highlight w:val="green"/>
        </w:rPr>
        <w:t xml:space="preserve"> a</w:t>
      </w:r>
      <w:r w:rsidRPr="00623846">
        <w:rPr>
          <w:rStyle w:val="StyleUnderline"/>
        </w:rPr>
        <w:t xml:space="preserve"> </w:t>
      </w:r>
      <w:r w:rsidRPr="00343EA9">
        <w:rPr>
          <w:rStyle w:val="Emphasis"/>
          <w:highlight w:val="green"/>
        </w:rPr>
        <w:t>falsifiable theory</w:t>
      </w:r>
      <w:r w:rsidRPr="00343EA9">
        <w:rPr>
          <w:rStyle w:val="StyleUnderline"/>
          <w:highlight w:val="green"/>
        </w:rPr>
        <w:t xml:space="preserve"> </w:t>
      </w:r>
      <w:r w:rsidRPr="00343EA9">
        <w:rPr>
          <w:rStyle w:val="Emphasis"/>
          <w:highlight w:val="green"/>
        </w:rPr>
        <w:t>with</w:t>
      </w:r>
      <w:r w:rsidRPr="00623846">
        <w:rPr>
          <w:rStyle w:val="StyleUnderline"/>
        </w:rPr>
        <w:t xml:space="preserve"> stronger </w:t>
      </w:r>
      <w:r w:rsidRPr="00343EA9">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2036BF8C" w14:textId="77777777" w:rsidR="0064032F" w:rsidRPr="00623846" w:rsidRDefault="0064032F" w:rsidP="0064032F"/>
    <w:p w14:paraId="2CBC91ED" w14:textId="77777777" w:rsidR="00453C47" w:rsidRPr="00D358C0" w:rsidRDefault="00453C47" w:rsidP="00453C47">
      <w:pPr>
        <w:pStyle w:val="Heading4"/>
        <w:rPr>
          <w:rFonts w:cs="Calibri"/>
          <w:bCs w:val="0"/>
        </w:rPr>
      </w:pPr>
      <w:r w:rsidRPr="00D358C0">
        <w:rPr>
          <w:rFonts w:cs="Calibri"/>
        </w:rPr>
        <w:lastRenderedPageBreak/>
        <w:t>N</w:t>
      </w:r>
      <w:r>
        <w:rPr>
          <w:rFonts w:cs="Calibri"/>
        </w:rPr>
        <w:t>o</w:t>
      </w:r>
      <w:r w:rsidRPr="00D358C0">
        <w:rPr>
          <w:rFonts w:cs="Calibri"/>
        </w:rPr>
        <w:t xml:space="preserve"> chance any grab for power succeeds - leftist hackers get bodied by the NSA </w:t>
      </w:r>
      <w:r>
        <w:rPr>
          <w:rFonts w:cs="Calibri"/>
        </w:rPr>
        <w:t>– reform is all we’ve got</w:t>
      </w:r>
    </w:p>
    <w:p w14:paraId="5936EF5D" w14:textId="77777777" w:rsidR="00453C47" w:rsidRPr="00D358C0" w:rsidRDefault="00453C47" w:rsidP="00453C47">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2B899A74" w14:textId="77777777" w:rsidR="00453C47" w:rsidRPr="00D358C0" w:rsidRDefault="00453C47" w:rsidP="00453C47">
      <w:r w:rsidRPr="00D358C0">
        <w:t xml:space="preserve">I could be wrong about the short-term dangers, and the stakes are incredibly high. But in the </w:t>
      </w:r>
      <w:proofErr w:type="gramStart"/>
      <w:r w:rsidRPr="00D358C0">
        <w:t>end</w:t>
      </w:r>
      <w:proofErr w:type="gramEnd"/>
      <w:r w:rsidRPr="00D358C0">
        <w:t xml:space="preserve"> we’re left with the same old question: </w:t>
      </w:r>
      <w:r w:rsidRPr="00D358C0">
        <w:rPr>
          <w:rStyle w:val="StyleUnderline"/>
        </w:rPr>
        <w:t xml:space="preserve">what tactics will </w:t>
      </w:r>
      <w:r w:rsidRPr="00D358C0">
        <w:rPr>
          <w:rStyle w:val="Emphasis"/>
        </w:rPr>
        <w:t>actually work to secure a better world?</w:t>
      </w:r>
    </w:p>
    <w:p w14:paraId="58F71B8C" w14:textId="77777777" w:rsidR="00453C47" w:rsidRDefault="00453C47" w:rsidP="00453C47">
      <w:r w:rsidRPr="00D358C0">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t xml:space="preserve">, rather than political actors who made definite tactical choices under given political circumstances.” </w:t>
      </w:r>
      <w:r w:rsidRPr="00D358C0">
        <w:rPr>
          <w:rStyle w:val="Emphasis"/>
        </w:rPr>
        <w:t>The problem</w:t>
      </w:r>
      <w:r w:rsidRPr="00D358C0">
        <w:t xml:space="preserve">, as Barker goes on to imply, </w:t>
      </w:r>
      <w:r w:rsidRPr="00D358C0">
        <w:rPr>
          <w:rStyle w:val="StyleUnderline"/>
        </w:rPr>
        <w:t>is those tactical choices: in today’s America they will</w:t>
      </w:r>
      <w:r w:rsidRPr="00D358C0">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t xml:space="preserve">. Look, </w:t>
      </w:r>
      <w:r w:rsidRPr="00D358C0">
        <w:rPr>
          <w:rStyle w:val="Emphasis"/>
        </w:rPr>
        <w:t>the world has changed</w:t>
      </w:r>
      <w:r w:rsidRPr="00D358C0">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t xml:space="preserve">. The fighting was still mostly different groups of people with rifles shooting at each </w:t>
      </w:r>
      <w:r w:rsidRPr="000F6325">
        <w:t xml:space="preserve">other. </w:t>
      </w:r>
      <w:r w:rsidRPr="00343EA9">
        <w:rPr>
          <w:rStyle w:val="StyleUnderline"/>
          <w:highlight w:val="green"/>
        </w:rPr>
        <w:t>If</w:t>
      </w:r>
      <w:r w:rsidRPr="000F6325">
        <w:rPr>
          <w:rStyle w:val="StyleUnderline"/>
        </w:rPr>
        <w:t xml:space="preserve"> tomorrow </w:t>
      </w:r>
      <w:r w:rsidRPr="00343EA9">
        <w:rPr>
          <w:rStyle w:val="StyleUnderline"/>
          <w:highlight w:val="green"/>
        </w:rPr>
        <w:t>you</w:t>
      </w:r>
      <w:r w:rsidRPr="000F6325">
        <w:rPr>
          <w:rStyle w:val="StyleUnderline"/>
        </w:rPr>
        <w:t xml:space="preserve"> could </w:t>
      </w:r>
      <w:r w:rsidRPr="00343EA9">
        <w:rPr>
          <w:rStyle w:val="StyleUnderline"/>
          <w:highlight w:val="green"/>
        </w:rPr>
        <w:t>rally as many</w:t>
      </w:r>
      <w:r w:rsidRPr="000F6325">
        <w:rPr>
          <w:rStyle w:val="StyleUnderline"/>
        </w:rPr>
        <w:t xml:space="preserve"> people </w:t>
      </w:r>
      <w:r w:rsidRPr="00343EA9">
        <w:rPr>
          <w:rStyle w:val="StyleUnderline"/>
          <w:highlight w:val="green"/>
        </w:rPr>
        <w:t>as the Bolsheviks had</w:t>
      </w:r>
      <w:r w:rsidRPr="000F6325">
        <w:t xml:space="preserve"> at their revolutionary</w:t>
      </w:r>
      <w:r w:rsidRPr="00D358C0">
        <w:t xml:space="preserve"> peak, </w:t>
      </w:r>
      <w:r w:rsidRPr="00343EA9">
        <w:rPr>
          <w:rStyle w:val="StyleUnderline"/>
          <w:highlight w:val="green"/>
        </w:rPr>
        <w:t>you’re still</w:t>
      </w:r>
      <w:r w:rsidRPr="00D358C0">
        <w:t xml:space="preserve"> left </w:t>
      </w:r>
      <w:r w:rsidRPr="00343EA9">
        <w:rPr>
          <w:rStyle w:val="Emphasis"/>
          <w:highlight w:val="green"/>
        </w:rPr>
        <w:t xml:space="preserve">in a world of F-15s, drones, and cluster </w:t>
      </w:r>
      <w:r w:rsidRPr="00343EA9">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t xml:space="preserve"> in the developed world </w:t>
      </w:r>
      <w:r w:rsidRPr="00D358C0">
        <w:rPr>
          <w:rStyle w:val="StyleUnderline"/>
        </w:rPr>
        <w:t xml:space="preserve">can rely on the </w:t>
      </w:r>
      <w:r w:rsidRPr="00343EA9">
        <w:rPr>
          <w:rStyle w:val="Emphasis"/>
          <w:highlight w:val="green"/>
        </w:rPr>
        <w:t>numbing agents of capitalist luxuries</w:t>
      </w:r>
      <w:r w:rsidRPr="00D358C0">
        <w:t xml:space="preserve"> and the American dream </w:t>
      </w:r>
      <w:r w:rsidRPr="00343EA9">
        <w:rPr>
          <w:rStyle w:val="StyleUnderline"/>
          <w:highlight w:val="green"/>
        </w:rPr>
        <w:t>to damper</w:t>
      </w:r>
      <w:r w:rsidRPr="00D358C0">
        <w:rPr>
          <w:rStyle w:val="StyleUnderline"/>
        </w:rPr>
        <w:t xml:space="preserve"> revolutionary </w:t>
      </w:r>
      <w:r w:rsidRPr="00343EA9">
        <w:rPr>
          <w:rStyle w:val="StyleUnderline"/>
          <w:highlight w:val="green"/>
        </w:rPr>
        <w:t>enthusiasm</w:t>
      </w:r>
      <w:r w:rsidRPr="00D358C0">
        <w:rPr>
          <w:rStyle w:val="StyleUnderline"/>
        </w:rPr>
        <w:t xml:space="preserve"> even among the</w:t>
      </w:r>
      <w:r w:rsidRPr="00D358C0">
        <w:t xml:space="preserve"> many millions who have been </w:t>
      </w:r>
      <w:r w:rsidRPr="00D358C0">
        <w:rPr>
          <w:rStyle w:val="StyleUnderline"/>
        </w:rPr>
        <w:t>marginalized and impoverished</w:t>
      </w:r>
      <w:r w:rsidRPr="00D358C0">
        <w:t xml:space="preserve">. </w:t>
      </w:r>
      <w:r w:rsidRPr="00343EA9">
        <w:rPr>
          <w:rStyle w:val="Emphasis"/>
          <w:highlight w:val="green"/>
        </w:rPr>
        <w:t>This just isn’t 1950s Cuba</w:t>
      </w:r>
      <w:r w:rsidRPr="00D358C0">
        <w:t xml:space="preserve">, guys. </w:t>
      </w:r>
      <w:r w:rsidRPr="00D358C0">
        <w:rPr>
          <w:rStyle w:val="Emphasis"/>
        </w:rPr>
        <w:t>It’s just not</w:t>
      </w:r>
      <w:r w:rsidRPr="00D358C0">
        <w:t xml:space="preserve">. In a very real way, </w:t>
      </w:r>
      <w:r w:rsidRPr="00D358C0">
        <w:rPr>
          <w:rStyle w:val="StyleUnderline"/>
        </w:rPr>
        <w:t xml:space="preserve">modern </w:t>
      </w:r>
      <w:r w:rsidRPr="00343EA9">
        <w:rPr>
          <w:rStyle w:val="StyleUnderline"/>
          <w:highlight w:val="green"/>
        </w:rPr>
        <w:t>tech</w:t>
      </w:r>
      <w:r w:rsidRPr="00D358C0">
        <w:rPr>
          <w:rStyle w:val="StyleUnderline"/>
        </w:rPr>
        <w:t>nology</w:t>
      </w:r>
      <w:r w:rsidRPr="00D358C0">
        <w:t xml:space="preserve"> effectively </w:t>
      </w:r>
      <w:r w:rsidRPr="00343EA9">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343EA9">
        <w:rPr>
          <w:rStyle w:val="StyleUnderline"/>
          <w:highlight w:val="green"/>
        </w:rPr>
        <w:t>revolution</w:t>
      </w:r>
      <w:r w:rsidRPr="00D358C0">
        <w:rPr>
          <w:rStyle w:val="StyleUnderline"/>
        </w:rPr>
        <w:t xml:space="preserve"> in a country like the U</w:t>
      </w:r>
      <w:r w:rsidRPr="00D358C0">
        <w:t xml:space="preserve">nited </w:t>
      </w:r>
      <w:r w:rsidRPr="00D358C0">
        <w:rPr>
          <w:rStyle w:val="StyleUnderline"/>
        </w:rPr>
        <w:t>S</w:t>
      </w:r>
      <w:r w:rsidRPr="00D358C0">
        <w:t xml:space="preserve">tates </w:t>
      </w:r>
      <w:r w:rsidRPr="00343EA9">
        <w:rPr>
          <w:rStyle w:val="Emphasis"/>
          <w:highlight w:val="green"/>
        </w:rPr>
        <w:t>to zero</w:t>
      </w:r>
      <w:r w:rsidRPr="00D358C0">
        <w:t>, and so much the worse for us</w:t>
      </w:r>
      <w:r w:rsidRPr="000F6325">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343EA9">
        <w:rPr>
          <w:rStyle w:val="StyleUnderline"/>
          <w:highlight w:val="green"/>
        </w:rPr>
        <w:t>there is</w:t>
      </w:r>
      <w:r w:rsidRPr="00343EA9">
        <w:rPr>
          <w:highlight w:val="green"/>
        </w:rPr>
        <w:t xml:space="preserve"> </w:t>
      </w:r>
      <w:r w:rsidRPr="00343EA9">
        <w:rPr>
          <w:rStyle w:val="Emphasis"/>
          <w:highlight w:val="green"/>
        </w:rPr>
        <w:t>little alternative to</w:t>
      </w:r>
      <w:r w:rsidRPr="000F6325">
        <w:rPr>
          <w:rStyle w:val="Emphasis"/>
        </w:rPr>
        <w:t xml:space="preserve"> organization</w:t>
      </w:r>
      <w:r w:rsidRPr="000F6325">
        <w:rPr>
          <w:rStyle w:val="StyleUnderline"/>
        </w:rPr>
        <w:t xml:space="preserve">, to changing minds through </w:t>
      </w:r>
      <w:r w:rsidRPr="00343EA9">
        <w:rPr>
          <w:rStyle w:val="Emphasis"/>
          <w:highlight w:val="green"/>
        </w:rPr>
        <w:t>committed political action</w:t>
      </w:r>
      <w:r w:rsidRPr="000F6325">
        <w:rPr>
          <w:rStyle w:val="StyleUnderline"/>
        </w:rPr>
        <w:t xml:space="preserve"> and using</w:t>
      </w:r>
      <w:r w:rsidRPr="00D358C0">
        <w:t xml:space="preserve"> the </w:t>
      </w:r>
      <w:r w:rsidRPr="00D358C0">
        <w:rPr>
          <w:rStyle w:val="StyleUnderline"/>
        </w:rPr>
        <w:t>available</w:t>
      </w:r>
      <w:r w:rsidRPr="00D358C0">
        <w:t xml:space="preserve"> nonviolent </w:t>
      </w:r>
      <w:r w:rsidRPr="00D358C0">
        <w:rPr>
          <w:rStyle w:val="StyleUnderline"/>
        </w:rPr>
        <w:t>means to create change</w:t>
      </w:r>
      <w:r w:rsidRPr="00D358C0">
        <w:t xml:space="preserve">: a concert of grassroots organizing, labor tactics, and </w:t>
      </w:r>
      <w:r w:rsidRPr="00D358C0">
        <w:rPr>
          <w:rStyle w:val="Emphasis"/>
        </w:rPr>
        <w:t>partisan politics</w:t>
      </w:r>
      <w:r w:rsidRPr="00D358C0">
        <w:rPr>
          <w:rStyle w:val="StyleUnderline"/>
        </w:rPr>
        <w:t xml:space="preserve">. </w:t>
      </w:r>
      <w:r w:rsidRPr="00343EA9">
        <w:rPr>
          <w:rStyle w:val="StyleUnderline"/>
          <w:highlight w:val="green"/>
        </w:rPr>
        <w:t>Those</w:t>
      </w:r>
      <w:r w:rsidRPr="000F6325">
        <w:rPr>
          <w:rStyle w:val="StyleUnderline"/>
        </w:rPr>
        <w:t xml:space="preserve"> things </w:t>
      </w:r>
      <w:r w:rsidRPr="00343EA9">
        <w:rPr>
          <w:rStyle w:val="StyleUnderline"/>
          <w:highlight w:val="green"/>
        </w:rPr>
        <w:t>aren’t exactly likely to work</w:t>
      </w:r>
      <w:r w:rsidRPr="000F6325">
        <w:t xml:space="preserve">, either, </w:t>
      </w:r>
      <w:r w:rsidRPr="00343EA9">
        <w:rPr>
          <w:rStyle w:val="StyleUnderline"/>
          <w:highlight w:val="green"/>
        </w:rPr>
        <w:t xml:space="preserve">but they’re a </w:t>
      </w:r>
      <w:r w:rsidRPr="00343EA9">
        <w:rPr>
          <w:rStyle w:val="Emphasis"/>
          <w:highlight w:val="green"/>
        </w:rPr>
        <w:t>hell of a lot</w:t>
      </w:r>
      <w:r w:rsidRPr="000F6325">
        <w:rPr>
          <w:rStyle w:val="Emphasis"/>
        </w:rPr>
        <w:t xml:space="preserve"> </w:t>
      </w:r>
      <w:r w:rsidRPr="00343EA9">
        <w:rPr>
          <w:rStyle w:val="Emphasis"/>
          <w:highlight w:val="green"/>
        </w:rPr>
        <w:t>more plausible than</w:t>
      </w:r>
      <w:r w:rsidRPr="00D358C0">
        <w:rPr>
          <w:rStyle w:val="Emphasis"/>
        </w:rPr>
        <w:t xml:space="preserve"> us </w:t>
      </w:r>
      <w:r w:rsidRPr="00343EA9">
        <w:rPr>
          <w:rStyle w:val="Emphasis"/>
          <w:highlight w:val="green"/>
        </w:rPr>
        <w:t>dweebs taking the Pentagon</w:t>
      </w:r>
      <w:r w:rsidRPr="00343EA9">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t xml:space="preserve">, the </w:t>
      </w:r>
      <w:r w:rsidRPr="00D358C0">
        <w:rPr>
          <w:rStyle w:val="StyleUnderline"/>
        </w:rPr>
        <w:t xml:space="preserve">local, state, and national candidates he inspires </w:t>
      </w:r>
      <w:r w:rsidRPr="00D358C0">
        <w:rPr>
          <w:rStyle w:val="StyleUnderline"/>
        </w:rPr>
        <w:lastRenderedPageBreak/>
        <w:t xml:space="preserve">will </w:t>
      </w:r>
      <w:r w:rsidRPr="00D358C0">
        <w:rPr>
          <w:rStyle w:val="Emphasis"/>
        </w:rPr>
        <w:t>move it further to the left still</w:t>
      </w:r>
      <w:r w:rsidRPr="00D358C0">
        <w:rPr>
          <w:rStyle w:val="StyleUnderline"/>
        </w:rPr>
        <w:t>. You got any better suggestions?</w:t>
      </w:r>
      <w:r w:rsidRPr="00D358C0">
        <w:t xml:space="preserve"> </w:t>
      </w:r>
      <w:r w:rsidRPr="00D358C0">
        <w:rPr>
          <w:rStyle w:val="StyleUnderline"/>
        </w:rPr>
        <w:t>Listen, commie nerds</w:t>
      </w:r>
      <w:r w:rsidRPr="00D358C0">
        <w:t xml:space="preserve">. My people. I love you guys. I really do. And </w:t>
      </w:r>
      <w:r w:rsidRPr="00D358C0">
        <w:rPr>
          <w:rStyle w:val="StyleUnderline"/>
        </w:rPr>
        <w:t>I want to build a better world</w:t>
      </w:r>
      <w:r w:rsidRPr="00D358C0">
        <w:t xml:space="preserve">. </w:t>
      </w:r>
      <w:r w:rsidRPr="00D358C0">
        <w:rPr>
          <w:rStyle w:val="Emphasis"/>
        </w:rPr>
        <w:t>Not incrementally, either</w:t>
      </w:r>
      <w:r w:rsidRPr="00D358C0">
        <w:rPr>
          <w:rStyle w:val="StyleUnderline"/>
        </w:rPr>
        <w:t>, but with</w:t>
      </w:r>
      <w:r w:rsidRPr="00D358C0">
        <w:t xml:space="preserve"> the kind of </w:t>
      </w:r>
      <w:r w:rsidRPr="00D358C0">
        <w:rPr>
          <w:rStyle w:val="Emphasis"/>
        </w:rPr>
        <w:t>sweeping and transformative change</w:t>
      </w:r>
      <w:r w:rsidRPr="00D358C0">
        <w:t xml:space="preserve"> that is required to fix a world of such deep </w:t>
      </w:r>
      <w:r w:rsidRPr="000F6325">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t>. And</w:t>
      </w:r>
      <w:r w:rsidRPr="00D358C0">
        <w:t xml:space="preserve"> it’s a good thing, too, because we’d probably find a way to shoot in the wrong direction. I can’t dribble a basketball without </w:t>
      </w:r>
      <w:proofErr w:type="gramStart"/>
      <w:r w:rsidRPr="00D358C0">
        <w:t>falling down</w:t>
      </w:r>
      <w:proofErr w:type="gramEnd"/>
      <w:r w:rsidRPr="00D358C0">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343EA9">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t xml:space="preserve"> </w:t>
      </w:r>
      <w:r w:rsidRPr="000F6325">
        <w:rPr>
          <w:rStyle w:val="Emphasis"/>
        </w:rPr>
        <w:t>“</w:t>
      </w:r>
      <w:r w:rsidRPr="00343EA9">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343EA9">
        <w:rPr>
          <w:rStyle w:val="StyleUnderline"/>
          <w:highlight w:val="green"/>
        </w:rPr>
        <w:t xml:space="preserve">It’s built on </w:t>
      </w:r>
      <w:r w:rsidRPr="00343EA9">
        <w:rPr>
          <w:rStyle w:val="Emphasis"/>
          <w:highlight w:val="green"/>
        </w:rPr>
        <w:t>absurd hypotheticals</w:t>
      </w:r>
      <w:r w:rsidRPr="000F6325">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1AE8A7AC" w14:textId="77777777" w:rsidR="00453C47" w:rsidRPr="00623846" w:rsidRDefault="00453C47" w:rsidP="00453C47"/>
    <w:p w14:paraId="67013BAF" w14:textId="77777777" w:rsidR="00F1294B" w:rsidRPr="00623846" w:rsidRDefault="00F1294B" w:rsidP="00F1294B">
      <w:pPr>
        <w:pStyle w:val="Heading4"/>
        <w:rPr>
          <w:rFonts w:cs="Calibri"/>
        </w:rPr>
      </w:pPr>
      <w:bookmarkStart w:id="2" w:name="_Hlk64106343"/>
      <w:bookmarkStart w:id="3" w:name="_Hlk61679901"/>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355B9166" w14:textId="77777777" w:rsidR="00F1294B" w:rsidRPr="00623846" w:rsidRDefault="00F1294B" w:rsidP="00F1294B">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6" w:history="1">
        <w:r w:rsidRPr="00623846">
          <w:rPr>
            <w:rStyle w:val="Hyperlink"/>
            <w:color w:val="000000"/>
            <w:u w:val="single"/>
          </w:rPr>
          <w:t>https://read.dukeupress.edu/american-literature/article/89/4/761/132823/Impossible-Futures-Fictions-of-Risk-in-the-Longue</w:t>
        </w:r>
      </w:hyperlink>
    </w:p>
    <w:p w14:paraId="14E5D451" w14:textId="77777777" w:rsidR="00F1294B" w:rsidRPr="00623846" w:rsidRDefault="00F1294B" w:rsidP="00F1294B">
      <w:pPr>
        <w:pStyle w:val="ListParagraph"/>
        <w:numPr>
          <w:ilvl w:val="0"/>
          <w:numId w:val="14"/>
        </w:numPr>
        <w:spacing w:line="256" w:lineRule="auto"/>
      </w:pPr>
      <w:proofErr w:type="spellStart"/>
      <w:r w:rsidRPr="00623846">
        <w:t>Squo</w:t>
      </w:r>
      <w:proofErr w:type="spellEnd"/>
      <w:r w:rsidRPr="00623846">
        <w:t xml:space="preserve"> power structures (</w:t>
      </w:r>
      <w:proofErr w:type="gramStart"/>
      <w:r w:rsidRPr="00623846">
        <w:t>i.e.</w:t>
      </w:r>
      <w:proofErr w:type="gramEnd"/>
      <w:r w:rsidRPr="00623846">
        <w:t xml:space="preserve"> what the K criticizes) paint themselves as stable/inevitable to project their power and maintain dominance</w:t>
      </w:r>
    </w:p>
    <w:p w14:paraId="500EEE3B" w14:textId="77777777" w:rsidR="00F1294B" w:rsidRPr="00623846" w:rsidRDefault="00F1294B" w:rsidP="00F1294B">
      <w:pPr>
        <w:pStyle w:val="ListParagraph"/>
        <w:numPr>
          <w:ilvl w:val="0"/>
          <w:numId w:val="14"/>
        </w:numPr>
        <w:spacing w:line="256" w:lineRule="auto"/>
      </w:pPr>
      <w:r w:rsidRPr="00623846">
        <w:t xml:space="preserve">Questioning that stability thru extinction narratives questions </w:t>
      </w:r>
      <w:proofErr w:type="spellStart"/>
      <w:r w:rsidRPr="00623846">
        <w:t>squo</w:t>
      </w:r>
      <w:proofErr w:type="spellEnd"/>
      <w:r w:rsidRPr="00623846">
        <w:t xml:space="preserve"> world orders </w:t>
      </w:r>
      <w:proofErr w:type="spellStart"/>
      <w:r w:rsidRPr="00623846">
        <w:t>bc</w:t>
      </w:r>
      <w:proofErr w:type="spellEnd"/>
      <w:r w:rsidRPr="00623846">
        <w:t xml:space="preserve"> it calls into ques the idea of </w:t>
      </w:r>
      <w:proofErr w:type="spellStart"/>
      <w:r w:rsidRPr="00623846">
        <w:t>squo</w:t>
      </w:r>
      <w:proofErr w:type="spellEnd"/>
      <w:r w:rsidRPr="00623846">
        <w:t xml:space="preserve"> world stability which allows us to envision alternative worlds/future </w:t>
      </w:r>
      <w:proofErr w:type="gramStart"/>
      <w:r w:rsidRPr="00623846">
        <w:t>i.e.</w:t>
      </w:r>
      <w:proofErr w:type="gramEnd"/>
      <w:r w:rsidRPr="00623846">
        <w:t xml:space="preserve"> one where it fails and causes extinction</w:t>
      </w:r>
    </w:p>
    <w:p w14:paraId="67D64039" w14:textId="77777777" w:rsidR="00F1294B" w:rsidRPr="00623846" w:rsidRDefault="00F1294B" w:rsidP="00F1294B">
      <w:pPr>
        <w:pStyle w:val="ListParagraph"/>
        <w:numPr>
          <w:ilvl w:val="0"/>
          <w:numId w:val="14"/>
        </w:numPr>
        <w:spacing w:line="256" w:lineRule="auto"/>
      </w:pPr>
      <w:r w:rsidRPr="00623846">
        <w:t xml:space="preserve">Justifies extinction focus and preventing extinction in the name of changing those </w:t>
      </w:r>
      <w:proofErr w:type="spellStart"/>
      <w:r w:rsidRPr="00623846">
        <w:t>squo</w:t>
      </w:r>
      <w:proofErr w:type="spellEnd"/>
      <w:r w:rsidRPr="00623846">
        <w:t xml:space="preserve"> structures</w:t>
      </w:r>
    </w:p>
    <w:p w14:paraId="216AAF0A" w14:textId="77777777" w:rsidR="00F1294B" w:rsidRPr="00623846" w:rsidRDefault="00F1294B" w:rsidP="00F1294B">
      <w:pPr>
        <w:rPr>
          <w:sz w:val="12"/>
        </w:rPr>
      </w:pPr>
      <w:r w:rsidRPr="00623846">
        <w:t xml:space="preserve">If contemporary ecocriticism has a shared premise about environmental </w:t>
      </w:r>
      <w:proofErr w:type="gramStart"/>
      <w:r w:rsidRPr="00623846">
        <w:t>risk</w:t>
      </w:r>
      <w:proofErr w:type="gramEnd"/>
      <w:r w:rsidRPr="00623846">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w:t>
      </w:r>
      <w:r w:rsidRPr="00623846">
        <w:lastRenderedPageBreak/>
        <w:t xml:space="preserve">extermination” before turning away from apocalypse when the prophesied ends failed to arrive (112, 78). </w:t>
      </w:r>
      <w:r w:rsidRPr="00623846">
        <w:rPr>
          <w:rStyle w:val="StyleUnderline"/>
        </w:rPr>
        <w:t>Buell offers his suggestion for the appropriate literary mode for life lived within a crisis that is both unceasing and inescapable: new voices, “if wise enough</w:t>
      </w:r>
      <w:proofErr w:type="gramStart"/>
      <w:r w:rsidRPr="00623846">
        <w:rPr>
          <w:rStyle w:val="StyleUnderline"/>
        </w:rPr>
        <w:t>….will</w:t>
      </w:r>
      <w:proofErr w:type="gramEnd"/>
      <w:r w:rsidRPr="00623846">
        <w:rPr>
          <w:rStyle w:val="StyleUnderline"/>
        </w:rPr>
        <w:t xml:space="preserve">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xml:space="preserve">” (202-3). In a world of threat, Buell demands a realism that might help us see risks more clearly and aid our </w:t>
      </w:r>
      <w:proofErr w:type="gramStart"/>
      <w:r w:rsidRPr="00623846">
        <w:t>survival.</w:t>
      </w:r>
      <w:r w:rsidRPr="00623846">
        <w:rPr>
          <w:sz w:val="12"/>
        </w:rPr>
        <w:t>¶</w:t>
      </w:r>
      <w:proofErr w:type="gramEnd"/>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623846">
        <w:t>practice</w:t>
      </w:r>
      <w:proofErr w:type="gramEnd"/>
      <w:r w:rsidRPr="00623846">
        <w:t xml:space="preserv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w:t>
      </w:r>
      <w:proofErr w:type="spellStart"/>
      <w:r w:rsidRPr="00623846">
        <w:rPr>
          <w:rStyle w:val="StyleUnderline"/>
        </w:rPr>
        <w:t>statu</w:t>
      </w:r>
      <w:r w:rsidRPr="00343EA9">
        <w:rPr>
          <w:rStyle w:val="StyleUnderline"/>
          <w:highlight w:val="green"/>
        </w:rPr>
        <w:t>squo</w:t>
      </w:r>
      <w:proofErr w:type="spellEnd"/>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623846">
        <w:t>Wyck</w:t>
      </w:r>
      <w:proofErr w:type="spellEnd"/>
      <w:r w:rsidRPr="00623846">
        <w:t xml:space="preserve"> (2005) has described as central to ecocriticism in the risk society. Nuclear waste has durational forms that dwarf the human. It therefore dwells less in the </w:t>
      </w:r>
      <w:r w:rsidRPr="00623846">
        <w:lastRenderedPageBreak/>
        <w:t xml:space="preserve">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xml:space="preserve">. The end of capitalism may yet become more thinkable than the end of the world. Just wait long enough. Stranger things will </w:t>
      </w:r>
      <w:proofErr w:type="gramStart"/>
      <w:r w:rsidRPr="00623846">
        <w:t>happen.</w:t>
      </w:r>
      <w:r w:rsidRPr="00623846">
        <w:rPr>
          <w:sz w:val="12"/>
        </w:rPr>
        <w:t>¶</w:t>
      </w:r>
      <w:proofErr w:type="gramEnd"/>
      <w:r w:rsidRPr="00623846">
        <w:rPr>
          <w:sz w:val="12"/>
        </w:rPr>
        <w:t xml:space="preserve"> </w:t>
      </w:r>
    </w:p>
    <w:bookmarkEnd w:id="2"/>
    <w:p w14:paraId="14C9CE6E" w14:textId="77777777" w:rsidR="00F1294B" w:rsidRPr="00623846" w:rsidRDefault="00F1294B" w:rsidP="00F1294B">
      <w:pPr>
        <w:rPr>
          <w:sz w:val="12"/>
        </w:rPr>
      </w:pPr>
    </w:p>
    <w:p w14:paraId="4178E9CB" w14:textId="77777777" w:rsidR="00F75F87" w:rsidRDefault="00F1294B" w:rsidP="00F1294B">
      <w:pPr>
        <w:pStyle w:val="Heading4"/>
        <w:rPr>
          <w:rFonts w:cs="Calibri"/>
        </w:rPr>
      </w:pPr>
      <w:bookmarkStart w:id="4" w:name="_Hlk61766096"/>
      <w:bookmarkEnd w:id="3"/>
      <w:r w:rsidRPr="00623846">
        <w:rPr>
          <w:rFonts w:cs="Calibri"/>
        </w:rPr>
        <w:t>We should use debate to hash out what alternative foreign policies look like</w:t>
      </w:r>
    </w:p>
    <w:p w14:paraId="66332F03" w14:textId="77777777" w:rsidR="00F75F87" w:rsidRDefault="00F75F87" w:rsidP="00F1294B">
      <w:pPr>
        <w:pStyle w:val="Heading4"/>
        <w:rPr>
          <w:rFonts w:cs="Calibri"/>
        </w:rPr>
      </w:pPr>
    </w:p>
    <w:p w14:paraId="02C26D08" w14:textId="77777777" w:rsidR="00F75F87" w:rsidRDefault="00F75F87" w:rsidP="00F1294B">
      <w:pPr>
        <w:pStyle w:val="Heading4"/>
        <w:rPr>
          <w:rFonts w:cs="Calibri"/>
        </w:rPr>
      </w:pPr>
    </w:p>
    <w:p w14:paraId="02C6591F" w14:textId="549F6A6B" w:rsidR="00F1294B" w:rsidRPr="00623846" w:rsidRDefault="00F1294B" w:rsidP="00F1294B">
      <w:pPr>
        <w:pStyle w:val="Heading4"/>
        <w:rPr>
          <w:rFonts w:cs="Calibri"/>
        </w:rPr>
      </w:pPr>
      <w:r w:rsidRPr="00623846">
        <w:rPr>
          <w:rFonts w:cs="Calibri"/>
        </w:rPr>
        <w:t xml:space="preserve">Scenario planning is more effective than pure resistance AND there is a unique opening for ideas to take hold---our method provides necessary preparation. </w:t>
      </w:r>
    </w:p>
    <w:p w14:paraId="0E55B802" w14:textId="77777777" w:rsidR="00F1294B" w:rsidRPr="00623846" w:rsidRDefault="00F1294B" w:rsidP="00F1294B">
      <w:r w:rsidRPr="00623846">
        <w:t xml:space="preserve">Loren </w:t>
      </w:r>
      <w:proofErr w:type="spellStart"/>
      <w:r w:rsidRPr="00623846">
        <w:t>Dejonge</w:t>
      </w:r>
      <w:proofErr w:type="spellEnd"/>
      <w:r w:rsidRPr="00623846">
        <w:t xml:space="preserve"> </w:t>
      </w:r>
      <w:r w:rsidRPr="00623846">
        <w:rPr>
          <w:rStyle w:val="Style13ptBold"/>
        </w:rPr>
        <w:t>Schulman 18</w:t>
      </w:r>
      <w:r w:rsidRPr="00623846">
        <w:t xml:space="preserve">, Deputy Director of </w:t>
      </w:r>
      <w:proofErr w:type="gramStart"/>
      <w:r w:rsidRPr="00623846">
        <w:t>Studies</w:t>
      </w:r>
      <w:proofErr w:type="gramEnd"/>
      <w:r w:rsidRPr="00623846">
        <w:t xml:space="preserve"> and Leon E. Panetta Senior Fellow at the Center for a New American Security., 12-4-2018, "Policy Roundtable: The Future of Progressive Foreign Policy – Texas National Security Review," Texas National Security Review, https://tnsr.org/roundtable/policy-roundtable-the-future-of-progressive-foreign-policy/#_ftn75</w:t>
      </w:r>
    </w:p>
    <w:p w14:paraId="29D2EA03" w14:textId="77777777" w:rsidR="00F75F87" w:rsidRDefault="00F1294B" w:rsidP="00F1294B">
      <w:pPr>
        <w:rPr>
          <w:rStyle w:val="Emphasis"/>
        </w:rPr>
      </w:pPr>
      <w:r w:rsidRPr="00623846">
        <w:rPr>
          <w:sz w:val="14"/>
        </w:rPr>
        <w:t xml:space="preserve">In his essay on what a progressive national security agenda should look like, Van Jackson proposes to stretch the common progressive position of anti-militarism to a more realist platform of military “sufficiency.” </w:t>
      </w:r>
      <w:r w:rsidRPr="00623846">
        <w:rPr>
          <w:rStyle w:val="StyleUnderline"/>
        </w:rPr>
        <w:t xml:space="preserve">In doing so, he brings attention to a serious gap in current defense politics. The stilted and </w:t>
      </w:r>
      <w:r w:rsidRPr="00343EA9">
        <w:rPr>
          <w:rStyle w:val="Emphasis"/>
          <w:highlight w:val="green"/>
        </w:rPr>
        <w:t>superficial dialogue</w:t>
      </w:r>
      <w:r w:rsidRPr="00623846">
        <w:rPr>
          <w:rStyle w:val="StyleUnderline"/>
        </w:rPr>
        <w:t xml:space="preserve"> that passes for national security debate in American politics includes an active constituency for a </w:t>
      </w:r>
      <w:r w:rsidRPr="00623846">
        <w:rPr>
          <w:rStyle w:val="Emphasis"/>
        </w:rPr>
        <w:t>“</w:t>
      </w:r>
      <w:r w:rsidRPr="00343EA9">
        <w:rPr>
          <w:rStyle w:val="Emphasis"/>
          <w:highlight w:val="green"/>
        </w:rPr>
        <w:t>military first”</w:t>
      </w:r>
      <w:r w:rsidRPr="00623846">
        <w:rPr>
          <w:sz w:val="14"/>
        </w:rPr>
        <w:t xml:space="preserve"> (or military friendly) foreign </w:t>
      </w:r>
      <w:r w:rsidRPr="00623846">
        <w:rPr>
          <w:rStyle w:val="StyleUnderline"/>
        </w:rPr>
        <w:t xml:space="preserve">policy, </w:t>
      </w:r>
      <w:r w:rsidRPr="00623846">
        <w:rPr>
          <w:rStyle w:val="Emphasis"/>
        </w:rPr>
        <w:t>reflexively</w:t>
      </w:r>
      <w:r w:rsidRPr="00623846">
        <w:rPr>
          <w:rStyle w:val="StyleUnderline"/>
        </w:rPr>
        <w:t xml:space="preserve"> applying military tools</w:t>
      </w:r>
      <w:r w:rsidRPr="00623846">
        <w:rPr>
          <w:sz w:val="14"/>
        </w:rPr>
        <w:t xml:space="preserve"> to problems abroad and inflating defense spending. </w:t>
      </w:r>
      <w:r w:rsidRPr="00623846">
        <w:rPr>
          <w:rStyle w:val="StyleUnderline"/>
        </w:rPr>
        <w:t xml:space="preserve">There is </w:t>
      </w:r>
      <w:r w:rsidRPr="00623846">
        <w:rPr>
          <w:rStyle w:val="Emphasis"/>
        </w:rPr>
        <w:t>also</w:t>
      </w:r>
      <w:r w:rsidRPr="00623846">
        <w:rPr>
          <w:rStyle w:val="StyleUnderline"/>
        </w:rPr>
        <w:t xml:space="preserve"> a weaker constituency, most present outside government, for a “</w:t>
      </w:r>
      <w:r w:rsidRPr="00343EA9">
        <w:rPr>
          <w:rStyle w:val="Emphasis"/>
          <w:highlight w:val="green"/>
        </w:rPr>
        <w:t>military last</w:t>
      </w:r>
      <w:r w:rsidRPr="00623846">
        <w:rPr>
          <w:rStyle w:val="StyleUnderline"/>
        </w:rPr>
        <w:t>” or “</w:t>
      </w:r>
      <w:r w:rsidRPr="00623846">
        <w:rPr>
          <w:rStyle w:val="Emphasis"/>
        </w:rPr>
        <w:t>anti-militarist</w:t>
      </w:r>
      <w:r w:rsidRPr="00623846">
        <w:rPr>
          <w:rStyle w:val="StyleUnderline"/>
        </w:rPr>
        <w:t xml:space="preserve">” policy, which would cut defense spending and </w:t>
      </w:r>
      <w:r w:rsidRPr="00343EA9">
        <w:rPr>
          <w:rStyle w:val="Emphasis"/>
          <w:highlight w:val="green"/>
        </w:rPr>
        <w:t>end</w:t>
      </w:r>
      <w:r w:rsidRPr="00343EA9">
        <w:rPr>
          <w:rStyle w:val="StyleUnderline"/>
          <w:highlight w:val="green"/>
        </w:rPr>
        <w:t xml:space="preserve"> wars with </w:t>
      </w:r>
      <w:r w:rsidRPr="00343EA9">
        <w:rPr>
          <w:rStyle w:val="Emphasis"/>
          <w:highlight w:val="green"/>
        </w:rPr>
        <w:t>similar reflexivity</w:t>
      </w:r>
      <w:r w:rsidRPr="00623846">
        <w:rPr>
          <w:rStyle w:val="StyleUnderline"/>
        </w:rPr>
        <w:t xml:space="preserve">. Outside the apolitical “blob” of Washington, there is little interest in publicly debating the prudence or effectiveness of these agendas. </w:t>
      </w:r>
      <w:r w:rsidRPr="00343EA9">
        <w:rPr>
          <w:rStyle w:val="StyleUnderline"/>
          <w:highlight w:val="green"/>
        </w:rPr>
        <w:t>The left</w:t>
      </w:r>
      <w:r w:rsidRPr="00623846">
        <w:rPr>
          <w:rStyle w:val="StyleUnderline"/>
        </w:rPr>
        <w:t xml:space="preserve">, regardless of its </w:t>
      </w:r>
      <w:r w:rsidRPr="00623846">
        <w:rPr>
          <w:rStyle w:val="Emphasis"/>
        </w:rPr>
        <w:t>broader “theory of security,”</w:t>
      </w:r>
      <w:r w:rsidRPr="00623846">
        <w:rPr>
          <w:sz w:val="14"/>
        </w:rPr>
        <w:t xml:space="preserve"> </w:t>
      </w:r>
      <w:r w:rsidRPr="00343EA9">
        <w:rPr>
          <w:rStyle w:val="StyleUnderline"/>
          <w:highlight w:val="green"/>
        </w:rPr>
        <w:t xml:space="preserve">could </w:t>
      </w:r>
      <w:r w:rsidRPr="00343EA9">
        <w:rPr>
          <w:rStyle w:val="Emphasis"/>
          <w:highlight w:val="green"/>
        </w:rPr>
        <w:t>fill</w:t>
      </w:r>
      <w:r w:rsidRPr="00623846">
        <w:rPr>
          <w:rStyle w:val="StyleUnderline"/>
        </w:rPr>
        <w:t xml:space="preserve"> some of </w:t>
      </w:r>
      <w:r w:rsidRPr="00343EA9">
        <w:rPr>
          <w:rStyle w:val="Emphasis"/>
          <w:highlight w:val="green"/>
        </w:rPr>
        <w:t xml:space="preserve">this vacuum </w:t>
      </w:r>
      <w:r w:rsidRPr="00623846">
        <w:rPr>
          <w:rStyle w:val="Emphasis"/>
        </w:rPr>
        <w:t>— and</w:t>
      </w:r>
      <w:r w:rsidRPr="00623846">
        <w:rPr>
          <w:rStyle w:val="StyleUnderline"/>
        </w:rPr>
        <w:t xml:space="preserve"> it </w:t>
      </w:r>
      <w:r w:rsidRPr="00623846">
        <w:rPr>
          <w:rStyle w:val="Emphasis"/>
        </w:rPr>
        <w:t>is better situated</w:t>
      </w:r>
      <w:r w:rsidRPr="00623846">
        <w:rPr>
          <w:rStyle w:val="StyleUnderline"/>
        </w:rPr>
        <w:t xml:space="preserve"> to do so </w:t>
      </w:r>
      <w:r w:rsidRPr="00623846">
        <w:rPr>
          <w:rStyle w:val="Emphasis"/>
        </w:rPr>
        <w:t>than conventional wisdom</w:t>
      </w:r>
      <w:r w:rsidRPr="00623846">
        <w:rPr>
          <w:rStyle w:val="StyleUnderline"/>
        </w:rPr>
        <w:t xml:space="preserve"> might </w:t>
      </w:r>
      <w:r w:rsidRPr="00623846">
        <w:rPr>
          <w:rStyle w:val="Emphasis"/>
        </w:rPr>
        <w:t>suggest</w:t>
      </w:r>
      <w:r w:rsidRPr="00623846">
        <w:rPr>
          <w:rStyle w:val="StyleUnderline"/>
        </w:rPr>
        <w:t xml:space="preserve">.70 Democrats Drowning at the Water’s Edge For the last two decades, there has been little political opportunity to question </w:t>
      </w:r>
      <w:r w:rsidRPr="00623846">
        <w:rPr>
          <w:rStyle w:val="StyleUnderline"/>
        </w:rPr>
        <w:lastRenderedPageBreak/>
        <w:t>America’s role in the world. With some exception, relevant defense and security policies have been open to even less scrutiny. Questions about the ethical or effective application of force, the size of the defense budget, the success of a given military strategy, the utility of specific weapons platforms, and the return on investment from security cooperation are, at best, diversions.</w:t>
      </w:r>
      <w:r w:rsidRPr="00623846">
        <w:rPr>
          <w:sz w:val="14"/>
        </w:rPr>
        <w:t xml:space="preserve"> Anyone who attempts to challenge the status quo risks being greeted with political attacks about lacking patriotism or not supporting American troops.71 </w:t>
      </w:r>
      <w:r w:rsidRPr="00623846">
        <w:rPr>
          <w:rStyle w:val="StyleUnderline"/>
        </w:rPr>
        <w:t xml:space="preserve">But </w:t>
      </w:r>
      <w:r w:rsidRPr="00343EA9">
        <w:rPr>
          <w:rStyle w:val="StyleUnderline"/>
          <w:highlight w:val="green"/>
        </w:rPr>
        <w:t>at a time of</w:t>
      </w:r>
      <w:r w:rsidRPr="00623846">
        <w:rPr>
          <w:rStyle w:val="StyleUnderline"/>
        </w:rPr>
        <w:t xml:space="preserve"> frequent </w:t>
      </w:r>
      <w:r w:rsidRPr="00343EA9">
        <w:rPr>
          <w:rStyle w:val="Emphasis"/>
          <w:highlight w:val="green"/>
        </w:rPr>
        <w:t>missteps</w:t>
      </w:r>
      <w:r w:rsidRPr="00623846">
        <w:rPr>
          <w:rStyle w:val="StyleUnderline"/>
        </w:rPr>
        <w:t xml:space="preserve"> abroad on the part </w:t>
      </w:r>
      <w:r w:rsidRPr="00343EA9">
        <w:rPr>
          <w:rStyle w:val="StyleUnderline"/>
          <w:highlight w:val="green"/>
        </w:rPr>
        <w:t>of</w:t>
      </w:r>
      <w:r w:rsidRPr="00623846">
        <w:rPr>
          <w:rStyle w:val="StyleUnderline"/>
        </w:rPr>
        <w:t xml:space="preserve"> the </w:t>
      </w:r>
      <w:r w:rsidRPr="00343EA9">
        <w:rPr>
          <w:rStyle w:val="StyleUnderline"/>
          <w:highlight w:val="green"/>
        </w:rPr>
        <w:t>Trump</w:t>
      </w:r>
      <w:r w:rsidRPr="00623846">
        <w:rPr>
          <w:rStyle w:val="StyleUnderline"/>
        </w:rPr>
        <w:t xml:space="preserve"> administration, </w:t>
      </w:r>
      <w:r w:rsidRPr="00343EA9">
        <w:rPr>
          <w:rStyle w:val="Emphasis"/>
          <w:highlight w:val="green"/>
        </w:rPr>
        <w:t>the space to question America’s foreign policy</w:t>
      </w:r>
      <w:r w:rsidRPr="00623846">
        <w:rPr>
          <w:rStyle w:val="StyleUnderline"/>
        </w:rPr>
        <w:t xml:space="preserve"> traditions </w:t>
      </w:r>
      <w:r w:rsidRPr="00343EA9">
        <w:rPr>
          <w:rStyle w:val="Emphasis"/>
          <w:highlight w:val="green"/>
        </w:rPr>
        <w:t>may be widening</w:t>
      </w:r>
    </w:p>
    <w:p w14:paraId="06CC2A22" w14:textId="77777777" w:rsidR="00F75F87" w:rsidRDefault="00F75F87" w:rsidP="00F1294B">
      <w:pPr>
        <w:rPr>
          <w:rStyle w:val="Emphasis"/>
        </w:rPr>
      </w:pPr>
    </w:p>
    <w:p w14:paraId="7EF70E72" w14:textId="77777777" w:rsidR="00F75F87" w:rsidRDefault="00F75F87" w:rsidP="00F1294B">
      <w:pPr>
        <w:rPr>
          <w:rStyle w:val="Emphasis"/>
        </w:rPr>
      </w:pPr>
    </w:p>
    <w:p w14:paraId="75B0A500" w14:textId="77777777" w:rsidR="00F75F87" w:rsidRDefault="00F75F87" w:rsidP="00F1294B">
      <w:pPr>
        <w:rPr>
          <w:rStyle w:val="Emphasis"/>
        </w:rPr>
      </w:pPr>
    </w:p>
    <w:p w14:paraId="0980CB9F" w14:textId="66F23A3A" w:rsidR="00F1294B" w:rsidRPr="00623846" w:rsidRDefault="00F1294B" w:rsidP="00F1294B">
      <w:pPr>
        <w:rPr>
          <w:u w:val="single"/>
        </w:rPr>
      </w:pPr>
      <w:r w:rsidRPr="00623846">
        <w:rPr>
          <w:rStyle w:val="StyleUnderline"/>
        </w:rPr>
        <w:t>. The inability to pose</w:t>
      </w:r>
      <w:r w:rsidRPr="00623846">
        <w:rPr>
          <w:sz w:val="14"/>
        </w:rPr>
        <w:t xml:space="preserve"> legitimate </w:t>
      </w:r>
      <w:r w:rsidRPr="00623846">
        <w:rPr>
          <w:rStyle w:val="StyleUnderline"/>
        </w:rPr>
        <w:t xml:space="preserve">questions about </w:t>
      </w:r>
      <w:r w:rsidRPr="00623846">
        <w:rPr>
          <w:rStyle w:val="Emphasis"/>
        </w:rPr>
        <w:t>security</w:t>
      </w:r>
      <w:r w:rsidRPr="00623846">
        <w:rPr>
          <w:sz w:val="14"/>
        </w:rPr>
        <w:t xml:space="preserve"> policy </w:t>
      </w:r>
      <w:r w:rsidRPr="00623846">
        <w:rPr>
          <w:rStyle w:val="StyleUnderline"/>
        </w:rPr>
        <w:t>is a particular flavor of political correctness, and because of it, the Democratic Party has all but</w:t>
      </w:r>
      <w:r w:rsidRPr="00623846">
        <w:rPr>
          <w:sz w:val="14"/>
        </w:rPr>
        <w:t xml:space="preserve"> </w:t>
      </w:r>
      <w:r w:rsidRPr="00623846">
        <w:rPr>
          <w:rStyle w:val="Emphasis"/>
        </w:rPr>
        <w:t>disappeared</w:t>
      </w:r>
      <w:r w:rsidRPr="00623846">
        <w:rPr>
          <w:rStyle w:val="StyleUnderline"/>
        </w:rPr>
        <w:t xml:space="preserve"> in defense policy and politics</w:t>
      </w:r>
      <w:r w:rsidRPr="00623846">
        <w:rPr>
          <w:sz w:val="14"/>
        </w:rPr>
        <w:t xml:space="preserve">.72 The last two years have seen more than a dozen pieces on the left’s lack of branded national security ideas.73 Michael </w:t>
      </w:r>
      <w:proofErr w:type="spellStart"/>
      <w:r w:rsidRPr="00623846">
        <w:rPr>
          <w:sz w:val="14"/>
        </w:rPr>
        <w:t>Walzer</w:t>
      </w:r>
      <w:proofErr w:type="spellEnd"/>
      <w:r w:rsidRPr="00623846">
        <w:rPr>
          <w:sz w:val="14"/>
        </w:rPr>
        <w:t xml:space="preserve"> has attributed this gap to an intentional abstention: </w:t>
      </w:r>
      <w:r w:rsidRPr="00343EA9">
        <w:rPr>
          <w:rStyle w:val="StyleUnderline"/>
          <w:highlight w:val="green"/>
        </w:rPr>
        <w:t>The</w:t>
      </w:r>
      <w:r w:rsidRPr="00623846">
        <w:rPr>
          <w:rStyle w:val="StyleUnderline"/>
        </w:rPr>
        <w:t xml:space="preserve"> default </w:t>
      </w:r>
      <w:r w:rsidRPr="00343EA9">
        <w:rPr>
          <w:rStyle w:val="StyleUnderline"/>
          <w:highlight w:val="green"/>
        </w:rPr>
        <w:t xml:space="preserve">position of the </w:t>
      </w:r>
      <w:r w:rsidRPr="00343EA9">
        <w:rPr>
          <w:rStyle w:val="Emphasis"/>
          <w:highlight w:val="green"/>
        </w:rPr>
        <w:t>left</w:t>
      </w:r>
      <w:r w:rsidRPr="00343EA9">
        <w:rPr>
          <w:rStyle w:val="StyleUnderline"/>
          <w:highlight w:val="green"/>
        </w:rPr>
        <w:t xml:space="preserve"> is that “the best </w:t>
      </w:r>
      <w:r w:rsidRPr="00343EA9">
        <w:rPr>
          <w:rStyle w:val="Emphasis"/>
          <w:highlight w:val="green"/>
        </w:rPr>
        <w:t>foreign</w:t>
      </w:r>
      <w:r w:rsidRPr="00343EA9">
        <w:rPr>
          <w:rStyle w:val="StyleUnderline"/>
          <w:highlight w:val="green"/>
        </w:rPr>
        <w:t xml:space="preserve"> policy is</w:t>
      </w:r>
      <w:r w:rsidRPr="00623846">
        <w:rPr>
          <w:rStyle w:val="StyleUnderline"/>
        </w:rPr>
        <w:t xml:space="preserve"> a </w:t>
      </w:r>
      <w:r w:rsidRPr="00343EA9">
        <w:rPr>
          <w:rStyle w:val="StyleUnderline"/>
          <w:highlight w:val="green"/>
        </w:rPr>
        <w:t xml:space="preserve">good </w:t>
      </w:r>
      <w:r w:rsidRPr="00343EA9">
        <w:rPr>
          <w:rStyle w:val="Emphasis"/>
          <w:highlight w:val="green"/>
        </w:rPr>
        <w:t>domestic</w:t>
      </w:r>
      <w:r w:rsidRPr="00343EA9">
        <w:rPr>
          <w:rStyle w:val="StyleUnderline"/>
          <w:highlight w:val="green"/>
        </w:rPr>
        <w:t xml:space="preserve"> policy</w:t>
      </w:r>
      <w:r w:rsidRPr="00623846">
        <w:rPr>
          <w:sz w:val="14"/>
        </w:rPr>
        <w:t xml:space="preserve">.”74 Jackson highlights modest resourcing and under-representation as justifications for the left’s notable lack of a “theory of security” and the general subsuming of the debate under a big-tent “third way” liberalism. Traditional Democrats in the national security community (including me) have bristled at these </w:t>
      </w:r>
      <w:proofErr w:type="gramStart"/>
      <w:r w:rsidRPr="00623846">
        <w:rPr>
          <w:sz w:val="14"/>
        </w:rPr>
        <w:t>criticisms, but</w:t>
      </w:r>
      <w:proofErr w:type="gramEnd"/>
      <w:r w:rsidRPr="00623846">
        <w:rPr>
          <w:sz w:val="14"/>
        </w:rPr>
        <w:t xml:space="preserve"> would be hard-pressed to offer a distinctive and coherent political viewpoint. </w:t>
      </w:r>
      <w:r w:rsidRPr="00623846">
        <w:rPr>
          <w:rStyle w:val="StyleUnderline"/>
        </w:rPr>
        <w:t>Some see the Democratic Party’s lack of a defined</w:t>
      </w:r>
      <w:r w:rsidRPr="00623846">
        <w:rPr>
          <w:sz w:val="14"/>
        </w:rPr>
        <w:t xml:space="preserve"> national </w:t>
      </w:r>
      <w:r w:rsidRPr="00623846">
        <w:rPr>
          <w:rStyle w:val="StyleUnderline"/>
        </w:rPr>
        <w:t xml:space="preserve">security policy as something to </w:t>
      </w:r>
      <w:r w:rsidRPr="00623846">
        <w:rPr>
          <w:rStyle w:val="Emphasis"/>
        </w:rPr>
        <w:t>celebrate</w:t>
      </w:r>
      <w:r w:rsidRPr="00623846">
        <w:rPr>
          <w:rStyle w:val="StyleUnderline"/>
        </w:rPr>
        <w:t xml:space="preserve">. Declaring that politics “stops at the water’s edge” of national security is a winning Bingo option at any think tank event. But this dictum </w:t>
      </w:r>
      <w:r w:rsidRPr="00623846">
        <w:rPr>
          <w:rStyle w:val="Emphasis"/>
        </w:rPr>
        <w:t>stifles debate</w:t>
      </w:r>
      <w:r w:rsidRPr="00623846">
        <w:rPr>
          <w:sz w:val="14"/>
        </w:rPr>
        <w:t xml:space="preserve"> about the national interest and the proper application of national resources. Consequently, </w:t>
      </w:r>
      <w:r w:rsidRPr="00623846">
        <w:rPr>
          <w:rStyle w:val="StyleUnderline"/>
        </w:rPr>
        <w:t xml:space="preserve">there are moral and political </w:t>
      </w:r>
      <w:r w:rsidRPr="00343EA9">
        <w:rPr>
          <w:rStyle w:val="Emphasis"/>
          <w:highlight w:val="green"/>
        </w:rPr>
        <w:t>questions</w:t>
      </w:r>
      <w:r w:rsidRPr="00343EA9">
        <w:rPr>
          <w:rStyle w:val="StyleUnderline"/>
          <w:highlight w:val="green"/>
        </w:rPr>
        <w:t xml:space="preserve"> on</w:t>
      </w:r>
      <w:r w:rsidRPr="00623846">
        <w:rPr>
          <w:rStyle w:val="StyleUnderline"/>
        </w:rPr>
        <w:t xml:space="preserve"> </w:t>
      </w:r>
      <w:r w:rsidRPr="00623846">
        <w:rPr>
          <w:rStyle w:val="Emphasis"/>
        </w:rPr>
        <w:t>defense</w:t>
      </w:r>
      <w:r w:rsidRPr="00623846">
        <w:rPr>
          <w:rStyle w:val="StyleUnderline"/>
        </w:rPr>
        <w:t xml:space="preserve"> and </w:t>
      </w:r>
      <w:r w:rsidRPr="00343EA9">
        <w:rPr>
          <w:rStyle w:val="Emphasis"/>
          <w:highlight w:val="green"/>
        </w:rPr>
        <w:t>interventions</w:t>
      </w:r>
      <w:r w:rsidRPr="00623846">
        <w:rPr>
          <w:rStyle w:val="Emphasis"/>
        </w:rPr>
        <w:t xml:space="preserve"> abroad</w:t>
      </w:r>
      <w:r w:rsidRPr="00623846">
        <w:rPr>
          <w:rStyle w:val="StyleUnderline"/>
        </w:rPr>
        <w:t xml:space="preserve"> that </w:t>
      </w:r>
      <w:r w:rsidRPr="00343EA9">
        <w:rPr>
          <w:rStyle w:val="StyleUnderline"/>
          <w:highlight w:val="green"/>
        </w:rPr>
        <w:t xml:space="preserve">have </w:t>
      </w:r>
      <w:r w:rsidRPr="00343EA9">
        <w:rPr>
          <w:rStyle w:val="Emphasis"/>
          <w:highlight w:val="green"/>
        </w:rPr>
        <w:t>no</w:t>
      </w:r>
      <w:r w:rsidRPr="00623846">
        <w:rPr>
          <w:rStyle w:val="StyleUnderline"/>
        </w:rPr>
        <w:t xml:space="preserve"> meaningful </w:t>
      </w:r>
      <w:r w:rsidRPr="00343EA9">
        <w:rPr>
          <w:rStyle w:val="Emphasis"/>
          <w:highlight w:val="green"/>
        </w:rPr>
        <w:t>forum</w:t>
      </w:r>
      <w:r w:rsidRPr="00623846">
        <w:rPr>
          <w:rStyle w:val="StyleUnderline"/>
        </w:rPr>
        <w:t>.</w:t>
      </w:r>
      <w:r w:rsidRPr="00623846">
        <w:rPr>
          <w:sz w:val="14"/>
        </w:rPr>
        <w:t xml:space="preserve"> This gap is particularly felt on Capitol Hill, where in the past security-minded Democrats have found political safe-harbor in a Republican-lite national security agenda — essentially blank-check support for Republicans on defense with, at most, a raised eyebrow from time to time. These policy positions require little analytical effort or political capital, and let Democrats occasionally posture as morally superior by emphasizing “non-military tools” of foreign policy. </w:t>
      </w:r>
      <w:r w:rsidRPr="00623846">
        <w:rPr>
          <w:rStyle w:val="StyleUnderline"/>
        </w:rPr>
        <w:t xml:space="preserve">The opposite alternative of a more </w:t>
      </w:r>
      <w:r w:rsidRPr="00343EA9">
        <w:rPr>
          <w:rStyle w:val="Emphasis"/>
          <w:highlight w:val="green"/>
        </w:rPr>
        <w:t>rigid pacifism</w:t>
      </w:r>
      <w:r w:rsidRPr="00623846">
        <w:rPr>
          <w:rStyle w:val="StyleUnderline"/>
        </w:rPr>
        <w:t xml:space="preserve"> and anti-militarism, </w:t>
      </w:r>
      <w:r w:rsidRPr="00343EA9">
        <w:rPr>
          <w:rStyle w:val="StyleUnderline"/>
          <w:highlight w:val="green"/>
        </w:rPr>
        <w:t xml:space="preserve">though </w:t>
      </w:r>
      <w:r w:rsidRPr="00343EA9">
        <w:rPr>
          <w:rStyle w:val="Emphasis"/>
          <w:highlight w:val="green"/>
        </w:rPr>
        <w:t>common</w:t>
      </w:r>
      <w:r w:rsidRPr="00623846">
        <w:rPr>
          <w:rStyle w:val="StyleUnderline"/>
        </w:rPr>
        <w:t xml:space="preserve"> in the grassroots progressive community, </w:t>
      </w:r>
      <w:r w:rsidRPr="00343EA9">
        <w:rPr>
          <w:rStyle w:val="StyleUnderline"/>
          <w:highlight w:val="green"/>
        </w:rPr>
        <w:t>has no</w:t>
      </w:r>
      <w:r w:rsidRPr="00623846">
        <w:rPr>
          <w:rStyle w:val="StyleUnderline"/>
        </w:rPr>
        <w:t xml:space="preserve"> consistently </w:t>
      </w:r>
      <w:r w:rsidRPr="00343EA9">
        <w:rPr>
          <w:rStyle w:val="StyleUnderline"/>
          <w:highlight w:val="green"/>
        </w:rPr>
        <w:t xml:space="preserve">organized </w:t>
      </w:r>
      <w:r w:rsidRPr="00343EA9">
        <w:rPr>
          <w:rStyle w:val="Emphasis"/>
          <w:highlight w:val="green"/>
        </w:rPr>
        <w:t>political</w:t>
      </w:r>
      <w:r w:rsidRPr="00343EA9">
        <w:rPr>
          <w:rStyle w:val="StyleUnderline"/>
          <w:highlight w:val="green"/>
        </w:rPr>
        <w:t xml:space="preserve"> presence</w:t>
      </w:r>
      <w:r w:rsidRPr="00623846">
        <w:rPr>
          <w:rStyle w:val="StyleUnderline"/>
        </w:rPr>
        <w:t xml:space="preserve"> on the Hill </w:t>
      </w:r>
      <w:r w:rsidRPr="00343EA9">
        <w:rPr>
          <w:rStyle w:val="StyleUnderline"/>
          <w:highlight w:val="green"/>
        </w:rPr>
        <w:t xml:space="preserve">and thus </w:t>
      </w:r>
      <w:r w:rsidRPr="00343EA9">
        <w:rPr>
          <w:rStyle w:val="Emphasis"/>
          <w:highlight w:val="green"/>
        </w:rPr>
        <w:t>also escapes</w:t>
      </w:r>
      <w:r w:rsidRPr="00623846">
        <w:rPr>
          <w:rStyle w:val="StyleUnderline"/>
        </w:rPr>
        <w:t xml:space="preserve"> thorough </w:t>
      </w:r>
      <w:r w:rsidRPr="00343EA9">
        <w:rPr>
          <w:rStyle w:val="Emphasis"/>
          <w:highlight w:val="green"/>
        </w:rPr>
        <w:t>interrogation</w:t>
      </w:r>
      <w:r w:rsidRPr="00623846">
        <w:rPr>
          <w:sz w:val="14"/>
        </w:rPr>
        <w:t xml:space="preserve">.75 For those outside the Beltway, </w:t>
      </w:r>
      <w:r w:rsidRPr="00623846">
        <w:rPr>
          <w:rStyle w:val="StyleUnderline"/>
        </w:rPr>
        <w:t xml:space="preserve">opposition to </w:t>
      </w:r>
      <w:r w:rsidRPr="00623846">
        <w:rPr>
          <w:rStyle w:val="Emphasis"/>
        </w:rPr>
        <w:t xml:space="preserve">all </w:t>
      </w:r>
      <w:proofErr w:type="gramStart"/>
      <w:r w:rsidRPr="00623846">
        <w:rPr>
          <w:rStyle w:val="Emphasis"/>
        </w:rPr>
        <w:t>things</w:t>
      </w:r>
      <w:proofErr w:type="gramEnd"/>
      <w:r w:rsidRPr="00623846">
        <w:rPr>
          <w:rStyle w:val="Emphasis"/>
        </w:rPr>
        <w:t xml:space="preserve"> military</w:t>
      </w:r>
      <w:r w:rsidRPr="00623846">
        <w:rPr>
          <w:rStyle w:val="StyleUnderline"/>
        </w:rPr>
        <w:t xml:space="preserve"> </w:t>
      </w:r>
      <w:r w:rsidRPr="00343EA9">
        <w:rPr>
          <w:rStyle w:val="StyleUnderline"/>
          <w:highlight w:val="green"/>
        </w:rPr>
        <w:t xml:space="preserve">offers the </w:t>
      </w:r>
      <w:r w:rsidRPr="00343EA9">
        <w:rPr>
          <w:rStyle w:val="Emphasis"/>
          <w:highlight w:val="green"/>
        </w:rPr>
        <w:t>refuge of principle</w:t>
      </w:r>
      <w:r w:rsidRPr="00343EA9">
        <w:rPr>
          <w:rStyle w:val="StyleUnderline"/>
          <w:highlight w:val="green"/>
        </w:rPr>
        <w:t xml:space="preserve"> without</w:t>
      </w:r>
      <w:r w:rsidRPr="00623846">
        <w:rPr>
          <w:rStyle w:val="StyleUnderline"/>
        </w:rPr>
        <w:t xml:space="preserve"> </w:t>
      </w:r>
      <w:r w:rsidRPr="00623846">
        <w:rPr>
          <w:rStyle w:val="Emphasis"/>
        </w:rPr>
        <w:t xml:space="preserve">critical </w:t>
      </w:r>
      <w:r w:rsidRPr="00343EA9">
        <w:rPr>
          <w:rStyle w:val="Emphasis"/>
          <w:highlight w:val="green"/>
        </w:rPr>
        <w:t>justification</w:t>
      </w:r>
      <w:r w:rsidRPr="00623846">
        <w:rPr>
          <w:rStyle w:val="StyleUnderline"/>
        </w:rPr>
        <w:t xml:space="preserve"> or analysis</w:t>
      </w:r>
      <w:r w:rsidRPr="00623846">
        <w:rPr>
          <w:sz w:val="14"/>
        </w:rPr>
        <w:t xml:space="preserve">. For many Democrats, the Obama model was a strangely tolerable middle ground: a bipartisan budget mess made while a “responsible” president ramped up security interventions in enough secrecy to avoid nagging scrutiny or self-examination. Re-Politicizing Defense Despite the valiant efforts of some individuals, there is no political home for responsible defense debate, oversight, and accountability.76 </w:t>
      </w:r>
      <w:r w:rsidRPr="00623846">
        <w:rPr>
          <w:rStyle w:val="StyleUnderline"/>
        </w:rPr>
        <w:t>Yet, with determination, the left might find a real foothold in defense policy — without compromising progressive values</w:t>
      </w:r>
      <w:r w:rsidRPr="00623846">
        <w:rPr>
          <w:sz w:val="14"/>
        </w:rPr>
        <w:t xml:space="preserve">. </w:t>
      </w:r>
      <w:r w:rsidRPr="00623846">
        <w:rPr>
          <w:rStyle w:val="StyleUnderline"/>
        </w:rPr>
        <w:t>To be clear: There is substantial work to be done on figuring out what cohesive view of America’s role in the world the left can tolerate and advance</w:t>
      </w:r>
      <w:r w:rsidRPr="00623846">
        <w:rPr>
          <w:sz w:val="14"/>
        </w:rPr>
        <w:t>.</w:t>
      </w:r>
      <w:r w:rsidRPr="00623846">
        <w:rPr>
          <w:rStyle w:val="StyleUnderline"/>
        </w:rPr>
        <w:t xml:space="preserve"> There is even greater work to be </w:t>
      </w:r>
      <w:r w:rsidRPr="00623846">
        <w:rPr>
          <w:rStyle w:val="StyleUnderline"/>
        </w:rPr>
        <w:lastRenderedPageBreak/>
        <w:t>done on determining how to renew, reuse, and reform international institutions</w:t>
      </w:r>
      <w:r w:rsidRPr="00623846">
        <w:rPr>
          <w:sz w:val="14"/>
        </w:rPr>
        <w:t xml:space="preserve">.77 But any such agendas would be well served by embracing a set of principles that make clear-eyed debate and evaluation of defense policy and execution an asset, not an unforgiveable sin. </w:t>
      </w:r>
      <w:r w:rsidRPr="00343EA9">
        <w:rPr>
          <w:rStyle w:val="Emphasis"/>
          <w:highlight w:val="green"/>
        </w:rPr>
        <w:t>Critical analysis of defense</w:t>
      </w:r>
      <w:r w:rsidRPr="00623846">
        <w:rPr>
          <w:rStyle w:val="StyleUnderline"/>
        </w:rPr>
        <w:t xml:space="preserve"> affairs </w:t>
      </w:r>
      <w:r w:rsidRPr="00343EA9">
        <w:rPr>
          <w:rStyle w:val="Emphasis"/>
          <w:highlight w:val="green"/>
        </w:rPr>
        <w:t>is</w:t>
      </w:r>
      <w:r w:rsidRPr="00623846">
        <w:rPr>
          <w:rStyle w:val="StyleUnderline"/>
        </w:rPr>
        <w:t xml:space="preserve"> too often </w:t>
      </w:r>
      <w:r w:rsidRPr="00343EA9">
        <w:rPr>
          <w:rStyle w:val="Emphasis"/>
          <w:highlight w:val="green"/>
        </w:rPr>
        <w:t>left to the technocratic</w:t>
      </w:r>
      <w:r w:rsidRPr="00623846">
        <w:rPr>
          <w:rStyle w:val="StyleUnderline"/>
        </w:rPr>
        <w:t xml:space="preserve"> and comparatively powerless </w:t>
      </w:r>
      <w:r w:rsidRPr="00343EA9">
        <w:rPr>
          <w:rStyle w:val="Emphasis"/>
          <w:highlight w:val="green"/>
        </w:rPr>
        <w:t>“blob,” which</w:t>
      </w:r>
      <w:r w:rsidRPr="00623846">
        <w:rPr>
          <w:rStyle w:val="Emphasis"/>
        </w:rPr>
        <w:t xml:space="preserve"> can write a mean</w:t>
      </w:r>
      <w:r w:rsidRPr="00623846">
        <w:rPr>
          <w:rStyle w:val="StyleUnderline"/>
        </w:rPr>
        <w:t xml:space="preserve"> op-ed or </w:t>
      </w:r>
      <w:r w:rsidRPr="00623846">
        <w:rPr>
          <w:rStyle w:val="Emphasis"/>
        </w:rPr>
        <w:t xml:space="preserve">tweet, but </w:t>
      </w:r>
      <w:r w:rsidRPr="00343EA9">
        <w:rPr>
          <w:rStyle w:val="Emphasis"/>
          <w:highlight w:val="green"/>
        </w:rPr>
        <w:t>has limited ability to engage</w:t>
      </w:r>
      <w:r w:rsidRPr="00623846">
        <w:rPr>
          <w:rStyle w:val="Emphasis"/>
        </w:rPr>
        <w:t xml:space="preserve"> the American </w:t>
      </w:r>
      <w:r w:rsidRPr="00343EA9">
        <w:rPr>
          <w:rStyle w:val="Emphasis"/>
          <w:highlight w:val="green"/>
        </w:rPr>
        <w:t>people</w:t>
      </w:r>
      <w:r w:rsidRPr="00623846">
        <w:rPr>
          <w:rStyle w:val="StyleUnderline"/>
        </w:rPr>
        <w:t xml:space="preserve"> on its will and interests. And although Congress has willfully declawed itself so that it cannot maintain meaningful oversight of national security,78 its ability to stage and amplify policy debate for the American people is without parallel, and it has tremendous latent potential to restore greater balance in civil-military relations. Congress’s absence and the associated de-politicization of national security affairs is costly.</w:t>
      </w:r>
      <w:r w:rsidRPr="00623846">
        <w:rPr>
          <w:sz w:val="14"/>
        </w:rPr>
        <w:t xml:space="preserve"> For instance, the American public is deeply ambivalent about the 17-year conflict in Afghanistan and generally ignorant of the widespread activities of the war on terror.79 This is unsurprising: Congress, too, is disaffected, often ignorant of where the U.S. military is even engaged,80 and has made little headway into questioning or shaping this intervention. The most substantive and serious debate about executive war authorities and the effectiveness of U.S. counterterrorism strategy has resulted in little more than a reauthorization proposal that still failed to move forward.81 Too many examples of political leaders’ stand-off or superficial approach to defense policy and execution abound. Military superiority is generally viewed as sacrosanct, placed on “so high a pedestal as to render real debate meaningless.”82 That reverence infantilizes defense budget debates. Thanking troops for their service is a politicized ritual that divorces politicians and their constituents from the intent and costs of that service. With decisions on the needs of the U.S. military and sustaining legacy systems openly linked to the economies of congressional districts, it’s understandable that skeptics of utilizing military tools have been unwilling to evaluate their merits. These must all change. While, at its worst, the political right treats the use of force abroad as a metric of patriotism and the size of the force as the measure of one’s love of America, the political left ought to draw from its skepticism toward intervention and its faith in institutions to advance a more rational and accountable approach to national security. For years, Robert Farley has highlighted that “</w:t>
      </w:r>
      <w:r w:rsidRPr="00343EA9">
        <w:rPr>
          <w:rStyle w:val="Emphasis"/>
          <w:highlight w:val="green"/>
        </w:rPr>
        <w:t>progressives</w:t>
      </w:r>
      <w:r w:rsidRPr="00623846">
        <w:rPr>
          <w:rStyle w:val="StyleUnderline"/>
        </w:rPr>
        <w:t xml:space="preserve"> consistently </w:t>
      </w:r>
      <w:r w:rsidRPr="00343EA9">
        <w:rPr>
          <w:rStyle w:val="Emphasis"/>
          <w:highlight w:val="green"/>
        </w:rPr>
        <w:t>underestimate the importance of discussions about military doctrine</w:t>
      </w:r>
      <w:r w:rsidRPr="00623846">
        <w:rPr>
          <w:rStyle w:val="StyleUnderline"/>
        </w:rPr>
        <w:t xml:space="preserve"> and technology</w:t>
      </w:r>
      <w:r w:rsidRPr="00623846">
        <w:rPr>
          <w:sz w:val="14"/>
        </w:rPr>
        <w:t xml:space="preserve">,”83 </w:t>
      </w:r>
      <w:r w:rsidRPr="00623846">
        <w:rPr>
          <w:rStyle w:val="StyleUnderline"/>
        </w:rPr>
        <w:t xml:space="preserve">taking what Michael </w:t>
      </w:r>
      <w:proofErr w:type="spellStart"/>
      <w:r w:rsidRPr="00623846">
        <w:rPr>
          <w:rStyle w:val="StyleUnderline"/>
        </w:rPr>
        <w:t>Walzer</w:t>
      </w:r>
      <w:proofErr w:type="spellEnd"/>
      <w:r w:rsidRPr="00623846">
        <w:rPr>
          <w:rStyle w:val="StyleUnderline"/>
        </w:rPr>
        <w:t xml:space="preserve"> calls “shortcuts”84 in their critiques of defense policy that relieve them from contributing to key debates</w:t>
      </w:r>
      <w:r w:rsidRPr="00623846">
        <w:rPr>
          <w:sz w:val="14"/>
        </w:rPr>
        <w:t xml:space="preserve">. </w:t>
      </w:r>
      <w:r w:rsidRPr="00343EA9">
        <w:rPr>
          <w:rStyle w:val="StyleUnderline"/>
          <w:highlight w:val="green"/>
        </w:rPr>
        <w:t>Instead</w:t>
      </w:r>
      <w:r w:rsidRPr="00623846">
        <w:rPr>
          <w:rStyle w:val="StyleUnderline"/>
        </w:rPr>
        <w:t xml:space="preserve"> of excusing themselves, the left </w:t>
      </w:r>
      <w:r w:rsidRPr="00343EA9">
        <w:rPr>
          <w:rStyle w:val="StyleUnderline"/>
          <w:highlight w:val="green"/>
        </w:rPr>
        <w:t>should</w:t>
      </w:r>
      <w:r w:rsidRPr="00623846">
        <w:rPr>
          <w:rStyle w:val="StyleUnderline"/>
        </w:rPr>
        <w:t xml:space="preserve"> instead </w:t>
      </w:r>
      <w:r w:rsidRPr="00343EA9">
        <w:rPr>
          <w:rStyle w:val="StyleUnderline"/>
          <w:highlight w:val="green"/>
        </w:rPr>
        <w:t>propose</w:t>
      </w:r>
      <w:r w:rsidRPr="00623846">
        <w:rPr>
          <w:rStyle w:val="StyleUnderline"/>
        </w:rPr>
        <w:t xml:space="preserve"> legitimate </w:t>
      </w:r>
      <w:r w:rsidRPr="00343EA9">
        <w:rPr>
          <w:rStyle w:val="Emphasis"/>
          <w:highlight w:val="green"/>
        </w:rPr>
        <w:t>questions</w:t>
      </w:r>
      <w:r w:rsidRPr="00343EA9">
        <w:rPr>
          <w:rStyle w:val="StyleUnderline"/>
          <w:highlight w:val="green"/>
        </w:rPr>
        <w:t xml:space="preserve"> about</w:t>
      </w:r>
      <w:r w:rsidRPr="00623846">
        <w:rPr>
          <w:rStyle w:val="StyleUnderline"/>
        </w:rPr>
        <w:t xml:space="preserve"> major shifts in force employment and </w:t>
      </w:r>
      <w:r w:rsidRPr="00343EA9">
        <w:rPr>
          <w:rStyle w:val="Emphasis"/>
          <w:highlight w:val="green"/>
        </w:rPr>
        <w:t>development</w:t>
      </w:r>
      <w:r w:rsidRPr="00623846">
        <w:rPr>
          <w:rStyle w:val="StyleUnderline"/>
        </w:rPr>
        <w:t>: Will</w:t>
      </w:r>
      <w:r w:rsidRPr="00623846">
        <w:rPr>
          <w:sz w:val="14"/>
        </w:rPr>
        <w:t xml:space="preserve"> </w:t>
      </w:r>
      <w:r w:rsidRPr="00623846">
        <w:rPr>
          <w:rStyle w:val="StyleUnderline"/>
        </w:rPr>
        <w:t xml:space="preserve">it work? What are its goals? What is the U.S. national security apparatus learning? Why didn’t it work? Were U.S. objectives wrong? What did America </w:t>
      </w:r>
      <w:r w:rsidRPr="00623846">
        <w:rPr>
          <w:rStyle w:val="Emphasis"/>
        </w:rPr>
        <w:t>change</w:t>
      </w:r>
      <w:r w:rsidRPr="00623846">
        <w:rPr>
          <w:rStyle w:val="StyleUnderline"/>
        </w:rPr>
        <w:t xml:space="preserve"> when it </w:t>
      </w:r>
      <w:r w:rsidRPr="00623846">
        <w:rPr>
          <w:rStyle w:val="Emphasis"/>
        </w:rPr>
        <w:t>didn’t work</w:t>
      </w:r>
      <w:r w:rsidRPr="00623846">
        <w:rPr>
          <w:rStyle w:val="StyleUnderline"/>
        </w:rPr>
        <w:t xml:space="preserve">? Will America do it again? What could be </w:t>
      </w:r>
      <w:r w:rsidRPr="00623846">
        <w:rPr>
          <w:rStyle w:val="Emphasis"/>
        </w:rPr>
        <w:t>improved</w:t>
      </w:r>
      <w:r w:rsidRPr="00623846">
        <w:rPr>
          <w:rStyle w:val="StyleUnderline"/>
        </w:rPr>
        <w:t xml:space="preserve">? </w:t>
      </w:r>
      <w:r w:rsidRPr="00343EA9">
        <w:rPr>
          <w:rStyle w:val="StyleUnderline"/>
          <w:highlight w:val="green"/>
        </w:rPr>
        <w:t xml:space="preserve">What </w:t>
      </w:r>
      <w:r w:rsidRPr="00343EA9">
        <w:rPr>
          <w:rStyle w:val="Emphasis"/>
          <w:highlight w:val="green"/>
        </w:rPr>
        <w:t>should America do now</w:t>
      </w:r>
      <w:r w:rsidRPr="00343EA9">
        <w:rPr>
          <w:rStyle w:val="StyleUnderline"/>
          <w:highlight w:val="green"/>
        </w:rPr>
        <w:t>?</w:t>
      </w:r>
      <w:r w:rsidRPr="00623846">
        <w:rPr>
          <w:rStyle w:val="StyleUnderline"/>
        </w:rPr>
        <w:t xml:space="preserve"> </w:t>
      </w:r>
      <w:r w:rsidRPr="00623846">
        <w:rPr>
          <w:sz w:val="14"/>
        </w:rPr>
        <w:t xml:space="preserve">Joining the Conversation </w:t>
      </w:r>
      <w:r w:rsidRPr="00623846">
        <w:rPr>
          <w:rStyle w:val="StyleUnderline"/>
        </w:rPr>
        <w:t xml:space="preserve">Jackson’s notion of what a progressive “wager” on national security might look like in practice is useful, </w:t>
      </w:r>
      <w:r w:rsidRPr="00343EA9">
        <w:rPr>
          <w:rStyle w:val="StyleUnderline"/>
          <w:highlight w:val="green"/>
        </w:rPr>
        <w:t xml:space="preserve">filling </w:t>
      </w:r>
      <w:r w:rsidRPr="00343EA9">
        <w:rPr>
          <w:rStyle w:val="Emphasis"/>
          <w:highlight w:val="green"/>
        </w:rPr>
        <w:t>the gap between</w:t>
      </w:r>
      <w:r w:rsidRPr="00623846">
        <w:rPr>
          <w:rStyle w:val="Emphasis"/>
        </w:rPr>
        <w:t xml:space="preserve"> the </w:t>
      </w:r>
      <w:r w:rsidRPr="00343EA9">
        <w:rPr>
          <w:rStyle w:val="Emphasis"/>
          <w:highlight w:val="green"/>
        </w:rPr>
        <w:t>“Republican-lite”</w:t>
      </w:r>
      <w:r w:rsidRPr="00623846">
        <w:rPr>
          <w:rStyle w:val="Emphasis"/>
        </w:rPr>
        <w:t xml:space="preserve"> default </w:t>
      </w:r>
      <w:r w:rsidRPr="00343EA9">
        <w:rPr>
          <w:rStyle w:val="Emphasis"/>
          <w:highlight w:val="green"/>
        </w:rPr>
        <w:t>and</w:t>
      </w:r>
      <w:r w:rsidRPr="00623846">
        <w:rPr>
          <w:rStyle w:val="Emphasis"/>
        </w:rPr>
        <w:t xml:space="preserve"> the </w:t>
      </w:r>
      <w:r w:rsidRPr="00343EA9">
        <w:rPr>
          <w:rStyle w:val="Emphasis"/>
          <w:highlight w:val="green"/>
        </w:rPr>
        <w:t>stubborn</w:t>
      </w:r>
      <w:r w:rsidRPr="00623846">
        <w:rPr>
          <w:rStyle w:val="StyleUnderline"/>
        </w:rPr>
        <w:t xml:space="preserve">ness of </w:t>
      </w:r>
      <w:r w:rsidRPr="00343EA9">
        <w:rPr>
          <w:rStyle w:val="Emphasis"/>
          <w:highlight w:val="green"/>
        </w:rPr>
        <w:t>anti-militarism</w:t>
      </w:r>
      <w:r w:rsidRPr="00623846">
        <w:t xml:space="preserve">. </w:t>
      </w:r>
      <w:r w:rsidRPr="00623846">
        <w:rPr>
          <w:sz w:val="14"/>
        </w:rPr>
        <w:t xml:space="preserve">But the left’s diversity of thought can accommodate a wider playing field of potential alternative approaches to security than even he proposes. A true pacifist movement on the Hill and on the campaign trail, dedicated to the advancement of non-military approaches but premised on analysis and logical arguments, would be a serious advancement in national security and should be welcomed by the most ardent military advocates. Likewise, </w:t>
      </w:r>
      <w:r w:rsidRPr="00623846">
        <w:rPr>
          <w:rStyle w:val="StyleUnderline"/>
        </w:rPr>
        <w:t>a more prudent middle ground approach — one that is skeptical of, but open to, military might and intervention and demands a better return on investment of national security tools — should play a more prominent political role</w:t>
      </w:r>
      <w:r w:rsidRPr="00623846">
        <w:rPr>
          <w:sz w:val="14"/>
        </w:rPr>
        <w:t xml:space="preserve">. </w:t>
      </w:r>
      <w:r w:rsidRPr="00623846">
        <w:rPr>
          <w:rStyle w:val="StyleUnderline"/>
        </w:rPr>
        <w:t>The full range of the left’s national security spectrum should forcefully engage in oversight of the rationale for and quality of American forces and interventions abroad. The left should therefore consider adopting a series of principles on defense matters — including criteria for the use of force — that apply to the military-friendly and anti-militarist left alike</w:t>
      </w:r>
      <w:r w:rsidRPr="00623846">
        <w:rPr>
          <w:sz w:val="14"/>
        </w:rPr>
        <w:t xml:space="preserve">. </w:t>
      </w:r>
      <w:r w:rsidRPr="00623846">
        <w:rPr>
          <w:rStyle w:val="Emphasis"/>
        </w:rPr>
        <w:t xml:space="preserve">In </w:t>
      </w:r>
      <w:r w:rsidRPr="00623846">
        <w:rPr>
          <w:rStyle w:val="Emphasis"/>
        </w:rPr>
        <w:lastRenderedPageBreak/>
        <w:t>practice</w:t>
      </w:r>
      <w:r w:rsidRPr="00623846">
        <w:rPr>
          <w:rStyle w:val="StyleUnderline"/>
        </w:rPr>
        <w:t>, this</w:t>
      </w:r>
      <w:r w:rsidRPr="00623846">
        <w:t xml:space="preserve"> </w:t>
      </w:r>
      <w:r w:rsidRPr="00623846">
        <w:rPr>
          <w:rStyle w:val="Emphasis"/>
        </w:rPr>
        <w:t>means acknowledging</w:t>
      </w:r>
      <w:r w:rsidRPr="00623846">
        <w:rPr>
          <w:rStyle w:val="StyleUnderline"/>
        </w:rPr>
        <w:t xml:space="preserve"> that there are </w:t>
      </w:r>
      <w:r w:rsidRPr="00623846">
        <w:rPr>
          <w:rStyle w:val="Emphasis"/>
        </w:rPr>
        <w:t>valid</w:t>
      </w:r>
      <w:r w:rsidRPr="00623846">
        <w:rPr>
          <w:rStyle w:val="StyleUnderline"/>
        </w:rPr>
        <w:t xml:space="preserve"> political </w:t>
      </w:r>
      <w:r w:rsidRPr="00623846">
        <w:rPr>
          <w:rStyle w:val="Emphasis"/>
        </w:rPr>
        <w:t>positions</w:t>
      </w:r>
      <w:r w:rsidRPr="00623846">
        <w:rPr>
          <w:rStyle w:val="StyleUnderline"/>
        </w:rPr>
        <w:t xml:space="preserve"> on matters of defense that lie somewhere in </w:t>
      </w:r>
      <w:r w:rsidRPr="00623846">
        <w:rPr>
          <w:rStyle w:val="Emphasis"/>
        </w:rPr>
        <w:t>between “yes, and” and “</w:t>
      </w:r>
      <w:proofErr w:type="gramStart"/>
      <w:r w:rsidRPr="00623846">
        <w:rPr>
          <w:rStyle w:val="Emphasis"/>
        </w:rPr>
        <w:t>no</w:t>
      </w:r>
      <w:proofErr w:type="gramEnd"/>
      <w:r w:rsidRPr="00623846">
        <w:rPr>
          <w:rStyle w:val="Emphasis"/>
        </w:rPr>
        <w:t xml:space="preserve"> never”</w:t>
      </w:r>
      <w:r w:rsidRPr="00623846">
        <w:rPr>
          <w:rStyle w:val="StyleUnderline"/>
        </w:rPr>
        <w:t xml:space="preserve"> and that trivializing them is harmful to America’s national security</w:t>
      </w:r>
      <w:r w:rsidRPr="00623846">
        <w:rPr>
          <w:sz w:val="14"/>
        </w:rPr>
        <w:t xml:space="preserve">. There are alternatives to today’s counterterror </w:t>
      </w:r>
      <w:proofErr w:type="gramStart"/>
      <w:r w:rsidRPr="00623846">
        <w:rPr>
          <w:sz w:val="14"/>
        </w:rPr>
        <w:t>strategy</w:t>
      </w:r>
      <w:proofErr w:type="gramEnd"/>
      <w:r w:rsidRPr="00623846">
        <w:rPr>
          <w:sz w:val="14"/>
        </w:rPr>
        <w:t xml:space="preserve"> and it would not be an insult to the military to debate them. It’s entirely legitimate to study whether the military is equipped to face today’s threats without being accused of retreating from the world or starting with an artificial budget cut. It’s sensible to consider whether the planned growth of ground forces, a 350-ship Navy, or a 386-squadron Air Force are the right investments or political benchmarks.85 </w:t>
      </w:r>
      <w:r w:rsidRPr="00623846">
        <w:rPr>
          <w:rStyle w:val="StyleUnderline"/>
        </w:rPr>
        <w:t xml:space="preserve">These questions involve choices and values and should not be avoided under the umbrella of a supposed technocratic bipartisan agreement. </w:t>
      </w:r>
      <w:r w:rsidRPr="00623846">
        <w:rPr>
          <w:rStyle w:val="Emphasis"/>
        </w:rPr>
        <w:t xml:space="preserve">Just as important, </w:t>
      </w:r>
      <w:r w:rsidRPr="00343EA9">
        <w:rPr>
          <w:rStyle w:val="Emphasis"/>
          <w:highlight w:val="green"/>
        </w:rPr>
        <w:t>it’s essential that the left avoid becoming a caricature of itself that promotes simplistic</w:t>
      </w:r>
      <w:r w:rsidRPr="00623846">
        <w:rPr>
          <w:rStyle w:val="StyleUnderline"/>
        </w:rPr>
        <w:t xml:space="preserve"> and superficial positions that set </w:t>
      </w:r>
      <w:r w:rsidRPr="00343EA9">
        <w:rPr>
          <w:rStyle w:val="Emphasis"/>
          <w:highlight w:val="green"/>
        </w:rPr>
        <w:t>rigid, unserious standards</w:t>
      </w:r>
      <w:r w:rsidRPr="00623846">
        <w:rPr>
          <w:rStyle w:val="StyleUnderline"/>
        </w:rPr>
        <w:t>. The left may not agree on the size or purpose of the military, but it can agree America should strive for informed oversight and accountability.</w:t>
      </w:r>
      <w:r w:rsidRPr="00623846">
        <w:rPr>
          <w:sz w:val="14"/>
        </w:rPr>
        <w:t xml:space="preserve"> The bumper sticker of such principles is simple: Ask informed questions,86 illuminate and demand accountability for failures, encourage fresh thinking, and bring the American people into the discussion without fear. That this is so simple is an embarrassment to the present state of the “debate.” In detail, these principles should </w:t>
      </w:r>
      <w:proofErr w:type="gramStart"/>
      <w:r w:rsidRPr="00623846">
        <w:rPr>
          <w:sz w:val="14"/>
        </w:rPr>
        <w:t>include:</w:t>
      </w:r>
      <w:proofErr w:type="gramEnd"/>
      <w:r w:rsidRPr="00623846">
        <w:rPr>
          <w:sz w:val="14"/>
        </w:rPr>
        <w:t xml:space="preserve"> </w:t>
      </w:r>
      <w:r w:rsidRPr="00623846">
        <w:rPr>
          <w:rStyle w:val="StyleUnderline"/>
        </w:rPr>
        <w:t>Building the right force driven by security interests, not an inherently smaller force driven by an allergy to size.</w:t>
      </w:r>
      <w:r w:rsidRPr="00623846">
        <w:rPr>
          <w:sz w:val="14"/>
        </w:rPr>
        <w:t xml:space="preserve"> </w:t>
      </w:r>
      <w:r w:rsidRPr="00623846">
        <w:rPr>
          <w:rStyle w:val="StyleUnderline"/>
        </w:rPr>
        <w:t>Arguing that the U.S. military is too large without clarifying what it should be expected to do and how is, at best, a lazy and an ill-informed reaction to sticker shock</w:t>
      </w:r>
      <w:r w:rsidRPr="00623846">
        <w:rPr>
          <w:sz w:val="14"/>
        </w:rPr>
        <w:t xml:space="preserve">. There are valid questions — and a range of plausible answers — about the appropriate mission and scope of America’s forces, and a worthwhile dialogue to be had on where risks in force structure should reside. </w:t>
      </w:r>
      <w:r w:rsidRPr="00623846">
        <w:rPr>
          <w:rStyle w:val="StyleUnderline"/>
        </w:rPr>
        <w:t xml:space="preserve">Exploring fully how threat assessments impact military roles, missions, and investments. </w:t>
      </w:r>
      <w:r w:rsidRPr="00623846">
        <w:rPr>
          <w:rStyle w:val="Emphasis"/>
        </w:rPr>
        <w:t>A rigid antipathy to conflict and intervention, or to the military itself, leaves the left out of conversations that determine how and where America spends its blood and treasure</w:t>
      </w:r>
      <w:r w:rsidRPr="00623846">
        <w:rPr>
          <w:rStyle w:val="StyleUnderline"/>
        </w:rPr>
        <w:t>, and precludes the defense establishment from tackling questions important to the left</w:t>
      </w:r>
      <w:r w:rsidRPr="00623846">
        <w:rPr>
          <w:sz w:val="14"/>
        </w:rPr>
        <w:t xml:space="preserve"> (e.g., what does a world of accelerating climate change require of the U.S. military?). </w:t>
      </w:r>
      <w:r w:rsidRPr="00623846">
        <w:rPr>
          <w:rStyle w:val="StyleUnderline"/>
        </w:rPr>
        <w:t xml:space="preserve">The left’s absence from attempts to set the analytic agenda for defense policy is dangerous. </w:t>
      </w:r>
      <w:r w:rsidRPr="00623846">
        <w:rPr>
          <w:rStyle w:val="Emphasis"/>
        </w:rPr>
        <w:t>Engaging in more practical conversations about how military capabilities might be used, where, and why.</w:t>
      </w:r>
      <w:r w:rsidRPr="00623846">
        <w:rPr>
          <w:sz w:val="14"/>
        </w:rPr>
        <w:t xml:space="preserve"> Military platforms carry within them assumptions about the nature of U.S. strategy and interests that are poorly articulated in today’s defense authorizing environment. Most detailed political debate today emphasizes the cost of military platforms, or their associated acquisition processes, or, for legacy systems, the industrial base. </w:t>
      </w:r>
      <w:r w:rsidRPr="00623846">
        <w:rPr>
          <w:rStyle w:val="StyleUnderline"/>
        </w:rPr>
        <w:t xml:space="preserve">As Robert Farley noted in 2011, “Analysts, institutions, and politicians tend to respond to the arguments they see, rather than those that they don’t.”87 </w:t>
      </w:r>
      <w:r w:rsidRPr="00623846">
        <w:rPr>
          <w:sz w:val="14"/>
        </w:rPr>
        <w:t xml:space="preserve">Recruiting, retaining, and promoting the military and civilian skill sets and imagination necessary for </w:t>
      </w:r>
      <w:proofErr w:type="gramStart"/>
      <w:r w:rsidRPr="00623846">
        <w:rPr>
          <w:sz w:val="14"/>
        </w:rPr>
        <w:t>today’s</w:t>
      </w:r>
      <w:proofErr w:type="gramEnd"/>
      <w:r w:rsidRPr="00623846">
        <w:rPr>
          <w:sz w:val="14"/>
        </w:rPr>
        <w:t xml:space="preserve"> and tomorrow’s security challenges. The </w:t>
      </w:r>
      <w:proofErr w:type="gramStart"/>
      <w:r w:rsidRPr="00623846">
        <w:rPr>
          <w:sz w:val="14"/>
        </w:rPr>
        <w:t>mish-mash</w:t>
      </w:r>
      <w:proofErr w:type="gramEnd"/>
      <w:r w:rsidRPr="00623846">
        <w:rPr>
          <w:sz w:val="14"/>
        </w:rPr>
        <w:t xml:space="preserve"> of human capital and talent management processes of today’s Department of Defense, paired with a legacy focus on capacity, the booming costs of military personnel, a growing civil-military divide, and a growing gap in the military’s high-technical skills, spell a looming disaster for future military manpower. The left must treat this as a strategic priority rather than a mere bureaucratic matter. Increasing transparency to the public on the manner, costs, risks, intent, and success or failure of military interventions. As I wrote with Alice Friend, the current approach of military secrecy and unwillingness to pursue an “airing of grievances” about past strategic and operational failure “assumes that domestic support for U.S. military engagements can be sustained in an information vacuum. It draws on a reservoir of public faith in the military while also limiting the public’s ability to make an informed decision. This is a losing gamble.”88 The left should reset this dynamic. Deliberately connecting debates on America’s capabilities and political investments in preventing and resolving conflicts to the more mature debates on how to prepare to fight the nation’s wars. Diplomacy, development, economics, and intelligence demand modernization just as military forces do, and they need to be far better at measuring and communicating their value. The left should push the political dialogue on these matters beyond mere talking-points. </w:t>
      </w:r>
      <w:r w:rsidRPr="00623846">
        <w:rPr>
          <w:rStyle w:val="StyleUnderline"/>
        </w:rPr>
        <w:t xml:space="preserve">Ensuring that any military action America does engage in has clear goals, is limited in scope, is sustainable for the duration, and is assessed in terms of </w:t>
      </w:r>
      <w:proofErr w:type="gramStart"/>
      <w:r w:rsidRPr="00623846">
        <w:rPr>
          <w:rStyle w:val="StyleUnderline"/>
        </w:rPr>
        <w:t>fully-burdened</w:t>
      </w:r>
      <w:proofErr w:type="gramEnd"/>
      <w:r w:rsidRPr="00623846">
        <w:rPr>
          <w:rStyle w:val="StyleUnderline"/>
        </w:rPr>
        <w:t xml:space="preserve"> costs to the military, the broader national security community</w:t>
      </w:r>
      <w:r w:rsidRPr="00623846">
        <w:rPr>
          <w:sz w:val="14"/>
        </w:rPr>
        <w:t xml:space="preserve"> (intelligence analysts, diplomats, aid workers, contractors, and </w:t>
      </w:r>
      <w:r w:rsidRPr="00623846">
        <w:rPr>
          <w:rStyle w:val="StyleUnderline"/>
        </w:rPr>
        <w:t xml:space="preserve">more), U.S. allies, and local </w:t>
      </w:r>
      <w:r w:rsidRPr="00623846">
        <w:rPr>
          <w:rStyle w:val="StyleUnderline"/>
        </w:rPr>
        <w:lastRenderedPageBreak/>
        <w:t>population</w:t>
      </w:r>
      <w:r w:rsidRPr="00623846">
        <w:rPr>
          <w:sz w:val="14"/>
        </w:rPr>
        <w:t>s</w:t>
      </w:r>
      <w:r w:rsidRPr="00623846">
        <w:rPr>
          <w:rStyle w:val="StyleUnderline"/>
        </w:rPr>
        <w:t>. Exploring these matters is not pedantic or risky in the face of threats. It is the only responsible option, and the left should force these discussions</w:t>
      </w:r>
      <w:r w:rsidRPr="00623846">
        <w:rPr>
          <w:sz w:val="14"/>
        </w:rPr>
        <w:t xml:space="preserve">. Sustaining engaged and thoughtful interest, oversight, and civil skepticism of all military and non-military intervention activities abroad. The beginning of an intervention should not be the high point of political energy. It is shameful that the progress of the war in Afghanistan, the viability of the U.S. counterterrorism strategy, the occasional airstrikes in Syria, and much more escape serious oversight. Advancing civil-military relations with respectful skepticism of military employment; unconditional support for service members, families, and veterans; and resolve to right wrongs of past failures. </w:t>
      </w:r>
      <w:r w:rsidRPr="00623846">
        <w:rPr>
          <w:rStyle w:val="StyleUnderline"/>
        </w:rPr>
        <w:t xml:space="preserve">The left — in all its forms — </w:t>
      </w:r>
      <w:r w:rsidRPr="00343EA9">
        <w:rPr>
          <w:rStyle w:val="StyleUnderline"/>
          <w:highlight w:val="green"/>
        </w:rPr>
        <w:t xml:space="preserve">should </w:t>
      </w:r>
      <w:r w:rsidRPr="00343EA9">
        <w:rPr>
          <w:rStyle w:val="Emphasis"/>
          <w:highlight w:val="green"/>
        </w:rPr>
        <w:t>embrace</w:t>
      </w:r>
      <w:r w:rsidRPr="00623846">
        <w:rPr>
          <w:rStyle w:val="StyleUnderline"/>
        </w:rPr>
        <w:t xml:space="preserve"> the necessity of </w:t>
      </w:r>
      <w:r w:rsidRPr="00343EA9">
        <w:rPr>
          <w:rStyle w:val="Emphasis"/>
          <w:highlight w:val="green"/>
        </w:rPr>
        <w:t>active participation</w:t>
      </w:r>
      <w:r w:rsidRPr="00623846">
        <w:rPr>
          <w:rStyle w:val="StyleUnderline"/>
        </w:rPr>
        <w:t xml:space="preserve"> and serious debate </w:t>
      </w:r>
      <w:r w:rsidRPr="00343EA9">
        <w:rPr>
          <w:rStyle w:val="StyleUnderline"/>
          <w:highlight w:val="green"/>
        </w:rPr>
        <w:t xml:space="preserve">beyond the water’s edge. </w:t>
      </w:r>
      <w:r w:rsidRPr="00343EA9">
        <w:rPr>
          <w:rStyle w:val="Emphasis"/>
          <w:highlight w:val="green"/>
        </w:rPr>
        <w:t>That’s how to make national security more democratic</w:t>
      </w:r>
      <w:r w:rsidRPr="00623846">
        <w:rPr>
          <w:rStyle w:val="StyleUnderline"/>
        </w:rPr>
        <w:t xml:space="preserve">, transparent, </w:t>
      </w:r>
      <w:r w:rsidRPr="00343EA9">
        <w:rPr>
          <w:rStyle w:val="Emphasis"/>
          <w:highlight w:val="green"/>
        </w:rPr>
        <w:t>and</w:t>
      </w:r>
      <w:r w:rsidRPr="00623846">
        <w:rPr>
          <w:rStyle w:val="StyleUnderline"/>
        </w:rPr>
        <w:t xml:space="preserve"> therefore </w:t>
      </w:r>
      <w:r w:rsidRPr="00343EA9">
        <w:rPr>
          <w:rStyle w:val="Emphasis"/>
          <w:highlight w:val="green"/>
        </w:rPr>
        <w:t>accountable</w:t>
      </w:r>
      <w:r w:rsidRPr="00623846">
        <w:rPr>
          <w:rStyle w:val="StyleUnderline"/>
        </w:rPr>
        <w:t>. What could be more progressive than that?</w:t>
      </w:r>
    </w:p>
    <w:p w14:paraId="2D10414B" w14:textId="77777777" w:rsidR="00F1294B" w:rsidRPr="00623846" w:rsidRDefault="00F1294B" w:rsidP="00F1294B"/>
    <w:bookmarkEnd w:id="4"/>
    <w:p w14:paraId="422BC91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1C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C4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40A"/>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32F"/>
    <w:rsid w:val="006438CB"/>
    <w:rsid w:val="006478F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C12"/>
    <w:rsid w:val="00981F23"/>
    <w:rsid w:val="0098235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8FA"/>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BF7C7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D14"/>
    <w:rsid w:val="00DB2337"/>
    <w:rsid w:val="00DB5633"/>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5D0"/>
    <w:rsid w:val="00E72115"/>
    <w:rsid w:val="00E722A3"/>
    <w:rsid w:val="00E8322E"/>
    <w:rsid w:val="00E85E59"/>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94B"/>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F8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294EF"/>
  <w14:defaultImageDpi w14:val="300"/>
  <w15:docId w15:val="{859F7942-96E4-8341-86BE-D53B093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1C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1C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C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981C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981C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C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C12"/>
  </w:style>
  <w:style w:type="character" w:customStyle="1" w:styleId="Heading1Char">
    <w:name w:val="Heading 1 Char"/>
    <w:aliases w:val="Pocket Char"/>
    <w:basedOn w:val="DefaultParagraphFont"/>
    <w:link w:val="Heading1"/>
    <w:uiPriority w:val="9"/>
    <w:rsid w:val="00981C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1C1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81C1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981C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C1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981C12"/>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81C1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81C1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81C12"/>
    <w:rPr>
      <w:color w:val="auto"/>
      <w:u w:val="none"/>
    </w:rPr>
  </w:style>
  <w:style w:type="paragraph" w:styleId="DocumentMap">
    <w:name w:val="Document Map"/>
    <w:basedOn w:val="Normal"/>
    <w:link w:val="DocumentMapChar"/>
    <w:uiPriority w:val="99"/>
    <w:semiHidden/>
    <w:unhideWhenUsed/>
    <w:rsid w:val="00981C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C12"/>
    <w:rPr>
      <w:rFonts w:ascii="Lucida Grande" w:hAnsi="Lucida Grande" w:cs="Lucida Grande"/>
    </w:rPr>
  </w:style>
  <w:style w:type="paragraph" w:styleId="ListParagraph">
    <w:name w:val="List Paragraph"/>
    <w:aliases w:val="6 font"/>
    <w:basedOn w:val="Normal"/>
    <w:uiPriority w:val="99"/>
    <w:qFormat/>
    <w:rsid w:val="0064032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403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4032F"/>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ncbi.nlm.nih.gov/pmc/articles/PMC644656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express.co.uk/news/science/1287983/ozone-layer-global-warming-mass-extinction-dinosaurs-Southampto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space.com/starlink-satellite-reentry-ozone-depletion-atmospher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read.dukeupress.edu/american-literature/article/89/4/761/132823/Impossible-Futures-Fictions-of-Risk-in-the-Longue"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foreignaffairs.com/articles/2020-10-13/heads-sand"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58</Pages>
  <Words>20981</Words>
  <Characters>119597</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17</cp:revision>
  <dcterms:created xsi:type="dcterms:W3CDTF">2022-02-20T15:41:00Z</dcterms:created>
  <dcterms:modified xsi:type="dcterms:W3CDTF">2022-02-20T16:57:00Z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