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17075" w14:textId="77777777" w:rsidR="00F91448" w:rsidRPr="00623846" w:rsidRDefault="00F91448" w:rsidP="00F91448">
      <w:bookmarkStart w:id="0" w:name="_Hlk93229069"/>
    </w:p>
    <w:bookmarkEnd w:id="0"/>
    <w:p w14:paraId="4022277C" w14:textId="77777777" w:rsidR="00240676" w:rsidRPr="00240676" w:rsidRDefault="00240676" w:rsidP="00240676"/>
    <w:p w14:paraId="60090532" w14:textId="18D3F58B" w:rsidR="004116B6" w:rsidRDefault="004116B6" w:rsidP="004116B6">
      <w:pPr>
        <w:pStyle w:val="Heading1"/>
      </w:pPr>
      <w:r>
        <w:lastRenderedPageBreak/>
        <w:t>1AC</w:t>
      </w:r>
    </w:p>
    <w:p w14:paraId="30C84779" w14:textId="7CDDB22B" w:rsidR="000F72F9" w:rsidRPr="00623846" w:rsidRDefault="000F72F9" w:rsidP="000F72F9">
      <w:pPr>
        <w:pStyle w:val="Heading3"/>
        <w:rPr>
          <w:rFonts w:cs="Calibri"/>
        </w:rPr>
      </w:pPr>
      <w:r w:rsidRPr="00623846">
        <w:rPr>
          <w:rFonts w:cs="Calibri"/>
        </w:rPr>
        <w:lastRenderedPageBreak/>
        <w:t>Plan</w:t>
      </w:r>
    </w:p>
    <w:p w14:paraId="0E6ABC3C" w14:textId="77777777" w:rsidR="000F72F9" w:rsidRPr="00623846" w:rsidRDefault="000F72F9" w:rsidP="000F72F9"/>
    <w:p w14:paraId="2FC40404" w14:textId="77777777" w:rsidR="000F72F9" w:rsidRPr="00623846" w:rsidRDefault="000F72F9" w:rsidP="000F72F9">
      <w:pPr>
        <w:pStyle w:val="Heading4"/>
        <w:rPr>
          <w:rFonts w:cs="Calibri"/>
        </w:rPr>
      </w:pPr>
      <w:r w:rsidRPr="00623846">
        <w:rPr>
          <w:rFonts w:cs="Calibri"/>
        </w:rPr>
        <w:t>Plan: Private entities ought not appropriate outer space via Large Satellite Constellations in Lower Earth Orbit</w:t>
      </w:r>
    </w:p>
    <w:p w14:paraId="0DDAEC77" w14:textId="77777777" w:rsidR="000F72F9" w:rsidRPr="00623846" w:rsidRDefault="000F72F9" w:rsidP="000F72F9">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22AE50FF" w14:textId="77777777" w:rsidR="000F72F9" w:rsidRPr="00623846" w:rsidRDefault="000F72F9" w:rsidP="000F72F9">
      <w:pPr>
        <w:pStyle w:val="ListParagraph"/>
        <w:numPr>
          <w:ilvl w:val="0"/>
          <w:numId w:val="12"/>
        </w:numPr>
      </w:pPr>
      <w:r w:rsidRPr="00623846">
        <w:t>LSC = large satellite constellations</w:t>
      </w:r>
    </w:p>
    <w:p w14:paraId="14661038" w14:textId="77777777" w:rsidR="000F72F9" w:rsidRPr="00623846" w:rsidRDefault="000F72F9" w:rsidP="000F72F9">
      <w:pPr>
        <w:pStyle w:val="ListParagraph"/>
        <w:numPr>
          <w:ilvl w:val="0"/>
          <w:numId w:val="12"/>
        </w:numPr>
      </w:pPr>
      <w:r w:rsidRPr="00623846">
        <w:t>Outlines “L”SC thresholds</w:t>
      </w:r>
    </w:p>
    <w:p w14:paraId="2A88F60F" w14:textId="77777777" w:rsidR="000F72F9" w:rsidRPr="00623846" w:rsidRDefault="000F72F9" w:rsidP="000F72F9">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63545C63" w14:textId="77777777" w:rsidR="000F72F9" w:rsidRPr="00623846" w:rsidRDefault="000F72F9" w:rsidP="000F72F9">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366931FC" w14:textId="77777777" w:rsidR="000F72F9" w:rsidRPr="00623846" w:rsidRDefault="000F72F9" w:rsidP="000F72F9">
      <w:r w:rsidRPr="00623846">
        <w:t xml:space="preserve">6. Conclusion </w:t>
      </w:r>
    </w:p>
    <w:p w14:paraId="7CAF5939" w14:textId="77777777" w:rsidR="000F72F9" w:rsidRPr="00623846" w:rsidRDefault="000F72F9" w:rsidP="000F72F9">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6DFEE740" w14:textId="77777777" w:rsidR="000F72F9" w:rsidRPr="00623846" w:rsidRDefault="000F72F9" w:rsidP="000F72F9">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66FA72B7" w14:textId="77777777" w:rsidR="000F72F9" w:rsidRPr="00623846" w:rsidRDefault="000F72F9" w:rsidP="000F72F9">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310FC90C" w14:textId="77777777" w:rsidR="000F72F9" w:rsidRPr="00623846" w:rsidRDefault="000F72F9" w:rsidP="000F72F9">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45A0A0C9" w14:textId="77777777" w:rsidR="000F72F9" w:rsidRPr="00623846" w:rsidRDefault="000F72F9" w:rsidP="000F72F9"/>
    <w:p w14:paraId="3E45072D" w14:textId="77777777" w:rsidR="000F72F9" w:rsidRPr="00623846" w:rsidRDefault="000F72F9" w:rsidP="000F72F9">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7931201D" w14:textId="77777777" w:rsidR="000F72F9" w:rsidRPr="00623846" w:rsidRDefault="000F72F9" w:rsidP="000F72F9">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6CA9DF69" w14:textId="77777777" w:rsidR="000F72F9" w:rsidRPr="00623846" w:rsidRDefault="000F72F9" w:rsidP="000F72F9">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4BECA81E" w14:textId="77777777" w:rsidR="000F72F9" w:rsidRPr="00623846" w:rsidRDefault="000F72F9" w:rsidP="000F72F9">
      <w:r w:rsidRPr="00623846">
        <w:rPr>
          <w:rStyle w:val="StyleUnderline"/>
        </w:rPr>
        <w:t>New satellite tech could bring billions more online</w:t>
      </w:r>
      <w:r w:rsidRPr="00623846">
        <w:t>. But will Big Tech bring their extractive ethos into space?</w:t>
      </w:r>
    </w:p>
    <w:p w14:paraId="50FA732B" w14:textId="77777777" w:rsidR="000F72F9" w:rsidRPr="00623846" w:rsidRDefault="000F72F9" w:rsidP="000F72F9">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3212485" w14:textId="77777777" w:rsidR="000F72F9" w:rsidRPr="00623846" w:rsidRDefault="000F72F9" w:rsidP="000F72F9">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 xml:space="preserve">from </w:t>
      </w:r>
      <w:proofErr w:type="gramStart"/>
      <w:r w:rsidRPr="00C57A4B">
        <w:rPr>
          <w:rStyle w:val="StyleUnderline"/>
          <w:highlight w:val="green"/>
        </w:rPr>
        <w:t>space, and</w:t>
      </w:r>
      <w:proofErr w:type="gramEnd"/>
      <w:r w:rsidRPr="00C57A4B">
        <w:rPr>
          <w:rStyle w:val="StyleUnderline"/>
          <w:highlight w:val="green"/>
        </w:rPr>
        <w:t xml:space="preserve">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1982CB60" w14:textId="77777777" w:rsidR="000F72F9" w:rsidRPr="00623846" w:rsidRDefault="000F72F9" w:rsidP="000F72F9">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49C0D92C" w14:textId="77777777" w:rsidR="000F72F9" w:rsidRPr="00623846" w:rsidRDefault="000F72F9" w:rsidP="000F72F9">
      <w:proofErr w:type="gramStart"/>
      <w:r w:rsidRPr="00623846">
        <w:t>So</w:t>
      </w:r>
      <w:proofErr w:type="gramEnd"/>
      <w:r w:rsidRPr="00623846">
        <w:t xml:space="preserve"> what's not to love?</w:t>
      </w:r>
    </w:p>
    <w:p w14:paraId="065848C6" w14:textId="77777777" w:rsidR="000F72F9" w:rsidRPr="00623846" w:rsidRDefault="000F72F9" w:rsidP="000F72F9">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03EC9AF7" w14:textId="77777777" w:rsidR="000F72F9" w:rsidRPr="00623846" w:rsidRDefault="000F72F9" w:rsidP="000F72F9">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2701B0B3" w14:textId="77777777" w:rsidR="000F72F9" w:rsidRPr="00623846" w:rsidRDefault="000F72F9" w:rsidP="000F72F9">
      <w:r w:rsidRPr="00623846">
        <w:t>The scramble for space</w:t>
      </w:r>
    </w:p>
    <w:p w14:paraId="06E49AFF" w14:textId="77777777" w:rsidR="000F72F9" w:rsidRPr="00623846" w:rsidRDefault="000F72F9" w:rsidP="000F72F9">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0B1AE58F" w14:textId="77777777" w:rsidR="000F72F9" w:rsidRPr="00623846" w:rsidRDefault="000F72F9" w:rsidP="000F72F9">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 xml:space="preserve">as a </w:t>
      </w:r>
      <w:proofErr w:type="gramStart"/>
      <w:r w:rsidRPr="00C57A4B">
        <w:rPr>
          <w:rStyle w:val="StyleUnderline"/>
          <w:highlight w:val="green"/>
        </w:rPr>
        <w:t>commons</w:t>
      </w:r>
      <w:proofErr w:type="gramEnd"/>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623846">
        <w:t>'global commons'"</w:t>
      </w:r>
      <w:proofErr w:type="gramEnd"/>
      <w:r w:rsidRPr="00623846">
        <w:t xml:space="preserve"> and refers to the Moon Agreement as "a failed attempt at constraining free enterprise."</w:t>
      </w:r>
    </w:p>
    <w:p w14:paraId="21E545EA" w14:textId="77777777" w:rsidR="000F72F9" w:rsidRPr="00623846" w:rsidRDefault="000F72F9" w:rsidP="000F72F9">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73B7E6DD" w14:textId="77777777" w:rsidR="000F72F9" w:rsidRPr="00623846" w:rsidRDefault="000F72F9" w:rsidP="000F72F9">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7120A9B6" w14:textId="77777777" w:rsidR="000F72F9" w:rsidRPr="00623846" w:rsidRDefault="000F72F9" w:rsidP="000F72F9">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w:t>
      </w:r>
      <w:proofErr w:type="gramStart"/>
      <w:r w:rsidRPr="00623846">
        <w:rPr>
          <w:rStyle w:val="StyleUnderline"/>
        </w:rPr>
        <w:t>ultimate goal</w:t>
      </w:r>
      <w:proofErr w:type="gramEnd"/>
      <w:r w:rsidRPr="00623846">
        <w:rPr>
          <w:rStyle w:val="StyleUnderline"/>
        </w:rPr>
        <w:t xml:space="preserve">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proofErr w:type="gramStart"/>
      <w:r w:rsidRPr="00C57A4B">
        <w:rPr>
          <w:rStyle w:val="StyleUnderline"/>
          <w:highlight w:val="green"/>
        </w:rPr>
        <w:t>privatization</w:t>
      </w:r>
      <w:proofErr w:type="gramEnd"/>
      <w:r w:rsidRPr="00C57A4B">
        <w:rPr>
          <w:rStyle w:val="StyleUnderline"/>
          <w:highlight w:val="green"/>
        </w:rPr>
        <w:t xml:space="preserve">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0D1BAE05" w14:textId="77777777" w:rsidR="000F72F9" w:rsidRPr="00623846" w:rsidRDefault="000F72F9" w:rsidP="000F72F9">
      <w:r w:rsidRPr="00623846">
        <w:t>Telecommunications: driving inequality or empowering citizens?</w:t>
      </w:r>
    </w:p>
    <w:p w14:paraId="79EFB5E0" w14:textId="77777777" w:rsidR="000F72F9" w:rsidRPr="00623846" w:rsidRDefault="000F72F9" w:rsidP="000F72F9">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7C215E30" w14:textId="77777777" w:rsidR="000F72F9" w:rsidRPr="00623846" w:rsidRDefault="000F72F9" w:rsidP="000F72F9">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2727558B" w14:textId="77777777" w:rsidR="000F72F9" w:rsidRPr="00623846" w:rsidRDefault="000F72F9" w:rsidP="000F72F9">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2B0983F3" w14:textId="77777777" w:rsidR="000F72F9" w:rsidRPr="00623846" w:rsidRDefault="000F72F9" w:rsidP="000F72F9">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 xml:space="preserve">likely to </w:t>
      </w:r>
      <w:proofErr w:type="gramStart"/>
      <w:r w:rsidRPr="00623846">
        <w:t>open up</w:t>
      </w:r>
      <w:proofErr w:type="gramEnd"/>
      <w:r w:rsidRPr="00623846">
        <w:t xml:space="preserve"> a new front in the ongoing wrangling by geo-political power blocs over the future of the Internet.</w:t>
      </w:r>
    </w:p>
    <w:p w14:paraId="2717BB93" w14:textId="77777777" w:rsidR="000F72F9" w:rsidRPr="00623846" w:rsidRDefault="000F72F9" w:rsidP="000F72F9">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5483B604" w14:textId="77777777" w:rsidR="000F72F9" w:rsidRPr="00623846" w:rsidRDefault="000F72F9" w:rsidP="000F72F9">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BEA9975" w14:textId="77777777" w:rsidR="000F72F9" w:rsidRPr="00623846" w:rsidRDefault="000F72F9" w:rsidP="000F72F9">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 xml:space="preserve">the </w:t>
      </w:r>
      <w:r w:rsidRPr="00C57A4B">
        <w:rPr>
          <w:rStyle w:val="StyleUnderline"/>
          <w:highlight w:val="green"/>
        </w:rPr>
        <w:lastRenderedPageBreak/>
        <w:t>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520E0DD2" w14:textId="77777777" w:rsidR="000F72F9" w:rsidRPr="00623846" w:rsidRDefault="000F72F9" w:rsidP="000F72F9">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w:t>
      </w:r>
      <w:proofErr w:type="gramStart"/>
      <w:r w:rsidRPr="00623846">
        <w:t>commons</w:t>
      </w:r>
      <w:proofErr w:type="gramEnd"/>
      <w:r w:rsidRPr="00623846">
        <w:t xml:space="preserve">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w:t>
      </w:r>
      <w:r w:rsidRPr="00623846">
        <w:rPr>
          <w:rStyle w:val="StyleUnderline"/>
        </w:rPr>
        <w:lastRenderedPageBreak/>
        <w:t>involves not just the end result of affordable access, but also the process through which people gain that access.</w:t>
      </w:r>
    </w:p>
    <w:p w14:paraId="003515D9" w14:textId="77777777" w:rsidR="000F72F9" w:rsidRPr="00623846" w:rsidRDefault="000F72F9" w:rsidP="000F72F9"/>
    <w:p w14:paraId="291AE745" w14:textId="77777777" w:rsidR="000F72F9" w:rsidRPr="00623846" w:rsidRDefault="000F72F9" w:rsidP="000F72F9">
      <w:pPr>
        <w:pStyle w:val="Heading4"/>
        <w:rPr>
          <w:rFonts w:cs="Calibri"/>
        </w:rPr>
      </w:pPr>
      <w:proofErr w:type="spellStart"/>
      <w:r w:rsidRPr="00623846">
        <w:rPr>
          <w:rFonts w:cs="Calibri"/>
        </w:rPr>
        <w:t>Starlink</w:t>
      </w:r>
      <w:proofErr w:type="spellEnd"/>
      <w:r w:rsidRPr="00623846">
        <w:rPr>
          <w:rFonts w:cs="Calibri"/>
        </w:rPr>
        <w:t xml:space="preserve"> sucks – capacity limits, line of sight, cost.</w:t>
      </w:r>
    </w:p>
    <w:p w14:paraId="0826FDA3" w14:textId="77777777" w:rsidR="000F72F9" w:rsidRPr="00623846" w:rsidRDefault="000F72F9" w:rsidP="000F72F9">
      <w:r w:rsidRPr="00623846">
        <w:rPr>
          <w:rStyle w:val="Style13ptBold"/>
        </w:rPr>
        <w:t xml:space="preserve">Bode 21 </w:t>
      </w:r>
      <w:r w:rsidRPr="00623846">
        <w:t>“</w:t>
      </w:r>
      <w:proofErr w:type="spellStart"/>
      <w:r w:rsidRPr="00623846">
        <w:t>Starlink</w:t>
      </w:r>
      <w:proofErr w:type="spellEnd"/>
      <w:r w:rsidRPr="00623846">
        <w:t xml:space="preserve"> Reviews Show </w:t>
      </w:r>
      <w:proofErr w:type="gramStart"/>
      <w:r w:rsidRPr="00623846">
        <w:t>The</w:t>
      </w:r>
      <w:proofErr w:type="gramEnd"/>
      <w:r w:rsidRPr="00623846">
        <w:t xml:space="preserve"> Limitations Of Musk's Broadband Play” May 28, 2021, Karl Bode [Freelance writer, editor, and analyst with over two decades of experience writing about consumer protection, net neutrality, telecom, online advertising, media consolidation, monopoly power, and the streaming video space. My work has appeared at The Verge, </w:t>
      </w:r>
      <w:proofErr w:type="spellStart"/>
      <w:r w:rsidRPr="00623846">
        <w:t>Techdirt</w:t>
      </w:r>
      <w:proofErr w:type="spellEnd"/>
      <w:r w:rsidRPr="00623846">
        <w:t xml:space="preserve">, Ars </w:t>
      </w:r>
      <w:proofErr w:type="spellStart"/>
      <w:r w:rsidRPr="00623846">
        <w:t>Technica</w:t>
      </w:r>
      <w:proofErr w:type="spellEnd"/>
      <w:r w:rsidRPr="00623846">
        <w:t xml:space="preserve">, </w:t>
      </w:r>
      <w:proofErr w:type="spellStart"/>
      <w:r w:rsidRPr="00623846">
        <w:t>DSLReports</w:t>
      </w:r>
      <w:proofErr w:type="spellEnd"/>
      <w:r w:rsidRPr="00623846">
        <w:t xml:space="preserve">, Medium's </w:t>
      </w:r>
      <w:proofErr w:type="spellStart"/>
      <w:r w:rsidRPr="00623846">
        <w:t>OneZero</w:t>
      </w:r>
      <w:proofErr w:type="spellEnd"/>
      <w:r w:rsidRPr="00623846">
        <w:t xml:space="preserve">, and Vice's Motherboard.] </w:t>
      </w:r>
      <w:hyperlink r:id="rId10" w:history="1">
        <w:r w:rsidRPr="00623846">
          <w:rPr>
            <w:rStyle w:val="Hyperlink"/>
          </w:rPr>
          <w:t>https://www.techdirt.com/articles/20210518/09565246820/starlink-reviews-show-limitations-musks-broadband-play.shtml</w:t>
        </w:r>
      </w:hyperlink>
      <w:r w:rsidRPr="00623846">
        <w:t xml:space="preserve"> SM</w:t>
      </w:r>
    </w:p>
    <w:p w14:paraId="5ADD1933" w14:textId="77777777" w:rsidR="000F72F9" w:rsidRPr="00623846" w:rsidRDefault="000F72F9" w:rsidP="000F72F9">
      <w:pPr>
        <w:rPr>
          <w:rStyle w:val="StyleUnderline"/>
        </w:rPr>
      </w:pPr>
      <w:proofErr w:type="gramStart"/>
      <w:r w:rsidRPr="00623846">
        <w:t>So</w:t>
      </w:r>
      <w:proofErr w:type="gramEnd"/>
      <w:r w:rsidRPr="00623846">
        <w:t xml:space="preserve"> we've already noted several times that while Elon Musk's </w:t>
      </w:r>
      <w:proofErr w:type="spellStart"/>
      <w:r w:rsidRPr="00623846">
        <w:t>Starlink</w:t>
      </w:r>
      <w:proofErr w:type="spellEnd"/>
      <w:r w:rsidRPr="00623846">
        <w:t xml:space="preserve"> internet broadband service will be a great thing for folks certainly out of the range of existing broadband options, it's not going to be the massive disruption many people assume. For one thing, </w:t>
      </w:r>
      <w:r w:rsidRPr="00C57A4B">
        <w:rPr>
          <w:rStyle w:val="StyleUnderline"/>
          <w:highlight w:val="green"/>
        </w:rPr>
        <w:t>the service</w:t>
      </w:r>
      <w:r w:rsidRPr="00623846">
        <w:rPr>
          <w:rStyle w:val="StyleUnderline"/>
        </w:rPr>
        <w:t xml:space="preserve"> is </w:t>
      </w:r>
      <w:r w:rsidRPr="00C57A4B">
        <w:rPr>
          <w:rStyle w:val="StyleUnderline"/>
          <w:highlight w:val="green"/>
        </w:rPr>
        <w:t>only</w:t>
      </w:r>
      <w:r w:rsidRPr="00623846">
        <w:rPr>
          <w:rStyle w:val="StyleUnderline"/>
        </w:rPr>
        <w:t xml:space="preserve"> going to </w:t>
      </w:r>
      <w:r w:rsidRPr="00C57A4B">
        <w:rPr>
          <w:rStyle w:val="StyleUnderline"/>
          <w:highlight w:val="green"/>
        </w:rPr>
        <w:t xml:space="preserve">serve </w:t>
      </w:r>
      <w:r w:rsidRPr="00623846">
        <w:rPr>
          <w:rStyle w:val="StyleUnderline"/>
        </w:rPr>
        <w:t xml:space="preserve">around </w:t>
      </w:r>
      <w:r w:rsidRPr="00C57A4B">
        <w:rPr>
          <w:rStyle w:val="StyleUnderline"/>
          <w:highlight w:val="green"/>
        </w:rPr>
        <w:t>800,000 subscribers in a country where</w:t>
      </w:r>
      <w:r w:rsidRPr="00623846">
        <w:rPr>
          <w:rStyle w:val="StyleUnderline"/>
        </w:rPr>
        <w:t xml:space="preserve"> up to </w:t>
      </w:r>
      <w:r w:rsidRPr="00C57A4B">
        <w:rPr>
          <w:rStyle w:val="StyleUnderline"/>
          <w:highlight w:val="green"/>
        </w:rPr>
        <w:t>42 million</w:t>
      </w:r>
      <w:r w:rsidRPr="00623846">
        <w:rPr>
          <w:rStyle w:val="StyleUnderline"/>
        </w:rPr>
        <w:t xml:space="preserve"> Americans </w:t>
      </w:r>
      <w:r w:rsidRPr="00C57A4B">
        <w:rPr>
          <w:rStyle w:val="StyleUnderline"/>
          <w:highlight w:val="green"/>
        </w:rPr>
        <w:t>lack broadband access and</w:t>
      </w:r>
      <w:r w:rsidRPr="00623846">
        <w:rPr>
          <w:rStyle w:val="StyleUnderline"/>
        </w:rPr>
        <w:t xml:space="preserve"> another </w:t>
      </w:r>
      <w:r w:rsidRPr="00C57A4B">
        <w:rPr>
          <w:rStyle w:val="StyleUnderline"/>
          <w:highlight w:val="green"/>
        </w:rPr>
        <w:t xml:space="preserve">83 million </w:t>
      </w:r>
      <w:r w:rsidRPr="00623846">
        <w:rPr>
          <w:rStyle w:val="StyleUnderline"/>
        </w:rPr>
        <w:t xml:space="preserve">consumers </w:t>
      </w:r>
      <w:r w:rsidRPr="00C57A4B">
        <w:rPr>
          <w:rStyle w:val="StyleUnderline"/>
          <w:highlight w:val="green"/>
        </w:rPr>
        <w:t>live under</w:t>
      </w:r>
      <w:r w:rsidRPr="00623846">
        <w:rPr>
          <w:rStyle w:val="StyleUnderline"/>
        </w:rPr>
        <w:t xml:space="preserve"> a broadband </w:t>
      </w:r>
      <w:r w:rsidRPr="00C57A4B">
        <w:rPr>
          <w:rStyle w:val="StyleUnderline"/>
          <w:highlight w:val="green"/>
        </w:rPr>
        <w:t>monopoly</w:t>
      </w:r>
      <w:r w:rsidRPr="00623846">
        <w:rPr>
          <w:rStyle w:val="StyleUnderline"/>
        </w:rPr>
        <w:t>.</w:t>
      </w:r>
      <w:r w:rsidRPr="00623846">
        <w:t xml:space="preserve"> So </w:t>
      </w:r>
      <w:r w:rsidRPr="00623846">
        <w:rPr>
          <w:rStyle w:val="StyleUnderline"/>
        </w:rPr>
        <w:t xml:space="preserve">even at the high-end, extremely optimistic, </w:t>
      </w:r>
      <w:proofErr w:type="gramStart"/>
      <w:r w:rsidRPr="00623846">
        <w:rPr>
          <w:rStyle w:val="StyleUnderline"/>
        </w:rPr>
        <w:t>longer term</w:t>
      </w:r>
      <w:proofErr w:type="gramEnd"/>
      <w:r w:rsidRPr="00623846">
        <w:rPr>
          <w:rStyle w:val="StyleUnderline"/>
        </w:rPr>
        <w:t xml:space="preserve"> goal of 6 million total </w:t>
      </w:r>
      <w:proofErr w:type="spellStart"/>
      <w:r w:rsidRPr="00623846">
        <w:rPr>
          <w:rStyle w:val="StyleUnderline"/>
        </w:rPr>
        <w:t>Starlink</w:t>
      </w:r>
      <w:proofErr w:type="spellEnd"/>
      <w:r w:rsidRPr="00623846">
        <w:rPr>
          <w:rStyle w:val="StyleUnderline"/>
        </w:rPr>
        <w:t xml:space="preserve"> subscribers, we're talking about a small dent in a very big problem.</w:t>
      </w:r>
    </w:p>
    <w:p w14:paraId="6F1CA233" w14:textId="77777777" w:rsidR="000F72F9" w:rsidRPr="00623846" w:rsidRDefault="000F72F9" w:rsidP="000F72F9">
      <w:r w:rsidRPr="00623846">
        <w:rPr>
          <w:rStyle w:val="StyleUnderline"/>
        </w:rPr>
        <w:t xml:space="preserve">Another problem is that for many of America's underserved populations, </w:t>
      </w:r>
      <w:r w:rsidRPr="00C57A4B">
        <w:rPr>
          <w:rStyle w:val="StyleUnderline"/>
          <w:highlight w:val="green"/>
        </w:rPr>
        <w:t>the real issue is cost.</w:t>
      </w:r>
      <w:r w:rsidRPr="00623846">
        <w:rPr>
          <w:rStyle w:val="StyleUnderline"/>
        </w:rPr>
        <w:t xml:space="preserve"> And given its $500 initial down payment for hardware, and $100 monthly price tag, the service is going to be well out of range </w:t>
      </w:r>
      <w:r w:rsidRPr="00C57A4B">
        <w:rPr>
          <w:rStyle w:val="StyleUnderline"/>
          <w:highlight w:val="green"/>
        </w:rPr>
        <w:t>for</w:t>
      </w:r>
      <w:r w:rsidRPr="00623846">
        <w:rPr>
          <w:rStyle w:val="StyleUnderline"/>
        </w:rPr>
        <w:t xml:space="preserve"> many </w:t>
      </w:r>
      <w:r w:rsidRPr="00C57A4B">
        <w:rPr>
          <w:rStyle w:val="StyleUnderline"/>
          <w:highlight w:val="green"/>
        </w:rPr>
        <w:t>folks who really need it.</w:t>
      </w:r>
      <w:r w:rsidRPr="00C57A4B">
        <w:rPr>
          <w:highlight w:val="green"/>
        </w:rPr>
        <w:t xml:space="preserve"> </w:t>
      </w:r>
      <w:r w:rsidRPr="00623846">
        <w:t xml:space="preserve">That said, if you can </w:t>
      </w:r>
      <w:proofErr w:type="gramStart"/>
      <w:r w:rsidRPr="00623846">
        <w:t>actually get</w:t>
      </w:r>
      <w:proofErr w:type="gramEnd"/>
      <w:r w:rsidRPr="00623846">
        <w:t xml:space="preserve"> it, and actually afford it, and currently have no access to fixed line service, it's going to be an upgrade. Probably, anyway.</w:t>
      </w:r>
    </w:p>
    <w:p w14:paraId="38877537" w14:textId="77777777" w:rsidR="000F72F9" w:rsidRPr="00623846" w:rsidRDefault="000F72F9" w:rsidP="000F72F9">
      <w:r w:rsidRPr="00623846">
        <w:t xml:space="preserve">New reviews at outlets like The Verge have taken some additional bloom off the rose, noting </w:t>
      </w:r>
      <w:r w:rsidRPr="00623846">
        <w:rPr>
          <w:rStyle w:val="StyleUnderline"/>
        </w:rPr>
        <w:t xml:space="preserve">that </w:t>
      </w:r>
      <w:r w:rsidRPr="00C57A4B">
        <w:rPr>
          <w:rStyle w:val="StyleUnderline"/>
          <w:highlight w:val="green"/>
        </w:rPr>
        <w:t xml:space="preserve">line of sight and other technical issues </w:t>
      </w:r>
      <w:r w:rsidRPr="00623846">
        <w:rPr>
          <w:rStyle w:val="StyleUnderline"/>
        </w:rPr>
        <w:t xml:space="preserve">are </w:t>
      </w:r>
      <w:r w:rsidRPr="00C57A4B">
        <w:rPr>
          <w:rStyle w:val="StyleUnderline"/>
          <w:highlight w:val="green"/>
        </w:rPr>
        <w:t>mar</w:t>
      </w:r>
      <w:r w:rsidRPr="00623846">
        <w:rPr>
          <w:rStyle w:val="StyleUnderline"/>
        </w:rPr>
        <w:t xml:space="preserve">ring </w:t>
      </w:r>
      <w:r w:rsidRPr="00C57A4B">
        <w:rPr>
          <w:rStyle w:val="StyleUnderline"/>
          <w:highlight w:val="green"/>
        </w:rPr>
        <w:t>the service</w:t>
      </w:r>
      <w:r w:rsidRPr="00623846">
        <w:t xml:space="preserve">, at least during its current, ongoing 10,000 user beta. Says The Verge's </w:t>
      </w:r>
      <w:proofErr w:type="spellStart"/>
      <w:r w:rsidRPr="00623846">
        <w:t>Nilay</w:t>
      </w:r>
      <w:proofErr w:type="spellEnd"/>
      <w:r w:rsidRPr="00623846">
        <w:t xml:space="preserve"> Patel:</w:t>
      </w:r>
    </w:p>
    <w:p w14:paraId="3FA88E08" w14:textId="77777777" w:rsidR="000F72F9" w:rsidRPr="00623846" w:rsidRDefault="000F72F9" w:rsidP="000F72F9">
      <w:pPr>
        <w:rPr>
          <w:rStyle w:val="StyleUnderline"/>
        </w:rPr>
      </w:pPr>
      <w:r w:rsidRPr="00623846">
        <w:t>"</w:t>
      </w:r>
      <w:proofErr w:type="spellStart"/>
      <w:r w:rsidRPr="00623846">
        <w:t>Starlink</w:t>
      </w:r>
      <w:proofErr w:type="spellEnd"/>
      <w:r w:rsidRPr="00623846">
        <w:t xml:space="preserve">, a new satellite internet service from SpaceX, is a spectacular technical achievement that might one day do all of these things. But </w:t>
      </w:r>
      <w:r w:rsidRPr="00623846">
        <w:rPr>
          <w:rStyle w:val="StyleUnderline"/>
        </w:rPr>
        <w:t xml:space="preserve">right </w:t>
      </w:r>
      <w:proofErr w:type="gramStart"/>
      <w:r w:rsidRPr="00623846">
        <w:rPr>
          <w:rStyle w:val="StyleUnderline"/>
        </w:rPr>
        <w:t>now</w:t>
      </w:r>
      <w:proofErr w:type="gramEnd"/>
      <w:r w:rsidRPr="00623846">
        <w:rPr>
          <w:rStyle w:val="StyleUnderline"/>
        </w:rPr>
        <w:t xml:space="preserve"> </w:t>
      </w:r>
      <w:r w:rsidRPr="00C57A4B">
        <w:rPr>
          <w:rStyle w:val="StyleUnderline"/>
          <w:highlight w:val="green"/>
        </w:rPr>
        <w:t>it is</w:t>
      </w:r>
      <w:r w:rsidRPr="00623846">
        <w:rPr>
          <w:rStyle w:val="StyleUnderline"/>
        </w:rPr>
        <w:t xml:space="preserve"> also very much a beta product that is </w:t>
      </w:r>
      <w:r w:rsidRPr="00C57A4B">
        <w:rPr>
          <w:rStyle w:val="StyleUnderline"/>
          <w:highlight w:val="green"/>
        </w:rPr>
        <w:t>unreliable, inconsistent, and foiled by</w:t>
      </w:r>
      <w:r w:rsidRPr="00623846">
        <w:rPr>
          <w:rStyle w:val="StyleUnderline"/>
        </w:rPr>
        <w:t xml:space="preserve"> even the merest suggestion of </w:t>
      </w:r>
      <w:r w:rsidRPr="00C57A4B">
        <w:rPr>
          <w:rStyle w:val="StyleUnderline"/>
          <w:highlight w:val="green"/>
        </w:rPr>
        <w:t>trees</w:t>
      </w:r>
      <w:r w:rsidRPr="00623846">
        <w:rPr>
          <w:rStyle w:val="StyleUnderline"/>
        </w:rPr>
        <w:t>."</w:t>
      </w:r>
    </w:p>
    <w:p w14:paraId="405D9496" w14:textId="77777777" w:rsidR="000F72F9" w:rsidRPr="00623846" w:rsidRDefault="000F72F9" w:rsidP="000F72F9">
      <w:pPr>
        <w:rPr>
          <w:rStyle w:val="StyleUnderline"/>
        </w:rPr>
      </w:pPr>
      <w:r w:rsidRPr="00623846">
        <w:t xml:space="preserve">Throughout the review, Patel makes it clear </w:t>
      </w:r>
      <w:r w:rsidRPr="00623846">
        <w:rPr>
          <w:rStyle w:val="StyleUnderline"/>
        </w:rPr>
        <w:t>these problems aren't small potatoes:</w:t>
      </w:r>
    </w:p>
    <w:p w14:paraId="611A0380" w14:textId="77777777" w:rsidR="000F72F9" w:rsidRPr="00623846" w:rsidRDefault="000F72F9" w:rsidP="000F72F9">
      <w:r w:rsidRPr="00623846">
        <w:rPr>
          <w:rStyle w:val="StyleUnderline"/>
        </w:rPr>
        <w:t xml:space="preserve">"I am going to emphasize the line-of-sight requirement, since it is crucial to understanding what </w:t>
      </w:r>
      <w:proofErr w:type="spellStart"/>
      <w:r w:rsidRPr="00623846">
        <w:rPr>
          <w:rStyle w:val="StyleUnderline"/>
        </w:rPr>
        <w:t>Starlink</w:t>
      </w:r>
      <w:proofErr w:type="spellEnd"/>
      <w:r w:rsidRPr="00623846">
        <w:rPr>
          <w:rStyle w:val="StyleUnderline"/>
        </w:rPr>
        <w:t xml:space="preserve"> can and cannot do right now, and </w:t>
      </w:r>
      <w:r w:rsidRPr="00C57A4B">
        <w:rPr>
          <w:rStyle w:val="StyleUnderline"/>
          <w:highlight w:val="green"/>
        </w:rPr>
        <w:t>it’s an important reality check on</w:t>
      </w:r>
      <w:r w:rsidRPr="00623846">
        <w:rPr>
          <w:rStyle w:val="StyleUnderline"/>
        </w:rPr>
        <w:t xml:space="preserve"> wh</w:t>
      </w:r>
      <w:r w:rsidRPr="00623846">
        <w:rPr>
          <w:rStyle w:val="StyleUnderline"/>
        </w:rPr>
        <w:lastRenderedPageBreak/>
        <w:t xml:space="preserve">at it might be able to do in </w:t>
      </w:r>
      <w:r w:rsidRPr="00C57A4B">
        <w:rPr>
          <w:rStyle w:val="StyleUnderline"/>
          <w:highlight w:val="green"/>
        </w:rPr>
        <w:t>the future</w:t>
      </w:r>
      <w:r w:rsidRPr="00623846">
        <w:rPr>
          <w:rStyle w:val="StyleUnderline"/>
        </w:rPr>
        <w:t>.</w:t>
      </w:r>
      <w:r w:rsidRPr="00623846">
        <w:t xml:space="preserve"> Like the similarly over-hyped </w:t>
      </w:r>
      <w:proofErr w:type="spellStart"/>
      <w:r w:rsidRPr="00623846">
        <w:t>mmWave</w:t>
      </w:r>
      <w:proofErr w:type="spellEnd"/>
      <w:r w:rsidRPr="00623846">
        <w:t xml:space="preserve"> 5G, </w:t>
      </w:r>
      <w:proofErr w:type="spellStart"/>
      <w:r w:rsidRPr="00623846">
        <w:t>Starlink</w:t>
      </w:r>
      <w:proofErr w:type="spellEnd"/>
      <w:r w:rsidRPr="00623846">
        <w:t xml:space="preserve"> is remarkably delicate. </w:t>
      </w:r>
      <w:r w:rsidRPr="00623846">
        <w:rPr>
          <w:rStyle w:val="StyleUnderline"/>
        </w:rPr>
        <w:t xml:space="preserve">Even a single tree blocking the dish’s </w:t>
      </w:r>
      <w:r w:rsidRPr="00623846">
        <w:rPr>
          <w:rStyle w:val="StyleUnderline"/>
        </w:rPr>
        <w:lastRenderedPageBreak/>
        <w:t xml:space="preserve">line of sight to the horizon will degrade and interrupt your </w:t>
      </w:r>
      <w:proofErr w:type="spellStart"/>
      <w:r w:rsidRPr="00623846">
        <w:rPr>
          <w:rStyle w:val="StyleUnderline"/>
        </w:rPr>
        <w:t>Starlink</w:t>
      </w:r>
      <w:proofErr w:type="spellEnd"/>
      <w:r w:rsidRPr="00623846">
        <w:rPr>
          <w:rStyle w:val="StyleUnderline"/>
        </w:rPr>
        <w:t xml:space="preserve"> signal.</w:t>
      </w:r>
      <w:r w:rsidRPr="00623846">
        <w:t xml:space="preserve"> Whatever satellite internet dreams you may have will run crashing into this reality until you can literally rise above."</w:t>
      </w:r>
    </w:p>
    <w:p w14:paraId="3E052A81" w14:textId="77777777" w:rsidR="000F72F9" w:rsidRPr="00623846" w:rsidRDefault="000F72F9" w:rsidP="000F72F9">
      <w:r w:rsidRPr="00623846">
        <w:rPr>
          <w:rStyle w:val="StyleUnderline"/>
        </w:rPr>
        <w:t xml:space="preserve">It's likely things will improve, but even at max capacity (see above) we're talking limited impact. </w:t>
      </w:r>
      <w:proofErr w:type="gramStart"/>
      <w:r w:rsidRPr="00623846">
        <w:rPr>
          <w:rStyle w:val="StyleUnderline"/>
        </w:rPr>
        <w:t>It's</w:t>
      </w:r>
      <w:proofErr w:type="gramEnd"/>
      <w:r w:rsidRPr="00623846">
        <w:rPr>
          <w:rStyle w:val="StyleUnderline"/>
        </w:rPr>
        <w:t xml:space="preserve"> clear Musk is mostly interested in using </w:t>
      </w:r>
      <w:proofErr w:type="spellStart"/>
      <w:r w:rsidRPr="00623846">
        <w:rPr>
          <w:rStyle w:val="StyleUnderline"/>
        </w:rPr>
        <w:t>Starlink</w:t>
      </w:r>
      <w:proofErr w:type="spellEnd"/>
      <w:r w:rsidRPr="00623846">
        <w:rPr>
          <w:rStyle w:val="StyleUnderline"/>
        </w:rPr>
        <w:t xml:space="preserve"> to fund and market Space X, even though he's acknowledged that profitability will be difficult and </w:t>
      </w:r>
      <w:r w:rsidRPr="00C57A4B">
        <w:rPr>
          <w:rStyle w:val="StyleUnderline"/>
          <w:highlight w:val="green"/>
        </w:rPr>
        <w:t>the low orbit satellite broadband market is paved with failure</w:t>
      </w:r>
      <w:r w:rsidRPr="00623846">
        <w:t xml:space="preserve">. There's also that whole polluting the night sky and derailing scientific research both Musk and US regulators seem largely apathetic to. </w:t>
      </w:r>
      <w:proofErr w:type="gramStart"/>
      <w:r w:rsidRPr="00623846">
        <w:t>So</w:t>
      </w:r>
      <w:proofErr w:type="gramEnd"/>
      <w:r w:rsidRPr="00623846">
        <w:t xml:space="preserve"> this system, while promising and assuming it survives, will impact business interests (shipping, nautical) far more than residential broadband.</w:t>
      </w:r>
    </w:p>
    <w:p w14:paraId="673C6B01" w14:textId="77777777" w:rsidR="000F72F9" w:rsidRPr="00623846" w:rsidRDefault="000F72F9" w:rsidP="000F72F9"/>
    <w:p w14:paraId="79FC828E" w14:textId="77777777" w:rsidR="000F72F9" w:rsidRPr="00623846" w:rsidRDefault="000F72F9" w:rsidP="000F72F9">
      <w:pPr>
        <w:pStyle w:val="Heading4"/>
        <w:rPr>
          <w:rFonts w:cs="Calibri"/>
        </w:rPr>
      </w:pPr>
      <w:proofErr w:type="spellStart"/>
      <w:r w:rsidRPr="00623846">
        <w:rPr>
          <w:rFonts w:cs="Calibri"/>
        </w:rPr>
        <w:t>Starlink</w:t>
      </w:r>
      <w:proofErr w:type="spellEnd"/>
      <w:r w:rsidRPr="00623846">
        <w:rPr>
          <w:rFonts w:cs="Calibri"/>
        </w:rPr>
        <w:t xml:space="preserve"> trades off with more effective fiber optic internet – cost is the biggest barrier, not physical capability.</w:t>
      </w:r>
    </w:p>
    <w:p w14:paraId="67297725" w14:textId="77777777" w:rsidR="000F72F9" w:rsidRPr="00623846" w:rsidRDefault="000F72F9" w:rsidP="000F72F9">
      <w:r w:rsidRPr="00623846">
        <w:rPr>
          <w:rStyle w:val="Style13ptBold"/>
        </w:rPr>
        <w:t xml:space="preserve">Howard 21 </w:t>
      </w:r>
      <w:r w:rsidRPr="00623846">
        <w:t xml:space="preserve">“Elon Musk’s </w:t>
      </w:r>
      <w:proofErr w:type="spellStart"/>
      <w:r w:rsidRPr="00623846">
        <w:t>Starlink</w:t>
      </w:r>
      <w:proofErr w:type="spellEnd"/>
      <w:r w:rsidRPr="00623846">
        <w:t xml:space="preserve"> is not the lone solution to the digital divide” 10/02/2021 Ari Howard [Ari Howard is an associate writer for the </w:t>
      </w:r>
      <w:proofErr w:type="spellStart"/>
      <w:r w:rsidRPr="00623846">
        <w:t>Allconnect</w:t>
      </w:r>
      <w:proofErr w:type="spellEnd"/>
      <w:r w:rsidRPr="00623846">
        <w:t xml:space="preserve"> team.] </w:t>
      </w:r>
      <w:hyperlink r:id="rId11" w:history="1">
        <w:r w:rsidRPr="00623846">
          <w:rPr>
            <w:rStyle w:val="Hyperlink"/>
          </w:rPr>
          <w:t>https://www.allconnect.com/blog/elon-musks-starlink-is-not-the-lone-solution-to-the-digital-divide</w:t>
        </w:r>
      </w:hyperlink>
      <w:r w:rsidRPr="00623846">
        <w:t xml:space="preserve"> SM</w:t>
      </w:r>
    </w:p>
    <w:p w14:paraId="3CCCC67F" w14:textId="77777777" w:rsidR="000F72F9" w:rsidRPr="00623846" w:rsidRDefault="000F72F9" w:rsidP="000F72F9">
      <w:pPr>
        <w:rPr>
          <w:rStyle w:val="StyleUnderline"/>
        </w:rPr>
      </w:pPr>
      <w:r w:rsidRPr="00623846">
        <w:t xml:space="preserve">But </w:t>
      </w:r>
      <w:r w:rsidRPr="00623846">
        <w:rPr>
          <w:rStyle w:val="StyleUnderline"/>
        </w:rPr>
        <w:t xml:space="preserve">does this mean </w:t>
      </w:r>
      <w:proofErr w:type="spellStart"/>
      <w:r w:rsidRPr="00623846">
        <w:rPr>
          <w:rStyle w:val="StyleUnderline"/>
        </w:rPr>
        <w:t>Starlink</w:t>
      </w:r>
      <w:proofErr w:type="spellEnd"/>
      <w:r w:rsidRPr="00623846">
        <w:rPr>
          <w:rStyle w:val="StyleUnderline"/>
        </w:rPr>
        <w:t xml:space="preserve"> can solve the digital divide? </w:t>
      </w:r>
    </w:p>
    <w:p w14:paraId="16E7B9E0" w14:textId="77777777" w:rsidR="000F72F9" w:rsidRPr="00623846" w:rsidRDefault="000F72F9" w:rsidP="000F72F9">
      <w:pPr>
        <w:rPr>
          <w:rStyle w:val="StyleUnderline"/>
        </w:rPr>
      </w:pPr>
      <w:r w:rsidRPr="00623846">
        <w:rPr>
          <w:rStyle w:val="StyleUnderline"/>
        </w:rPr>
        <w:t>Pricing is a roadblock</w:t>
      </w:r>
    </w:p>
    <w:p w14:paraId="52D281A4" w14:textId="77777777" w:rsidR="000F72F9" w:rsidRPr="00623846" w:rsidRDefault="000F72F9" w:rsidP="000F72F9">
      <w:r w:rsidRPr="00623846">
        <w:t xml:space="preserve">As of 2020, Microsoft reported there are over 157 million Americans who lack access to high-speed internet (internet speeds of at least 25/3 (download/upload) Mbps). Since access to broadband speeds is such a major issue in the U.S., many believe that </w:t>
      </w:r>
      <w:proofErr w:type="spellStart"/>
      <w:r w:rsidRPr="00623846">
        <w:t>Starlink</w:t>
      </w:r>
      <w:proofErr w:type="spellEnd"/>
      <w:r w:rsidRPr="00623846">
        <w:t xml:space="preserve"> could be the ideal solution for those who lack any fixed broadband options in their area. </w:t>
      </w:r>
    </w:p>
    <w:p w14:paraId="70C4646A" w14:textId="77777777" w:rsidR="000F72F9" w:rsidRPr="00623846" w:rsidRDefault="000F72F9" w:rsidP="000F72F9">
      <w:pPr>
        <w:rPr>
          <w:rStyle w:val="StyleUnderline"/>
        </w:rPr>
      </w:pPr>
      <w:r w:rsidRPr="00623846">
        <w:t xml:space="preserve">The major issue, however, is </w:t>
      </w:r>
      <w:r w:rsidRPr="00623846">
        <w:rPr>
          <w:rStyle w:val="StyleUnderline"/>
        </w:rPr>
        <w:t xml:space="preserve">that </w:t>
      </w:r>
      <w:r w:rsidRPr="00C57A4B">
        <w:rPr>
          <w:rStyle w:val="StyleUnderline"/>
          <w:highlight w:val="green"/>
        </w:rPr>
        <w:t>the average</w:t>
      </w:r>
      <w:r w:rsidRPr="00623846">
        <w:rPr>
          <w:rStyle w:val="StyleUnderline"/>
        </w:rPr>
        <w:t xml:space="preserve"> American living in a </w:t>
      </w:r>
      <w:r w:rsidRPr="00C57A4B">
        <w:rPr>
          <w:rStyle w:val="StyleUnderline"/>
          <w:highlight w:val="green"/>
        </w:rPr>
        <w:t>rural</w:t>
      </w:r>
      <w:r w:rsidRPr="00623846">
        <w:rPr>
          <w:rStyle w:val="StyleUnderline"/>
        </w:rPr>
        <w:t xml:space="preserve"> area simply </w:t>
      </w:r>
      <w:r w:rsidRPr="00C57A4B">
        <w:rPr>
          <w:rStyle w:val="StyleUnderline"/>
          <w:highlight w:val="green"/>
        </w:rPr>
        <w:t>cannot afford</w:t>
      </w:r>
      <w:r w:rsidRPr="00623846">
        <w:rPr>
          <w:rStyle w:val="StyleUnderline"/>
        </w:rPr>
        <w:t xml:space="preserve"> the cost of </w:t>
      </w:r>
      <w:proofErr w:type="spellStart"/>
      <w:r w:rsidRPr="00C57A4B">
        <w:rPr>
          <w:rStyle w:val="StyleUnderline"/>
          <w:highlight w:val="green"/>
        </w:rPr>
        <w:t>Starlink</w:t>
      </w:r>
      <w:proofErr w:type="spellEnd"/>
      <w:r w:rsidRPr="00623846">
        <w:rPr>
          <w:rStyle w:val="StyleUnderline"/>
        </w:rPr>
        <w:t xml:space="preserve">. Although pricing may change, </w:t>
      </w:r>
      <w:proofErr w:type="spellStart"/>
      <w:r w:rsidRPr="00623846">
        <w:rPr>
          <w:rStyle w:val="StyleUnderline"/>
        </w:rPr>
        <w:t>Starlink</w:t>
      </w:r>
      <w:proofErr w:type="spellEnd"/>
      <w:r w:rsidRPr="00623846">
        <w:rPr>
          <w:rStyle w:val="StyleUnderline"/>
        </w:rPr>
        <w:t xml:space="preserve"> currently charges $99/mo. for its service and a one-time fee of $499 to cover equipment and installation. </w:t>
      </w:r>
    </w:p>
    <w:p w14:paraId="394D2FAB" w14:textId="77777777" w:rsidR="000F72F9" w:rsidRPr="00623846" w:rsidRDefault="000F72F9" w:rsidP="000F72F9">
      <w:r w:rsidRPr="00623846">
        <w:t>According to the Economic Research Service,</w:t>
      </w:r>
      <w:r w:rsidRPr="00623846">
        <w:rPr>
          <w:rStyle w:val="StyleUnderline"/>
        </w:rPr>
        <w:t xml:space="preserve"> the average rural American made $42,993 in 2019. For many, paying a $99/mo. service fee and a $499 equipment fee, therefore, may just not be realistic. The average American is currently paying around $64/mo. </w:t>
      </w:r>
      <w:r w:rsidRPr="00623846">
        <w:t xml:space="preserve">for internet service and that’s already too high for many. </w:t>
      </w:r>
    </w:p>
    <w:p w14:paraId="612A8205" w14:textId="77777777" w:rsidR="000F72F9" w:rsidRPr="00623846" w:rsidRDefault="000F72F9" w:rsidP="000F72F9">
      <w:pPr>
        <w:rPr>
          <w:rStyle w:val="StyleUnderline"/>
        </w:rPr>
      </w:pPr>
      <w:r w:rsidRPr="00623846">
        <w:rPr>
          <w:rStyle w:val="StyleUnderline"/>
        </w:rPr>
        <w:t xml:space="preserve">In fact, </w:t>
      </w:r>
      <w:r w:rsidRPr="00C57A4B">
        <w:rPr>
          <w:rStyle w:val="StyleUnderline"/>
          <w:highlight w:val="green"/>
        </w:rPr>
        <w:t>the number one reason</w:t>
      </w:r>
      <w:r w:rsidRPr="00623846">
        <w:rPr>
          <w:rStyle w:val="StyleUnderline"/>
        </w:rPr>
        <w:t xml:space="preserve"> why </w:t>
      </w:r>
      <w:r w:rsidRPr="00C57A4B">
        <w:rPr>
          <w:rStyle w:val="StyleUnderline"/>
          <w:highlight w:val="green"/>
        </w:rPr>
        <w:t>millions</w:t>
      </w:r>
      <w:r w:rsidRPr="00623846">
        <w:rPr>
          <w:rStyle w:val="StyleUnderline"/>
        </w:rPr>
        <w:t xml:space="preserve"> of Americans </w:t>
      </w:r>
      <w:r w:rsidRPr="00C57A4B">
        <w:rPr>
          <w:rStyle w:val="StyleUnderline"/>
          <w:highlight w:val="green"/>
        </w:rPr>
        <w:t>lack internet</w:t>
      </w:r>
      <w:r w:rsidRPr="00623846">
        <w:rPr>
          <w:rStyle w:val="StyleUnderline"/>
        </w:rPr>
        <w:t xml:space="preserve"> access </w:t>
      </w:r>
      <w:r w:rsidRPr="00C57A4B">
        <w:rPr>
          <w:rStyle w:val="StyleUnderline"/>
          <w:highlight w:val="green"/>
        </w:rPr>
        <w:t>is not</w:t>
      </w:r>
      <w:r w:rsidRPr="00623846">
        <w:rPr>
          <w:rStyle w:val="StyleUnderline"/>
        </w:rPr>
        <w:t xml:space="preserve"> because they lack </w:t>
      </w:r>
      <w:r w:rsidRPr="00C57A4B">
        <w:rPr>
          <w:rStyle w:val="StyleUnderline"/>
          <w:highlight w:val="green"/>
        </w:rPr>
        <w:t>access</w:t>
      </w:r>
      <w:r w:rsidRPr="00623846">
        <w:rPr>
          <w:rStyle w:val="StyleUnderline"/>
        </w:rPr>
        <w:t xml:space="preserve"> to broadband service </w:t>
      </w:r>
      <w:r w:rsidRPr="00C57A4B">
        <w:rPr>
          <w:rStyle w:val="StyleUnderline"/>
          <w:highlight w:val="green"/>
        </w:rPr>
        <w:t>but</w:t>
      </w:r>
      <w:r w:rsidRPr="00623846">
        <w:rPr>
          <w:rStyle w:val="StyleUnderline"/>
        </w:rPr>
        <w:t xml:space="preserve"> because they cannot afford the </w:t>
      </w:r>
      <w:r w:rsidRPr="00C57A4B">
        <w:rPr>
          <w:rStyle w:val="StyleUnderline"/>
          <w:highlight w:val="green"/>
        </w:rPr>
        <w:t>cost</w:t>
      </w:r>
      <w:r w:rsidRPr="00623846">
        <w:rPr>
          <w:rStyle w:val="StyleUnderline"/>
        </w:rPr>
        <w:t xml:space="preserve"> of internet. </w:t>
      </w:r>
    </w:p>
    <w:p w14:paraId="36CADDEC" w14:textId="77777777" w:rsidR="000F72F9" w:rsidRPr="00623846" w:rsidRDefault="000F72F9" w:rsidP="000F72F9">
      <w:pPr>
        <w:rPr>
          <w:rStyle w:val="StyleUnderline"/>
        </w:rPr>
      </w:pPr>
      <w:r w:rsidRPr="00623846">
        <w:lastRenderedPageBreak/>
        <w:t xml:space="preserve">This isn’t to say that </w:t>
      </w:r>
      <w:proofErr w:type="spellStart"/>
      <w:r w:rsidRPr="00623846">
        <w:t>Starlink</w:t>
      </w:r>
      <w:proofErr w:type="spellEnd"/>
      <w:r w:rsidRPr="00623846">
        <w:t xml:space="preserve"> won’t still be able to connect millions of rural Americans to broadband, but it does suggest that </w:t>
      </w:r>
      <w:proofErr w:type="spellStart"/>
      <w:r w:rsidRPr="00623846">
        <w:rPr>
          <w:rStyle w:val="StyleUnderline"/>
        </w:rPr>
        <w:t>Starlink</w:t>
      </w:r>
      <w:proofErr w:type="spellEnd"/>
      <w:r w:rsidRPr="00623846">
        <w:rPr>
          <w:rStyle w:val="StyleUnderline"/>
        </w:rPr>
        <w:t xml:space="preserve"> might not be the best place</w:t>
      </w:r>
      <w:r w:rsidRPr="00623846">
        <w:t xml:space="preserve"> for th</w:t>
      </w:r>
      <w:r w:rsidRPr="00623846">
        <w:lastRenderedPageBreak/>
        <w:t xml:space="preserve">e U.S. government </w:t>
      </w:r>
      <w:r w:rsidRPr="00623846">
        <w:rPr>
          <w:rStyle w:val="StyleUnderline"/>
        </w:rPr>
        <w:t xml:space="preserve">to be investing the bulk of its resources </w:t>
      </w:r>
      <w:proofErr w:type="gramStart"/>
      <w:r w:rsidRPr="00623846">
        <w:rPr>
          <w:rStyle w:val="StyleUnderline"/>
        </w:rPr>
        <w:t>in order to</w:t>
      </w:r>
      <w:proofErr w:type="gramEnd"/>
      <w:r w:rsidRPr="00623846">
        <w:rPr>
          <w:rStyle w:val="StyleUnderline"/>
        </w:rPr>
        <w:t xml:space="preserve"> solve the digital divide. For $99/mo. with a fiber optic provider, for instance, customers could get closer to 1,000 Mbps instead of the 50 to 150 Mbps they would receive with </w:t>
      </w:r>
      <w:proofErr w:type="spellStart"/>
      <w:r w:rsidRPr="00623846">
        <w:rPr>
          <w:rStyle w:val="StyleUnderline"/>
        </w:rPr>
        <w:t>Starlink</w:t>
      </w:r>
      <w:proofErr w:type="spellEnd"/>
      <w:r w:rsidRPr="00623846">
        <w:rPr>
          <w:rStyle w:val="StyleUnderline"/>
        </w:rPr>
        <w:t xml:space="preserve">. </w:t>
      </w:r>
    </w:p>
    <w:p w14:paraId="1FB073FD" w14:textId="77777777" w:rsidR="000F72F9" w:rsidRPr="00623846" w:rsidRDefault="000F72F9" w:rsidP="000F72F9">
      <w:pPr>
        <w:rPr>
          <w:rStyle w:val="StyleUnderline"/>
        </w:rPr>
      </w:pPr>
      <w:r w:rsidRPr="00623846">
        <w:rPr>
          <w:rStyle w:val="StyleUnderline"/>
        </w:rPr>
        <w:t>The future of rural broadband</w:t>
      </w:r>
    </w:p>
    <w:p w14:paraId="4F5E6ECD" w14:textId="77777777" w:rsidR="000F72F9" w:rsidRPr="00623846" w:rsidRDefault="000F72F9" w:rsidP="000F72F9">
      <w:pPr>
        <w:rPr>
          <w:rStyle w:val="StyleUnderline"/>
        </w:rPr>
      </w:pPr>
      <w:r w:rsidRPr="00623846">
        <w:rPr>
          <w:rStyle w:val="StyleUnderline"/>
        </w:rPr>
        <w:t xml:space="preserve">One of the most </w:t>
      </w:r>
      <w:r w:rsidRPr="00C57A4B">
        <w:rPr>
          <w:rStyle w:val="StyleUnderline"/>
          <w:highlight w:val="green"/>
        </w:rPr>
        <w:t>critical decision</w:t>
      </w:r>
      <w:r w:rsidRPr="00623846">
        <w:rPr>
          <w:rStyle w:val="StyleUnderline"/>
        </w:rPr>
        <w:t>s</w:t>
      </w:r>
      <w:r w:rsidRPr="00623846">
        <w:t xml:space="preserve"> the U.S. Federal Communications Commission (FCC) has faced in recent years </w:t>
      </w:r>
      <w:r w:rsidRPr="00623846">
        <w:rPr>
          <w:rStyle w:val="StyleUnderline"/>
        </w:rPr>
        <w:t xml:space="preserve">is determining </w:t>
      </w:r>
      <w:r w:rsidRPr="00C57A4B">
        <w:rPr>
          <w:rStyle w:val="StyleUnderline"/>
          <w:highlight w:val="green"/>
        </w:rPr>
        <w:t>where to allocate money</w:t>
      </w:r>
      <w:r w:rsidRPr="00623846">
        <w:rPr>
          <w:rStyle w:val="StyleUnderline"/>
        </w:rPr>
        <w:t xml:space="preserve"> to help connect all Americans to high-speed internet. </w:t>
      </w:r>
    </w:p>
    <w:p w14:paraId="74CD89A8" w14:textId="77777777" w:rsidR="000F72F9" w:rsidRPr="00623846" w:rsidRDefault="000F72F9" w:rsidP="000F72F9">
      <w:r w:rsidRPr="00623846">
        <w:t xml:space="preserve">In December 2020, the FCC made a controversial decision to award Musk’s SpaceX company with $886 million through the Rural Digital Opportunity Fund (RDOF) to help connect rural Americans to the internet. </w:t>
      </w:r>
    </w:p>
    <w:p w14:paraId="0C26F469" w14:textId="77777777" w:rsidR="000F72F9" w:rsidRPr="00623846" w:rsidRDefault="000F72F9" w:rsidP="000F72F9">
      <w:pPr>
        <w:rPr>
          <w:rStyle w:val="StyleUnderline"/>
        </w:rPr>
      </w:pPr>
      <w:r w:rsidRPr="00623846">
        <w:rPr>
          <w:rStyle w:val="StyleUnderline"/>
        </w:rPr>
        <w:t xml:space="preserve">This decision was controversial because it meant </w:t>
      </w:r>
      <w:r w:rsidRPr="00C57A4B">
        <w:rPr>
          <w:rStyle w:val="StyleUnderline"/>
          <w:highlight w:val="green"/>
        </w:rPr>
        <w:t xml:space="preserve">allocating funds to </w:t>
      </w:r>
      <w:r w:rsidRPr="00623846">
        <w:rPr>
          <w:rStyle w:val="StyleUnderline"/>
        </w:rPr>
        <w:t xml:space="preserve">a </w:t>
      </w:r>
      <w:r w:rsidRPr="00C57A4B">
        <w:rPr>
          <w:rStyle w:val="StyleUnderline"/>
          <w:highlight w:val="green"/>
        </w:rPr>
        <w:t xml:space="preserve">satellite </w:t>
      </w:r>
      <w:r w:rsidRPr="00623846">
        <w:rPr>
          <w:rStyle w:val="StyleUnderline"/>
        </w:rPr>
        <w:t xml:space="preserve">company </w:t>
      </w:r>
      <w:r w:rsidRPr="00C57A4B">
        <w:rPr>
          <w:rStyle w:val="StyleUnderline"/>
          <w:highlight w:val="green"/>
        </w:rPr>
        <w:t>instead of</w:t>
      </w:r>
      <w:r w:rsidRPr="00623846">
        <w:rPr>
          <w:rStyle w:val="StyleUnderline"/>
        </w:rPr>
        <w:t xml:space="preserve"> a </w:t>
      </w:r>
      <w:r w:rsidRPr="00C57A4B">
        <w:rPr>
          <w:rStyle w:val="StyleUnderline"/>
          <w:highlight w:val="green"/>
        </w:rPr>
        <w:t>fiber optic</w:t>
      </w:r>
      <w:r w:rsidRPr="00623846">
        <w:rPr>
          <w:rStyle w:val="StyleUnderline"/>
        </w:rPr>
        <w:t xml:space="preserve"> company </w:t>
      </w:r>
      <w:r w:rsidRPr="00C57A4B">
        <w:rPr>
          <w:rStyle w:val="StyleUnderline"/>
          <w:highlight w:val="green"/>
        </w:rPr>
        <w:t xml:space="preserve">that could </w:t>
      </w:r>
      <w:r w:rsidRPr="00623846">
        <w:rPr>
          <w:rStyle w:val="StyleUnderline"/>
        </w:rPr>
        <w:t xml:space="preserve">possibly </w:t>
      </w:r>
      <w:r w:rsidRPr="00C57A4B">
        <w:rPr>
          <w:rStyle w:val="StyleUnderline"/>
          <w:highlight w:val="green"/>
        </w:rPr>
        <w:t xml:space="preserve">deploy faster, more reliable internet service for </w:t>
      </w:r>
      <w:r w:rsidRPr="00623846">
        <w:rPr>
          <w:rStyle w:val="StyleUnderline"/>
        </w:rPr>
        <w:t xml:space="preserve">a </w:t>
      </w:r>
      <w:r w:rsidRPr="00C57A4B">
        <w:rPr>
          <w:rStyle w:val="StyleUnderline"/>
          <w:highlight w:val="green"/>
        </w:rPr>
        <w:t xml:space="preserve">cheaper </w:t>
      </w:r>
      <w:r w:rsidRPr="00623846">
        <w:rPr>
          <w:rStyle w:val="StyleUnderline"/>
        </w:rPr>
        <w:t xml:space="preserve">price </w:t>
      </w:r>
      <w:r w:rsidRPr="00C57A4B">
        <w:rPr>
          <w:rStyle w:val="StyleUnderline"/>
          <w:highlight w:val="green"/>
        </w:rPr>
        <w:t>in rural America</w:t>
      </w:r>
      <w:r w:rsidRPr="00623846">
        <w:rPr>
          <w:rStyle w:val="StyleUnderline"/>
        </w:rPr>
        <w:t>.</w:t>
      </w:r>
    </w:p>
    <w:p w14:paraId="4D7B15B8" w14:textId="77777777" w:rsidR="000F72F9" w:rsidRPr="00623846" w:rsidRDefault="000F72F9" w:rsidP="000F72F9">
      <w:pPr>
        <w:rPr>
          <w:rStyle w:val="StyleUnderline"/>
        </w:rPr>
      </w:pPr>
      <w:r w:rsidRPr="00623846">
        <w:rPr>
          <w:rStyle w:val="StyleUnderline"/>
        </w:rPr>
        <w:t xml:space="preserve">Even if </w:t>
      </w:r>
      <w:proofErr w:type="spellStart"/>
      <w:r w:rsidRPr="00C57A4B">
        <w:rPr>
          <w:rStyle w:val="StyleUnderline"/>
          <w:highlight w:val="green"/>
        </w:rPr>
        <w:t>Starlink</w:t>
      </w:r>
      <w:r w:rsidRPr="00623846">
        <w:rPr>
          <w:rStyle w:val="StyleUnderline"/>
        </w:rPr>
        <w:t>’s</w:t>
      </w:r>
      <w:proofErr w:type="spellEnd"/>
      <w:r w:rsidRPr="00623846">
        <w:rPr>
          <w:rStyle w:val="StyleUnderline"/>
        </w:rPr>
        <w:t xml:space="preserve"> satellite internet </w:t>
      </w:r>
      <w:proofErr w:type="gramStart"/>
      <w:r w:rsidRPr="00623846">
        <w:rPr>
          <w:rStyle w:val="StyleUnderline"/>
        </w:rPr>
        <w:t>is able to</w:t>
      </w:r>
      <w:proofErr w:type="gramEnd"/>
      <w:r w:rsidRPr="00623846">
        <w:rPr>
          <w:rStyle w:val="StyleUnderline"/>
        </w:rPr>
        <w:t xml:space="preserve"> catch up to the average speeds of fiber optic’s current speeds, it </w:t>
      </w:r>
      <w:r w:rsidRPr="00C57A4B">
        <w:rPr>
          <w:rStyle w:val="StyleUnderline"/>
          <w:highlight w:val="green"/>
        </w:rPr>
        <w:t>does not have the infrastructure</w:t>
      </w:r>
      <w:r w:rsidRPr="00623846">
        <w:rPr>
          <w:rStyle w:val="StyleUnderline"/>
        </w:rPr>
        <w:t xml:space="preserve"> in place </w:t>
      </w:r>
      <w:r w:rsidRPr="00C57A4B">
        <w:rPr>
          <w:rStyle w:val="StyleUnderline"/>
          <w:highlight w:val="green"/>
        </w:rPr>
        <w:t>to</w:t>
      </w:r>
      <w:r w:rsidRPr="00623846">
        <w:rPr>
          <w:rStyle w:val="StyleUnderline"/>
        </w:rPr>
        <w:t xml:space="preserve"> be able to </w:t>
      </w:r>
      <w:r w:rsidRPr="00C57A4B">
        <w:rPr>
          <w:rStyle w:val="StyleUnderline"/>
          <w:highlight w:val="green"/>
        </w:rPr>
        <w:t>advance at the rate fiber optic is</w:t>
      </w:r>
      <w:r w:rsidRPr="00623846">
        <w:rPr>
          <w:rStyle w:val="StyleUnderline"/>
        </w:rPr>
        <w:t xml:space="preserve"> capable of handling. And it also does not have the benefits fiber optic has of being able to advance other essential technologies, such as 5G Home Internet.</w:t>
      </w:r>
    </w:p>
    <w:p w14:paraId="05FD08D1" w14:textId="77777777" w:rsidR="000F72F9" w:rsidRPr="00623846" w:rsidRDefault="000F72F9" w:rsidP="000F72F9">
      <w:r w:rsidRPr="00623846">
        <w:t xml:space="preserve">For that reason, many </w:t>
      </w:r>
      <w:r w:rsidRPr="00C57A4B">
        <w:rPr>
          <w:rStyle w:val="StyleUnderline"/>
          <w:highlight w:val="green"/>
        </w:rPr>
        <w:t>experts</w:t>
      </w:r>
      <w:r w:rsidRPr="00623846">
        <w:t xml:space="preserve">, including tech policy analyst Derek Turner, </w:t>
      </w:r>
      <w:r w:rsidRPr="00C57A4B">
        <w:rPr>
          <w:rStyle w:val="StyleUnderline"/>
          <w:highlight w:val="green"/>
        </w:rPr>
        <w:t>view fiber optic as the only true future</w:t>
      </w:r>
      <w:r w:rsidRPr="00623846">
        <w:rPr>
          <w:rStyle w:val="StyleUnderline"/>
        </w:rPr>
        <w:t xml:space="preserve"> for broadband.</w:t>
      </w:r>
      <w:r w:rsidRPr="00623846">
        <w:t xml:space="preserve"> Turner commented,</w:t>
      </w:r>
    </w:p>
    <w:p w14:paraId="5747ECA7" w14:textId="77777777" w:rsidR="000F72F9" w:rsidRPr="00623846" w:rsidRDefault="000F72F9" w:rsidP="000F72F9">
      <w:pPr>
        <w:rPr>
          <w:rStyle w:val="StyleUnderline"/>
        </w:rPr>
      </w:pPr>
      <w:r w:rsidRPr="00623846">
        <w:t xml:space="preserve">I think the FCC would have </w:t>
      </w:r>
      <w:r w:rsidRPr="00623846">
        <w:rPr>
          <w:rStyle w:val="StyleUnderline"/>
        </w:rPr>
        <w:t>been better to direct its resources toward bringing future-proof broadband to areas where it doesn’t make sense economically to deploy</w:t>
      </w:r>
      <w:proofErr w:type="gramStart"/>
      <w:r w:rsidRPr="00623846">
        <w:rPr>
          <w:rStyle w:val="StyleUnderline"/>
        </w:rPr>
        <w:t>…[</w:t>
      </w:r>
      <w:proofErr w:type="gramEnd"/>
      <w:r w:rsidRPr="00C57A4B">
        <w:rPr>
          <w:rStyle w:val="StyleUnderline"/>
          <w:highlight w:val="green"/>
        </w:rPr>
        <w:t>Satellite internet] doesn’t scale</w:t>
      </w:r>
      <w:r w:rsidRPr="00623846">
        <w:rPr>
          <w:rStyle w:val="StyleUnderline"/>
        </w:rPr>
        <w:t xml:space="preserve"> as </w:t>
      </w:r>
      <w:r w:rsidRPr="00C57A4B">
        <w:rPr>
          <w:rStyle w:val="StyleUnderline"/>
          <w:highlight w:val="green"/>
        </w:rPr>
        <w:t>favorably</w:t>
      </w:r>
      <w:r w:rsidRPr="00623846">
        <w:rPr>
          <w:rStyle w:val="StyleUnderline"/>
        </w:rPr>
        <w:t xml:space="preserve"> as wired broadband does.</w:t>
      </w:r>
    </w:p>
    <w:p w14:paraId="7D4E9B61" w14:textId="77777777" w:rsidR="000F72F9" w:rsidRPr="00623846" w:rsidRDefault="000F72F9" w:rsidP="000F72F9"/>
    <w:p w14:paraId="4E997FD9" w14:textId="77777777" w:rsidR="000F72F9" w:rsidRPr="00623846" w:rsidRDefault="000F72F9" w:rsidP="000F72F9">
      <w:pPr>
        <w:pStyle w:val="Heading3"/>
        <w:rPr>
          <w:rFonts w:cs="Calibri"/>
        </w:rPr>
      </w:pPr>
      <w:r w:rsidRPr="00623846">
        <w:rPr>
          <w:rFonts w:cs="Calibri"/>
        </w:rPr>
        <w:lastRenderedPageBreak/>
        <w:t>Adv – Collisions</w:t>
      </w:r>
    </w:p>
    <w:p w14:paraId="71CA8078" w14:textId="77777777" w:rsidR="000F72F9" w:rsidRPr="00623846" w:rsidRDefault="000F72F9" w:rsidP="000F72F9">
      <w:pPr>
        <w:pStyle w:val="Heading4"/>
        <w:rPr>
          <w:rFonts w:cs="Calibri"/>
        </w:rPr>
      </w:pPr>
      <w:r w:rsidRPr="00623846">
        <w:rPr>
          <w:rFonts w:cs="Calibri"/>
        </w:rPr>
        <w:t>Satellite internet constellations accelerate collision risks – more close encounters and less transparency means bad decisions are inevitable.</w:t>
      </w:r>
    </w:p>
    <w:p w14:paraId="00AF773B" w14:textId="77777777" w:rsidR="000F72F9" w:rsidRPr="00623846" w:rsidRDefault="000F72F9" w:rsidP="000F72F9">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2" w:history="1">
        <w:r w:rsidRPr="00623846">
          <w:rPr>
            <w:rStyle w:val="Hyperlink"/>
          </w:rPr>
          <w:t>https://www.space.com/spacex-starlink-satellite-collision-alerts-on-the-rise</w:t>
        </w:r>
      </w:hyperlink>
      <w:r w:rsidRPr="00623846">
        <w:t xml:space="preserve"> SM</w:t>
      </w:r>
    </w:p>
    <w:p w14:paraId="667DBAD1" w14:textId="77777777" w:rsidR="000F72F9" w:rsidRPr="00623846" w:rsidRDefault="000F72F9" w:rsidP="000F72F9">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0074E076" w14:textId="77777777" w:rsidR="000F72F9" w:rsidRPr="00623846" w:rsidRDefault="000F72F9" w:rsidP="000F72F9">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1ED3C977" w14:textId="77777777" w:rsidR="000F72F9" w:rsidRPr="00623846" w:rsidRDefault="000F72F9" w:rsidP="000F72F9">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3DE48F5B" w14:textId="77777777" w:rsidR="000F72F9" w:rsidRPr="00623846" w:rsidRDefault="000F72F9" w:rsidP="000F72F9">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045C7316" w14:textId="77777777" w:rsidR="000F72F9" w:rsidRPr="00623846" w:rsidRDefault="000F72F9" w:rsidP="000F72F9">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69B7C6B1" w14:textId="77777777" w:rsidR="000F72F9" w:rsidRPr="00623846" w:rsidRDefault="000F72F9" w:rsidP="000F72F9">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4A4E5AE1" w14:textId="77777777" w:rsidR="000F72F9" w:rsidRPr="00623846" w:rsidRDefault="000F72F9" w:rsidP="000F72F9">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3B0136C4" w14:textId="77777777" w:rsidR="000F72F9" w:rsidRPr="00623846" w:rsidRDefault="000F72F9" w:rsidP="000F72F9">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389ECC8E" w14:textId="77777777" w:rsidR="000F72F9" w:rsidRPr="00623846" w:rsidRDefault="000F72F9" w:rsidP="000F72F9">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3F1A24C6" w14:textId="77777777" w:rsidR="000F72F9" w:rsidRPr="00623846" w:rsidRDefault="000F72F9" w:rsidP="000F72F9">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proofErr w:type="spellStart"/>
      <w:r w:rsidRPr="00C57A4B">
        <w:rPr>
          <w:rStyle w:val="StyleUnderline"/>
          <w:highlight w:val="green"/>
        </w:rPr>
        <w:t>Starlink</w:t>
      </w:r>
      <w:proofErr w:type="spellEnd"/>
      <w:r w:rsidRPr="00623846">
        <w:rPr>
          <w:rStyle w:val="StyleUnderline"/>
        </w:rPr>
        <w:t xml:space="preserve"> satellites of all close approaches, Lewis’ calculations </w:t>
      </w:r>
      <w:proofErr w:type="spellStart"/>
      <w:proofErr w:type="gramStart"/>
      <w:r w:rsidRPr="00623846">
        <w:rPr>
          <w:rStyle w:val="StyleUnderline"/>
        </w:rPr>
        <w:t>suggest.</w:t>
      </w:r>
      <w:r w:rsidRPr="00C57A4B">
        <w:rPr>
          <w:rStyle w:val="StyleUnderline"/>
          <w:highlight w:val="green"/>
        </w:rPr>
        <w:t>will</w:t>
      </w:r>
      <w:proofErr w:type="spellEnd"/>
      <w:proofErr w:type="gramEnd"/>
      <w:r w:rsidRPr="00C57A4B">
        <w:rPr>
          <w:rStyle w:val="StyleUnderline"/>
          <w:highlight w:val="green"/>
        </w:rPr>
        <w:t xml:space="preserve"> be involved in 90%</w:t>
      </w:r>
      <w:r w:rsidRPr="00623846">
        <w:rPr>
          <w:rStyle w:val="StyleUnderline"/>
        </w:rPr>
        <w:t xml:space="preserve"> </w:t>
      </w:r>
    </w:p>
    <w:p w14:paraId="69019AD1" w14:textId="77777777" w:rsidR="000F72F9" w:rsidRPr="00623846" w:rsidRDefault="000F72F9" w:rsidP="000F72F9">
      <w:pPr>
        <w:rPr>
          <w:rStyle w:val="StyleUnderline"/>
        </w:rPr>
      </w:pPr>
      <w:r w:rsidRPr="00623846">
        <w:rPr>
          <w:b/>
          <w:noProof/>
        </w:rPr>
        <w:drawing>
          <wp:inline distT="0" distB="0" distL="0" distR="0" wp14:anchorId="5715768E" wp14:editId="6D71F90E">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7D9D2A6D" w14:textId="77777777" w:rsidR="000F72F9" w:rsidRPr="00623846" w:rsidRDefault="000F72F9" w:rsidP="000F72F9">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w:t>
      </w:r>
      <w:proofErr w:type="spellStart"/>
      <w:proofErr w:type="gramStart"/>
      <w:r w:rsidRPr="00623846">
        <w:t>database.A</w:t>
      </w:r>
      <w:proofErr w:type="spellEnd"/>
      <w:proofErr w:type="gramEnd"/>
      <w:r w:rsidRPr="00623846">
        <w:t xml:space="preserve">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w:t>
      </w:r>
      <w:r w:rsidRPr="00623846">
        <w:lastRenderedPageBreak/>
        <w:t xml:space="preserve"> credit: Hugh Lewis)</w:t>
      </w:r>
    </w:p>
    <w:p w14:paraId="11718406" w14:textId="77777777" w:rsidR="000F72F9" w:rsidRPr="00623846" w:rsidRDefault="000F72F9" w:rsidP="000F72F9">
      <w:r w:rsidRPr="00623846">
        <w:t>The risk of collision</w:t>
      </w:r>
    </w:p>
    <w:p w14:paraId="4AE2875C" w14:textId="77777777" w:rsidR="000F72F9" w:rsidRPr="00623846" w:rsidRDefault="000F72F9" w:rsidP="000F72F9">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6F6FC290" w14:textId="77777777" w:rsidR="000F72F9" w:rsidRPr="00623846" w:rsidRDefault="000F72F9" w:rsidP="000F72F9">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2D880EF7" w14:textId="77777777" w:rsidR="000F72F9" w:rsidRPr="00623846" w:rsidRDefault="000F72F9" w:rsidP="000F72F9">
      <w:pPr>
        <w:rPr>
          <w:b/>
          <w:u w:val="single"/>
        </w:rPr>
      </w:pPr>
      <w:r w:rsidRPr="00623846">
        <w:rPr>
          <w:rStyle w:val="StyleUnderline"/>
        </w:rPr>
        <w:lastRenderedPageBreak/>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57B2EEEC" w14:textId="77777777" w:rsidR="000F72F9" w:rsidRPr="00623846" w:rsidRDefault="000F72F9" w:rsidP="000F72F9">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0684C1BC" w14:textId="77777777" w:rsidR="000F72F9" w:rsidRPr="00623846" w:rsidRDefault="000F72F9" w:rsidP="000F72F9">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2E08EF49" w14:textId="77777777" w:rsidR="000F72F9" w:rsidRPr="00623846" w:rsidRDefault="000F72F9" w:rsidP="000F72F9">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27D0A0E2" w14:textId="77777777" w:rsidR="000F72F9" w:rsidRPr="00623846" w:rsidRDefault="000F72F9" w:rsidP="000F72F9">
      <w:r w:rsidRPr="00623846">
        <w:t>Bad decisions</w:t>
      </w:r>
    </w:p>
    <w:p w14:paraId="09B8BE05" w14:textId="77777777" w:rsidR="000F72F9" w:rsidRPr="00623846" w:rsidRDefault="000F72F9" w:rsidP="000F72F9">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0F5E76F9" w14:textId="77777777" w:rsidR="000F72F9" w:rsidRPr="00623846" w:rsidRDefault="000F72F9" w:rsidP="000F72F9">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3606E7EE" w14:textId="77777777" w:rsidR="000F72F9" w:rsidRPr="00623846" w:rsidRDefault="000F72F9" w:rsidP="000F72F9">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41FC5526" w14:textId="77777777" w:rsidR="000F72F9" w:rsidRPr="00623846" w:rsidRDefault="000F72F9" w:rsidP="000F72F9">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w:t>
      </w:r>
      <w:r w:rsidRPr="00623846">
        <w:rPr>
          <w:rStyle w:val="StyleUnderline"/>
        </w:rPr>
        <w:lastRenderedPageBreak/>
        <w:t xml:space="preserve">certain amount of risk. The problem is that at some point, </w:t>
      </w:r>
      <w:r w:rsidRPr="00C57A4B">
        <w:rPr>
          <w:rStyle w:val="StyleUnderline"/>
          <w:highlight w:val="green"/>
        </w:rPr>
        <w:t>you are likely to make a wrong decision</w:t>
      </w:r>
      <w:r w:rsidRPr="00623846">
        <w:rPr>
          <w:rStyle w:val="StyleUnderline"/>
        </w:rPr>
        <w:t>."</w:t>
      </w:r>
    </w:p>
    <w:p w14:paraId="085B7BC8" w14:textId="77777777" w:rsidR="000F72F9" w:rsidRPr="00623846" w:rsidRDefault="000F72F9" w:rsidP="000F72F9">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38A86D7D" w14:textId="77777777" w:rsidR="000F72F9" w:rsidRPr="00623846" w:rsidRDefault="000F72F9" w:rsidP="000F72F9">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307D3957" w14:textId="77777777" w:rsidR="000F72F9" w:rsidRPr="00623846" w:rsidRDefault="000F72F9" w:rsidP="000F72F9">
      <w:proofErr w:type="spellStart"/>
      <w:r w:rsidRPr="00623846">
        <w:t>Starlink</w:t>
      </w:r>
      <w:proofErr w:type="spellEnd"/>
      <w:r w:rsidRPr="00623846">
        <w:t xml:space="preserve"> monopoly</w:t>
      </w:r>
    </w:p>
    <w:p w14:paraId="4F0D8BC8" w14:textId="77777777" w:rsidR="000F72F9" w:rsidRPr="00623846" w:rsidRDefault="000F72F9" w:rsidP="000F72F9">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55B854F1" w14:textId="77777777" w:rsidR="000F72F9" w:rsidRPr="00623846" w:rsidRDefault="000F72F9" w:rsidP="000F72F9">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1B9F80DD" w14:textId="77777777" w:rsidR="000F72F9" w:rsidRPr="00623846" w:rsidRDefault="000F72F9" w:rsidP="000F72F9">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511F538F" w14:textId="77777777" w:rsidR="000F72F9" w:rsidRPr="00623846" w:rsidRDefault="000F72F9" w:rsidP="000F72F9">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39D57469" w14:textId="77777777" w:rsidR="000F72F9" w:rsidRPr="00623846" w:rsidRDefault="000F72F9" w:rsidP="000F72F9"/>
    <w:p w14:paraId="4CDFA35B" w14:textId="77777777" w:rsidR="000F72F9" w:rsidRPr="00623846" w:rsidRDefault="000F72F9" w:rsidP="000F72F9">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3A8AB147" w14:textId="77777777" w:rsidR="000F72F9" w:rsidRPr="00623846" w:rsidRDefault="000F72F9" w:rsidP="000F72F9">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75BFB4C0" w14:textId="77777777" w:rsidR="000F72F9" w:rsidRPr="00623846" w:rsidRDefault="000F72F9" w:rsidP="000F72F9">
      <w:r w:rsidRPr="00623846">
        <w:lastRenderedPageBreak/>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56862049" w14:textId="77777777" w:rsidR="000F72F9" w:rsidRPr="00623846" w:rsidRDefault="000F72F9" w:rsidP="000F72F9">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72917825" w14:textId="77777777" w:rsidR="000F72F9" w:rsidRPr="00623846" w:rsidRDefault="000F72F9" w:rsidP="000F72F9">
      <w:pPr>
        <w:rPr>
          <w:rStyle w:val="StyleUnderline"/>
        </w:rPr>
      </w:pPr>
      <w:r w:rsidRPr="00623846">
        <w:rPr>
          <w:rStyle w:val="StyleUnderline"/>
        </w:rPr>
        <w:t>Space Debris Threat Increases in the LEO</w:t>
      </w:r>
    </w:p>
    <w:p w14:paraId="51BB054C" w14:textId="77777777" w:rsidR="000F72F9" w:rsidRPr="00623846" w:rsidRDefault="000F72F9" w:rsidP="000F72F9">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0EC71725" w14:textId="77777777" w:rsidR="000F72F9" w:rsidRPr="00623846" w:rsidRDefault="000F72F9" w:rsidP="000F72F9">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06CF9474" w14:textId="77777777" w:rsidR="000F72F9" w:rsidRPr="00623846" w:rsidRDefault="000F72F9" w:rsidP="000F72F9">
      <w:r w:rsidRPr="00623846">
        <w:lastRenderedPageBreak/>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47EC77B" w14:textId="77777777" w:rsidR="000F72F9" w:rsidRPr="00623846" w:rsidRDefault="000F72F9" w:rsidP="000F72F9">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6EB7B35D" w14:textId="77777777" w:rsidR="000F72F9" w:rsidRPr="00623846" w:rsidRDefault="000F72F9" w:rsidP="000F72F9">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1868F664" w14:textId="77777777" w:rsidR="000F72F9" w:rsidRPr="00623846" w:rsidRDefault="000F72F9" w:rsidP="000F72F9">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0DC11AB2" w14:textId="77777777" w:rsidR="000F72F9" w:rsidRPr="00623846" w:rsidRDefault="000F72F9" w:rsidP="000F72F9"/>
    <w:p w14:paraId="4429D344" w14:textId="77777777" w:rsidR="000F72F9" w:rsidRPr="00623846" w:rsidRDefault="000F72F9" w:rsidP="000F72F9">
      <w:pPr>
        <w:pStyle w:val="Heading4"/>
        <w:rPr>
          <w:rFonts w:cs="Calibri"/>
        </w:rPr>
      </w:pPr>
      <w:r w:rsidRPr="00623846">
        <w:rPr>
          <w:rFonts w:cs="Calibri"/>
        </w:rPr>
        <w:lastRenderedPageBreak/>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139A9ED0" w14:textId="77777777" w:rsidR="000F72F9" w:rsidRPr="00623846" w:rsidRDefault="000F72F9" w:rsidP="000F72F9">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2DCB5380" w14:textId="77777777" w:rsidR="000F72F9" w:rsidRPr="00623846" w:rsidRDefault="000F72F9" w:rsidP="000F72F9">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7"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6C4F2958" w14:textId="77777777" w:rsidR="000F72F9" w:rsidRPr="00623846" w:rsidRDefault="000F72F9" w:rsidP="000F72F9">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9"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33F1F8A0" w14:textId="77777777" w:rsidR="000F72F9" w:rsidRPr="00623846" w:rsidRDefault="000F72F9" w:rsidP="000F72F9">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64DBDC14" w14:textId="77777777" w:rsidR="000F72F9" w:rsidRPr="00623846" w:rsidRDefault="000F72F9" w:rsidP="000F72F9">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6196CFD1" w14:textId="77777777" w:rsidR="000F72F9" w:rsidRPr="00623846" w:rsidRDefault="000F72F9" w:rsidP="000F72F9">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w:t>
      </w:r>
      <w:r w:rsidRPr="00623846">
        <w:rPr>
          <w:rStyle w:val="StyleUnderline"/>
        </w:rPr>
        <w:lastRenderedPageBreak/>
        <w:t xml:space="preserve">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C57A4B">
        <w:rPr>
          <w:rStyle w:val="StyleUnderline"/>
          <w:highlight w:val="green"/>
        </w:rPr>
        <w:t>reshape East Asian geopolitics.</w:t>
      </w:r>
    </w:p>
    <w:p w14:paraId="71AF7BFC" w14:textId="77777777" w:rsidR="000F72F9" w:rsidRPr="00623846" w:rsidRDefault="000F72F9" w:rsidP="000F72F9">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434646F" w14:textId="77777777" w:rsidR="000F72F9" w:rsidRPr="00623846" w:rsidRDefault="000F72F9" w:rsidP="000F72F9"/>
    <w:p w14:paraId="18FDFA20" w14:textId="77777777" w:rsidR="000F72F9" w:rsidRPr="00623846" w:rsidRDefault="000F72F9" w:rsidP="000F72F9">
      <w:pPr>
        <w:pStyle w:val="Heading4"/>
        <w:rPr>
          <w:rFonts w:cs="Calibri"/>
        </w:rPr>
      </w:pPr>
      <w:r w:rsidRPr="00623846">
        <w:rPr>
          <w:rFonts w:cs="Calibri"/>
        </w:rPr>
        <w:t>Independently causes cyberwar and satellite hacking which escalates.</w:t>
      </w:r>
    </w:p>
    <w:p w14:paraId="62716495" w14:textId="77777777" w:rsidR="000F72F9" w:rsidRPr="00623846" w:rsidRDefault="000F72F9" w:rsidP="000F72F9">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332C827E" w14:textId="77777777" w:rsidR="000F72F9" w:rsidRPr="00623846" w:rsidRDefault="000F72F9" w:rsidP="000F72F9">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4D96F7DC" w14:textId="77777777" w:rsidR="000F72F9" w:rsidRPr="00623846" w:rsidRDefault="000F72F9" w:rsidP="000F72F9">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33AF95D4" w14:textId="77777777" w:rsidR="000F72F9" w:rsidRPr="00623846" w:rsidRDefault="000F72F9" w:rsidP="000F72F9">
      <w:pPr>
        <w:rPr>
          <w:b/>
          <w:u w:val="single"/>
        </w:rPr>
      </w:pPr>
      <w:r w:rsidRPr="00623846">
        <w:rPr>
          <w:rStyle w:val="StyleUnderline"/>
        </w:rPr>
        <w:lastRenderedPageBreak/>
        <w:t xml:space="preserve">This past weekend, SpaceX won approval from the Federal Communications Commission to increase the number of low-flying satellites as part of its </w:t>
      </w:r>
      <w:proofErr w:type="spellStart"/>
      <w:r w:rsidRPr="00C57A4B">
        <w:rPr>
          <w:rStyle w:val="StyleUnderline"/>
          <w:highlight w:val="green"/>
        </w:rPr>
        <w:t>Starlink</w:t>
      </w:r>
      <w:proofErr w:type="spellEnd"/>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7213B6DC" w14:textId="77777777" w:rsidR="000F72F9" w:rsidRPr="00623846" w:rsidRDefault="000F72F9" w:rsidP="000F72F9">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795B15BF" w14:textId="77777777" w:rsidR="000F72F9" w:rsidRPr="00623846" w:rsidRDefault="000F72F9" w:rsidP="000F72F9">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65E3C18" w14:textId="77777777" w:rsidR="000F72F9" w:rsidRPr="00623846" w:rsidRDefault="000F72F9" w:rsidP="000F72F9">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58343A5C" w14:textId="77777777" w:rsidR="000F72F9" w:rsidRPr="00623846" w:rsidRDefault="000F72F9" w:rsidP="000F72F9">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66AFCCDC" w14:textId="77777777" w:rsidR="000F72F9" w:rsidRPr="00623846" w:rsidRDefault="000F72F9" w:rsidP="000F72F9">
      <w:r w:rsidRPr="00623846">
        <w:lastRenderedPageBreak/>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01531447" w14:textId="77777777" w:rsidR="000F72F9" w:rsidRPr="00623846" w:rsidRDefault="000F72F9" w:rsidP="000F72F9">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6B3DA109" w14:textId="77777777" w:rsidR="000F72F9" w:rsidRPr="00623846" w:rsidRDefault="000F72F9" w:rsidP="000F72F9">
      <w:pPr>
        <w:rPr>
          <w:rStyle w:val="StyleUnderline"/>
        </w:rPr>
      </w:pPr>
    </w:p>
    <w:p w14:paraId="3657CDC8" w14:textId="77777777" w:rsidR="000F72F9" w:rsidRPr="00623846" w:rsidRDefault="000F72F9" w:rsidP="000F72F9">
      <w:pPr>
        <w:pStyle w:val="Heading4"/>
        <w:rPr>
          <w:rFonts w:cs="Calibri"/>
        </w:rPr>
      </w:pPr>
      <w:r w:rsidRPr="00623846">
        <w:rPr>
          <w:rFonts w:cs="Calibri"/>
        </w:rPr>
        <w:t>Empirics prove it’s possible and likely by state and nonstate actors – especially true given private sector cost cutting.</w:t>
      </w:r>
    </w:p>
    <w:p w14:paraId="617E4C3E" w14:textId="77777777" w:rsidR="000F72F9" w:rsidRPr="00623846" w:rsidRDefault="000F72F9" w:rsidP="000F72F9">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453FD784" w14:textId="77777777" w:rsidR="000F72F9" w:rsidRPr="00623846" w:rsidRDefault="000F72F9" w:rsidP="000F72F9">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proofErr w:type="spellStart"/>
      <w:r w:rsidRPr="00C57A4B">
        <w:rPr>
          <w:rStyle w:val="StyleUnderline"/>
          <w:highlight w:val="green"/>
        </w:rPr>
        <w:t>OneWeb</w:t>
      </w:r>
      <w:proofErr w:type="spellEnd"/>
      <w:r w:rsidRPr="00C57A4B">
        <w:rPr>
          <w:rStyle w:val="StyleUnderline"/>
          <w:highlight w:val="green"/>
        </w:rPr>
        <w:t xml:space="preserve">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3D3BB97F" w14:textId="77777777" w:rsidR="000F72F9" w:rsidRPr="00623846" w:rsidRDefault="000F72F9" w:rsidP="000F72F9">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37480F1C" w14:textId="77777777" w:rsidR="000F72F9" w:rsidRPr="00623846" w:rsidRDefault="000F72F9" w:rsidP="000F72F9">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62787412" w14:textId="77777777" w:rsidR="000F72F9" w:rsidRPr="00623846" w:rsidRDefault="000F72F9" w:rsidP="000F72F9">
      <w:pPr>
        <w:rPr>
          <w:rStyle w:val="StyleUnderline"/>
        </w:rPr>
      </w:pPr>
      <w:r w:rsidRPr="00623846">
        <w:rPr>
          <w:rStyle w:val="StyleUnderline"/>
        </w:rPr>
        <w:lastRenderedPageBreak/>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4209BAA5" w14:textId="77777777" w:rsidR="000F72F9" w:rsidRPr="00623846" w:rsidRDefault="000F72F9" w:rsidP="000F72F9">
      <w:r w:rsidRPr="00623846">
        <w:t>Commodity parts</w:t>
      </w:r>
    </w:p>
    <w:p w14:paraId="0A4A1932" w14:textId="77777777" w:rsidR="000F72F9" w:rsidRPr="00623846" w:rsidRDefault="000F72F9" w:rsidP="000F72F9">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57B5510E" w14:textId="77777777" w:rsidR="000F72F9" w:rsidRPr="00623846" w:rsidRDefault="000F72F9" w:rsidP="000F72F9">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61F36146" w14:textId="77777777" w:rsidR="000F72F9" w:rsidRPr="00623846" w:rsidRDefault="000F72F9" w:rsidP="000F72F9">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50E79671" w14:textId="77777777" w:rsidR="000F72F9" w:rsidRPr="00623846" w:rsidRDefault="000F72F9" w:rsidP="000F72F9">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5F8348FC" w14:textId="77777777" w:rsidR="000F72F9" w:rsidRPr="00623846" w:rsidRDefault="000F72F9" w:rsidP="000F72F9">
      <w:r w:rsidRPr="00623846">
        <w:t>History of hacks</w:t>
      </w:r>
    </w:p>
    <w:p w14:paraId="4A93E6E1" w14:textId="77777777" w:rsidR="000F72F9" w:rsidRPr="00623846" w:rsidRDefault="000F72F9" w:rsidP="000F72F9">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270D1ED4" w14:textId="77777777" w:rsidR="000F72F9" w:rsidRPr="00623846" w:rsidRDefault="000F72F9" w:rsidP="000F72F9">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 xml:space="preserve">launched a </w:t>
      </w:r>
      <w:r w:rsidRPr="00C57A4B">
        <w:rPr>
          <w:rStyle w:val="StyleUnderline"/>
          <w:highlight w:val="green"/>
        </w:rPr>
        <w:lastRenderedPageBreak/>
        <w:t>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3D6483BB" w14:textId="77777777" w:rsidR="000F72F9" w:rsidRPr="00623846" w:rsidRDefault="000F72F9" w:rsidP="000F72F9">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541E792B" w14:textId="77777777" w:rsidR="000F72F9" w:rsidRPr="00623846" w:rsidRDefault="000F72F9" w:rsidP="000F72F9">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301B5777" w14:textId="77777777" w:rsidR="000F72F9" w:rsidRPr="00623846" w:rsidRDefault="000F72F9" w:rsidP="000F72F9"/>
    <w:p w14:paraId="23F738D7" w14:textId="77777777" w:rsidR="000F72F9" w:rsidRPr="00623846" w:rsidRDefault="000F72F9" w:rsidP="000F72F9"/>
    <w:p w14:paraId="5E4C43F4" w14:textId="77777777" w:rsidR="000F72F9" w:rsidRPr="00623846" w:rsidRDefault="000F72F9" w:rsidP="000F72F9">
      <w:pPr>
        <w:pStyle w:val="Heading4"/>
        <w:rPr>
          <w:rFonts w:cs="Calibri"/>
        </w:rPr>
      </w:pPr>
      <w:r w:rsidRPr="00623846">
        <w:rPr>
          <w:rFonts w:cs="Calibri"/>
        </w:rPr>
        <w:t>Interconnectedness and surface area</w:t>
      </w:r>
    </w:p>
    <w:p w14:paraId="2ED7DC28" w14:textId="77777777" w:rsidR="000F72F9" w:rsidRPr="00623846" w:rsidRDefault="000F72F9" w:rsidP="000F72F9">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2A25AF51" w14:textId="77777777" w:rsidR="000F72F9" w:rsidRPr="00623846" w:rsidRDefault="000F72F9" w:rsidP="000F72F9">
      <w:proofErr w:type="spellStart"/>
      <w:r w:rsidRPr="00C57A4B">
        <w:rPr>
          <w:rStyle w:val="Emphasis"/>
          <w:highlight w:val="green"/>
        </w:rPr>
        <w:t>NewSpace</w:t>
      </w:r>
      <w:proofErr w:type="spellEnd"/>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02C38687" w14:textId="77777777" w:rsidR="000F72F9" w:rsidRPr="00623846" w:rsidRDefault="000F72F9" w:rsidP="000F72F9">
      <w:pPr>
        <w:pStyle w:val="Heading4"/>
        <w:rPr>
          <w:rFonts w:cs="Calibri"/>
        </w:rPr>
      </w:pPr>
      <w:r w:rsidRPr="00623846">
        <w:rPr>
          <w:rFonts w:cs="Calibri"/>
        </w:rPr>
        <w:t>Nuke war causes extinction – Ice Age, famines, and war won’t stay limited</w:t>
      </w:r>
    </w:p>
    <w:p w14:paraId="220CA331" w14:textId="77777777" w:rsidR="000F72F9" w:rsidRPr="00623846" w:rsidRDefault="000F72F9" w:rsidP="000F72F9">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t>
      </w:r>
      <w:r w:rsidRPr="00623846">
        <w:lastRenderedPageBreak/>
        <w:t>world/how-nuclear-war-would-affect-earths-climate] Note, we are only reading parts of the interview that are directly from Paul Edwards -- MMG</w:t>
      </w:r>
    </w:p>
    <w:p w14:paraId="59DD407B" w14:textId="77777777" w:rsidR="000F72F9" w:rsidRPr="00623846" w:rsidRDefault="000F72F9" w:rsidP="000F72F9">
      <w:r w:rsidRPr="00623846">
        <w:t>In the nuclear conversation, what are we not talking about that we should be?</w:t>
      </w:r>
    </w:p>
    <w:p w14:paraId="17FF8993" w14:textId="77777777" w:rsidR="000F72F9" w:rsidRPr="00623846" w:rsidRDefault="000F72F9" w:rsidP="000F72F9">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C57A4B">
        <w:rPr>
          <w:rStyle w:val="StyleUnderline"/>
          <w:highlight w:val="green"/>
        </w:rPr>
        <w:t xml:space="preserve">used </w:t>
      </w:r>
      <w:proofErr w:type="gramStart"/>
      <w:r w:rsidRPr="00623846">
        <w:rPr>
          <w:rStyle w:val="StyleUnderline"/>
        </w:rPr>
        <w:t>much-</w:t>
      </w:r>
      <w:r w:rsidRPr="00C57A4B">
        <w:rPr>
          <w:rStyle w:val="StyleUnderline"/>
          <w:highlight w:val="green"/>
        </w:rPr>
        <w:t>improved</w:t>
      </w:r>
      <w:proofErr w:type="gramEnd"/>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proofErr w:type="gramStart"/>
      <w:r w:rsidRPr="00C57A4B">
        <w:rPr>
          <w:rStyle w:val="StyleUnderline"/>
          <w:highlight w:val="green"/>
        </w:rPr>
        <w:t>famine</w:t>
      </w:r>
      <w:proofErr w:type="gramEnd"/>
      <w:r w:rsidRPr="00C57A4B">
        <w:rPr>
          <w:rStyle w:val="StyleUnderline"/>
          <w:highlight w:val="green"/>
        </w:rPr>
        <w:t xml:space="preserv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 xml:space="preserve">effect would be </w:t>
      </w:r>
      <w:proofErr w:type="gramStart"/>
      <w:r w:rsidRPr="00C57A4B">
        <w:rPr>
          <w:rStyle w:val="StyleUnderline"/>
          <w:highlight w:val="green"/>
        </w:rPr>
        <w:t>similar to</w:t>
      </w:r>
      <w:proofErr w:type="gramEnd"/>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w:t>
      </w:r>
      <w:r w:rsidRPr="00623846">
        <w:rPr>
          <w:szCs w:val="26"/>
        </w:rPr>
        <w:lastRenderedPageBreak/>
        <w:t xml:space="preserve">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2F3500FC" w14:textId="77777777" w:rsidR="00264A45" w:rsidRPr="00623846" w:rsidRDefault="00264A45" w:rsidP="00264A45">
      <w:pPr>
        <w:pStyle w:val="Heading3"/>
        <w:rPr>
          <w:rFonts w:cs="Calibri"/>
        </w:rPr>
      </w:pPr>
      <w:r w:rsidRPr="00623846">
        <w:rPr>
          <w:rFonts w:cs="Calibri"/>
        </w:rPr>
        <w:lastRenderedPageBreak/>
        <w:t>Adv – Astronomy</w:t>
      </w:r>
    </w:p>
    <w:p w14:paraId="1F738663" w14:textId="77777777" w:rsidR="00264A45" w:rsidRPr="00623846" w:rsidRDefault="00264A45" w:rsidP="00264A45">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w:t>
      </w:r>
      <w:proofErr w:type="spellStart"/>
      <w:r w:rsidRPr="00623846">
        <w:rPr>
          <w:rFonts w:cs="Calibri"/>
        </w:rPr>
        <w:t>DarkSats</w:t>
      </w:r>
      <w:proofErr w:type="spellEnd"/>
      <w:r w:rsidRPr="00623846">
        <w:rPr>
          <w:rFonts w:cs="Calibri"/>
        </w:rPr>
        <w:t xml:space="preserve"> don’t solve. That guts asteroid detection and preparedness.</w:t>
      </w:r>
    </w:p>
    <w:p w14:paraId="2DF73857" w14:textId="77777777" w:rsidR="00264A45" w:rsidRPr="00623846" w:rsidRDefault="00264A45" w:rsidP="00264A45">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00393A2D" w14:textId="77777777" w:rsidR="00264A45" w:rsidRPr="00623846" w:rsidRDefault="00264A45" w:rsidP="00264A45">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2E797849" w14:textId="77777777" w:rsidR="00264A45" w:rsidRPr="00623846" w:rsidRDefault="00264A45" w:rsidP="00264A45">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05085B3F" w14:textId="77777777" w:rsidR="00264A45" w:rsidRPr="00623846" w:rsidRDefault="00264A45" w:rsidP="00264A45">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2CA12FC4" w14:textId="77777777" w:rsidR="00264A45" w:rsidRPr="00623846" w:rsidRDefault="00264A45" w:rsidP="00264A45">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3EB24EAA" w14:textId="77777777" w:rsidR="00264A45" w:rsidRPr="00623846" w:rsidRDefault="00264A45" w:rsidP="00264A45">
      <w:r w:rsidRPr="00623846">
        <w:lastRenderedPageBreak/>
        <w:t>HOW STARLINK WILL AFFECT THE ASTRONOMERS</w:t>
      </w:r>
    </w:p>
    <w:p w14:paraId="5980AF24" w14:textId="77777777" w:rsidR="00264A45" w:rsidRPr="00623846" w:rsidRDefault="00264A45" w:rsidP="00264A45">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38CBDAAF" w14:textId="77777777" w:rsidR="00264A45" w:rsidRPr="00623846" w:rsidRDefault="00264A45" w:rsidP="00264A45">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7F9146E9" w14:textId="77777777" w:rsidR="00264A45" w:rsidRPr="00623846" w:rsidRDefault="00264A45" w:rsidP="00264A45">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035A4299" w14:textId="77777777" w:rsidR="00264A45" w:rsidRPr="00623846" w:rsidRDefault="00264A45" w:rsidP="00264A45">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38B99510" w14:textId="77777777" w:rsidR="00264A45" w:rsidRPr="00623846" w:rsidRDefault="00264A45" w:rsidP="00264A45">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42986A78" w14:textId="77777777" w:rsidR="00264A45" w:rsidRPr="00623846" w:rsidRDefault="00264A45" w:rsidP="00264A45">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 xml:space="preserve">illuminated </w:t>
      </w:r>
      <w:proofErr w:type="spellStart"/>
      <w:r w:rsidRPr="00C57A4B">
        <w:rPr>
          <w:rStyle w:val="StyleUnderline"/>
          <w:highlight w:val="green"/>
        </w:rPr>
        <w:t>Starlink</w:t>
      </w:r>
      <w:proofErr w:type="spellEnd"/>
      <w:r w:rsidRPr="00C57A4B">
        <w:rPr>
          <w:rStyle w:val="StyleUnderline"/>
          <w:highlight w:val="green"/>
        </w:rPr>
        <w:t xml:space="preserve">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6C394765" w14:textId="77777777" w:rsidR="00264A45" w:rsidRPr="00623846" w:rsidRDefault="00264A45" w:rsidP="00264A45">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6C74EAAB" w14:textId="77777777" w:rsidR="00264A45" w:rsidRPr="00623846" w:rsidRDefault="00264A45" w:rsidP="00264A45">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5C5BA16C" w14:textId="77777777" w:rsidR="00264A45" w:rsidRPr="00623846" w:rsidRDefault="00264A45" w:rsidP="00264A45">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424C9D74" w14:textId="77777777" w:rsidR="00264A45" w:rsidRPr="00623846" w:rsidRDefault="00264A45" w:rsidP="00264A45">
      <w:r w:rsidRPr="00623846">
        <w:t>A COAT OF NO COLORS</w:t>
      </w:r>
    </w:p>
    <w:p w14:paraId="1041303A" w14:textId="77777777" w:rsidR="00264A45" w:rsidRPr="00623846" w:rsidRDefault="00264A45" w:rsidP="00264A45">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2FE3E6AE" w14:textId="77777777" w:rsidR="00264A45" w:rsidRPr="00623846" w:rsidRDefault="00264A45" w:rsidP="00264A45">
      <w:r w:rsidRPr="00623846">
        <w:t xml:space="preserve">The answer, it seems, is that </w:t>
      </w:r>
      <w:proofErr w:type="spellStart"/>
      <w:r w:rsidRPr="00C57A4B">
        <w:rPr>
          <w:rStyle w:val="StyleUnderline"/>
          <w:highlight w:val="green"/>
        </w:rPr>
        <w:t>DarkSat</w:t>
      </w:r>
      <w:proofErr w:type="spellEnd"/>
      <w:r w:rsidRPr="00C57A4B">
        <w:rPr>
          <w:rStyle w:val="StyleUnderline"/>
          <w:highlight w:val="green"/>
        </w:rPr>
        <w:t xml:space="preserve">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5515713C" w14:textId="77777777" w:rsidR="00264A45" w:rsidRPr="00623846" w:rsidRDefault="00264A45" w:rsidP="00264A45">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32A5E456" w14:textId="77777777" w:rsidR="00264A45" w:rsidRPr="00623846" w:rsidRDefault="00264A45" w:rsidP="00264A45">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21359368" w14:textId="77777777" w:rsidR="00264A45" w:rsidRPr="00623846" w:rsidRDefault="00264A45" w:rsidP="00264A45">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1F64C04B" w14:textId="77777777" w:rsidR="00264A45" w:rsidRPr="00623846" w:rsidRDefault="00264A45" w:rsidP="00264A45">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7731C9F8" w14:textId="77777777" w:rsidR="00264A45" w:rsidRPr="00623846" w:rsidRDefault="00264A45" w:rsidP="00264A45">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4C1E2F4C" w14:textId="77777777" w:rsidR="00264A45" w:rsidRPr="00623846" w:rsidRDefault="00264A45" w:rsidP="00264A45">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3D09485B" w14:textId="77777777" w:rsidR="00264A45" w:rsidRPr="00623846" w:rsidRDefault="00264A45" w:rsidP="00264A45">
      <w:pPr>
        <w:pStyle w:val="Heading4"/>
        <w:rPr>
          <w:rFonts w:cs="Calibri"/>
        </w:rPr>
      </w:pPr>
      <w:r w:rsidRPr="00623846">
        <w:rPr>
          <w:rFonts w:cs="Calibri"/>
        </w:rPr>
        <w:t>Asteroids threats are existential – increasingly likely</w:t>
      </w:r>
    </w:p>
    <w:p w14:paraId="2829AB6B" w14:textId="77777777" w:rsidR="00264A45" w:rsidRPr="00623846" w:rsidRDefault="00264A45" w:rsidP="00264A45">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3" w:history="1">
        <w:r w:rsidRPr="00623846">
          <w:rPr>
            <w:rStyle w:val="Hyperlink"/>
          </w:rPr>
          <w:t>https://www.salon.com/2018/01/14/the-asteroids-most-likely-to-hit-earth/</w:t>
        </w:r>
      </w:hyperlink>
      <w:r w:rsidRPr="00623846">
        <w:t>.</w:t>
      </w:r>
    </w:p>
    <w:p w14:paraId="61A1F1F9" w14:textId="77777777" w:rsidR="00264A45" w:rsidRPr="00623846" w:rsidRDefault="00264A45" w:rsidP="00264A45">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1CCCCFF3" w14:textId="77777777" w:rsidR="00264A45" w:rsidRPr="00623846" w:rsidRDefault="00264A45" w:rsidP="00264A45">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785265BB" w14:textId="77777777" w:rsidR="00264A45" w:rsidRPr="00623846" w:rsidRDefault="00264A45" w:rsidP="00264A45">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0C15A994" w14:textId="77777777" w:rsidR="00264A45" w:rsidRPr="00623846" w:rsidRDefault="00264A45" w:rsidP="00264A45">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361742F2" w14:textId="77777777" w:rsidR="00264A45" w:rsidRPr="00623846" w:rsidRDefault="00264A45" w:rsidP="00264A45">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35700FE3" w14:textId="77777777" w:rsidR="00264A45" w:rsidRPr="00623846" w:rsidRDefault="00264A45" w:rsidP="00264A45">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271E465E" w14:textId="77777777" w:rsidR="00264A45" w:rsidRPr="00623846" w:rsidRDefault="00264A45" w:rsidP="00264A45">
      <w:pPr>
        <w:rPr>
          <w:rStyle w:val="Emphasis"/>
        </w:rPr>
      </w:pPr>
      <w:r w:rsidRPr="00C57A4B">
        <w:rPr>
          <w:rStyle w:val="Emphasis"/>
          <w:highlight w:val="green"/>
        </w:rPr>
        <w:t>3200 Phaethon</w:t>
      </w:r>
    </w:p>
    <w:p w14:paraId="4F7E41E4" w14:textId="77777777" w:rsidR="00264A45" w:rsidRPr="00623846" w:rsidRDefault="00264A45" w:rsidP="00264A45">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C57A4B">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39B29514" w14:textId="77777777" w:rsidR="00264A45" w:rsidRPr="00623846" w:rsidRDefault="00264A45" w:rsidP="00264A45">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130E0486" w14:textId="77777777" w:rsidR="00264A45" w:rsidRPr="00623846" w:rsidRDefault="00264A45" w:rsidP="00264A45">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w:t>
      </w:r>
      <w:proofErr w:type="gramEnd"/>
      <w:r w:rsidRPr="00623846">
        <w:t xml:space="preserv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1BD03D82" w14:textId="77777777" w:rsidR="00264A45" w:rsidRPr="00623846" w:rsidRDefault="00264A45" w:rsidP="00264A45">
      <w:r w:rsidRPr="00623846">
        <w:t>Accordingly, NASA lists 3200 Phaethon as “potentially hazardous.”</w:t>
      </w:r>
    </w:p>
    <w:p w14:paraId="1ED459E1" w14:textId="77777777" w:rsidR="00264A45" w:rsidRPr="00623846" w:rsidRDefault="00264A45" w:rsidP="00264A45">
      <w:pPr>
        <w:rPr>
          <w:rStyle w:val="Emphasis"/>
        </w:rPr>
      </w:pPr>
      <w:r w:rsidRPr="00C57A4B">
        <w:rPr>
          <w:rStyle w:val="Emphasis"/>
          <w:highlight w:val="green"/>
        </w:rPr>
        <w:t>2017 XO2</w:t>
      </w:r>
    </w:p>
    <w:p w14:paraId="5388C250" w14:textId="77777777" w:rsidR="00264A45" w:rsidRPr="00623846" w:rsidRDefault="00264A45" w:rsidP="00264A45">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40934C08" w14:textId="77777777" w:rsidR="00264A45" w:rsidRPr="00623846" w:rsidRDefault="00264A45" w:rsidP="00264A45">
      <w:pPr>
        <w:rPr>
          <w:rStyle w:val="Emphasis"/>
        </w:rPr>
      </w:pPr>
      <w:r w:rsidRPr="00C57A4B">
        <w:rPr>
          <w:rStyle w:val="Emphasis"/>
          <w:highlight w:val="green"/>
        </w:rPr>
        <w:t>2017 YZ1</w:t>
      </w:r>
    </w:p>
    <w:p w14:paraId="6DD8A7FE" w14:textId="77777777" w:rsidR="00264A45" w:rsidRPr="00623846" w:rsidRDefault="00264A45" w:rsidP="00264A45">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65441333" w14:textId="77777777" w:rsidR="001812D6" w:rsidRDefault="00264A45" w:rsidP="00264A45">
      <w:pPr>
        <w:rPr>
          <w:rStyle w:val="Emphasis"/>
        </w:rPr>
      </w:pPr>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C57A4B">
        <w:rPr>
          <w:rStyle w:val="Emphasis"/>
          <w:highlight w:val="green"/>
        </w:rPr>
        <w:t>it might create a cataclysmic explosion</w:t>
      </w:r>
      <w:r w:rsidRPr="00623846">
        <w:rPr>
          <w:rStyle w:val="Emphasis"/>
        </w:rPr>
        <w:t xml:space="preserve"> </w:t>
      </w:r>
    </w:p>
    <w:p w14:paraId="732F99F7" w14:textId="77777777" w:rsidR="001812D6" w:rsidRDefault="001812D6" w:rsidP="00264A45">
      <w:pPr>
        <w:rPr>
          <w:rStyle w:val="Emphasis"/>
        </w:rPr>
      </w:pPr>
    </w:p>
    <w:p w14:paraId="2BB1BA5A" w14:textId="7FA189C7" w:rsidR="00264A45" w:rsidRPr="00623846" w:rsidRDefault="00264A45" w:rsidP="00264A45">
      <w:r w:rsidRPr="00623846">
        <w:rPr>
          <w:rStyle w:val="Emphasis"/>
        </w:rPr>
        <w:t>that would mess up our weather for a few years.</w:t>
      </w:r>
    </w:p>
    <w:p w14:paraId="5C46EAEE" w14:textId="77777777" w:rsidR="00264A45" w:rsidRPr="00623846" w:rsidRDefault="00264A45" w:rsidP="00264A45">
      <w:r w:rsidRPr="00623846">
        <w:t>Jot down June 30, 2047, in your calendar, and then pull out your telescope, watch it sail by and toast your good fortune.</w:t>
      </w:r>
    </w:p>
    <w:p w14:paraId="27AF9D4E" w14:textId="77777777" w:rsidR="00264A45" w:rsidRPr="00623846" w:rsidRDefault="00264A45" w:rsidP="00264A45">
      <w:pPr>
        <w:rPr>
          <w:rStyle w:val="Emphasis"/>
        </w:rPr>
      </w:pPr>
      <w:r w:rsidRPr="00C57A4B">
        <w:rPr>
          <w:rStyle w:val="Emphasis"/>
          <w:highlight w:val="green"/>
        </w:rPr>
        <w:t>2018 AE2</w:t>
      </w:r>
    </w:p>
    <w:p w14:paraId="173281F2" w14:textId="77777777" w:rsidR="00264A45" w:rsidRPr="00623846" w:rsidRDefault="00264A45" w:rsidP="00264A45">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 xml:space="preserve">will have </w:t>
      </w:r>
      <w:proofErr w:type="gramStart"/>
      <w:r w:rsidRPr="00C57A4B">
        <w:rPr>
          <w:rStyle w:val="StyleUnderline"/>
          <w:highlight w:val="green"/>
        </w:rPr>
        <w:t>a number of</w:t>
      </w:r>
      <w:proofErr w:type="gramEnd"/>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07AFD4C5" w14:textId="77777777" w:rsidR="00264A45" w:rsidRPr="00623846" w:rsidRDefault="00264A45" w:rsidP="00264A45">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7F82315A" w14:textId="77777777" w:rsidR="00264A45" w:rsidRPr="00623846" w:rsidRDefault="00264A45" w:rsidP="00264A45"/>
    <w:p w14:paraId="414D8C8B" w14:textId="77777777" w:rsidR="000F72F9" w:rsidRPr="00623846" w:rsidRDefault="000F72F9" w:rsidP="000F72F9"/>
    <w:p w14:paraId="4D80FCBA" w14:textId="77777777" w:rsidR="000F72F9" w:rsidRPr="00623846" w:rsidRDefault="000F72F9" w:rsidP="000F72F9">
      <w:pPr>
        <w:pStyle w:val="Heading3"/>
        <w:rPr>
          <w:rFonts w:cs="Calibri"/>
        </w:rPr>
      </w:pPr>
      <w:bookmarkStart w:id="1" w:name="_Hlk32134100"/>
      <w:bookmarkStart w:id="2" w:name="_Hlk32052730"/>
      <w:bookmarkStart w:id="3" w:name="_Hlk23524648"/>
      <w:bookmarkStart w:id="4" w:name="_Hlk19383792"/>
      <w:r w:rsidRPr="00623846">
        <w:rPr>
          <w:rFonts w:cs="Calibri"/>
        </w:rPr>
        <w:lastRenderedPageBreak/>
        <w:t>FW – Normal</w:t>
      </w:r>
    </w:p>
    <w:p w14:paraId="686C4F73" w14:textId="77777777" w:rsidR="000F72F9" w:rsidRPr="00623846" w:rsidRDefault="000F72F9" w:rsidP="000F72F9">
      <w:pPr>
        <w:pStyle w:val="Heading4"/>
        <w:rPr>
          <w:rFonts w:cs="Calibri"/>
        </w:rPr>
      </w:pPr>
      <w:bookmarkStart w:id="5" w:name="_Hlk51986527"/>
      <w:bookmarkStart w:id="6" w:name="_Hlk64212145"/>
      <w:bookmarkStart w:id="7" w:name="_Hlk61766057"/>
      <w:r w:rsidRPr="00623846">
        <w:rPr>
          <w:rFonts w:cs="Calibri"/>
        </w:rPr>
        <w:t>Pleasure and pain are intrinsically valuable.</w:t>
      </w:r>
    </w:p>
    <w:p w14:paraId="1E30CD7D" w14:textId="77777777" w:rsidR="000F72F9" w:rsidRPr="00623846" w:rsidRDefault="000F72F9" w:rsidP="000F72F9">
      <w:pPr>
        <w:spacing w:line="276" w:lineRule="auto"/>
      </w:pPr>
      <w:r w:rsidRPr="00623846">
        <w:rPr>
          <w:rStyle w:val="Style13ptBold"/>
        </w:rPr>
        <w:t>Moen 16</w:t>
      </w:r>
      <w:r w:rsidRPr="00623846">
        <w:t xml:space="preserve"> [Ole Martin Moen, Research Fellow in Philosophy at University of Oslo “An Argument for Hedonism” Journal of Value Inquiry (Springer), 50 (2) 2016: 267–281] SJDI, brackets in original</w:t>
      </w:r>
    </w:p>
    <w:p w14:paraId="5147FEAA" w14:textId="77777777" w:rsidR="000F72F9" w:rsidRPr="00623846" w:rsidRDefault="000F72F9" w:rsidP="000F72F9">
      <w:pPr>
        <w:spacing w:line="276" w:lineRule="auto"/>
        <w:rPr>
          <w:szCs w:val="26"/>
        </w:rPr>
      </w:pPr>
      <w:r w:rsidRPr="00623846">
        <w:rPr>
          <w:szCs w:val="26"/>
        </w:rPr>
        <w:t xml:space="preserve">Let us start by observing, empirically, that a widely shared judgment about intrinsic value and disvalue is that pleasure is intrinsically </w:t>
      </w:r>
      <w:proofErr w:type="gramStart"/>
      <w:r w:rsidRPr="00623846">
        <w:rPr>
          <w:szCs w:val="26"/>
        </w:rPr>
        <w:t>valuable</w:t>
      </w:r>
      <w:proofErr w:type="gramEnd"/>
      <w:r w:rsidRPr="00623846">
        <w:rPr>
          <w:szCs w:val="26"/>
        </w:rPr>
        <w:t xml:space="preserve"> and pain is intrinsically </w:t>
      </w:r>
      <w:proofErr w:type="spellStart"/>
      <w:r w:rsidRPr="00623846">
        <w:rPr>
          <w:szCs w:val="26"/>
        </w:rPr>
        <w:t>disvaluable</w:t>
      </w:r>
      <w:proofErr w:type="spellEnd"/>
      <w:r w:rsidRPr="00623846">
        <w:rPr>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C57A4B">
        <w:rPr>
          <w:b/>
          <w:sz w:val="26"/>
          <w:szCs w:val="26"/>
          <w:highlight w:val="green"/>
          <w:u w:val="single"/>
        </w:rPr>
        <w:t>there is something undeniably good about</w:t>
      </w:r>
      <w:r w:rsidRPr="00623846">
        <w:rPr>
          <w:szCs w:val="26"/>
        </w:rPr>
        <w:t xml:space="preserve"> the way </w:t>
      </w:r>
      <w:r w:rsidRPr="00C57A4B">
        <w:rPr>
          <w:b/>
          <w:sz w:val="26"/>
          <w:szCs w:val="26"/>
          <w:highlight w:val="green"/>
          <w:u w:val="single"/>
        </w:rPr>
        <w:t>pleasure</w:t>
      </w:r>
      <w:r w:rsidRPr="00623846">
        <w:rPr>
          <w:b/>
          <w:sz w:val="26"/>
          <w:szCs w:val="26"/>
          <w:u w:val="single"/>
        </w:rPr>
        <w:t xml:space="preserve"> </w:t>
      </w:r>
      <w:r w:rsidRPr="00623846">
        <w:rPr>
          <w:szCs w:val="26"/>
        </w:rPr>
        <w:t xml:space="preserve">feels </w:t>
      </w:r>
      <w:r w:rsidRPr="00C57A4B">
        <w:rPr>
          <w:b/>
          <w:sz w:val="26"/>
          <w:szCs w:val="26"/>
          <w:highlight w:val="green"/>
          <w:u w:val="single"/>
        </w:rPr>
        <w:t>and</w:t>
      </w:r>
      <w:r w:rsidRPr="00623846">
        <w:rPr>
          <w:b/>
          <w:sz w:val="26"/>
          <w:szCs w:val="26"/>
          <w:u w:val="single"/>
        </w:rPr>
        <w:t xml:space="preserve"> </w:t>
      </w:r>
      <w:r w:rsidRPr="00623846">
        <w:rPr>
          <w:szCs w:val="26"/>
        </w:rPr>
        <w:t>something</w:t>
      </w:r>
      <w:r w:rsidRPr="00623846">
        <w:rPr>
          <w:b/>
          <w:sz w:val="26"/>
          <w:szCs w:val="26"/>
          <w:u w:val="single"/>
        </w:rPr>
        <w:t xml:space="preserve"> </w:t>
      </w:r>
      <w:r w:rsidRPr="00C57A4B">
        <w:rPr>
          <w:b/>
          <w:sz w:val="26"/>
          <w:szCs w:val="26"/>
          <w:highlight w:val="green"/>
          <w:u w:val="single"/>
        </w:rPr>
        <w:t>undeniably bad about</w:t>
      </w:r>
      <w:r w:rsidRPr="00623846">
        <w:rPr>
          <w:szCs w:val="26"/>
        </w:rPr>
        <w:t xml:space="preserve"> the way </w:t>
      </w:r>
      <w:r w:rsidRPr="00C57A4B">
        <w:rPr>
          <w:b/>
          <w:sz w:val="26"/>
          <w:szCs w:val="26"/>
          <w:highlight w:val="green"/>
          <w:u w:val="single"/>
        </w:rPr>
        <w:t>pain</w:t>
      </w:r>
      <w:r w:rsidRPr="00623846">
        <w:rPr>
          <w:b/>
          <w:sz w:val="26"/>
          <w:szCs w:val="26"/>
          <w:u w:val="single"/>
        </w:rPr>
        <w:t xml:space="preserve"> </w:t>
      </w:r>
      <w:r w:rsidRPr="00623846">
        <w:rPr>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623846">
        <w:rPr>
          <w:b/>
          <w:sz w:val="26"/>
          <w:szCs w:val="26"/>
          <w:u w:val="single"/>
        </w:rPr>
        <w:t xml:space="preserve">I might ask: “What for?” </w:t>
      </w:r>
      <w:r w:rsidRPr="00623846">
        <w:rPr>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23846">
        <w:rPr>
          <w:szCs w:val="26"/>
        </w:rPr>
        <w:t>I</w:t>
      </w:r>
      <w:proofErr w:type="gramEnd"/>
      <w:r w:rsidRPr="00623846">
        <w:rPr>
          <w:szCs w:val="26"/>
        </w:rPr>
        <w:t xml:space="preserve"> then proceed by asking “</w:t>
      </w:r>
      <w:r w:rsidRPr="00623846">
        <w:rPr>
          <w:b/>
          <w:sz w:val="26"/>
          <w:szCs w:val="26"/>
          <w:u w:val="single"/>
        </w:rPr>
        <w:t xml:space="preserve">But </w:t>
      </w:r>
      <w:r w:rsidRPr="00623846">
        <w:rPr>
          <w:szCs w:val="26"/>
        </w:rPr>
        <w:t xml:space="preserve">what is the pleasure of drinking the soda good for?” the discussion is likely to reach an awkward end. The reason is that the </w:t>
      </w:r>
      <w:r w:rsidRPr="00623846">
        <w:rPr>
          <w:b/>
          <w:sz w:val="26"/>
          <w:szCs w:val="26"/>
          <w:u w:val="single"/>
        </w:rPr>
        <w:t xml:space="preserve">pleasure is not good for anything further; </w:t>
      </w:r>
      <w:r w:rsidRPr="00623846">
        <w:rPr>
          <w:szCs w:val="26"/>
        </w:rPr>
        <w:t xml:space="preserve">it is simply that for which going to the convenience store and buying the soda is good.3 As Aristotle observes: </w:t>
      </w:r>
      <w:r w:rsidRPr="00623846">
        <w:rPr>
          <w:b/>
          <w:sz w:val="26"/>
          <w:szCs w:val="26"/>
          <w:u w:val="single"/>
        </w:rPr>
        <w:t>“</w:t>
      </w:r>
      <w:r w:rsidRPr="00C57A4B">
        <w:rPr>
          <w:b/>
          <w:sz w:val="26"/>
          <w:szCs w:val="26"/>
          <w:highlight w:val="green"/>
          <w:u w:val="single"/>
        </w:rPr>
        <w:t>We never ask</w:t>
      </w:r>
      <w:r w:rsidRPr="00623846">
        <w:rPr>
          <w:szCs w:val="26"/>
        </w:rPr>
        <w:t xml:space="preserve"> [a man] </w:t>
      </w:r>
      <w:r w:rsidRPr="00C57A4B">
        <w:rPr>
          <w:b/>
          <w:sz w:val="26"/>
          <w:szCs w:val="26"/>
          <w:highlight w:val="green"/>
          <w:u w:val="single"/>
        </w:rPr>
        <w:t>what</w:t>
      </w:r>
      <w:r w:rsidRPr="00623846">
        <w:rPr>
          <w:b/>
          <w:sz w:val="26"/>
          <w:szCs w:val="26"/>
          <w:u w:val="single"/>
        </w:rPr>
        <w:t xml:space="preserve"> his </w:t>
      </w:r>
      <w:r w:rsidRPr="00C57A4B">
        <w:rPr>
          <w:b/>
          <w:sz w:val="26"/>
          <w:szCs w:val="26"/>
          <w:highlight w:val="green"/>
          <w:u w:val="single"/>
        </w:rPr>
        <w:t>end is in being pleased, because</w:t>
      </w:r>
      <w:r w:rsidRPr="00623846">
        <w:rPr>
          <w:b/>
          <w:sz w:val="26"/>
          <w:szCs w:val="26"/>
          <w:u w:val="single"/>
        </w:rPr>
        <w:t xml:space="preserve"> </w:t>
      </w:r>
      <w:r w:rsidRPr="00623846">
        <w:rPr>
          <w:szCs w:val="26"/>
        </w:rPr>
        <w:t xml:space="preserve">we assume that </w:t>
      </w:r>
      <w:r w:rsidRPr="00C57A4B">
        <w:rPr>
          <w:b/>
          <w:sz w:val="26"/>
          <w:szCs w:val="26"/>
          <w:highlight w:val="green"/>
          <w:u w:val="single"/>
        </w:rPr>
        <w:t>pleasure is</w:t>
      </w:r>
      <w:r w:rsidRPr="00623846">
        <w:rPr>
          <w:b/>
          <w:sz w:val="26"/>
          <w:szCs w:val="26"/>
          <w:u w:val="single"/>
        </w:rPr>
        <w:t xml:space="preserve"> </w:t>
      </w:r>
      <w:r w:rsidRPr="00623846">
        <w:rPr>
          <w:szCs w:val="26"/>
        </w:rPr>
        <w:t xml:space="preserve">choice </w:t>
      </w:r>
      <w:r w:rsidRPr="00C57A4B">
        <w:rPr>
          <w:b/>
          <w:sz w:val="26"/>
          <w:szCs w:val="26"/>
          <w:highlight w:val="green"/>
          <w:u w:val="single"/>
        </w:rPr>
        <w:t>worthy in itself</w:t>
      </w:r>
      <w:r w:rsidRPr="00623846">
        <w:rPr>
          <w:b/>
          <w:sz w:val="26"/>
          <w:szCs w:val="26"/>
          <w:u w:val="single"/>
        </w:rPr>
        <w:t>.”</w:t>
      </w:r>
      <w:r w:rsidRPr="00623846">
        <w:rPr>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C57A4B">
        <w:rPr>
          <w:b/>
          <w:sz w:val="26"/>
          <w:szCs w:val="26"/>
          <w:highlight w:val="green"/>
          <w:u w:val="single"/>
        </w:rPr>
        <w:t>pleasure and pain are both places where we reach the end of the line in matters of value.</w:t>
      </w:r>
      <w:r w:rsidRPr="00623846">
        <w:rPr>
          <w:szCs w:val="26"/>
        </w:rPr>
        <w:t xml:space="preserve"> </w:t>
      </w:r>
    </w:p>
    <w:bookmarkEnd w:id="5"/>
    <w:p w14:paraId="520199D2" w14:textId="77777777" w:rsidR="000F72F9" w:rsidRPr="00623846" w:rsidRDefault="000F72F9" w:rsidP="000F72F9">
      <w:pPr>
        <w:pStyle w:val="Heading4"/>
        <w:rPr>
          <w:rFonts w:cs="Calibri"/>
        </w:rPr>
      </w:pPr>
      <w:r w:rsidRPr="00623846">
        <w:rPr>
          <w:rFonts w:cs="Calibri"/>
        </w:rPr>
        <w:lastRenderedPageBreak/>
        <w:t xml:space="preserve">Thus, the standard is consistency with hedonic act utilitarianism. </w:t>
      </w:r>
    </w:p>
    <w:bookmarkEnd w:id="1"/>
    <w:p w14:paraId="2276F3DE" w14:textId="77777777" w:rsidR="000F72F9" w:rsidRPr="00623846" w:rsidRDefault="000F72F9" w:rsidP="000F72F9">
      <w:pPr>
        <w:pStyle w:val="Heading4"/>
        <w:rPr>
          <w:rFonts w:cs="Calibri"/>
        </w:rPr>
      </w:pPr>
      <w:r w:rsidRPr="00623846">
        <w:rPr>
          <w:rFonts w:cs="Calibri"/>
        </w:rPr>
        <w:t>Prefer additionally:</w:t>
      </w:r>
    </w:p>
    <w:p w14:paraId="7F34B431" w14:textId="4662E785" w:rsidR="000F72F9" w:rsidRPr="00623846" w:rsidRDefault="000F72F9" w:rsidP="000F72F9">
      <w:pPr>
        <w:pStyle w:val="Heading4"/>
        <w:rPr>
          <w:rFonts w:cs="Calibri"/>
        </w:rPr>
      </w:pPr>
      <w:bookmarkStart w:id="8" w:name="_Hlk58056668"/>
      <w:bookmarkStart w:id="9" w:name="_Hlk51986558"/>
      <w:r w:rsidRPr="00623846">
        <w:rPr>
          <w:rFonts w:cs="Calibri"/>
        </w:rPr>
        <w:t>1] Actor specificity – Aggregation – every policy benefits some and harms others, which also means side constraints freeze action</w:t>
      </w:r>
      <w:r w:rsidR="00342DD4">
        <w:rPr>
          <w:rFonts w:cs="Calibri"/>
        </w:rPr>
        <w:t xml:space="preserve"> – private entities have a responsibility to preserve the commons.  </w:t>
      </w:r>
    </w:p>
    <w:bookmarkEnd w:id="6"/>
    <w:bookmarkEnd w:id="8"/>
    <w:p w14:paraId="0DD44C86" w14:textId="77777777" w:rsidR="000F72F9" w:rsidRPr="00623846" w:rsidRDefault="000F72F9" w:rsidP="000F72F9"/>
    <w:bookmarkEnd w:id="2"/>
    <w:bookmarkEnd w:id="3"/>
    <w:bookmarkEnd w:id="4"/>
    <w:bookmarkEnd w:id="7"/>
    <w:bookmarkEnd w:id="9"/>
    <w:p w14:paraId="5B58BC25" w14:textId="2E976229" w:rsidR="00526C9A" w:rsidRPr="00051B41" w:rsidRDefault="00526C9A" w:rsidP="00526C9A">
      <w:pPr>
        <w:pStyle w:val="Heading4"/>
        <w:tabs>
          <w:tab w:val="left" w:pos="2250"/>
        </w:tabs>
        <w:spacing w:line="276" w:lineRule="auto"/>
        <w:rPr>
          <w:rFonts w:cs="Calibri"/>
        </w:rPr>
      </w:pPr>
      <w:r>
        <w:rPr>
          <w:rFonts w:cs="Calibri"/>
        </w:rPr>
        <w:t>2</w:t>
      </w:r>
      <w:r w:rsidRPr="00051B41">
        <w:rPr>
          <w:rFonts w:cs="Calibri"/>
        </w:rPr>
        <w:t>] Lexical pre-requisite – threats to bodily security preclude the ability for moral actors to effectively act upon other moral theories since they are in a constant state of crisis that inhibits the ideal moral conditions which other theories presuppose</w:t>
      </w:r>
    </w:p>
    <w:p w14:paraId="6587A1D3" w14:textId="05FF4C2A" w:rsidR="00DC2D5B" w:rsidRDefault="00DC2D5B" w:rsidP="00DC2D5B"/>
    <w:p w14:paraId="63D8B71D" w14:textId="77777777" w:rsidR="00FC3084" w:rsidRDefault="00FC3084" w:rsidP="00526C9A">
      <w:pPr>
        <w:pStyle w:val="Heading4"/>
        <w:rPr>
          <w:rFonts w:cs="Calibri"/>
        </w:rPr>
      </w:pPr>
    </w:p>
    <w:p w14:paraId="70728F36" w14:textId="77777777" w:rsidR="00FC3084" w:rsidRDefault="00FC3084" w:rsidP="00526C9A">
      <w:pPr>
        <w:pStyle w:val="Heading4"/>
        <w:rPr>
          <w:rFonts w:cs="Calibri"/>
        </w:rPr>
      </w:pPr>
    </w:p>
    <w:p w14:paraId="1D3BA049" w14:textId="77777777" w:rsidR="00FC3084" w:rsidRDefault="00FC3084" w:rsidP="00526C9A">
      <w:pPr>
        <w:pStyle w:val="Heading4"/>
        <w:rPr>
          <w:rFonts w:cs="Calibri"/>
        </w:rPr>
      </w:pPr>
    </w:p>
    <w:p w14:paraId="5133398B" w14:textId="77777777" w:rsidR="00FC3084" w:rsidRDefault="00FC3084" w:rsidP="00526C9A">
      <w:pPr>
        <w:pStyle w:val="Heading4"/>
        <w:rPr>
          <w:rFonts w:cs="Calibri"/>
        </w:rPr>
      </w:pPr>
    </w:p>
    <w:p w14:paraId="5D70F7B3" w14:textId="1380D9E1" w:rsidR="00526C9A" w:rsidRPr="00051B41" w:rsidRDefault="00526C9A" w:rsidP="00526C9A">
      <w:pPr>
        <w:pStyle w:val="Heading4"/>
        <w:rPr>
          <w:rFonts w:cs="Calibri"/>
        </w:rPr>
      </w:pPr>
      <w:r>
        <w:rPr>
          <w:rFonts w:cs="Calibri"/>
        </w:rPr>
        <w:t>3</w:t>
      </w:r>
      <w:r w:rsidRPr="00051B41">
        <w:rPr>
          <w:rFonts w:cs="Calibr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2E198E39" w14:textId="383B7E81" w:rsidR="00DC2D5B" w:rsidRPr="00DC2D5B" w:rsidRDefault="00DC2D5B" w:rsidP="00526C9A">
      <w:pPr>
        <w:pStyle w:val="Heading4"/>
      </w:pPr>
    </w:p>
    <w:sectPr w:rsidR="00DC2D5B" w:rsidRPr="00DC2D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53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D89"/>
    <w:rsid w:val="0008785F"/>
    <w:rsid w:val="00090CBE"/>
    <w:rsid w:val="00094DEC"/>
    <w:rsid w:val="000A2D8A"/>
    <w:rsid w:val="000D26A6"/>
    <w:rsid w:val="000D2B90"/>
    <w:rsid w:val="000D6ED8"/>
    <w:rsid w:val="000D717B"/>
    <w:rsid w:val="000F72F9"/>
    <w:rsid w:val="00100B28"/>
    <w:rsid w:val="00106266"/>
    <w:rsid w:val="00117316"/>
    <w:rsid w:val="001209B4"/>
    <w:rsid w:val="00161E12"/>
    <w:rsid w:val="001761FC"/>
    <w:rsid w:val="001812D6"/>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40676"/>
    <w:rsid w:val="002502CF"/>
    <w:rsid w:val="00264A4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DD4"/>
    <w:rsid w:val="00351841"/>
    <w:rsid w:val="003624A6"/>
    <w:rsid w:val="00364ADF"/>
    <w:rsid w:val="00365C8D"/>
    <w:rsid w:val="003670D9"/>
    <w:rsid w:val="00370B41"/>
    <w:rsid w:val="00371B27"/>
    <w:rsid w:val="00371B4C"/>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3EA3"/>
    <w:rsid w:val="003E5302"/>
    <w:rsid w:val="003E5BF1"/>
    <w:rsid w:val="003F2452"/>
    <w:rsid w:val="003F41EA"/>
    <w:rsid w:val="003F7DF0"/>
    <w:rsid w:val="004039AF"/>
    <w:rsid w:val="00407AFF"/>
    <w:rsid w:val="0041155D"/>
    <w:rsid w:val="004116B6"/>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C9A"/>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F3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380"/>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14B3"/>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DAA"/>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387"/>
    <w:rsid w:val="00D92077"/>
    <w:rsid w:val="00D951E2"/>
    <w:rsid w:val="00D9565A"/>
    <w:rsid w:val="00DB2337"/>
    <w:rsid w:val="00DB5F87"/>
    <w:rsid w:val="00DB699B"/>
    <w:rsid w:val="00DC0376"/>
    <w:rsid w:val="00DC099B"/>
    <w:rsid w:val="00DC2BE5"/>
    <w:rsid w:val="00DC2D5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1448"/>
    <w:rsid w:val="00F94060"/>
    <w:rsid w:val="00FA56F6"/>
    <w:rsid w:val="00FB329D"/>
    <w:rsid w:val="00FC27E3"/>
    <w:rsid w:val="00FC3084"/>
    <w:rsid w:val="00FC74C7"/>
    <w:rsid w:val="00FD451D"/>
    <w:rsid w:val="00FD5B22"/>
    <w:rsid w:val="00FE1B01"/>
    <w:rsid w:val="00FE2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6B751E"/>
  <w14:defaultImageDpi w14:val="300"/>
  <w15:docId w15:val="{AECB762B-495B-E14F-BA32-EE5C6619F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538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853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53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D853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D853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53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5387"/>
  </w:style>
  <w:style w:type="character" w:customStyle="1" w:styleId="Heading1Char">
    <w:name w:val="Heading 1 Char"/>
    <w:aliases w:val="Pocket Char"/>
    <w:basedOn w:val="DefaultParagraphFont"/>
    <w:link w:val="Heading1"/>
    <w:uiPriority w:val="9"/>
    <w:rsid w:val="00D853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538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D8538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D8538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5387"/>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D85387"/>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8538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8538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D85387"/>
    <w:rPr>
      <w:color w:val="auto"/>
      <w:u w:val="none"/>
    </w:rPr>
  </w:style>
  <w:style w:type="paragraph" w:styleId="DocumentMap">
    <w:name w:val="Document Map"/>
    <w:basedOn w:val="Normal"/>
    <w:link w:val="DocumentMapChar"/>
    <w:uiPriority w:val="99"/>
    <w:semiHidden/>
    <w:unhideWhenUsed/>
    <w:rsid w:val="00D853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5387"/>
    <w:rPr>
      <w:rFonts w:ascii="Lucida Grande" w:hAnsi="Lucida Grande" w:cs="Lucida Grande"/>
    </w:rPr>
  </w:style>
  <w:style w:type="paragraph" w:styleId="ListParagraph">
    <w:name w:val="List Paragraph"/>
    <w:aliases w:val="6 font"/>
    <w:basedOn w:val="Normal"/>
    <w:uiPriority w:val="99"/>
    <w:qFormat/>
    <w:rsid w:val="000F72F9"/>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F72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F72F9"/>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3" Type="http://schemas.openxmlformats.org/officeDocument/2006/relationships/customXml" Target="../customXml/item3.xm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ace.com/spacex-starlink-satellite-collision-alerts-on-the-rise" TargetMode="External"/><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salon.com/2018/01/14/the-asteroids-most-likely-to-hit-earth/" TargetMode="Externa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connect.com/blog/elon-musks-starlink-is-not-the-lone-solution-to-the-digital-divid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verge.com/2020/3/24/21190273/spacex-starlink-satellite-internet-constellation-astronomy-coating" TargetMode="Externa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10" Type="http://schemas.openxmlformats.org/officeDocument/2006/relationships/hyperlink" Target="https://www.techdirt.com/articles/20210518/09565246820/starlink-reviews-show-limitations-musks-broadband-play.shtml"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45</Pages>
  <Words>12801</Words>
  <Characters>72971</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21</cp:revision>
  <dcterms:created xsi:type="dcterms:W3CDTF">2022-01-29T16:43:00Z</dcterms:created>
  <dcterms:modified xsi:type="dcterms:W3CDTF">2022-01-29T18:31:00Z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