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4BDEA" w14:textId="77777777" w:rsidR="00BC5CE6" w:rsidRDefault="00BC5CE6" w:rsidP="00BC5CE6">
      <w:pPr>
        <w:pStyle w:val="Heading2"/>
      </w:pPr>
      <w:r>
        <w:t>1</w:t>
      </w:r>
    </w:p>
    <w:p w14:paraId="7EB67739" w14:textId="77777777" w:rsidR="00BC5CE6" w:rsidRDefault="00BC5CE6" w:rsidP="00BC5CE6">
      <w:pPr>
        <w:pStyle w:val="Heading3"/>
      </w:pPr>
      <w:r>
        <w:t>K</w:t>
      </w:r>
    </w:p>
    <w:p w14:paraId="3908AEE8" w14:textId="77777777" w:rsidR="00BC5CE6" w:rsidRDefault="00BC5CE6" w:rsidP="00BC5CE6">
      <w:pPr>
        <w:pStyle w:val="Heading4"/>
        <w:rPr>
          <w:rFonts w:cs="Calibri"/>
          <w:color w:val="000000" w:themeColor="text1"/>
        </w:rPr>
      </w:pPr>
      <w:r>
        <w:t xml:space="preserve">The subject is </w:t>
      </w:r>
      <w:r w:rsidRPr="00507B17">
        <w:rPr>
          <w:u w:val="single"/>
        </w:rPr>
        <w:t>alienated</w:t>
      </w:r>
      <w:r>
        <w:t xml:space="preserve"> when it articulates its </w:t>
      </w:r>
      <w:r w:rsidRPr="00507B17">
        <w:rPr>
          <w:u w:val="single"/>
        </w:rPr>
        <w:t>desires</w:t>
      </w:r>
      <w:r>
        <w:t xml:space="preserve"> – </w:t>
      </w:r>
      <w:r w:rsidRPr="00B35013">
        <w:rPr>
          <w:rFonts w:asciiTheme="minorHAnsi" w:hAnsiTheme="minorHAnsi" w:cstheme="minorHAnsi"/>
        </w:rPr>
        <w:t>the</w:t>
      </w:r>
      <w:r w:rsidRPr="00E300CA">
        <w:rPr>
          <w:rFonts w:asciiTheme="minorHAnsi" w:hAnsiTheme="minorHAnsi" w:cstheme="minorHAnsi"/>
        </w:rPr>
        <w:t xml:space="preserve"> </w:t>
      </w:r>
      <w:r w:rsidRPr="00E300CA">
        <w:rPr>
          <w:rFonts w:asciiTheme="minorHAnsi" w:hAnsiTheme="minorHAnsi" w:cstheme="minorHAnsi"/>
          <w:u w:val="single"/>
        </w:rPr>
        <w:t>failure</w:t>
      </w:r>
      <w:r w:rsidRPr="00E300CA">
        <w:rPr>
          <w:rFonts w:asciiTheme="minorHAnsi" w:hAnsiTheme="minorHAnsi" w:cstheme="minorHAnsi"/>
        </w:rPr>
        <w:t xml:space="preserve"> of linguistic </w:t>
      </w:r>
      <w:r w:rsidRPr="00AD6992">
        <w:rPr>
          <w:rFonts w:asciiTheme="minorHAnsi" w:hAnsiTheme="minorHAnsi" w:cstheme="minorHAnsi"/>
          <w:u w:val="single"/>
        </w:rPr>
        <w:t>signifiers</w:t>
      </w:r>
      <w:r w:rsidRPr="00E300CA">
        <w:rPr>
          <w:rFonts w:asciiTheme="minorHAnsi" w:hAnsiTheme="minorHAnsi" w:cstheme="minorHAnsi"/>
        </w:rPr>
        <w:t xml:space="preserve"> to describe the </w:t>
      </w:r>
      <w:r w:rsidRPr="00AD6992">
        <w:rPr>
          <w:rFonts w:asciiTheme="minorHAnsi" w:hAnsiTheme="minorHAnsi" w:cstheme="minorHAnsi"/>
          <w:u w:val="single"/>
        </w:rPr>
        <w:t>Real</w:t>
      </w:r>
      <w:r w:rsidRPr="00E300CA">
        <w:rPr>
          <w:rFonts w:asciiTheme="minorHAnsi" w:hAnsiTheme="minorHAnsi" w:cstheme="minorHAnsi"/>
        </w:rPr>
        <w:t xml:space="preserve"> </w:t>
      </w:r>
      <w:r>
        <w:rPr>
          <w:rFonts w:asciiTheme="minorHAnsi" w:hAnsiTheme="minorHAnsi" w:cstheme="minorHAnsi"/>
        </w:rPr>
        <w:t>produces</w:t>
      </w:r>
      <w:r w:rsidRPr="00E300CA">
        <w:rPr>
          <w:rFonts w:asciiTheme="minorHAnsi" w:hAnsiTheme="minorHAnsi" w:cstheme="minorHAnsi"/>
        </w:rPr>
        <w:t xml:space="preserve"> </w:t>
      </w:r>
      <w:r w:rsidRPr="00E300CA">
        <w:rPr>
          <w:rFonts w:asciiTheme="minorHAnsi" w:hAnsiTheme="minorHAnsi" w:cstheme="minorHAnsi"/>
          <w:u w:val="single"/>
        </w:rPr>
        <w:t>repetitive drives</w:t>
      </w:r>
      <w:r>
        <w:rPr>
          <w:rFonts w:asciiTheme="minorHAnsi" w:hAnsiTheme="minorHAnsi" w:cstheme="minorHAnsi"/>
        </w:rPr>
        <w:t xml:space="preserve"> to fill the resulting </w:t>
      </w:r>
      <w:r w:rsidRPr="00507B17">
        <w:rPr>
          <w:rFonts w:asciiTheme="minorHAnsi" w:hAnsiTheme="minorHAnsi" w:cstheme="minorHAnsi"/>
          <w:u w:val="single"/>
        </w:rPr>
        <w:t>lack</w:t>
      </w:r>
      <w:r>
        <w:rPr>
          <w:rFonts w:asciiTheme="minorHAnsi" w:hAnsiTheme="minorHAnsi" w:cstheme="minorHAnsi"/>
        </w:rPr>
        <w:t xml:space="preserve"> </w:t>
      </w:r>
      <w:r>
        <w:t xml:space="preserve">that is the root cause of </w:t>
      </w:r>
      <w:r w:rsidRPr="000B7B2E">
        <w:rPr>
          <w:u w:val="single"/>
        </w:rPr>
        <w:t>violence</w:t>
      </w:r>
      <w:r>
        <w:t xml:space="preserve"> and destroys </w:t>
      </w:r>
      <w:r w:rsidRPr="00AE462D">
        <w:rPr>
          <w:u w:val="single"/>
        </w:rPr>
        <w:t>politics</w:t>
      </w:r>
      <w:r>
        <w:t xml:space="preserve">, </w:t>
      </w:r>
      <w:r w:rsidRPr="00AE462D">
        <w:rPr>
          <w:u w:val="single"/>
        </w:rPr>
        <w:t>ethics</w:t>
      </w:r>
      <w:r>
        <w:t xml:space="preserve">, and the </w:t>
      </w:r>
      <w:r w:rsidRPr="00507B17">
        <w:rPr>
          <w:u w:val="single"/>
        </w:rPr>
        <w:t>value to life</w:t>
      </w:r>
      <w:r>
        <w:t xml:space="preserve">. </w:t>
      </w:r>
      <w:r>
        <w:rPr>
          <w:rFonts w:cs="Calibri"/>
          <w:color w:val="000000" w:themeColor="text1"/>
        </w:rPr>
        <w:t xml:space="preserve">Thus, the </w:t>
      </w:r>
      <w:r w:rsidRPr="00507B17">
        <w:rPr>
          <w:rFonts w:cs="Calibri"/>
          <w:color w:val="000000" w:themeColor="text1"/>
          <w:u w:val="single"/>
        </w:rPr>
        <w:t>roll of the ballot</w:t>
      </w:r>
      <w:r>
        <w:rPr>
          <w:rFonts w:cs="Calibri"/>
          <w:color w:val="000000" w:themeColor="text1"/>
        </w:rPr>
        <w:t xml:space="preserve"> is to analyze the </w:t>
      </w:r>
      <w:r w:rsidRPr="00507B17">
        <w:rPr>
          <w:rFonts w:cs="Calibri"/>
          <w:color w:val="000000" w:themeColor="text1"/>
          <w:u w:val="single"/>
        </w:rPr>
        <w:t>libidinal</w:t>
      </w:r>
      <w:r>
        <w:rPr>
          <w:rFonts w:cs="Calibri"/>
          <w:color w:val="000000" w:themeColor="text1"/>
        </w:rPr>
        <w:t xml:space="preserve"> investments of the 1AC’s </w:t>
      </w:r>
      <w:r w:rsidRPr="00507B17">
        <w:rPr>
          <w:rFonts w:cs="Calibri"/>
          <w:color w:val="000000" w:themeColor="text1"/>
          <w:u w:val="single"/>
        </w:rPr>
        <w:t>politics</w:t>
      </w:r>
      <w:r>
        <w:rPr>
          <w:rFonts w:cs="Calibri"/>
          <w:color w:val="000000" w:themeColor="text1"/>
        </w:rPr>
        <w:t xml:space="preserve"> and </w:t>
      </w:r>
      <w:r w:rsidRPr="00507B17">
        <w:rPr>
          <w:rFonts w:cs="Calibri"/>
          <w:color w:val="000000" w:themeColor="text1"/>
          <w:u w:val="single"/>
        </w:rPr>
        <w:t>presentation</w:t>
      </w:r>
      <w:r>
        <w:rPr>
          <w:rFonts w:cs="Calibri"/>
          <w:color w:val="000000" w:themeColor="text1"/>
        </w:rPr>
        <w:t>.</w:t>
      </w:r>
    </w:p>
    <w:p w14:paraId="1D2AD506" w14:textId="77777777" w:rsidR="00BC5CE6" w:rsidRPr="005003F8" w:rsidRDefault="00BC5CE6" w:rsidP="00BC5CE6">
      <w:r w:rsidRPr="005003F8">
        <w:rPr>
          <w:rFonts w:eastAsiaTheme="majorEastAsia" w:cstheme="majorBidi"/>
          <w:b/>
          <w:iCs/>
          <w:sz w:val="26"/>
        </w:rPr>
        <w:t>Ruti 14</w:t>
      </w:r>
      <w:r w:rsidRPr="005003F8">
        <w:t xml:space="preserve"> </w:t>
      </w:r>
      <w:r>
        <w:t>[M</w:t>
      </w:r>
      <w:r w:rsidRPr="005003F8">
        <w:t>ari, English, Toronto, Psychoanalysis, Culture &amp; Society (2014) 19, 297–314</w:t>
      </w:r>
      <w:r>
        <w:t>]</w:t>
      </w:r>
    </w:p>
    <w:p w14:paraId="0F3AF963" w14:textId="77777777" w:rsidR="00BC5CE6" w:rsidRDefault="00BC5CE6" w:rsidP="00BC5CE6">
      <w:pPr>
        <w:rPr>
          <w:sz w:val="14"/>
        </w:rPr>
      </w:pPr>
      <w:r w:rsidRPr="00A57FEB">
        <w:rPr>
          <w:rStyle w:val="Emphasis"/>
        </w:rPr>
        <w:t xml:space="preserve">Lauren Berlant characterizes this predicament </w:t>
      </w:r>
      <w:r w:rsidRPr="00782F63">
        <w:rPr>
          <w:rStyle w:val="Emphasis"/>
        </w:rPr>
        <w:t>as one of “cruel optimism”: the stubborn, irrational belief that social arrangements and ways of life that hurt us will eventually pay off and make us happy. B</w:t>
      </w:r>
      <w:r w:rsidRPr="00782F63">
        <w:rPr>
          <w:sz w:val="14"/>
        </w:rPr>
        <w:t xml:space="preserve">erlant specifies that “a relation of cruel optimism” exists when something we desire is in reality an obstacle to our flourishing (2011, p. 1). That is, cruel optimism entails the fantasy that our relentless efforts (say, our good performance) will bring us the love, intimacy, success, security, harmony, financial reward, or the so-called “good life” we crave even when they are extremely unlikely to do so. Berlant explains, for instance, that the economically disadvantaged may at times form optimistic attachments to the very power structures that oppress them, so that a poor person might support a conservative political agenda even when it is clear that this agenda will never help him or her overcome poverty. Or the daughter of working-class parents who has watched her parents toil without reward for two decades might still place a great deal of faith in the ideals of hard work and social mobility, hoping against hope that the American dream will one day rescue her even if it did not rescue her parents. As Butler has also suggested, such an optimistic attachment to potentially wounding modalities of life tends to arise from the desire to feel normal: we want to feel like we are a part of something familiar, like we “belong” to – and are recognized by – the world in which we live, with the result that we go along with the expectations that render this world comprehensible to us. </w:t>
      </w:r>
      <w:r w:rsidRPr="00782F63">
        <w:rPr>
          <w:rStyle w:val="Emphasis"/>
        </w:rPr>
        <w:t>In Berlant’s terms, our investment in the notion “a dependable life,” “a life that does not have to keep being reinvented” (p. 170), can be so strong that we remain wedded to specific fantasies of satisfaction even after they have repeatedly disappointed us</w:t>
      </w:r>
      <w:r w:rsidRPr="00782F63">
        <w:rPr>
          <w:sz w:val="14"/>
        </w:rPr>
        <w:t xml:space="preserve">. </w:t>
      </w:r>
      <w:r w:rsidRPr="00782F63">
        <w:rPr>
          <w:rStyle w:val="Emphasis"/>
        </w:rPr>
        <w:t>We, in short, endorse forms of life that are not in the least bit good for us, coming, as it were, “to misrecognize the bad life as a good one” (p. 174).</w:t>
      </w:r>
      <w:r w:rsidRPr="00782F63">
        <w:rPr>
          <w:sz w:val="14"/>
        </w:rPr>
        <w:t xml:space="preserve"> Sara Ahmed makes a parallel point about our culture’s dominant “happiness scripts,” which, like Berlant’s cruel optimism, can render us overly patient with our plight. Because they present a specific version of happiness as the goal, or telos, of life, they induce us to chase this version even though we might be very unlikely to ever attain it (or even though it might not actually make us happy in the end). As Ahmed maintains, the ideal of happiness “might be how waiting for something can acquire a sense of meaning or purpose and can thus be endured, as it points toward something. The failure to achieve happiness in the present can even extend one’s investment in a certain path of action: if the more one waits, the more one gives up, then the more one waits, the harder it is to give up. </w:t>
      </w:r>
      <w:r w:rsidRPr="00782F63">
        <w:rPr>
          <w:rStyle w:val="Emphasis"/>
        </w:rPr>
        <w:t>The more one persists unhappily on a path of happiness, the harder it is to give up on that path.</w:t>
      </w:r>
      <w:r w:rsidRPr="00782F63">
        <w:rPr>
          <w:sz w:val="14"/>
        </w:rPr>
        <w:t xml:space="preserve"> Unhappiness can thus be what makes happiness harder to give up” (2010, p. 236). Indeed, our commitment to dominant happiness scripts can be so strong that when a given script does not deliver what it promises, when it makes us unhappy rather than happy, we do not think of questioning the script itself but instead assume that somehow we have failed to live it out correctly. In other words, when we have been invested in the notion that a certain kind of life is the happy life, it can be very difficult for us to admit that this life has not made us happy, that it might have actually led us astray. As Ahmed concludes, “It is hard labor just to recognize sadness and disappointment, when you are living a life that is meant to be happy but just isn’t, which is meant to be full, but feels empty. It is difficult to give up an idea of one’s life, when one has lived a life according to that idea. To recognize loss can mean to be willing to experience an intensification of the sadness that hopefulness postpones” (p. 75). Marcuse’s argument about the performance principle is similar in the sense that he recognizes that workers often come to desire this principle even though it is predicated on a severe repression of their libidinal impulses: “The restrictions imposed upon the libido appear as the more rational, the more universal they become, the more they permeate the whole of society. They operate on the individual as external objective laws and as an internalized force: the societal authority is absorbed into the ‘conscience’ and into the unconscious of the individual and works as his own desire, morality, and fulfillment. In the ‘normal’ development, the individual lives his repression ‘freely’ as his own life: he desires what he is supposed to desire” (p. 46). Most important for our purposes, Marcuse emphasizes that the repression demanded by the performance principle far exceeds the parameters of the kind of repression that Freud saw as the foundation of civilization. While social existence always requires a degree of libidinal repression, what we are witnessing in modern Western society is what Marcuse calls “surplus-repression”: the kind of repression that meets the demands of a society organized by the unequal distribution of resources. “Within the total structure of the repressed personality,” Marcuse explains, “surplus-repression is that portion which is the result of specific societal conditions sustained in the specific interest of domination.... The distinction is equivalent to that between the biological and the historical sources of human suffering” (pp. 87–88). Surplus-repression is thus a historically specific form of suffering that is added, for the benefit of those who hold power, to the mutilation of the drives demanded by social life as such. And because our desires have become so neatly aligned with what Lacan calls the “order of powers” (or the “service of goods”), we willingly participate in this arrangement, earnestly believing that it serves our most fundamental needs. Lacan understood all of this perfectly well, which makes it all the more noteworthy that he conceptualized ethics in terms of the subject’s unwillingness to give ground on its desire. Lacan knew that it is extremely difficult to differentiate the subject’s desire from the desire of the big Other, yet his ethics demands precisely the capacity to do so. This is why Lacanian ethics offers such a powerful point of contrast to Butler’s conviction that there is no way to shatter the subject’s psychic attachment to hegemonic power. Lacan admits that such a rupture is hard to accomplish, but he insists that it is the task of psychoanalysis as a clinical practice – as a practice of ethics specifically – to produce the kind of subject who might be able to carry out such a feat of defiance. The ethical act that I have discussed is a radical example of this capacity, but we should not underestimate the importance of the moment when the analysand, perhaps after years of analysis, finally manages to say “Enough!” to whomever or whatever is causing her to suffer. </w:t>
      </w:r>
      <w:r w:rsidRPr="00782F63">
        <w:rPr>
          <w:rStyle w:val="Emphasis"/>
        </w:rPr>
        <w:t>If the goal of Lacanian analysis is to enable the analysand to dissociate herself from the desire of the big Other, or from the desire of those who, in her life, embody this desire, it is because this is the only way for</w:t>
      </w:r>
      <w:r w:rsidRPr="001F0D26">
        <w:rPr>
          <w:rStyle w:val="Emphasis"/>
        </w:rPr>
        <w:t xml:space="preserve"> her to destroy her (cruelly) optimistic allegiance to power structures that oppress her</w:t>
      </w:r>
      <w:r w:rsidRPr="00265ABC">
        <w:rPr>
          <w:sz w:val="14"/>
        </w:rPr>
        <w:t xml:space="preserve">. There may still be an enormous distance between such tiny acts of individual defiance and revolutionary politics, yet there is arguably also a conceptual link between the analysand who is able to utter her “Enough!” with a degree of conviction and the politicized subject who utters the same “Enough!” in the context of collective social mobilization. That is, collective social mobilization relies on subjects who have the ability to stick to their desire in the face of the demand that they capitulate to the desire of the big Other. I will return to this connection between individual and collective acts of defiance toward the end of this essay. But first I want to explore in greater detail how, from a Lacanian perspective, it might be possible to talk about desire as something that can be dissociated from the master’s morality. Let me restate the problematic I outlined above in the form of a question: if subjectivity is a function of being interpellated into the symbolic order, then how can we even begin to conceptualize forms of desire that have not been completely overrun by the desire of the big Other? This is where I find Marcuse helpful, for his analysis of surplusrepression implies that if we were able to somehow peel off this excess of repression, we would be left with what Lacan calls the truth of desire: the kind of desire that has certainly come into existence as a result of repression, but not as a result of the expectations of the performance principle. Indeed, though Lacan does not share Marcuse’s neo-Marxist platform, he in many ways operates with a similar distinction between repression and surplus-repression: though he understands that there is no such thing as desire divorced from its social environment, he believes that there are degrees of freedom and unfreedom, that some of our desires are more primary than the desires driven by the performance principle. Such primary desires – desires that touch the subject’s fundamental fantasies – reach toward the rebellious real rather than the conformist symbolic, which is why the subject’s capacity to animate them is essential for its ability to defy the hegemonic decrees of the latter. On the one hand, Lacan – like Marcuse – believes that a degree of repression is necessary for the emergence of social subjectivity. </w:t>
      </w:r>
      <w:r w:rsidRPr="001F0D26">
        <w:rPr>
          <w:rStyle w:val="Emphasis"/>
        </w:rPr>
        <w:t xml:space="preserve">This is how he arrives at his well-known story about subject formation: </w:t>
      </w:r>
      <w:r w:rsidRPr="00DB300D">
        <w:rPr>
          <w:rStyle w:val="Emphasis"/>
          <w:highlight w:val="cyan"/>
        </w:rPr>
        <w:t>we</w:t>
      </w:r>
      <w:r w:rsidRPr="001F0D26">
        <w:rPr>
          <w:rStyle w:val="Emphasis"/>
        </w:rPr>
        <w:t xml:space="preserve"> all </w:t>
      </w:r>
      <w:r w:rsidRPr="00DB300D">
        <w:rPr>
          <w:rStyle w:val="Emphasis"/>
          <w:highlight w:val="cyan"/>
        </w:rPr>
        <w:t xml:space="preserve">start </w:t>
      </w:r>
      <w:r w:rsidRPr="00824B0B">
        <w:rPr>
          <w:rStyle w:val="Emphasis"/>
        </w:rPr>
        <w:t xml:space="preserve">out </w:t>
      </w:r>
      <w:r w:rsidRPr="00DB300D">
        <w:rPr>
          <w:rStyle w:val="Emphasis"/>
          <w:highlight w:val="cyan"/>
        </w:rPr>
        <w:t>as presymbolic creatures</w:t>
      </w:r>
      <w:r w:rsidRPr="001F0D26">
        <w:rPr>
          <w:rStyle w:val="Emphasis"/>
        </w:rPr>
        <w:t xml:space="preserve">, dwelling in the realm of the bodily real (jouissance); </w:t>
      </w:r>
      <w:r w:rsidRPr="00DB300D">
        <w:rPr>
          <w:rStyle w:val="Emphasis"/>
          <w:highlight w:val="cyan"/>
        </w:rPr>
        <w:t xml:space="preserve">our first </w:t>
      </w:r>
      <w:r w:rsidRPr="00265ABC">
        <w:rPr>
          <w:rStyle w:val="Emphasis"/>
        </w:rPr>
        <w:t xml:space="preserve">inkling of </w:t>
      </w:r>
      <w:r w:rsidRPr="00DB300D">
        <w:rPr>
          <w:rStyle w:val="Emphasis"/>
          <w:highlight w:val="cyan"/>
        </w:rPr>
        <w:t>identity</w:t>
      </w:r>
      <w:r w:rsidRPr="001F0D26">
        <w:rPr>
          <w:rStyle w:val="Emphasis"/>
        </w:rPr>
        <w:t xml:space="preserve"> </w:t>
      </w:r>
      <w:r w:rsidRPr="00824B0B">
        <w:rPr>
          <w:rStyle w:val="Emphasis"/>
        </w:rPr>
        <w:t xml:space="preserve">takes </w:t>
      </w:r>
      <w:r w:rsidRPr="00F40E81">
        <w:rPr>
          <w:rStyle w:val="Emphasis"/>
        </w:rPr>
        <w:t xml:space="preserve">place </w:t>
      </w:r>
      <w:r w:rsidRPr="00DB300D">
        <w:rPr>
          <w:rStyle w:val="Emphasis"/>
          <w:highlight w:val="cyan"/>
        </w:rPr>
        <w:t xml:space="preserve">during the mirror stage </w:t>
      </w:r>
      <w:r w:rsidRPr="00824B0B">
        <w:rPr>
          <w:rStyle w:val="Emphasis"/>
        </w:rPr>
        <w:t xml:space="preserve">which </w:t>
      </w:r>
      <w:r w:rsidRPr="00DB300D">
        <w:rPr>
          <w:rStyle w:val="Emphasis"/>
          <w:highlight w:val="cyan"/>
        </w:rPr>
        <w:t>gives rise to</w:t>
      </w:r>
      <w:r w:rsidRPr="001F0D26">
        <w:rPr>
          <w:rStyle w:val="Emphasis"/>
        </w:rPr>
        <w:t xml:space="preserve"> both </w:t>
      </w:r>
      <w:r w:rsidRPr="00DB300D">
        <w:rPr>
          <w:rStyle w:val="Emphasis"/>
          <w:highlight w:val="cyan"/>
        </w:rPr>
        <w:t>narcissistic self-regard</w:t>
      </w:r>
      <w:r w:rsidRPr="001F0D26">
        <w:rPr>
          <w:rStyle w:val="Emphasis"/>
        </w:rPr>
        <w:t xml:space="preserve"> (the grandiose ego) and self-alienation (the misrecognition of the self as more coherent and omnipotent than it actually is); finally, </w:t>
      </w:r>
      <w:r w:rsidRPr="00DB300D">
        <w:rPr>
          <w:rStyle w:val="Emphasis"/>
          <w:highlight w:val="cyan"/>
        </w:rPr>
        <w:t>the signifier interpolates us into the symbolic order</w:t>
      </w:r>
      <w:r w:rsidRPr="001F0D26">
        <w:rPr>
          <w:rStyle w:val="Emphasis"/>
        </w:rPr>
        <w:t xml:space="preserve">, thereby </w:t>
      </w:r>
      <w:r w:rsidRPr="00DB300D">
        <w:rPr>
          <w:rStyle w:val="Emphasis"/>
          <w:highlight w:val="cyan"/>
        </w:rPr>
        <w:t xml:space="preserve">producing subjectivity as a site of meaning production </w:t>
      </w:r>
      <w:r w:rsidRPr="00265ABC">
        <w:rPr>
          <w:rStyle w:val="Emphasis"/>
        </w:rPr>
        <w:t>and intersubjective capacity</w:t>
      </w:r>
      <w:r w:rsidRPr="001F0D26">
        <w:rPr>
          <w:rStyle w:val="Emphasis"/>
        </w:rPr>
        <w:t xml:space="preserve">. According to this model, </w:t>
      </w:r>
      <w:r w:rsidRPr="00DB300D">
        <w:rPr>
          <w:rStyle w:val="Emphasis"/>
          <w:highlight w:val="cyan"/>
        </w:rPr>
        <w:t>we sacrifice jouissance for the signifier</w:t>
      </w:r>
      <w:r w:rsidRPr="001F0D26">
        <w:rPr>
          <w:rStyle w:val="Emphasis"/>
        </w:rPr>
        <w:t xml:space="preserve">, unmediated pleasure for the capacity to desire. </w:t>
      </w:r>
      <w:r w:rsidRPr="00DB300D">
        <w:rPr>
          <w:rStyle w:val="Emphasis"/>
          <w:highlight w:val="cyan"/>
        </w:rPr>
        <w:t xml:space="preserve">We </w:t>
      </w:r>
      <w:r w:rsidRPr="00265ABC">
        <w:rPr>
          <w:rStyle w:val="Emphasis"/>
        </w:rPr>
        <w:t xml:space="preserve">will henceforth </w:t>
      </w:r>
      <w:r w:rsidRPr="00DB300D">
        <w:rPr>
          <w:rStyle w:val="Emphasis"/>
          <w:highlight w:val="cyan"/>
        </w:rPr>
        <w:t xml:space="preserve">experience ourselves as </w:t>
      </w:r>
      <w:r w:rsidRPr="00265ABC">
        <w:rPr>
          <w:rStyle w:val="Emphasis"/>
        </w:rPr>
        <w:t xml:space="preserve">fundamentally </w:t>
      </w:r>
      <w:r w:rsidRPr="00DB300D">
        <w:rPr>
          <w:rStyle w:val="Emphasis"/>
          <w:highlight w:val="cyan"/>
        </w:rPr>
        <w:t>lacking</w:t>
      </w:r>
      <w:r w:rsidRPr="001F0D26">
        <w:rPr>
          <w:rStyle w:val="Emphasis"/>
        </w:rPr>
        <w:t>.</w:t>
      </w:r>
      <w:r w:rsidRPr="00265ABC">
        <w:rPr>
          <w:sz w:val="14"/>
        </w:rPr>
        <w:t xml:space="preserve"> </w:t>
      </w:r>
      <w:r w:rsidRPr="00DB300D">
        <w:rPr>
          <w:rStyle w:val="Emphasis"/>
          <w:highlight w:val="cyan"/>
        </w:rPr>
        <w:t>But</w:t>
      </w:r>
      <w:r w:rsidRPr="00265ABC">
        <w:rPr>
          <w:rStyle w:val="Emphasis"/>
        </w:rPr>
        <w:t xml:space="preserve">, in return, we </w:t>
      </w:r>
      <w:r w:rsidRPr="00DB300D">
        <w:rPr>
          <w:rStyle w:val="Emphasis"/>
          <w:highlight w:val="cyan"/>
        </w:rPr>
        <w:t>gain the ability to wield the signifier</w:t>
      </w:r>
      <w:r w:rsidRPr="00265ABC">
        <w:rPr>
          <w:rStyle w:val="Emphasis"/>
        </w:rPr>
        <w:t>, sometimes even in highly creative and rewarding ways</w:t>
      </w:r>
      <w:r w:rsidRPr="00265ABC">
        <w:rPr>
          <w:sz w:val="14"/>
        </w:rPr>
        <w:t xml:space="preserve">. And we also gain the capacity to be interested in the world around us, including the people who populate this world; we gain the ability to desire, and sometimes even love, others. </w:t>
      </w:r>
      <w:r w:rsidRPr="001F0D26">
        <w:rPr>
          <w:rStyle w:val="Emphasis"/>
        </w:rPr>
        <w:t xml:space="preserve">So, all in all, we come off quite well in the sense that what we gain is arguably more valuable than what we lose, and this is all the more the case given that we have not actually lost anything to begin with, that </w:t>
      </w:r>
      <w:r w:rsidRPr="00DB300D">
        <w:rPr>
          <w:rStyle w:val="Emphasis"/>
          <w:highlight w:val="cyan"/>
        </w:rPr>
        <w:t xml:space="preserve">our </w:t>
      </w:r>
      <w:r w:rsidRPr="00F40E81">
        <w:rPr>
          <w:rStyle w:val="Emphasis"/>
        </w:rPr>
        <w:t xml:space="preserve">unconscious </w:t>
      </w:r>
      <w:r w:rsidRPr="00DB300D">
        <w:rPr>
          <w:rStyle w:val="Emphasis"/>
          <w:highlight w:val="cyan"/>
        </w:rPr>
        <w:t>conviction that we were once whole</w:t>
      </w:r>
      <w:r w:rsidRPr="001F0D26">
        <w:rPr>
          <w:rStyle w:val="Emphasis"/>
        </w:rPr>
        <w:t xml:space="preserve"> and completely satisfied </w:t>
      </w:r>
      <w:r w:rsidRPr="00DB300D">
        <w:rPr>
          <w:rStyle w:val="Emphasis"/>
          <w:highlight w:val="cyan"/>
        </w:rPr>
        <w:t>is a misleading fantasy</w:t>
      </w:r>
      <w:r w:rsidRPr="001F0D26">
        <w:rPr>
          <w:rStyle w:val="Emphasis"/>
        </w:rPr>
        <w:t xml:space="preserve"> that in no way reflects the rather terrifying realities of jouissance.</w:t>
      </w:r>
      <w:r w:rsidRPr="00265ABC">
        <w:rPr>
          <w:sz w:val="14"/>
        </w:rPr>
        <w:t xml:space="preserve"> </w:t>
      </w:r>
      <w:r w:rsidRPr="001F0D26">
        <w:rPr>
          <w:rStyle w:val="Emphasis"/>
        </w:rPr>
        <w:t xml:space="preserve">On the other hand, Lacan – again like Marcuse – recognizes that </w:t>
      </w:r>
      <w:r w:rsidRPr="00DB300D">
        <w:rPr>
          <w:rStyle w:val="Emphasis"/>
          <w:highlight w:val="cyan"/>
        </w:rPr>
        <w:t>the symbolic order is repressive beyond</w:t>
      </w:r>
      <w:r w:rsidRPr="001F0D26">
        <w:rPr>
          <w:rStyle w:val="Emphasis"/>
        </w:rPr>
        <w:t xml:space="preserve"> the demands of </w:t>
      </w:r>
      <w:r w:rsidRPr="00DB300D">
        <w:rPr>
          <w:rStyle w:val="Emphasis"/>
          <w:highlight w:val="cyan"/>
        </w:rPr>
        <w:t>subject formation</w:t>
      </w:r>
      <w:r w:rsidRPr="001F0D26">
        <w:rPr>
          <w:rStyle w:val="Emphasis"/>
        </w:rPr>
        <w:t xml:space="preserve">, that </w:t>
      </w:r>
      <w:r w:rsidRPr="00DB300D">
        <w:rPr>
          <w:rStyle w:val="Emphasis"/>
          <w:highlight w:val="cyan"/>
        </w:rPr>
        <w:t>it includes</w:t>
      </w:r>
      <w:r w:rsidRPr="001F0D26">
        <w:rPr>
          <w:rStyle w:val="Emphasis"/>
        </w:rPr>
        <w:t xml:space="preserve"> forms of </w:t>
      </w:r>
      <w:r w:rsidRPr="00DB300D">
        <w:rPr>
          <w:rStyle w:val="Emphasis"/>
          <w:highlight w:val="cyan"/>
        </w:rPr>
        <w:t>violence that exceed the</w:t>
      </w:r>
      <w:r w:rsidRPr="001F0D26">
        <w:rPr>
          <w:rStyle w:val="Emphasis"/>
        </w:rPr>
        <w:t xml:space="preserve"> ubiquitous violence of the </w:t>
      </w:r>
      <w:r w:rsidRPr="00DB300D">
        <w:rPr>
          <w:rStyle w:val="Emphasis"/>
          <w:highlight w:val="cyan"/>
        </w:rPr>
        <w:t>signifier</w:t>
      </w:r>
      <w:r w:rsidRPr="00265ABC">
        <w:rPr>
          <w:sz w:val="14"/>
        </w:rPr>
        <w:t xml:space="preserve">. Indeed, even the violence of the signifier is not equally distributed, so that some of us are much more vulnerable to its injurious effects than others (consider, for instance, hate speech). Lacan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“Part of the world has resolutely turned in the directions of the service of goods,” Lacan writes, “thereby rejecting everything that has to do with the relationship of man to desire” (318). This, he adds, “is what is known as the postrevolutionary perspective” (318). </w:t>
      </w:r>
      <w:r w:rsidRPr="001F0D26">
        <w:rPr>
          <w:rStyle w:val="Emphasis"/>
        </w:rPr>
        <w:t>In other words, the service of goods reflects the mindset of the levelheaded utilitarian subject who has deemed revolutionary change to be unrealistic</w:t>
      </w:r>
      <w:r w:rsidRPr="00265ABC">
        <w:rPr>
          <w:sz w:val="14"/>
        </w:rPr>
        <w:t xml:space="preserve">. Lacan is here referring to the kind of depoliticization that is arguably the hallmark of Western subjectivity under capitalism. </w:t>
      </w:r>
      <w:r w:rsidRPr="001F0D26">
        <w:rPr>
          <w:rStyle w:val="Emphasis"/>
        </w:rPr>
        <w:t xml:space="preserve">Lacan’s point is by no means, as critics such as Butler have suggested, that a different kind of symbolic is intrinsically impossible but rather that </w:t>
      </w:r>
      <w:r w:rsidRPr="00DB300D">
        <w:rPr>
          <w:rStyle w:val="Emphasis"/>
          <w:highlight w:val="cyan"/>
        </w:rPr>
        <w:t>the configuration of subjectivity</w:t>
      </w:r>
      <w:r w:rsidRPr="001F0D26">
        <w:rPr>
          <w:rStyle w:val="Emphasis"/>
        </w:rPr>
        <w:t xml:space="preserve"> that Western modernity has produced – a subjectivity that has been subjected to a particular form of surplus-repression (the performance principle, the service of goods) – </w:t>
      </w:r>
      <w:r w:rsidRPr="00DB300D">
        <w:rPr>
          <w:rStyle w:val="Emphasis"/>
          <w:highlight w:val="cyan"/>
        </w:rPr>
        <w:t xml:space="preserve">makes it </w:t>
      </w:r>
      <w:r w:rsidRPr="00D1304C">
        <w:rPr>
          <w:rStyle w:val="Emphasis"/>
        </w:rPr>
        <w:t xml:space="preserve">virtually </w:t>
      </w:r>
      <w:r w:rsidRPr="00DB300D">
        <w:rPr>
          <w:rStyle w:val="Emphasis"/>
          <w:highlight w:val="cyan"/>
        </w:rPr>
        <w:t>impossible for us to entertain the idea that the symbolic could be organized differently</w:t>
      </w:r>
      <w:r w:rsidRPr="001F0D26">
        <w:rPr>
          <w:rStyle w:val="Emphasis"/>
        </w:rPr>
        <w:t>, that it could be centered around a different version of the reality principle</w:t>
      </w:r>
      <w:r w:rsidRPr="00265ABC">
        <w:rPr>
          <w:sz w:val="14"/>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individuals who were so out of touch with the truth of their desire that they were willing to sacrifice this desire for the sake of social conformity and that they were, furthermore, willing to do so to the point of self-betrayal.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265ABC">
        <w:rPr>
          <w:rStyle w:val="Emphasis"/>
        </w:rPr>
        <w:t xml:space="preserve">Such a betrayal invariably </w:t>
      </w:r>
      <w:r w:rsidRPr="00DB300D">
        <w:rPr>
          <w:rStyle w:val="Emphasis"/>
          <w:highlight w:val="cyan"/>
        </w:rPr>
        <w:t>results in the reassertion of the status quo, sending the subject back to the service of goods</w:t>
      </w:r>
      <w:r w:rsidRPr="00265ABC">
        <w:rPr>
          <w:rStyle w:val="Emphasis"/>
        </w:rPr>
        <w:t>, what Lacan in this context calls “the common path” (p. 321).</w:t>
      </w:r>
      <w:r w:rsidRPr="00265ABC">
        <w:rPr>
          <w:sz w:val="14"/>
        </w:rPr>
        <w:t xml:space="preserve"> </w:t>
      </w:r>
      <w:r w:rsidRPr="00265ABC">
        <w:rPr>
          <w:rStyle w:val="Emphasis"/>
        </w:rPr>
        <w:t xml:space="preserve">And given that desire, for Lacan, is “the metonymy of our being” (p. 321), betraying it </w:t>
      </w:r>
      <w:r w:rsidRPr="00824B0B">
        <w:rPr>
          <w:rStyle w:val="Emphasis"/>
        </w:rPr>
        <w:t xml:space="preserve">in this way leads to the kind of psychic death </w:t>
      </w:r>
      <w:r w:rsidRPr="00DB300D">
        <w:rPr>
          <w:rStyle w:val="Emphasis"/>
          <w:highlight w:val="cyan"/>
        </w:rPr>
        <w:t xml:space="preserve">that extinguishes </w:t>
      </w:r>
      <w:r w:rsidRPr="00D1304C">
        <w:rPr>
          <w:rStyle w:val="Emphasis"/>
        </w:rPr>
        <w:t xml:space="preserve">the subject’s sense of </w:t>
      </w:r>
      <w:r w:rsidRPr="00DB300D">
        <w:rPr>
          <w:rStyle w:val="Emphasis"/>
          <w:highlight w:val="cyan"/>
        </w:rPr>
        <w:t>agency</w:t>
      </w:r>
      <w:r w:rsidRPr="00265ABC">
        <w:rPr>
          <w:sz w:val="14"/>
        </w:rPr>
        <w:t xml:space="preserve">.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DB300D">
        <w:rPr>
          <w:rStyle w:val="Emphasis"/>
          <w:highlight w:val="cyan"/>
        </w:rPr>
        <w:t>This society</w:t>
      </w:r>
      <w:r w:rsidRPr="00265ABC">
        <w:rPr>
          <w:rStyle w:val="Emphasis"/>
        </w:rPr>
        <w:t xml:space="preserve"> of the spectacle – of technology, image, and speed – shares many parallels with Adorno’s “culture industry”: </w:t>
      </w:r>
      <w:r w:rsidRPr="00DB300D">
        <w:rPr>
          <w:rStyle w:val="Emphasis"/>
          <w:highlight w:val="cyan"/>
        </w:rPr>
        <w:t>a flattened surface of the life world, a constriction of psychic space</w:t>
      </w:r>
      <w:r w:rsidRPr="00265ABC">
        <w:rPr>
          <w:rStyle w:val="Emphasis"/>
        </w:rPr>
        <w:t>, a dearth of critical thought, the worship of efficiency over intellectual curiosity, and the incapacity to revolt</w:t>
      </w:r>
      <w:r w:rsidRPr="00265ABC">
        <w:rPr>
          <w:sz w:val="14"/>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w:t>
      </w:r>
      <w:r w:rsidRPr="00687DE4">
        <w:rPr>
          <w:sz w:val="14"/>
        </w:rPr>
        <w:t xml:space="preserve">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 </w:t>
      </w:r>
      <w:r w:rsidRPr="00687DE4">
        <w:rPr>
          <w:rStyle w:val="Emphasis"/>
        </w:rPr>
        <w:t>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w:t>
      </w:r>
      <w:r w:rsidRPr="00687DE4">
        <w:rPr>
          <w:sz w:val="14"/>
        </w:rPr>
        <w:t xml:space="preserv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687DE4">
        <w:rPr>
          <w:rStyle w:val="Emphasis"/>
        </w:rPr>
        <w:t>But in both cases, the point is not to obliterate our foundational destiny (or fundamental fantasies) but merely to elaborate it in more satisfying directions, away from the incapacitating effects of the repetition compulsion and toward the rewards of subjective autonomy</w:t>
      </w:r>
      <w:r w:rsidRPr="00687DE4">
        <w:rPr>
          <w:sz w:val="14"/>
        </w:rPr>
        <w:t>. And, if we are to achieve this goal, nothing is more important than staying faithful to the truth of desire that, on the most elementary level, determines our destiny.</w:t>
      </w:r>
    </w:p>
    <w:p w14:paraId="647DF2E6" w14:textId="77777777" w:rsidR="00BC5CE6" w:rsidRDefault="00BC5CE6" w:rsidP="00BC5CE6">
      <w:pPr>
        <w:rPr>
          <w:color w:val="000000"/>
          <w:sz w:val="16"/>
        </w:rPr>
      </w:pPr>
    </w:p>
    <w:p w14:paraId="4EDC5AA3" w14:textId="77777777" w:rsidR="00BC5CE6" w:rsidRDefault="00BC5CE6" w:rsidP="00BC5CE6">
      <w:pPr>
        <w:pStyle w:val="Heading4"/>
        <w:rPr>
          <w:rFonts w:eastAsia="Times New Roman"/>
          <w:b w:val="0"/>
          <w:color w:val="000000" w:themeColor="text1"/>
          <w:szCs w:val="26"/>
          <w:shd w:val="clear" w:color="auto" w:fill="FFFFFF"/>
        </w:rPr>
      </w:pPr>
      <w:r w:rsidRPr="000514DB">
        <w:t>The 1AC’s call for</w:t>
      </w:r>
      <w:r>
        <w:t xml:space="preserve"> </w:t>
      </w:r>
      <w:r w:rsidRPr="000514DB">
        <w:rPr>
          <w:u w:val="single"/>
        </w:rPr>
        <w:t>public transparency</w:t>
      </w:r>
      <w:r w:rsidRPr="000514DB">
        <w:t xml:space="preserve"> through repealing </w:t>
      </w:r>
      <w:r w:rsidRPr="000514DB">
        <w:rPr>
          <w:u w:val="single"/>
        </w:rPr>
        <w:t>property rights</w:t>
      </w:r>
      <w:r w:rsidRPr="000514DB">
        <w:t xml:space="preserve"> is an operation within the </w:t>
      </w:r>
      <w:r w:rsidRPr="000514DB">
        <w:rPr>
          <w:u w:val="single"/>
        </w:rPr>
        <w:t>fantasy</w:t>
      </w:r>
      <w:r>
        <w:t xml:space="preserve"> that endlessly strives </w:t>
      </w:r>
      <w:r w:rsidRPr="000514DB">
        <w:rPr>
          <w:iCs w:val="0"/>
        </w:rPr>
        <w:t xml:space="preserve">toward the </w:t>
      </w:r>
      <w:r w:rsidRPr="000514DB">
        <w:rPr>
          <w:iCs w:val="0"/>
          <w:u w:val="single"/>
        </w:rPr>
        <w:t>known</w:t>
      </w:r>
      <w:r w:rsidRPr="000514DB">
        <w:rPr>
          <w:iCs w:val="0"/>
        </w:rPr>
        <w:t xml:space="preserve">, the </w:t>
      </w:r>
      <w:r w:rsidRPr="000514DB">
        <w:rPr>
          <w:iCs w:val="0"/>
          <w:u w:val="single"/>
        </w:rPr>
        <w:t>material</w:t>
      </w:r>
      <w:r w:rsidRPr="000514DB">
        <w:rPr>
          <w:iCs w:val="0"/>
        </w:rPr>
        <w:t xml:space="preserve">, </w:t>
      </w:r>
      <w:r w:rsidRPr="000514DB">
        <w:rPr>
          <w:iCs w:val="0"/>
          <w:u w:val="single"/>
        </w:rPr>
        <w:t>calculable</w:t>
      </w:r>
      <w:r w:rsidRPr="000514DB">
        <w:rPr>
          <w:iCs w:val="0"/>
        </w:rPr>
        <w:t xml:space="preserve"> – the acquisition of </w:t>
      </w:r>
      <w:r w:rsidRPr="00524761">
        <w:rPr>
          <w:iCs w:val="0"/>
          <w:u w:val="single"/>
        </w:rPr>
        <w:t>knowledge</w:t>
      </w:r>
      <w:r w:rsidRPr="000514DB">
        <w:rPr>
          <w:iCs w:val="0"/>
        </w:rPr>
        <w:t xml:space="preserve"> is inseparable from an unconscious </w:t>
      </w:r>
      <w:r w:rsidRPr="000514DB">
        <w:rPr>
          <w:iCs w:val="0"/>
          <w:u w:val="single"/>
        </w:rPr>
        <w:t>paranoia</w:t>
      </w:r>
      <w:r w:rsidRPr="000514DB">
        <w:rPr>
          <w:iCs w:val="0"/>
        </w:rPr>
        <w:t xml:space="preserve"> that </w:t>
      </w:r>
      <w:r>
        <w:rPr>
          <w:iCs w:val="0"/>
        </w:rPr>
        <w:t>destroys</w:t>
      </w:r>
      <w:r w:rsidRPr="000514DB">
        <w:rPr>
          <w:iCs w:val="0"/>
        </w:rPr>
        <w:t xml:space="preserve"> a</w:t>
      </w:r>
      <w:r>
        <w:rPr>
          <w:iCs w:val="0"/>
        </w:rPr>
        <w:t>ll</w:t>
      </w:r>
      <w:r w:rsidRPr="000514DB">
        <w:rPr>
          <w:iCs w:val="0"/>
        </w:rPr>
        <w:t xml:space="preserve"> </w:t>
      </w:r>
      <w:r w:rsidRPr="000514DB">
        <w:rPr>
          <w:iCs w:val="0"/>
          <w:u w:val="single"/>
        </w:rPr>
        <w:t>value to life</w:t>
      </w:r>
      <w:r w:rsidRPr="000514DB">
        <w:rPr>
          <w:iCs w:val="0"/>
        </w:rPr>
        <w:t>.</w:t>
      </w:r>
      <w:r>
        <w:rPr>
          <w:rFonts w:eastAsia="Times New Roman"/>
          <w:color w:val="000000" w:themeColor="text1"/>
          <w:szCs w:val="26"/>
          <w:shd w:val="clear" w:color="auto" w:fill="FFFFFF"/>
        </w:rPr>
        <w:t xml:space="preserve"> </w:t>
      </w:r>
    </w:p>
    <w:p w14:paraId="768E0D6E" w14:textId="77777777" w:rsidR="00BC5CE6" w:rsidRPr="000514DB" w:rsidRDefault="00BC5CE6" w:rsidP="00BC5CE6">
      <w:r w:rsidRPr="000514DB">
        <w:rPr>
          <w:rFonts w:eastAsiaTheme="majorEastAsia" w:cstheme="majorBidi"/>
          <w:b/>
          <w:iCs/>
          <w:sz w:val="26"/>
        </w:rPr>
        <w:t>Mills</w:t>
      </w:r>
      <w:r w:rsidRPr="000514DB">
        <w:t xml:space="preserve"> </w:t>
      </w:r>
      <w:r>
        <w:t>[</w:t>
      </w:r>
      <w:r w:rsidRPr="000514DB">
        <w:t xml:space="preserve">Mills, Jon. “Lacan on Paranoiac Knowledge.” Dr. Jon Mills Psychoanalyst Philosopher Psychotherapy Psychologist, Process Psychology, </w:t>
      </w:r>
      <w:hyperlink r:id="rId6" w:history="1">
        <w:r w:rsidRPr="000514DB">
          <w:rPr>
            <w:rStyle w:val="Hyperlink"/>
          </w:rPr>
          <w:t>www.processpsychology.com/new-articles/Lacan-PP-revised.htm</w:t>
        </w:r>
      </w:hyperlink>
      <w:r>
        <w:t>]</w:t>
      </w:r>
    </w:p>
    <w:p w14:paraId="42A63C95" w14:textId="77777777" w:rsidR="00BC5CE6" w:rsidRPr="00C07D04" w:rsidRDefault="00BC5CE6" w:rsidP="00BC5CE6">
      <w:pPr>
        <w:rPr>
          <w:rFonts w:eastAsia="Times New Roman"/>
          <w:color w:val="000000" w:themeColor="text1"/>
          <w:sz w:val="16"/>
        </w:rPr>
      </w:pPr>
      <w:r w:rsidRPr="00C07D04">
        <w:rPr>
          <w:color w:val="000000"/>
          <w:sz w:val="16"/>
        </w:rPr>
        <w:t>When these aspects of human life are broadly considered, it becomes easier to see how our linguistic-epistemological dependency has paranoiac </w:t>
      </w:r>
      <w:r w:rsidRPr="00C07D04">
        <w:rPr>
          <w:i/>
          <w:iCs/>
          <w:color w:val="000000"/>
          <w:sz w:val="16"/>
        </w:rPr>
        <w:t>a priori</w:t>
      </w:r>
      <w:r w:rsidRPr="00C07D04">
        <w:rPr>
          <w:color w:val="000000"/>
          <w:sz w:val="16"/>
        </w:rPr>
        <w:t xml:space="preserve"> conditions. From Freud to Klein and Lacan, </w:t>
      </w:r>
      <w:r w:rsidRPr="00C07D04">
        <w:rPr>
          <w:b/>
          <w:color w:val="000000"/>
          <w:highlight w:val="cyan"/>
          <w:u w:val="single"/>
        </w:rPr>
        <w:t>knowledge is</w:t>
      </w:r>
      <w:r w:rsidRPr="00C07D04">
        <w:rPr>
          <w:b/>
          <w:color w:val="000000"/>
          <w:u w:val="single"/>
        </w:rPr>
        <w:t xml:space="preserve"> a dialectical enterprise</w:t>
      </w:r>
      <w:r w:rsidRPr="00C07D04">
        <w:rPr>
          <w:color w:val="000000"/>
          <w:sz w:val="16"/>
        </w:rPr>
        <w:t xml:space="preserve"> that stands </w:t>
      </w:r>
      <w:r w:rsidRPr="00C07D04">
        <w:rPr>
          <w:b/>
          <w:color w:val="000000"/>
          <w:highlight w:val="cyan"/>
          <w:u w:val="single"/>
        </w:rPr>
        <w:t xml:space="preserve">in relation to </w:t>
      </w:r>
      <w:r w:rsidRPr="00C07D04">
        <w:rPr>
          <w:b/>
          <w:color w:val="000000"/>
          <w:u w:val="single"/>
        </w:rPr>
        <w:t xml:space="preserve">fear--to the </w:t>
      </w:r>
      <w:r w:rsidRPr="00C07D04">
        <w:rPr>
          <w:b/>
          <w:color w:val="000000"/>
          <w:highlight w:val="cyan"/>
          <w:u w:val="single"/>
        </w:rPr>
        <w:t>horror of possibility</w:t>
      </w:r>
      <w:r w:rsidRPr="00C07D04">
        <w:rPr>
          <w:color w:val="000000"/>
          <w:sz w:val="16"/>
        </w:rPr>
        <w:t>--the possibility of the </w:t>
      </w:r>
      <w:r w:rsidRPr="00C07D04">
        <w:rPr>
          <w:i/>
          <w:iCs/>
          <w:color w:val="000000"/>
          <w:sz w:val="16"/>
        </w:rPr>
        <w:t>not</w:t>
      </w:r>
      <w:r w:rsidRPr="00C07D04">
        <w:rPr>
          <w:color w:val="000000"/>
          <w:sz w:val="16"/>
        </w:rPr>
        <w:t xml:space="preserve">: </w:t>
      </w:r>
      <w:r w:rsidRPr="00C07D04">
        <w:rPr>
          <w:b/>
          <w:color w:val="000000"/>
          <w:highlight w:val="cyan"/>
          <w:u w:val="single"/>
        </w:rPr>
        <w:t>negation</w:t>
      </w:r>
      <w:r w:rsidRPr="00C07D04">
        <w:rPr>
          <w:color w:val="000000"/>
          <w:sz w:val="16"/>
          <w:highlight w:val="cyan"/>
        </w:rPr>
        <w:t>,</w:t>
      </w:r>
      <w:r w:rsidRPr="00C07D04">
        <w:rPr>
          <w:color w:val="000000"/>
          <w:sz w:val="16"/>
        </w:rPr>
        <w:t xml:space="preserve"> conflict, </w:t>
      </w:r>
      <w:r w:rsidRPr="00C07D04">
        <w:rPr>
          <w:b/>
          <w:color w:val="000000"/>
          <w:highlight w:val="cyan"/>
          <w:u w:val="single"/>
        </w:rPr>
        <w:t>and suffering saturate our</w:t>
      </w:r>
      <w:r w:rsidRPr="00C07D04">
        <w:rPr>
          <w:b/>
          <w:color w:val="000000"/>
          <w:u w:val="single"/>
        </w:rPr>
        <w:t xml:space="preserve"> very beings, </w:t>
      </w:r>
      <w:r w:rsidRPr="00C07D04">
        <w:rPr>
          <w:b/>
          <w:color w:val="000000"/>
          <w:highlight w:val="cyan"/>
          <w:u w:val="single"/>
        </w:rPr>
        <w:t xml:space="preserve">beings </w:t>
      </w:r>
      <w:r w:rsidRPr="00C07D04">
        <w:rPr>
          <w:b/>
          <w:color w:val="000000"/>
          <w:u w:val="single"/>
        </w:rPr>
        <w:t xml:space="preserve">whose self-identities are </w:t>
      </w:r>
      <w:r w:rsidRPr="00C07D04">
        <w:rPr>
          <w:b/>
          <w:color w:val="000000"/>
          <w:highlight w:val="cyan"/>
          <w:u w:val="single"/>
        </w:rPr>
        <w:t>linguistically constructed</w:t>
      </w:r>
      <w:r w:rsidRPr="00C07D04">
        <w:rPr>
          <w:b/>
          <w:color w:val="000000"/>
          <w:u w:val="single"/>
        </w:rPr>
        <w:t>. The relation between knowledge and paranoia is</w:t>
      </w:r>
      <w:r w:rsidRPr="00C07D04">
        <w:rPr>
          <w:color w:val="000000"/>
          <w:sz w:val="16"/>
        </w:rPr>
        <w:t xml:space="preserve"> a </w:t>
      </w:r>
      <w:r w:rsidRPr="00C07D04">
        <w:rPr>
          <w:b/>
          <w:color w:val="000000"/>
          <w:u w:val="single"/>
        </w:rPr>
        <w:t>fundamental</w:t>
      </w:r>
      <w:r w:rsidRPr="00C07D04">
        <w:rPr>
          <w:color w:val="000000"/>
          <w:sz w:val="16"/>
        </w:rPr>
        <w:t xml:space="preserve"> one, and perhaps no where do we see this dynamic so poignantly realized than in childhood. From the 'psychotic-like' universe of the newborn infant (e.g. see Klein, 1946), to the relational deficiencies and selfobject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C07D04">
        <w:rPr>
          <w:b/>
          <w:color w:val="000000"/>
          <w:highlight w:val="cyan"/>
          <w:u w:val="single"/>
        </w:rPr>
        <w:t>What is paranoid is that which stands in relation to opposition</w:t>
      </w:r>
      <w:r w:rsidRPr="00C07D04">
        <w:rPr>
          <w:color w:val="000000"/>
          <w:sz w:val="16"/>
        </w:rPr>
        <w:t xml:space="preserve">, hence that which is </w:t>
      </w:r>
      <w:r w:rsidRPr="00C07D04">
        <w:rPr>
          <w:b/>
          <w:color w:val="000000"/>
          <w:u w:val="single"/>
        </w:rPr>
        <w:t xml:space="preserve">alien </w:t>
      </w:r>
      <w:r w:rsidRPr="00C07D04">
        <w:rPr>
          <w:b/>
          <w:color w:val="000000"/>
          <w:highlight w:val="cyan"/>
          <w:u w:val="single"/>
        </w:rPr>
        <w:t>to the self</w:t>
      </w:r>
      <w:r w:rsidRPr="00C07D04">
        <w:rPr>
          <w:b/>
          <w:color w:val="000000"/>
          <w:u w:val="single"/>
        </w:rPr>
        <w:t>. Paranoia is</w:t>
      </w:r>
      <w:r w:rsidRPr="00C07D04">
        <w:rPr>
          <w:color w:val="000000"/>
          <w:sz w:val="16"/>
        </w:rPr>
        <w:t xml:space="preserve"> not simply that which is beyond the rational mind, but it is </w:t>
      </w:r>
      <w:r w:rsidRPr="00C07D04">
        <w:rPr>
          <w:b/>
          <w:color w:val="000000"/>
          <w:u w:val="single"/>
        </w:rPr>
        <w:t>a generic process of </w:t>
      </w:r>
      <w:r w:rsidRPr="00C07D04">
        <w:rPr>
          <w:b/>
          <w:i/>
          <w:iCs/>
          <w:color w:val="000000"/>
          <w:u w:val="single"/>
        </w:rPr>
        <w:t>nosis</w:t>
      </w:r>
      <w:r w:rsidRPr="00C07D04">
        <w:rPr>
          <w:color w:val="000000"/>
          <w:sz w:val="16"/>
        </w:rPr>
        <w:t>--</w:t>
      </w:r>
      <w:r w:rsidRPr="00C07D04">
        <w:rPr>
          <w:b/>
          <w:color w:val="000000"/>
          <w:u w:val="single"/>
        </w:rPr>
        <w:t>'I take thought, I perceive,</w:t>
      </w:r>
      <w:r w:rsidRPr="00C07D04">
        <w:rPr>
          <w:color w:val="000000"/>
          <w:sz w:val="16"/>
        </w:rPr>
        <w:t xml:space="preserve"> I intellectually </w:t>
      </w:r>
      <w:r w:rsidRPr="00C07D04">
        <w:rPr>
          <w:b/>
          <w:color w:val="000000"/>
          <w:u w:val="single"/>
        </w:rPr>
        <w:t>grasp,</w:t>
      </w:r>
      <w:r w:rsidRPr="00C07D04">
        <w:rPr>
          <w:color w:val="000000"/>
          <w:sz w:val="16"/>
        </w:rPr>
        <w:t xml:space="preserve"> I </w:t>
      </w:r>
      <w:r w:rsidRPr="00C07D04">
        <w:rPr>
          <w:b/>
          <w:color w:val="000000"/>
          <w:u w:val="single"/>
        </w:rPr>
        <w:t>apprehend'</w:t>
      </w:r>
      <w:r w:rsidRPr="00C07D04">
        <w:rPr>
          <w:color w:val="000000"/>
          <w:sz w:val="16"/>
        </w:rPr>
        <w:t>--hence have </w:t>
      </w:r>
      <w:r w:rsidRPr="00C07D04">
        <w:rPr>
          <w:b/>
          <w:i/>
          <w:iCs/>
          <w:color w:val="000000"/>
          <w:u w:val="single"/>
        </w:rPr>
        <w:t>apprehension</w:t>
      </w:r>
      <w:r w:rsidRPr="00C07D04">
        <w:rPr>
          <w:b/>
          <w:color w:val="000000"/>
          <w:u w:val="single"/>
        </w:rPr>
        <w:t> for what I encounter in consciousness</w:t>
      </w:r>
      <w:r w:rsidRPr="00C07D04">
        <w:rPr>
          <w:color w:val="000000"/>
          <w:sz w:val="16"/>
        </w:rPr>
        <w:t xml:space="preserve">. With qualitative degrees of difference, we are all paranoid simply because others hurt us, a lesson we learn in early childhood. </w:t>
      </w:r>
      <w:r w:rsidRPr="00C07D04">
        <w:rPr>
          <w:b/>
          <w:color w:val="000000"/>
          <w:u w:val="single"/>
        </w:rPr>
        <w:t>Others hurt us with their knowledge</w:t>
      </w:r>
      <w:r w:rsidRPr="00C07D04">
        <w:rPr>
          <w:color w:val="000000"/>
          <w:sz w:val="16"/>
        </w:rPr>
        <w:t xml:space="preserve">, with what they say, as do we. </w:t>
      </w:r>
      <w:r w:rsidRPr="00C07D04">
        <w:rPr>
          <w:b/>
          <w:color w:val="000000"/>
          <w:u w:val="single"/>
        </w:rPr>
        <w:t xml:space="preserve">And we hurt knowing. 'What will the Other do next?' </w:t>
      </w:r>
      <w:r w:rsidRPr="00C07D04">
        <w:rPr>
          <w:b/>
          <w:color w:val="000000"/>
          <w:highlight w:val="cyan"/>
          <w:u w:val="single"/>
        </w:rPr>
        <w:t>We are</w:t>
      </w:r>
      <w:r w:rsidRPr="00C07D04">
        <w:rPr>
          <w:b/>
          <w:color w:val="000000"/>
          <w:u w:val="single"/>
        </w:rPr>
        <w:t xml:space="preserve"> both </w:t>
      </w:r>
      <w:r w:rsidRPr="00C07D04">
        <w:rPr>
          <w:b/>
          <w:color w:val="000000"/>
          <w:highlight w:val="cyan"/>
          <w:u w:val="single"/>
        </w:rPr>
        <w:t>pacified yet cower in extreme trembling over what we may and may not know</w:t>
      </w:r>
      <w:r w:rsidRPr="00C07D04">
        <w:rPr>
          <w:color w:val="000000"/>
          <w:sz w:val="16"/>
        </w:rPr>
        <w:t xml:space="preserve">--what we may and may not find out; and this is why </w:t>
      </w:r>
      <w:r w:rsidRPr="00C07D04">
        <w:rPr>
          <w:b/>
          <w:color w:val="000000"/>
          <w:u w:val="single"/>
        </w:rPr>
        <w:t xml:space="preserve">our relation to </w:t>
      </w:r>
      <w:r w:rsidRPr="00C07D04">
        <w:rPr>
          <w:b/>
          <w:color w:val="000000"/>
          <w:highlight w:val="cyan"/>
          <w:u w:val="single"/>
        </w:rPr>
        <w:t xml:space="preserve">knowledge is </w:t>
      </w:r>
      <w:r w:rsidRPr="00C07D04">
        <w:rPr>
          <w:b/>
          <w:color w:val="000000"/>
          <w:u w:val="single"/>
        </w:rPr>
        <w:t xml:space="preserve">fundamentally </w:t>
      </w:r>
      <w:r w:rsidRPr="00C07D04">
        <w:rPr>
          <w:b/>
          <w:color w:val="000000"/>
          <w:highlight w:val="cyan"/>
          <w:u w:val="single"/>
        </w:rPr>
        <w:t>paranoiac</w:t>
      </w:r>
      <w:r w:rsidRPr="00C07D04">
        <w:rPr>
          <w:color w:val="000000"/>
          <w:sz w:val="16"/>
        </w:rPr>
        <w:t xml:space="preserve">. For Aristotle (1958), "all men by nature desire to know" (p. 108). </w:t>
      </w:r>
      <w:r w:rsidRPr="00C07D04">
        <w:rPr>
          <w:b/>
          <w:color w:val="000000"/>
          <w:u w:val="single"/>
        </w:rPr>
        <w:t>This philosophic attitude is kindled by our educational systems</w:t>
      </w:r>
      <w:r w:rsidRPr="00C07D04">
        <w:rPr>
          <w:color w:val="000000"/>
          <w:sz w:val="16"/>
        </w:rPr>
        <w:t xml:space="preserve"> perhaps informing the popular adage, </w:t>
      </w:r>
      <w:r w:rsidRPr="00C07D04">
        <w:rPr>
          <w:b/>
          <w:color w:val="000000"/>
          <w:u w:val="single"/>
        </w:rPr>
        <w:t>'knowledge is power.' But whose?</w:t>
      </w:r>
      <w:r w:rsidRPr="00C07D04">
        <w:rPr>
          <w:color w:val="000000"/>
          <w:sz w:val="16"/>
        </w:rPr>
        <w:t xml:space="preserve"> There is no doubt that the acquisition of knowledge involves a power differential, but what if </w:t>
      </w:r>
      <w:r w:rsidRPr="00C07D04">
        <w:rPr>
          <w:b/>
          <w:color w:val="000000"/>
          <w:highlight w:val="cyan"/>
          <w:u w:val="single"/>
        </w:rPr>
        <w:t>knowledge</w:t>
      </w:r>
      <w:r w:rsidRPr="00C07D04">
        <w:rPr>
          <w:b/>
          <w:color w:val="000000"/>
          <w:u w:val="single"/>
        </w:rPr>
        <w:t xml:space="preserve"> itself </w:t>
      </w:r>
      <w:r w:rsidRPr="00C07D04">
        <w:rPr>
          <w:b/>
          <w:color w:val="000000"/>
          <w:highlight w:val="cyan"/>
          <w:u w:val="single"/>
        </w:rPr>
        <w:t>is</w:t>
      </w:r>
      <w:r w:rsidRPr="00C07D04">
        <w:rPr>
          <w:b/>
          <w:color w:val="000000"/>
          <w:u w:val="single"/>
        </w:rPr>
        <w:t xml:space="preserve"> seen as </w:t>
      </w:r>
      <w:r w:rsidRPr="00C07D04">
        <w:rPr>
          <w:b/>
          <w:color w:val="000000"/>
          <w:highlight w:val="cyan"/>
          <w:u w:val="single"/>
        </w:rPr>
        <w:t>too powerful because it threatens our psychic integrity</w:t>
      </w:r>
      <w:r w:rsidRPr="00C07D04">
        <w:rPr>
          <w:color w:val="000000"/>
          <w:sz w:val="16"/>
        </w:rPr>
        <w:t xml:space="preserve">? In the gathering of </w:t>
      </w:r>
      <w:r w:rsidRPr="00C07D04">
        <w:rPr>
          <w:b/>
          <w:color w:val="000000"/>
          <w:u w:val="single"/>
        </w:rPr>
        <w:t>knowledge</w:t>
      </w:r>
      <w:r w:rsidRPr="00C07D04">
        <w:rPr>
          <w:color w:val="000000"/>
          <w:sz w:val="16"/>
        </w:rPr>
        <w:t xml:space="preserve"> there </w:t>
      </w:r>
      <w:r w:rsidRPr="00C07D04">
        <w:rPr>
          <w:b/>
          <w:color w:val="000000"/>
          <w:u w:val="single"/>
        </w:rPr>
        <w:t>is</w:t>
      </w:r>
      <w:r w:rsidRPr="00C07D04">
        <w:rPr>
          <w:color w:val="000000"/>
          <w:sz w:val="16"/>
        </w:rPr>
        <w:t xml:space="preserve"> simultaneously </w:t>
      </w:r>
      <w:r w:rsidRPr="00C07D04">
        <w:rPr>
          <w:b/>
          <w:color w:val="000000"/>
          <w:u w:val="single"/>
        </w:rPr>
        <w:t>a covering-over</w:t>
      </w:r>
      <w:r w:rsidRPr="00C07D04">
        <w:rPr>
          <w:color w:val="000000"/>
          <w:sz w:val="16"/>
        </w:rPr>
        <w:t xml:space="preserve">, a blinding </w:t>
      </w:r>
      <w:r w:rsidRPr="00C07D04">
        <w:rPr>
          <w:b/>
          <w:color w:val="000000"/>
          <w:u w:val="single"/>
        </w:rPr>
        <w:t>to what one is exposed to</w:t>
      </w:r>
      <w:r w:rsidRPr="00C07D04">
        <w:rPr>
          <w:color w:val="000000"/>
          <w:sz w:val="16"/>
        </w:rPr>
        <w:t xml:space="preserve">; moreover, </w:t>
      </w:r>
      <w:r w:rsidRPr="00C07D04">
        <w:rPr>
          <w:b/>
          <w:color w:val="000000"/>
          <w:u w:val="single"/>
        </w:rPr>
        <w:t>an erasure</w:t>
      </w:r>
      <w:r w:rsidRPr="00C07D04">
        <w:rPr>
          <w:color w:val="000000"/>
          <w:sz w:val="16"/>
        </w:rPr>
        <w:t>. I </w:t>
      </w:r>
      <w:r w:rsidRPr="00C07D04">
        <w:rPr>
          <w:strike/>
          <w:color w:val="000000"/>
          <w:sz w:val="16"/>
        </w:rPr>
        <w:t>know</w:t>
      </w:r>
      <w:r w:rsidRPr="00C07D04">
        <w:rPr>
          <w:color w:val="000000"/>
          <w:sz w:val="16"/>
        </w:rPr>
        <w:t xml:space="preserve"> (No)! Unequivocally, </w:t>
      </w:r>
      <w:r w:rsidRPr="00C07D04">
        <w:rPr>
          <w:b/>
          <w:color w:val="000000"/>
          <w:highlight w:val="cyan"/>
          <w:u w:val="single"/>
        </w:rPr>
        <w:t>there are things we desire to know nothing about</w:t>
      </w:r>
      <w:r w:rsidRPr="00C07D04">
        <w:rPr>
          <w:b/>
          <w:color w:val="000000"/>
          <w:u w:val="single"/>
        </w:rPr>
        <w:t xml:space="preserve"> at all; hence the </w:t>
      </w:r>
      <w:r w:rsidRPr="00C07D04">
        <w:rPr>
          <w:b/>
          <w:color w:val="000000"/>
          <w:highlight w:val="cyan"/>
          <w:u w:val="single"/>
        </w:rPr>
        <w:t>psychoanalytic attitude places unconscious</w:t>
      </w:r>
      <w:r w:rsidRPr="00C07D04">
        <w:rPr>
          <w:b/>
          <w:color w:val="000000"/>
          <w:u w:val="single"/>
        </w:rPr>
        <w:t xml:space="preserve"> defense--</w:t>
      </w:r>
      <w:r w:rsidRPr="00C07D04">
        <w:rPr>
          <w:b/>
          <w:color w:val="000000"/>
          <w:highlight w:val="cyan"/>
          <w:u w:val="single"/>
        </w:rPr>
        <w:t>negation</w:t>
      </w:r>
      <w:r w:rsidRPr="00C07D04">
        <w:rPr>
          <w:color w:val="000000"/>
          <w:sz w:val="16"/>
        </w:rPr>
        <w:t>/denial and repression--</w:t>
      </w:r>
      <w:r w:rsidRPr="00C07D04">
        <w:rPr>
          <w:b/>
          <w:color w:val="000000"/>
          <w:highlight w:val="cyan"/>
          <w:u w:val="single"/>
        </w:rPr>
        <w:t>in the foreground of human knowledge</w:t>
      </w:r>
      <w:r w:rsidRPr="00C07D04">
        <w:rPr>
          <w:b/>
          <w:color w:val="000000"/>
          <w:u w:val="single"/>
        </w:rPr>
        <w:t xml:space="preserve">, the </w:t>
      </w:r>
      <w:r w:rsidRPr="00C07D04">
        <w:rPr>
          <w:b/>
          <w:color w:val="000000"/>
          <w:highlight w:val="cyan"/>
          <w:u w:val="single"/>
        </w:rPr>
        <w:t>desire not to know</w:t>
      </w:r>
      <w:r w:rsidRPr="00C07D04">
        <w:rPr>
          <w:b/>
          <w:color w:val="000000"/>
          <w:u w:val="single"/>
        </w:rPr>
        <w:t xml:space="preserve">. </w:t>
      </w:r>
      <w:r w:rsidRPr="00687DE4">
        <w:rPr>
          <w:b/>
          <w:color w:val="000000"/>
          <w:u w:val="single"/>
        </w:rPr>
        <w:t>When we engage epistemology</w:t>
      </w:r>
      <w:r w:rsidRPr="00687DE4">
        <w:rPr>
          <w:color w:val="000000"/>
          <w:sz w:val="16"/>
        </w:rPr>
        <w:t>--the question and meaning of knowledge--</w:t>
      </w:r>
      <w:r w:rsidRPr="00687DE4">
        <w:rPr>
          <w:b/>
          <w:color w:val="000000"/>
          <w:u w:val="single"/>
        </w:rPr>
        <w:t>we are intimately confronted with paranoia</w:t>
      </w:r>
      <w:r w:rsidRPr="00687DE4">
        <w:rPr>
          <w:color w:val="000000"/>
          <w:sz w:val="16"/>
        </w:rPr>
        <w:t xml:space="preserve">. For example, there is nothing more disturbing when after a lifetime of successful inquiry into a particular field of study it may be entirely debunked by the simple, arrogant question: 'How do you know?' </w:t>
      </w:r>
      <w:r w:rsidRPr="00687DE4">
        <w:rPr>
          <w:b/>
          <w:color w:val="000000"/>
          <w:u w:val="single"/>
        </w:rPr>
        <w:t>Uncertainty, doubt, ambiguity, hesitation, insecurity--anxiety!: the process of knowing exposes us</w:t>
      </w:r>
      <w:r w:rsidRPr="00687DE4">
        <w:rPr>
          <w:color w:val="000000"/>
          <w:sz w:val="16"/>
        </w:rPr>
        <w:t xml:space="preserve"> all </w:t>
      </w:r>
      <w:r w:rsidRPr="00687DE4">
        <w:rPr>
          <w:b/>
          <w:color w:val="000000"/>
          <w:u w:val="single"/>
        </w:rPr>
        <w:t>to immense discomfort. And any epistemological claim is equally a metaphysical one</w:t>
      </w:r>
      <w:r w:rsidRPr="00687DE4">
        <w:rPr>
          <w:color w:val="000000"/>
          <w:sz w:val="16"/>
        </w:rPr>
        <w:t>. Metaphysics deals with first principles, the fundamental, ultimate questions that preoccupy our collective humanity: 'What is real? Why do I exist? Will I </w:t>
      </w:r>
      <w:r w:rsidRPr="00687DE4">
        <w:rPr>
          <w:i/>
          <w:iCs/>
          <w:color w:val="000000"/>
          <w:sz w:val="16"/>
        </w:rPr>
        <w:t>really</w:t>
      </w:r>
      <w:r w:rsidRPr="00687DE4">
        <w:rPr>
          <w:color w:val="000000"/>
          <w:sz w:val="16"/>
        </w:rPr>
        <w:t> die?' Metaphysics is paranoia--and we are all terrified by its questions: 'Is there God, freedom, agency, immortality?' </w:t>
      </w:r>
      <w:r w:rsidRPr="00687DE4">
        <w:rPr>
          <w:i/>
          <w:iCs/>
          <w:color w:val="000000"/>
          <w:sz w:val="16"/>
        </w:rPr>
        <w:t xml:space="preserve">Is? Why? Why not? Yes but why?! </w:t>
      </w:r>
      <w:r w:rsidRPr="00687DE4">
        <w:rPr>
          <w:b/>
          <w:color w:val="000000"/>
          <w:u w:val="single"/>
        </w:rPr>
        <w:t>When the potential meaning and quality of one's personal existence hinge on the response to</w:t>
      </w:r>
      <w:r w:rsidRPr="00687DE4">
        <w:rPr>
          <w:color w:val="000000"/>
          <w:sz w:val="16"/>
        </w:rPr>
        <w:t xml:space="preserve"> these </w:t>
      </w:r>
      <w:r w:rsidRPr="00687DE4">
        <w:rPr>
          <w:b/>
          <w:color w:val="000000"/>
          <w:u w:val="single"/>
        </w:rPr>
        <w:t>questions, it is no wonder</w:t>
      </w:r>
      <w:r w:rsidRPr="00687DE4">
        <w:rPr>
          <w:color w:val="000000"/>
          <w:sz w:val="16"/>
        </w:rPr>
        <w:t xml:space="preserve"> why most </w:t>
      </w:r>
      <w:r w:rsidRPr="00687DE4">
        <w:rPr>
          <w:b/>
          <w:color w:val="000000"/>
          <w:u w:val="single"/>
        </w:rPr>
        <w:t>theists say only God is omniscient</w:t>
      </w:r>
      <w:r w:rsidRPr="00687DE4">
        <w:rPr>
          <w:color w:val="000000"/>
          <w:sz w:val="16"/>
        </w:rPr>
        <w:t xml:space="preserve">. And although Freud (1927) tells us that the very concept of </w:t>
      </w:r>
      <w:r w:rsidRPr="00687DE4">
        <w:rPr>
          <w:b/>
          <w:color w:val="000000"/>
          <w:u w:val="single"/>
        </w:rPr>
        <w:t>God is an illusory derivative</w:t>
      </w:r>
      <w:r w:rsidRPr="00687DE4">
        <w:rPr>
          <w:color w:val="000000"/>
          <w:sz w:val="16"/>
        </w:rPr>
        <w:t xml:space="preserve"> of the Oedipal situation--a wish to be rescued and comforted from the anxieties of childhood helplessness, He--our exalted Father in the sky--is </w:t>
      </w:r>
      <w:r w:rsidRPr="00687DE4">
        <w:rPr>
          <w:b/>
          <w:i/>
          <w:iCs/>
          <w:color w:val="000000"/>
          <w:u w:val="single"/>
        </w:rPr>
        <w:t>always</w:t>
      </w:r>
      <w:r w:rsidRPr="00687DE4">
        <w:rPr>
          <w:b/>
          <w:color w:val="000000"/>
          <w:u w:val="single"/>
        </w:rPr>
        <w:t> watching</w:t>
      </w:r>
      <w:r w:rsidRPr="00687DE4">
        <w:rPr>
          <w:color w:val="000000"/>
          <w:sz w:val="16"/>
        </w:rPr>
        <w:t>, judging. Knowing this, the true believer has every reason to be petrified. For those in prayer or in the madhouse</w:t>
      </w:r>
      <w:r w:rsidRPr="00C07D04">
        <w:rPr>
          <w:color w:val="000000"/>
          <w:sz w:val="16"/>
        </w:rPr>
        <w:t xml:space="preserve">, </w:t>
      </w:r>
      <w:r w:rsidRPr="00C07D04">
        <w:rPr>
          <w:b/>
          <w:color w:val="000000"/>
          <w:u w:val="single"/>
        </w:rPr>
        <w:t>I can think of no greater paranoia</w:t>
      </w:r>
      <w:r w:rsidRPr="00C07D04">
        <w:rPr>
          <w:color w:val="000000"/>
          <w:sz w:val="16"/>
        </w:rPr>
        <w:t>.</w:t>
      </w:r>
    </w:p>
    <w:p w14:paraId="7E6EF146" w14:textId="77777777" w:rsidR="00BC5CE6" w:rsidRDefault="00BC5CE6" w:rsidP="00BC5CE6">
      <w:pPr>
        <w:rPr>
          <w:color w:val="000000"/>
          <w:sz w:val="16"/>
        </w:rPr>
      </w:pPr>
    </w:p>
    <w:p w14:paraId="012AFFC6" w14:textId="77777777" w:rsidR="00BC5CE6" w:rsidRPr="005E7010" w:rsidRDefault="00BC5CE6" w:rsidP="00BC5CE6">
      <w:pPr>
        <w:keepNext/>
        <w:keepLines/>
        <w:spacing w:before="40" w:after="0"/>
        <w:outlineLvl w:val="3"/>
        <w:rPr>
          <w:rFonts w:eastAsiaTheme="majorEastAsia" w:cstheme="majorBidi"/>
          <w:b/>
          <w:iCs/>
          <w:sz w:val="26"/>
        </w:rPr>
      </w:pPr>
      <w:r>
        <w:rPr>
          <w:rFonts w:eastAsiaTheme="majorEastAsia" w:cstheme="majorBidi"/>
          <w:b/>
          <w:iCs/>
          <w:sz w:val="26"/>
        </w:rPr>
        <w:t xml:space="preserve">Their forwarding of the resolution is a </w:t>
      </w:r>
      <w:r w:rsidRPr="00E8115C">
        <w:rPr>
          <w:rFonts w:eastAsiaTheme="majorEastAsia" w:cstheme="majorBidi"/>
          <w:b/>
          <w:iCs/>
          <w:sz w:val="26"/>
          <w:u w:val="single"/>
        </w:rPr>
        <w:t>call for recognition</w:t>
      </w:r>
      <w:r>
        <w:rPr>
          <w:rFonts w:eastAsiaTheme="majorEastAsia" w:cstheme="majorBidi"/>
          <w:b/>
          <w:iCs/>
          <w:sz w:val="26"/>
        </w:rPr>
        <w:t xml:space="preserve"> – </w:t>
      </w:r>
      <w:r w:rsidRPr="00E8115C">
        <w:rPr>
          <w:rFonts w:eastAsiaTheme="majorEastAsia" w:cstheme="majorBidi"/>
          <w:b/>
          <w:iCs/>
          <w:sz w:val="26"/>
          <w:u w:val="single"/>
        </w:rPr>
        <w:t xml:space="preserve">WTO </w:t>
      </w:r>
      <w:r>
        <w:rPr>
          <w:rFonts w:eastAsiaTheme="majorEastAsia" w:cstheme="majorBidi"/>
          <w:b/>
          <w:iCs/>
          <w:sz w:val="26"/>
          <w:u w:val="single"/>
        </w:rPr>
        <w:t>‘</w:t>
      </w:r>
      <w:r w:rsidRPr="00E8115C">
        <w:rPr>
          <w:rFonts w:eastAsiaTheme="majorEastAsia" w:cstheme="majorBidi"/>
          <w:b/>
          <w:iCs/>
          <w:sz w:val="26"/>
          <w:u w:val="single"/>
        </w:rPr>
        <w:t>activists</w:t>
      </w:r>
      <w:r>
        <w:rPr>
          <w:rFonts w:eastAsiaTheme="majorEastAsia" w:cstheme="majorBidi"/>
          <w:b/>
          <w:iCs/>
          <w:sz w:val="26"/>
          <w:u w:val="single"/>
        </w:rPr>
        <w:t>’</w:t>
      </w:r>
      <w:r>
        <w:rPr>
          <w:rFonts w:eastAsiaTheme="majorEastAsia" w:cstheme="majorBidi"/>
          <w:b/>
          <w:iCs/>
          <w:sz w:val="26"/>
        </w:rPr>
        <w:t xml:space="preserve"> share a </w:t>
      </w:r>
      <w:r w:rsidRPr="00E8115C">
        <w:rPr>
          <w:rFonts w:eastAsiaTheme="majorEastAsia" w:cstheme="majorBidi"/>
          <w:b/>
          <w:iCs/>
          <w:sz w:val="26"/>
          <w:u w:val="single"/>
        </w:rPr>
        <w:t>perverse</w:t>
      </w:r>
      <w:r>
        <w:rPr>
          <w:rFonts w:eastAsiaTheme="majorEastAsia" w:cstheme="majorBidi"/>
          <w:b/>
          <w:iCs/>
          <w:sz w:val="26"/>
        </w:rPr>
        <w:t xml:space="preserve"> investment in the continuation of the </w:t>
      </w:r>
      <w:r w:rsidRPr="00E8115C">
        <w:rPr>
          <w:rFonts w:eastAsiaTheme="majorEastAsia" w:cstheme="majorBidi"/>
          <w:b/>
          <w:iCs/>
          <w:sz w:val="26"/>
          <w:u w:val="single"/>
        </w:rPr>
        <w:t>hegemonic</w:t>
      </w:r>
      <w:r>
        <w:rPr>
          <w:rFonts w:eastAsiaTheme="majorEastAsia" w:cstheme="majorBidi"/>
          <w:b/>
          <w:iCs/>
          <w:sz w:val="26"/>
        </w:rPr>
        <w:t xml:space="preserve"> order.</w:t>
      </w:r>
    </w:p>
    <w:p w14:paraId="69A2ED6C" w14:textId="77777777" w:rsidR="00BC5CE6" w:rsidRPr="005E7010" w:rsidRDefault="00BC5CE6" w:rsidP="00BC5CE6">
      <w:r w:rsidRPr="005E7010">
        <w:rPr>
          <w:rStyle w:val="Style13ptBold"/>
        </w:rPr>
        <w:t>Lundberg 12</w:t>
      </w:r>
      <w:r w:rsidRPr="005E7010">
        <w:t xml:space="preserve"> </w:t>
      </w:r>
      <w:r>
        <w:t xml:space="preserve">– </w:t>
      </w:r>
      <w:r w:rsidRPr="005E7010">
        <w:t>Christian Lundberg is an Associate Professor of Rhetoric at the University of North Carolina at Chapel Hill and co-Director of the University Program in Cultural Studies, “Lacan in Public: Psychoanalysis and the Science of Rhetoric</w:t>
      </w:r>
    </w:p>
    <w:p w14:paraId="2A7B45AB" w14:textId="77777777" w:rsidR="00BC5CE6" w:rsidRDefault="00BC5CE6" w:rsidP="00BC5CE6">
      <w:pPr>
        <w:rPr>
          <w:rStyle w:val="StyleUnderline"/>
        </w:rPr>
      </w:pPr>
      <w:r w:rsidRPr="00680BE5">
        <w:rPr>
          <w:rStyle w:val="StyleUnderline"/>
          <w:b/>
          <w:bCs/>
          <w:highlight w:val="cyan"/>
        </w:rPr>
        <w:t>In</w:t>
      </w:r>
      <w:r w:rsidRPr="00D66EC6">
        <w:rPr>
          <w:rStyle w:val="StyleUnderline"/>
          <w:b/>
          <w:bCs/>
        </w:rPr>
        <w:t xml:space="preserve"> the run up to the 2003 World Trade Organization (</w:t>
      </w:r>
      <w:r w:rsidRPr="00680BE5">
        <w:rPr>
          <w:rStyle w:val="StyleUnderline"/>
          <w:b/>
          <w:bCs/>
          <w:highlight w:val="cyan"/>
        </w:rPr>
        <w:t>WTO</w:t>
      </w:r>
      <w:r w:rsidRPr="00D66EC6">
        <w:rPr>
          <w:rStyle w:val="StyleUnderline"/>
          <w:b/>
          <w:bCs/>
        </w:rPr>
        <w:t xml:space="preserve">) </w:t>
      </w:r>
      <w:r w:rsidRPr="00680BE5">
        <w:rPr>
          <w:rStyle w:val="StyleUnderline"/>
          <w:b/>
          <w:bCs/>
          <w:highlight w:val="cyan"/>
        </w:rPr>
        <w:t>talks</w:t>
      </w:r>
      <w:r w:rsidRPr="00D66EC6">
        <w:rPr>
          <w:rStyle w:val="StyleUnderline"/>
          <w:b/>
          <w:bCs/>
        </w:rPr>
        <w:t xml:space="preserve"> in Cancun, </w:t>
      </w:r>
      <w:r w:rsidRPr="00680BE5">
        <w:rPr>
          <w:rStyle w:val="StyleUnderline"/>
          <w:b/>
          <w:bCs/>
          <w:highlight w:val="cyan"/>
        </w:rPr>
        <w:t>the</w:t>
      </w:r>
      <w:r w:rsidRPr="00D66EC6">
        <w:rPr>
          <w:rStyle w:val="StyleUnderline"/>
          <w:b/>
          <w:bCs/>
        </w:rPr>
        <w:t xml:space="preserve"> Mexican </w:t>
      </w:r>
      <w:r w:rsidRPr="00680BE5">
        <w:rPr>
          <w:rStyle w:val="StyleUnderline"/>
          <w:b/>
          <w:bCs/>
          <w:highlight w:val="cyan"/>
        </w:rPr>
        <w:t>Government composed a list of the sixty most “globalophobic” leaders of antiglobalization groups</w:t>
      </w:r>
      <w:r w:rsidRPr="00727A29">
        <w:rPr>
          <w:rStyle w:val="StyleUnderline"/>
        </w:rPr>
        <w:t>.</w:t>
      </w:r>
      <w:r w:rsidRPr="00D66EC6">
        <w:rPr>
          <w:sz w:val="16"/>
        </w:rPr>
        <w:t xml:space="preserve"> The document, subsequently leaked to the Mexican newspaper La Reforma, was met with predictable criticisms regarding the relationship between state security apparatuses, the institutions of global economic governance, and democratic protest. But there were less predictable responses: in addition to criticisms that the list chilled democratic dissent, some antiglobalization groups criticized the list for not being comprehensive enough, demanding its expansion. </w:t>
      </w:r>
      <w:r w:rsidRPr="00727A29">
        <w:rPr>
          <w:rStyle w:val="StyleUnderline"/>
        </w:rPr>
        <w:t>Activist Josef Schneider wrote: “</w:t>
      </w:r>
      <w:r w:rsidRPr="00D66EC6">
        <w:rPr>
          <w:rStyle w:val="StyleUnderline"/>
          <w:b/>
          <w:bCs/>
        </w:rPr>
        <w:t>What do we have to do to get a little credit</w:t>
      </w:r>
      <w:r w:rsidRPr="00727A29">
        <w:rPr>
          <w:rStyle w:val="StyleUnderline"/>
        </w:rPr>
        <w:t>? . . . In a not-very secret document . . . the Mexican government compiled a list of ‘globalophobic leaders’ who will be singled out for special scrutiny by the Mexican police.</w:t>
      </w:r>
      <w:r w:rsidRPr="00D66EC6">
        <w:rPr>
          <w:sz w:val="16"/>
        </w:rPr>
        <w:t xml:space="preserve"> </w:t>
      </w:r>
      <w:r w:rsidRPr="00680BE5">
        <w:rPr>
          <w:rStyle w:val="StyleUnderline"/>
          <w:b/>
          <w:bCs/>
          <w:highlight w:val="cyan"/>
        </w:rPr>
        <w:t>Despite the role that</w:t>
      </w:r>
      <w:r w:rsidRPr="00A10446">
        <w:rPr>
          <w:rStyle w:val="StyleUnderline"/>
          <w:b/>
          <w:bCs/>
        </w:rPr>
        <w:t xml:space="preserve"> Portland </w:t>
      </w:r>
      <w:r w:rsidRPr="00680BE5">
        <w:rPr>
          <w:rStyle w:val="StyleUnderline"/>
          <w:b/>
          <w:bCs/>
          <w:highlight w:val="cyan"/>
        </w:rPr>
        <w:t>activists played</w:t>
      </w:r>
      <w:r w:rsidRPr="00D66EC6">
        <w:rPr>
          <w:rStyle w:val="StyleUnderline"/>
          <w:b/>
          <w:bCs/>
        </w:rPr>
        <w:t xml:space="preserve"> in the collapse of the WTO Ministerial meeting in Seattle, </w:t>
      </w:r>
      <w:r w:rsidRPr="00680BE5">
        <w:rPr>
          <w:rStyle w:val="StyleUnderline"/>
          <w:b/>
          <w:bCs/>
          <w:highlight w:val="cyan"/>
        </w:rPr>
        <w:t>none</w:t>
      </w:r>
      <w:r w:rsidRPr="003A4F2B">
        <w:rPr>
          <w:rStyle w:val="StyleUnderline"/>
          <w:b/>
          <w:bCs/>
        </w:rPr>
        <w:t xml:space="preserve"> of us </w:t>
      </w:r>
      <w:r w:rsidRPr="00680BE5">
        <w:rPr>
          <w:rStyle w:val="StyleUnderline"/>
          <w:b/>
          <w:bCs/>
          <w:highlight w:val="cyan"/>
        </w:rPr>
        <w:t>made the list</w:t>
      </w:r>
      <w:r w:rsidRPr="00727A29">
        <w:rPr>
          <w:rStyle w:val="StyleUnderline"/>
        </w:rPr>
        <w:t>!”</w:t>
      </w:r>
      <w:r w:rsidRPr="00D66EC6">
        <w:rPr>
          <w:sz w:val="16"/>
        </w:rPr>
        <w:t xml:space="preserve">24 More than a passing lament, the remainder of the article analyzes the reasons why the Mexican government neglected to include any Portlanders, arguing that the Mexican state’s class bias prompted them to ignore the true threat that ordi- nary citizens posed to the WTO: “They can’t accept that a bunch of ordinary citizens are the ones who are the biggest threat to shut down the WTO. . . . How typical.”25 By this diagnosis, </w:t>
      </w:r>
      <w:r w:rsidRPr="00680BE5">
        <w:rPr>
          <w:rStyle w:val="StyleUnderline"/>
          <w:b/>
          <w:bCs/>
          <w:highlight w:val="cyan"/>
        </w:rPr>
        <w:t>the</w:t>
      </w:r>
      <w:r w:rsidRPr="00D66EC6">
        <w:rPr>
          <w:rStyle w:val="StyleUnderline"/>
          <w:b/>
          <w:bCs/>
        </w:rPr>
        <w:t xml:space="preserve"> Mexican </w:t>
      </w:r>
      <w:r w:rsidRPr="00680BE5">
        <w:rPr>
          <w:rStyle w:val="StyleUnderline"/>
          <w:b/>
          <w:bCs/>
          <w:highlight w:val="cyan"/>
        </w:rPr>
        <w:t>response typifies institutional attempts to downplay protest</w:t>
      </w:r>
      <w:r w:rsidRPr="00D66EC6">
        <w:rPr>
          <w:rStyle w:val="StyleUnderline"/>
          <w:b/>
          <w:bCs/>
        </w:rPr>
        <w:t xml:space="preserve">. Here, the </w:t>
      </w:r>
      <w:r w:rsidRPr="00680BE5">
        <w:rPr>
          <w:rStyle w:val="StyleUnderline"/>
          <w:b/>
          <w:bCs/>
          <w:highlight w:val="cyan"/>
        </w:rPr>
        <w:t>lack of recognition</w:t>
      </w:r>
      <w:r w:rsidRPr="00D66EC6">
        <w:rPr>
          <w:rStyle w:val="StyleUnderline"/>
          <w:b/>
          <w:bCs/>
        </w:rPr>
        <w:t xml:space="preserve"> does not make the protest ineffective, instead the fact that the Mexican government and the WTO underestimate the danger posed by ordinary citizens </w:t>
      </w:r>
      <w:r w:rsidRPr="00680BE5">
        <w:rPr>
          <w:rStyle w:val="StyleUnderline"/>
          <w:b/>
          <w:bCs/>
          <w:highlight w:val="cyan"/>
        </w:rPr>
        <w:t>animates this critique</w:t>
      </w:r>
      <w:r w:rsidRPr="00727A29">
        <w:rPr>
          <w:rStyle w:val="StyleUnderline"/>
        </w:rPr>
        <w:t xml:space="preserve">. </w:t>
      </w:r>
      <w:r w:rsidRPr="00D66EC6">
        <w:rPr>
          <w:sz w:val="16"/>
        </w:rPr>
        <w:t xml:space="preserve">Not to be outdone, the Mexico Solidarity Network created an online form letter for self-identified “dangerous antiglobalization groups”: Dear Government Agents Bent on Restricting Civil Liberties, I recently found out about the “watch list” prepared by Mexican authorities, purportedly to quell the voice of civil society at the upcoming WTO Ministerial in Cancun. . . . Please add my name to your “watch list” immediately!! Nothing less is acceptable.26 One might read such demands as parodic critiques of globalization and security, as ironic calls for mobilization, as a strategy of overidentification, or as any combination of these. </w:t>
      </w:r>
      <w:r w:rsidRPr="00727A29">
        <w:rPr>
          <w:rStyle w:val="StyleUnderline"/>
        </w:rPr>
        <w:t xml:space="preserve">Even though these </w:t>
      </w:r>
      <w:r w:rsidRPr="00680BE5">
        <w:rPr>
          <w:rStyle w:val="StyleUnderline"/>
          <w:b/>
          <w:bCs/>
          <w:highlight w:val="cyan"/>
        </w:rPr>
        <w:t>demands represent a call for inclusion</w:t>
      </w:r>
      <w:r w:rsidRPr="00D66EC6">
        <w:rPr>
          <w:rStyle w:val="StyleUnderline"/>
          <w:b/>
          <w:bCs/>
        </w:rPr>
        <w:t xml:space="preserve"> as a means of democratizing global governance, these demands are not simply for inclusion: they are also demands </w:t>
      </w:r>
      <w:r w:rsidRPr="00680BE5">
        <w:rPr>
          <w:rStyle w:val="StyleUnderline"/>
          <w:b/>
          <w:bCs/>
          <w:highlight w:val="cyan"/>
        </w:rPr>
        <w:t>to be recognized as dangerous and in solidarity</w:t>
      </w:r>
      <w:r w:rsidRPr="00D66EC6">
        <w:rPr>
          <w:rStyle w:val="StyleUnderline"/>
          <w:b/>
          <w:bCs/>
        </w:rPr>
        <w:t xml:space="preserve"> with other similarly dangerous global citizens</w:t>
      </w:r>
      <w:r w:rsidRPr="00D66EC6">
        <w:rPr>
          <w:rStyle w:val="StyleUnderline"/>
        </w:rPr>
        <w:t xml:space="preserve">. </w:t>
      </w:r>
    </w:p>
    <w:p w14:paraId="562C729B" w14:textId="77777777" w:rsidR="00BC5CE6" w:rsidRDefault="00BC5CE6" w:rsidP="00BC5CE6">
      <w:pPr>
        <w:rPr>
          <w:sz w:val="16"/>
        </w:rPr>
      </w:pPr>
      <w:r w:rsidRPr="00D66EC6">
        <w:rPr>
          <w:sz w:val="16"/>
        </w:rPr>
        <w:t xml:space="preserve">How is it possible to ground a reading of the rhetorical functions of the demand to be recognized as dangerous? </w:t>
      </w:r>
      <w:r w:rsidRPr="00727A29">
        <w:rPr>
          <w:rStyle w:val="StyleUnderline"/>
        </w:rPr>
        <w:t>For Laclau, such demands ought be read through their potential to activate relations of solidarity: the individual call to be recognized as dangerous and excluded opens the possibility for equivalential linkages between the subjects who lodge such demands and others who are similarly situated in relation to the hegemonic order</w:t>
      </w:r>
      <w:r w:rsidRPr="00D66EC6">
        <w:rPr>
          <w:sz w:val="16"/>
        </w:rPr>
        <w:t xml:space="preserve">. </w:t>
      </w:r>
      <w:r w:rsidRPr="00727A29">
        <w:rPr>
          <w:rStyle w:val="StyleUnderline"/>
        </w:rPr>
        <w:t>Here, all demands entail a split between the concrete particular conditions of their articulation and the more universal political possibility that they potentially ground. This split implies that demands are caught up in a formal logic of trope: metonymic connections between disparate demands are condensed in metaphors that figure a relation to and make claims on a political order.</w:t>
      </w:r>
      <w:r w:rsidRPr="00D66EC6">
        <w:rPr>
          <w:sz w:val="16"/>
        </w:rPr>
        <w:t xml:space="preserve"> But in a Lacanian reading another split is at work in and underwrites the split identified by Laclau between the particular content and universal possibilities for affinity implied in the demand. This supplementary split inheres between the subject who enjoys the mere fact of affinity with a group as a mode of (mis)identification and the set of identitarian equivalences inaugurated by investing in the specific content of the demand. </w:t>
      </w:r>
      <w:r w:rsidRPr="00727A29">
        <w:rPr>
          <w:rStyle w:val="StyleUnderline"/>
        </w:rPr>
        <w:t xml:space="preserve">Specific </w:t>
      </w:r>
      <w:r w:rsidRPr="00680BE5">
        <w:rPr>
          <w:rStyle w:val="StyleUnderline"/>
          <w:b/>
          <w:bCs/>
          <w:highlight w:val="cyan"/>
        </w:rPr>
        <w:t xml:space="preserve">political demands contain a universal commitment that authorizes </w:t>
      </w:r>
      <w:r w:rsidRPr="00D66EC6">
        <w:rPr>
          <w:rStyle w:val="StyleUnderline"/>
          <w:b/>
          <w:bCs/>
        </w:rPr>
        <w:t xml:space="preserve">equivalential linkages and are simultaneously sites of enjoyment that create ritually </w:t>
      </w:r>
      <w:r w:rsidRPr="00680BE5">
        <w:rPr>
          <w:rStyle w:val="StyleUnderline"/>
          <w:b/>
          <w:bCs/>
          <w:highlight w:val="cyan"/>
        </w:rPr>
        <w:t>repeated relationships to a hegemonic order</w:t>
      </w:r>
      <w:r w:rsidRPr="00D66EC6">
        <w:rPr>
          <w:rStyle w:val="StyleUnderline"/>
          <w:b/>
          <w:bCs/>
        </w:rPr>
        <w:t>.</w:t>
      </w:r>
      <w:r w:rsidRPr="00D66EC6">
        <w:rPr>
          <w:sz w:val="16"/>
        </w:rPr>
        <w:t xml:space="preserve"> Based on this Lacanian reading, it is not the change that the demand anticipates, nor the political potential of forging equivalential links that is significant, but the role demand plays for the one who utters it and the modes of interpassive political affinity entailed that are of primary analytical importance. </w:t>
      </w:r>
      <w:r w:rsidRPr="00727A29">
        <w:rPr>
          <w:rStyle w:val="StyleUnderline"/>
        </w:rPr>
        <w:t xml:space="preserve">Working through the complexity of demands requires reading the demand for recognition as a practice of enjoyment—as an </w:t>
      </w:r>
      <w:r w:rsidRPr="00680BE5">
        <w:rPr>
          <w:rStyle w:val="StyleUnderline"/>
          <w:b/>
          <w:bCs/>
          <w:highlight w:val="cyan"/>
        </w:rPr>
        <w:t>affectively invested call for</w:t>
      </w:r>
      <w:r w:rsidRPr="00727A29">
        <w:rPr>
          <w:rStyle w:val="StyleUnderline"/>
        </w:rPr>
        <w:t xml:space="preserve"> sanction and love by </w:t>
      </w:r>
      <w:r w:rsidRPr="00680BE5">
        <w:rPr>
          <w:rStyle w:val="StyleUnderline"/>
          <w:b/>
          <w:bCs/>
          <w:highlight w:val="cyan"/>
        </w:rPr>
        <w:t>the governing order. Demands</w:t>
      </w:r>
      <w:r w:rsidRPr="00D66EC6">
        <w:rPr>
          <w:rStyle w:val="StyleUnderline"/>
          <w:b/>
          <w:bCs/>
        </w:rPr>
        <w:t xml:space="preserve"> also </w:t>
      </w:r>
      <w:r w:rsidRPr="00680BE5">
        <w:rPr>
          <w:rStyle w:val="StyleUnderline"/>
          <w:b/>
          <w:bCs/>
          <w:highlight w:val="cyan"/>
        </w:rPr>
        <w:t>entail a perverse dialectic of political agency as</w:t>
      </w:r>
      <w:r w:rsidRPr="00D66EC6">
        <w:rPr>
          <w:rStyle w:val="StyleUnderline"/>
          <w:b/>
          <w:bCs/>
        </w:rPr>
        <w:t xml:space="preserve"> resistance and simultaneous </w:t>
      </w:r>
      <w:r w:rsidRPr="00680BE5">
        <w:rPr>
          <w:rStyle w:val="StyleUnderline"/>
          <w:b/>
          <w:bCs/>
          <w:highlight w:val="cyan"/>
        </w:rPr>
        <w:t>interpassive political constraint</w:t>
      </w:r>
      <w:r w:rsidRPr="00D66EC6">
        <w:rPr>
          <w:rStyle w:val="StyleUnderline"/>
          <w:b/>
          <w:bCs/>
        </w:rPr>
        <w:t xml:space="preserve">. Demands empower forms of political agency </w:t>
      </w:r>
      <w:r w:rsidRPr="00680BE5">
        <w:rPr>
          <w:rStyle w:val="StyleUnderline"/>
          <w:b/>
          <w:bCs/>
          <w:highlight w:val="cyan"/>
        </w:rPr>
        <w:t>by generating an oppositional relationship</w:t>
      </w:r>
      <w:r w:rsidRPr="00727A29">
        <w:rPr>
          <w:rStyle w:val="StyleUnderline"/>
        </w:rPr>
        <w:t xml:space="preserve"> to hegemonic structures and by providing the equivalential preconditions for identity</w:t>
      </w:r>
      <w:r w:rsidRPr="00D66EC6">
        <w:rPr>
          <w:sz w:val="16"/>
        </w:rPr>
        <w:t xml:space="preserve">. As Žižek might have it, there is always the risk that the demands of protestors are the supplement that authorizes the functioning of capital.27 Enjoyment provides one particularly difficult stumbling block for a dedicated formal account, a dynamic that stands out in particularly stark relief in Laclau’s work. </w:t>
      </w:r>
    </w:p>
    <w:p w14:paraId="02359B13" w14:textId="77777777" w:rsidR="00BC5CE6" w:rsidRDefault="00BC5CE6" w:rsidP="00BC5CE6">
      <w:pPr>
        <w:rPr>
          <w:sz w:val="16"/>
        </w:rPr>
      </w:pPr>
      <w:r w:rsidRPr="00D66EC6">
        <w:rPr>
          <w:sz w:val="16"/>
        </w:rPr>
        <w:t xml:space="preserve">Although Laclau owes a significant debt to Freud and Lacan, his theory of demand is not explicitly crafted from psychoanalytic categories. As Glynos and Stavrakakis have argued, there is a “complete and conspicuous absence in Laclau’s work of Lacanian categories such as fantasy, and, perhaps more importantly, jouissance.”28 Glynos and Stavrakakis claim that there is “to [their] knowledge no reference in Laclau’s work to the concept of jouissance.”29 On Populist Reason contains a brief discussion of the concept of jouissance in Copjec’s work, which Laclau summarizes by saying: </w:t>
      </w:r>
      <w:r w:rsidRPr="00727A29">
        <w:rPr>
          <w:rStyle w:val="StyleUnderline"/>
        </w:rPr>
        <w:t>“</w:t>
      </w:r>
      <w:r w:rsidRPr="00680BE5">
        <w:rPr>
          <w:rStyle w:val="StyleUnderline"/>
          <w:b/>
          <w:bCs/>
          <w:highlight w:val="cyan"/>
        </w:rPr>
        <w:t>There is no achievable jouissance except through</w:t>
      </w:r>
      <w:r w:rsidRPr="00624EE1">
        <w:rPr>
          <w:rStyle w:val="StyleUnderline"/>
          <w:b/>
          <w:bCs/>
        </w:rPr>
        <w:t xml:space="preserve"> </w:t>
      </w:r>
      <w:r w:rsidRPr="00680BE5">
        <w:rPr>
          <w:rStyle w:val="StyleUnderline"/>
          <w:b/>
          <w:bCs/>
          <w:highlight w:val="cyan"/>
        </w:rPr>
        <w:t>radical investment</w:t>
      </w:r>
      <w:r w:rsidRPr="00624EE1">
        <w:rPr>
          <w:rStyle w:val="StyleUnderline"/>
          <w:b/>
          <w:bCs/>
        </w:rPr>
        <w:t xml:space="preserve"> in an objet petit a</w:t>
      </w:r>
      <w:r w:rsidRPr="00727A29">
        <w:rPr>
          <w:rStyle w:val="StyleUnderline"/>
        </w:rPr>
        <w:t xml:space="preserve">. </w:t>
      </w:r>
      <w:r w:rsidRPr="00D66EC6">
        <w:rPr>
          <w:sz w:val="16"/>
        </w:rPr>
        <w:t>But the same discovery (not merely an analogous one) is made if we start from the angle of political theory</w:t>
      </w:r>
      <w:r w:rsidRPr="00727A29">
        <w:rPr>
          <w:rStyle w:val="StyleUnderline"/>
        </w:rPr>
        <w:t>. No social fullness except through hegemony; and hegemony is nothing more than the investment in a partial object, of a fullness which will always evade us.</w:t>
      </w:r>
      <w:r w:rsidRPr="00D66EC6">
        <w:rPr>
          <w:sz w:val="16"/>
        </w:rPr>
        <w:t xml:space="preserve"> The logic of the objet petit a and the hegemonic logic are not just similar, they are simply identical.”30 There is an elegance to Laclau’s point about enjoyment, provided that enjoyment is reducible to a set of logical forms. This presupposition makes the lack of talk about jouissance in Laclau’s work understandable. If jouissance and hegemony are identical, one does not need Lacan to say something that might be said more elegantly with Gramsci. But with Laclau’s insight on the formal similarities of enjoyment and hegemony come certain </w:t>
      </w:r>
      <w:r w:rsidRPr="00D66EC6">
        <w:rPr>
          <w:strike/>
          <w:sz w:val="16"/>
        </w:rPr>
        <w:t>blind</w:t>
      </w:r>
      <w:r w:rsidRPr="00D66EC6">
        <w:rPr>
          <w:sz w:val="16"/>
        </w:rPr>
        <w:t xml:space="preserve"> [blank] spots. To start with, </w:t>
      </w:r>
      <w:r w:rsidRPr="00680BE5">
        <w:rPr>
          <w:rStyle w:val="StyleUnderline"/>
          <w:b/>
          <w:bCs/>
          <w:highlight w:val="cyan"/>
        </w:rPr>
        <w:t>enjoyment is never quite as “achievable”</w:t>
      </w:r>
      <w:r w:rsidRPr="00624EE1">
        <w:rPr>
          <w:rStyle w:val="StyleUnderline"/>
          <w:b/>
          <w:bCs/>
        </w:rPr>
        <w:t xml:space="preserve"> </w:t>
      </w:r>
      <w:r w:rsidRPr="00727A29">
        <w:rPr>
          <w:rStyle w:val="StyleUnderline"/>
        </w:rPr>
        <w:t>as the preceding quotation might suggest. Far from being the consummation of a logic of structure and investment, enjoyment is a supplement to a failing in a structure: for example, Lacan frames jouissance as a useless enjoyment of one’s own subjectivity that supplements the fundamental failings of a subject in either finding grounding or consummating an authoritative account of its coherence.</w:t>
      </w:r>
      <w:r w:rsidRPr="00D66EC6">
        <w:rPr>
          <w:sz w:val="16"/>
        </w:rPr>
        <w:t xml:space="preserve"> This “uselessness” defines the operation of jouissance. When Lacan suggests that “language is not the speaking subject” in the seminar On Feminine Sexuality, lodging a critique of structural linguistics as a law governing speech, jouissance is understood as something excessive that is born of the failure of structures of signification. Language is not the speaking subject precisely because what is passed through the gristmill of speech is the result of a misfiring of structure as much as it is prefigured by logics of structure, meaning, and utility. Therefore the interpretive difficulty for a structuralist account of enjoyment: the moment that the fact of enjoyment is recoded in the language of structure, the moment that it is made useful in a logic of subjectivization, is precisely the moment where it stops being jouissance. </w:t>
      </w:r>
      <w:r w:rsidRPr="00727A29">
        <w:rPr>
          <w:rStyle w:val="StyleUnderline"/>
        </w:rPr>
        <w:t xml:space="preserve">Framing enjoyment as equivalent with hegemony, Laclau identifies the fundamental “split” in psychoanalytic theory between the universal and the particular demands of a group. Posing the split in this way, and as the privileged site of the political, Laclau occludes attention to another split: namely, the split within a subject, between the one who enters an equivalential relationship and the identitarian claim that sutures this subject into a set of linkages. This too is a site of enjoyment, where </w:t>
      </w:r>
      <w:r w:rsidRPr="00680BE5">
        <w:rPr>
          <w:rStyle w:val="StyleUnderline"/>
          <w:b/>
          <w:bCs/>
          <w:highlight w:val="cyan"/>
        </w:rPr>
        <w:t>a subject identifies with an external image</w:t>
      </w:r>
      <w:r w:rsidRPr="00624EE1">
        <w:rPr>
          <w:rStyle w:val="StyleUnderline"/>
          <w:b/>
          <w:bCs/>
        </w:rPr>
        <w:t xml:space="preserve"> of itself </w:t>
      </w:r>
      <w:r w:rsidRPr="00680BE5">
        <w:rPr>
          <w:rStyle w:val="StyleUnderline"/>
          <w:b/>
          <w:bCs/>
          <w:highlight w:val="cyan"/>
        </w:rPr>
        <w:t>for the sake of providing its practices of subjectivity with</w:t>
      </w:r>
      <w:r w:rsidRPr="00624EE1">
        <w:rPr>
          <w:rStyle w:val="StyleUnderline"/>
          <w:b/>
          <w:bCs/>
        </w:rPr>
        <w:t xml:space="preserve"> a kind of enjoyable retroactive </w:t>
      </w:r>
      <w:r w:rsidRPr="00680BE5">
        <w:rPr>
          <w:rStyle w:val="StyleUnderline"/>
          <w:b/>
          <w:bCs/>
          <w:highlight w:val="cyan"/>
        </w:rPr>
        <w:t>coherence</w:t>
      </w:r>
      <w:r w:rsidRPr="00727A29">
        <w:rPr>
          <w:rStyle w:val="StyleUnderline"/>
        </w:rPr>
        <w:t>.</w:t>
      </w:r>
      <w:r w:rsidRPr="00D66EC6">
        <w:rPr>
          <w:sz w:val="16"/>
        </w:rPr>
        <w:t xml:space="preserve"> The demand is relevant here but not simply because it represents and anticipates a change in the social order or because it identifies a point of commonality. </w:t>
      </w:r>
      <w:r w:rsidRPr="00727A29">
        <w:rPr>
          <w:rStyle w:val="StyleUnderline"/>
        </w:rPr>
        <w:t>The demand is also a demand to be recognized as a subject among other subjects and to be given the sanction and love of the Symbolic order.</w:t>
      </w:r>
      <w:r w:rsidRPr="00D66EC6">
        <w:rPr>
          <w:sz w:val="16"/>
        </w:rPr>
        <w:t xml:space="preserve"> The implication of this argument about the nature of enjoyment is that </w:t>
      </w:r>
      <w:r w:rsidRPr="00727A29">
        <w:rPr>
          <w:rStyle w:val="StyleUnderline"/>
        </w:rPr>
        <w:t>the perverse dialectic of misfirings, failure, and surpluses in identity reveals something politically dangerous in not moving beyond demand.</w:t>
      </w:r>
      <w:r w:rsidRPr="00D66EC6">
        <w:rPr>
          <w:sz w:val="16"/>
        </w:rPr>
        <w:t xml:space="preserve"> Put another way: not all equivalences are equally equivalent. Some equivalences become fetishes or points of identification that eclipse the ostensible political goal of the demand. </w:t>
      </w:r>
    </w:p>
    <w:p w14:paraId="5D8AD78E" w14:textId="77777777" w:rsidR="00BC5CE6" w:rsidRDefault="00BC5CE6" w:rsidP="00BC5CE6">
      <w:pPr>
        <w:rPr>
          <w:sz w:val="16"/>
        </w:rPr>
      </w:pPr>
      <w:r w:rsidRPr="00D66EC6">
        <w:rPr>
          <w:sz w:val="16"/>
        </w:rPr>
        <w:t xml:space="preserve">To extend the line of questioning to its logical conclusion: can we be bound to our equivalential chains? Despite the tendency of some commentators to naturalize Freud’s tripartite schema of the human psyche, Freud’s account of the ego does not characterize the ego as preexistent or automatically given. The ego is not inevitably present in every human subject: the ego is a compensatory formation that arises in the usual course of human development as a subject negotiates the articulation and refusal of its needs as filtered through demand. Hypothetically a “subject” whose every need is fulfilled by another is never quite a subject: this entity would never find occasion to differentiate itself from the other who fulfills its every need. </w:t>
      </w:r>
      <w:r w:rsidRPr="00D66EC6">
        <w:rPr>
          <w:rStyle w:val="StyleUnderline"/>
        </w:rPr>
        <w:t>As a mode of individuation and subjectivization, egos are economies of frustration and compensation. This economy relies on a split in the Freudian demand, which is both a demand to satiate a specific need and a demand for the addressee to provide an automatic fulfillment of a need. The generative power of the demand relies on two things: the split between the demand and the need that it attempts to redress, and the fact that some demands will be refused.</w:t>
      </w:r>
      <w:r w:rsidRPr="00D66EC6">
        <w:rPr>
          <w:sz w:val="16"/>
        </w:rPr>
        <w:t xml:space="preserve"> This economy of need and frustration works because the refusal of a specific need articulated as a demand on another is also a refusal of the idea that the addressee of the demand can fulfill all the subject’s needs, requiring a set of compensatory economic functions to negotiate the refusal of specific demands. “Ego,” then, names the economy of compensatory subjectivization driven by the repetition and refusal of demands. The nascent subject presents wants and needs in the form of the demand, but the role of the demand is not the simple fulfillment of these wants and needs. The demand and its refusal are the fulcrum on which the identity and insularity of the subject are produced: an unformed amalgam of needs and articulated demands is transformed into a subject that negotiates the vicissitudes of life with others. Put in the metaphor of developmental psychology, an infant lodges the instinctual demands of the id on others but these demands cannot be, and for the sake of development, must not be fulfilled. Thus, pop psychology observations that the incessant demands of children for impermissible objects (“may I have a fourth helping of dessert”) or meanings that culminate in ungroundable authoritative pronouncements (the game of asking never ending “whys”) are less about satisfaction of a request than the identity-producing effects of the parental “no.” In “The Question of Lay Analysis,” Freud argues that “if . . . demands meet with no satisfaction, intolerable conditions arise . . . [and] . . . the ego begins to function.... [T]he driving force that sets the vehicle in motion is derived from the id, the ego . . . undertakes the steering. . . . The task of the ego [is] . . . to mediate between the claims of the id and the objections of the external world.”31 Later, in Group Psychology and the Analysis of the Ego, and Civilization and Its Discontents, Freud relocates the site of the ego’s genesis beyond the parent/child relationship and in the broader social relationships that animate it. </w:t>
      </w:r>
      <w:r w:rsidRPr="00A4042A">
        <w:rPr>
          <w:rStyle w:val="StyleUnderline"/>
          <w:b/>
          <w:bCs/>
        </w:rPr>
        <w:t>Life with others inevitably produces blockages in the individual’s attempts to fulfill certain desires, since some demands for the fulfillment of desires must be frustrated. This blockage produces feelings of guilt, which in turn are sublimated as a general social morality</w:t>
      </w:r>
      <w:r w:rsidRPr="00D66EC6">
        <w:rPr>
          <w:rStyle w:val="StyleUnderline"/>
        </w:rPr>
        <w:t>. The frustration of demand is both productive in that it authorizes social moral codes and, by extension, civilization writ large, although it does so at the cost of imposing a contested relationship between desire and social mores.</w:t>
      </w:r>
      <w:r w:rsidRPr="00D66EC6">
        <w:rPr>
          <w:sz w:val="16"/>
        </w:rPr>
        <w:t xml:space="preserve">32 </w:t>
      </w:r>
      <w:r w:rsidRPr="00D66EC6">
        <w:rPr>
          <w:rStyle w:val="StyleUnderline"/>
        </w:rPr>
        <w:t>Confronted by student calls to join the movement of 1968 Lacan famously quipped: “as hysterics you demand a new master: you will get it!”</w:t>
      </w:r>
      <w:r w:rsidRPr="00D66EC6">
        <w:rPr>
          <w:sz w:val="16"/>
        </w:rPr>
        <w:t xml:space="preserve"> Understanding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 child and individual/civilization toward a more general account of the subject, sociality, and signification. </w:t>
      </w:r>
    </w:p>
    <w:p w14:paraId="327C5082" w14:textId="77777777" w:rsidR="00BC5CE6" w:rsidRPr="00687DE4" w:rsidRDefault="00BC5CE6" w:rsidP="00BC5CE6">
      <w:pPr>
        <w:rPr>
          <w:sz w:val="16"/>
        </w:rPr>
      </w:pPr>
      <w:r w:rsidRPr="00D66EC6">
        <w:rPr>
          <w:sz w:val="16"/>
        </w:rPr>
        <w:t xml:space="preserve">The infrastructure supporting this theoretical movement transposes Freud’s comparatively natural and genetic account of development to a set of metaphors for dealing with the subject’s entry into signification. As already noted, the Lacanian aphorism that “the signifier represents a subject for another signifier inverts the conventional wisdom that a pre-given subject uses language as an instrument to communicate its subjective intentions.”33 </w:t>
      </w:r>
      <w:r w:rsidRPr="00D66EC6">
        <w:rPr>
          <w:rStyle w:val="StyleUnderline"/>
        </w:rPr>
        <w:t>The paradoxical implication of this reversal is that the subject is simultaneously produced and disfigured by its unavoidable insertion into the space of the Symbolic</w:t>
      </w:r>
      <w:r w:rsidRPr="00D66EC6">
        <w:rPr>
          <w:sz w:val="16"/>
        </w:rPr>
        <w:t xml:space="preserve">. An Es assumes an identity as a subject as a way of accommodating to the Symbolic’s demands and as a node for producing demands on its others or of being recognized as a subject.34 As I have already argued, the demand demonstrates that the enjoyment of one’s own subjectivity is useless surplus produced in the gap between the Es (or it) and the ideal I. As a result, there is excess jouissance that remains even after its reduction to hegemony. This remainder may even be logically prior to hegemony, in that it is a useless but ritually repeated retroactive act of naming the self that produces the subject and therefore conditions possibility for investment in an identitarian configuration. The site of this excess, where the subject negotiates the terms of a nonrelationship with the Symbolic, is also the primary site differentiating need, demand, and desire. Need approximates the position of the Freudian id, in that it is a precursor to demand. </w:t>
      </w:r>
      <w:r w:rsidRPr="00D66EC6">
        <w:rPr>
          <w:rStyle w:val="StyleUnderline"/>
        </w:rPr>
        <w:t>Demand is the filtering of the need through signification, but as Sheridan notes, “there is no adequation between</w:t>
      </w:r>
      <w:r w:rsidRPr="00727A29">
        <w:rPr>
          <w:rStyle w:val="StyleUnderline"/>
        </w:rPr>
        <w:t xml:space="preserve"> need and demand</w:t>
      </w:r>
      <w:r w:rsidRPr="00D66EC6">
        <w:rPr>
          <w:sz w:val="16"/>
        </w:rPr>
        <w:t xml:space="preserve">.”35 The same type of split that inheres in the Freudian demand inheres in the Lacanian demand, although in Lacan’s case it is crucial to notice that the split does not derive from the empirical impossibility of fulfilling demands as much as it stems from the impossibility of articulating needs to or receiving a satisfactory response from the Other. Thus, </w:t>
      </w:r>
      <w:r w:rsidRPr="00D66EC6">
        <w:rPr>
          <w:rStyle w:val="StyleUnderline"/>
        </w:rPr>
        <w:t xml:space="preserve">the specificity of the demand becomes less relevant than the structural fact that </w:t>
      </w:r>
      <w:r w:rsidRPr="00D66EC6">
        <w:rPr>
          <w:rStyle w:val="StyleUnderline"/>
          <w:b/>
          <w:bCs/>
        </w:rPr>
        <w:t>demand presupposes the ability of the addressee to fulfill the demand. This impossibility points to the paradoxical nature of demand: the demand is less a way of addressing need to the other than a call for love</w:t>
      </w:r>
      <w:r w:rsidRPr="00D66EC6">
        <w:rPr>
          <w:rStyle w:val="StyleUnderline"/>
        </w:rPr>
        <w:t xml:space="preserve"> and recognition </w:t>
      </w:r>
      <w:r w:rsidRPr="00687DE4">
        <w:rPr>
          <w:rStyle w:val="StyleUnderline"/>
        </w:rPr>
        <w:t>by it</w:t>
      </w:r>
      <w:r w:rsidRPr="00687DE4">
        <w:rPr>
          <w:sz w:val="16"/>
        </w:rPr>
        <w:t xml:space="preserve">. “In this way,” writes Lacan, “demand annuls the particularity of everything that can be granted by transmuting it into a proof of love, and the very satisfactions that it obtains for need are reduced to the level of being no more than the crushing of the demand for love.”36 The Other cannot, by definition, ever give this gift: the starting presupposition of the mirror stage is the constitutive impossibility of comfortably inhabiting the Symbolic. The structural impossibility of fulfilling demands resonates with the Freudian demand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w:t>
      </w:r>
      <w:r w:rsidRPr="00687DE4">
        <w:rPr>
          <w:rStyle w:val="StyleUnderline"/>
        </w:rPr>
        <w:t>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w:t>
      </w:r>
      <w:r w:rsidRPr="00687DE4">
        <w:rPr>
          <w:sz w:val="16"/>
        </w:rPr>
        <w:t xml:space="preserve">.”38 This framing of demand reverses the classically liberal presupposition regarding demand and agency. Contemporary and classical liberal democratic theories presume that the demand is a way of exerting agency and, further, that the more firmly the demand is lodged, the greater the production of an agential effect. </w:t>
      </w:r>
      <w:r w:rsidRPr="00687DE4">
        <w:rPr>
          <w:rStyle w:val="StyleUnderline"/>
        </w:rPr>
        <w:t xml:space="preserve">The Lacanian framing of the demand sees the relationship as exactly the opposite: </w:t>
      </w:r>
      <w:r w:rsidRPr="00687DE4">
        <w:rPr>
          <w:rStyle w:val="StyleUnderline"/>
          <w:b/>
          <w:bCs/>
        </w:rPr>
        <w:t>the more firmly one lodges a demand, the more desperately one clings to the legitimate ability of an institution to fulfill it. Hypothetically, demands ought reach a kind of breaking point where the inability of an institution</w:t>
      </w:r>
      <w:r w:rsidRPr="00687DE4">
        <w:rPr>
          <w:rStyle w:val="StyleUnderline"/>
        </w:rPr>
        <w:t xml:space="preserve"> or order to proffer a response should produce a reevaluation of the economy of demand and desire</w:t>
      </w:r>
      <w:r w:rsidRPr="00687DE4">
        <w:rPr>
          <w:sz w:val="16"/>
        </w:rPr>
        <w:t xml:space="preserve">. </w:t>
      </w:r>
      <w:r w:rsidRPr="00687DE4">
        <w:rPr>
          <w:rStyle w:val="StyleUnderline"/>
        </w:rPr>
        <w:t>In analytic terms, this is the moment of subtraction, where the manifest content of the demand is stripped away and the desire that underwrites it is laid bare. The result of this “subtraction” is that the subject is in a position to relate to its desire, not as a set of deferrals, avoidances,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w:t>
      </w:r>
      <w:r w:rsidRPr="00687DE4">
        <w:rPr>
          <w:sz w:val="16"/>
        </w:rPr>
        <w:t xml:space="preserve">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result, become a political subject in the sense of being able to truly argue for something without being dependent on the other as a support for or organizing principle for political identity. Thus, desire has both a general status and a specific status for each subject. It is not just the mirror that produces the subject and its investments but the desire and sets of proxy objects that cover over this original gap. </w:t>
      </w:r>
    </w:p>
    <w:p w14:paraId="6629679C" w14:textId="77777777" w:rsidR="00BC5CE6" w:rsidRPr="00687DE4" w:rsidRDefault="00BC5CE6" w:rsidP="00BC5CE6">
      <w:pPr>
        <w:rPr>
          <w:sz w:val="16"/>
        </w:rPr>
      </w:pPr>
      <w:r w:rsidRPr="00687DE4">
        <w:rPr>
          <w:sz w:val="16"/>
        </w:rPr>
        <w:t xml:space="preserve">As Easthope puts it: “Lacan is sure that everyone’s desire is somehow different and their own—lack is nevertheless my lack. How can this be if each of us is just lost in language . . . passing through demand into desire, something from the Real, from the individual’s being before language, is retained as a trace enough to determine that I desire here and there, not anywhere and everywhere. </w:t>
      </w:r>
      <w:r w:rsidRPr="00687DE4">
        <w:rPr>
          <w:rStyle w:val="StyleUnderline"/>
        </w:rPr>
        <w:t xml:space="preserve">Lacan terms this objet petit a . . . petit a is different for everyone; and it can never be in substitutes for it in which I try to refind it.”40 Though individuated, this naming is not about discovering a latently held but hidden interiority, rather it is about naming a practice of thinking the uniqueness of individual subjects as a product of discourses that produce them. Thus, this is an account of political subjectivization that is not solely oriented toward or determined by the locus of the demand but that is also determined by the contingent sets of coping strategies that orient a subject toward others and a political order and serve as the condition of possibility for demands. As Lacan argues, </w:t>
      </w:r>
      <w:r w:rsidRPr="00687DE4">
        <w:rPr>
          <w:rStyle w:val="StyleUnderline"/>
          <w:b/>
          <w:bCs/>
        </w:rPr>
        <w:t xml:space="preserve">this is the point where a subject becomes a kind of new presence or a new political possibility: “That the subject should come to recognize and to name </w:t>
      </w:r>
      <w:r w:rsidRPr="00687DE4">
        <w:rPr>
          <w:rStyle w:val="StyleUnderline"/>
          <w:b/>
          <w:bCs/>
          <w:strike/>
        </w:rPr>
        <w:t>his</w:t>
      </w:r>
      <w:r w:rsidRPr="00687DE4">
        <w:rPr>
          <w:rStyle w:val="StyleUnderline"/>
          <w:b/>
          <w:bCs/>
        </w:rPr>
        <w:t xml:space="preserve"> [their] desire; that is the efficacious action of analysis</w:t>
      </w:r>
      <w:r w:rsidRPr="00687DE4">
        <w:rPr>
          <w:rStyle w:val="StyleUnderline"/>
        </w:rPr>
        <w:t>.</w:t>
      </w:r>
      <w:r w:rsidRPr="00687DE4">
        <w:rPr>
          <w:sz w:val="16"/>
        </w:rPr>
        <w:t xml:space="preserve"> But it isn’t a question of recognizing something which would be entirely given. . . .In naming it, the subject creates, brings forth, a new presence in the world.”41 Alternatively, subjects can stay fixated on the demand, but in doing so they forfeit their desire, or as Fink argues, “an analysis . . . that . . . does not go far enough in constituting the subject as desire leaves him or her stranded at the level of demand . . . unable to truly desire.”42 A politics defined by and exhausted in demands is by definition a hysterical politics</w:t>
      </w:r>
      <w:r w:rsidRPr="00687DE4">
        <w:rPr>
          <w:rStyle w:val="StyleUnderline"/>
        </w:rPr>
        <w:t>. The hysteric is defined by incessant demands on the other at the expense of ever articulating a desire that is theirs</w:t>
      </w:r>
      <w:r w:rsidRPr="00687DE4">
        <w:rPr>
          <w:sz w:val="16"/>
        </w:rPr>
        <w:t xml:space="preserve">. </w:t>
      </w:r>
    </w:p>
    <w:p w14:paraId="5D78CA73" w14:textId="77777777" w:rsidR="00BC5CE6" w:rsidRPr="00D66EC6" w:rsidRDefault="00BC5CE6" w:rsidP="00BC5CE6">
      <w:pPr>
        <w:rPr>
          <w:sz w:val="16"/>
        </w:rPr>
      </w:pPr>
      <w:r w:rsidRPr="00687DE4">
        <w:rPr>
          <w:sz w:val="16"/>
        </w:rPr>
        <w:t xml:space="preserve">In the Ethics of Psychoanalysis, Lacan argues that the hysteric’s demand that the Other produce an object is the support of an aversion toward one’s desire: “the behavior of the hysteric, for example, has as its aim to recreate a state centered on the object, insofar as this object . . . is . . . the support of an aversion.”43 This economy of aversion explains the ambivalent relationship between hysterics and their demands. On one hand, the hysteric asserts their agency, even authority, over the Other. Yet, what appears as unfettered agency from the perspective of a discourse of authority is also simultaneously a surrender of desire by enjoying the act of figuring the other as the one with the exclusive capability to satisfy the demand. </w:t>
      </w:r>
      <w:r w:rsidRPr="00687DE4">
        <w:rPr>
          <w:rStyle w:val="StyleUnderline"/>
        </w:rPr>
        <w:t xml:space="preserve">Thus, “as hysterics you demand a new master: you will get it!” At the register of manifest content, demands are claims for action and seemingly powerful, but at the level of the rhetorical form of the demand or </w:t>
      </w:r>
      <w:r w:rsidRPr="00687DE4">
        <w:rPr>
          <w:rStyle w:val="StyleUnderline"/>
          <w:b/>
          <w:bCs/>
        </w:rPr>
        <w:t>in the register of enjoyment, demand is a kind of surrender</w:t>
      </w:r>
      <w:r w:rsidRPr="00687DE4">
        <w:rPr>
          <w:rStyle w:val="StyleUnderline"/>
        </w:rPr>
        <w:t>.</w:t>
      </w:r>
      <w:r w:rsidRPr="00687DE4">
        <w:rPr>
          <w:sz w:val="16"/>
        </w:rPr>
        <w:t xml:space="preserve"> As a relation of address the hysterical demand is more a demand for recognition and love from an ostensibly repressive order than a claim for change. The limitation of the students’ call on Lacan does not lie in the end they sought but in the fact that the hysterical address never quite breaks free from its framing of the master. </w:t>
      </w:r>
      <w:r w:rsidRPr="00687DE4">
        <w:rPr>
          <w:rStyle w:val="StyleUnderline"/>
        </w:rPr>
        <w:t>The fundamental problem of democracy is not articulating resistance over and against hegemony but rather the practices of enjoyment that sustain an addiction to mastery and a deferral of desire</w:t>
      </w:r>
      <w:r w:rsidRPr="00687DE4">
        <w:rPr>
          <w:sz w:val="16"/>
        </w:rPr>
        <w:t xml:space="preserv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w:t>
      </w:r>
      <w:r w:rsidRPr="00687DE4">
        <w:rPr>
          <w:rStyle w:val="StyleUnderline"/>
          <w:b/>
          <w:bCs/>
        </w:rPr>
        <w:t>Politics would be an impossibility: with no site for contest or reappropriation, politics would simply be the automatic extension of structure</w:t>
      </w:r>
      <w:r w:rsidRPr="00687DE4">
        <w:rPr>
          <w:rStyle w:val="StyleUnderline"/>
        </w:rPr>
        <w:t>.</w:t>
      </w:r>
      <w:r w:rsidRPr="00687DE4">
        <w:rPr>
          <w:sz w:val="16"/>
        </w:rPr>
        <w:t xml:space="preserve"> Hysteria</w:t>
      </w:r>
      <w:r w:rsidRPr="00D66EC6">
        <w:rPr>
          <w:sz w:val="16"/>
        </w:rPr>
        <w:t xml:space="preserve"> is a site of interruption, in that hysteria represents a challenge to our hypothetical system, refusing straightforward incorporation by its symbolic logic. But, stepping outside this hypothetical non-polity, on balance, hysteria is politically constraining because the form of the demand, as a way of organizing the field of political enjoyment, requires that the system continue to act in certain ways to sustain its logic</w:t>
      </w:r>
      <w:r w:rsidRPr="00727A29">
        <w:rPr>
          <w:rStyle w:val="StyleUnderline"/>
        </w:rPr>
        <w:t>. Though on the surface it is an act of symbolic dissent, hysteria represents an affirmation of a hegemonic order and is therefore a particularly fraught form of political subjectivization</w:t>
      </w:r>
      <w:r w:rsidRPr="00D66EC6">
        <w:rPr>
          <w:sz w:val="16"/>
        </w:rPr>
        <w:t>. The case of the hysteric produces an additional problem in defining jouissance as equivalent with hegemony. One way of defining hysteria is to say that it is a form of enjoyment that is defined by its very disorganization. As Gérard Wajcman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Wajcman argues: the “hysteric . . . cannot be mastered by knowledge and therefore remains outside of history, even outside its own. . . . [I]f hysteria is a set of statements about the hysteric, then the hysteric is what eludes those statements, escapes this knowledge. . . . [T]he history of hysteria bears witness to something fundamental in the human condition—being put under pressure to answer a question.”44 Thus, a difficulty for a relatively formal/ structural account of hegemony as a substitute for jouissance without reduction: where is the place for a practice of enjoyment that by its nature eludes naming in the order of knowledge? This account of hysteria provides a significant test case for the equation between jouissance and hegemony, for the political promise and peril of demands and ultimately for the efficacy of a hysterical politics. But the results of such a test can only be born out in the realm of everyday politics.</w:t>
      </w:r>
    </w:p>
    <w:p w14:paraId="7DFB8480" w14:textId="77777777" w:rsidR="00BC5CE6" w:rsidRDefault="00BC5CE6" w:rsidP="00BC5CE6"/>
    <w:p w14:paraId="351723D4" w14:textId="77777777" w:rsidR="00BC5CE6" w:rsidRPr="00C07015" w:rsidRDefault="00BC5CE6" w:rsidP="00BC5CE6">
      <w:pPr>
        <w:pStyle w:val="Heading4"/>
        <w:rPr>
          <w:rFonts w:cs="Calibri"/>
          <w:bCs/>
        </w:rPr>
      </w:pPr>
      <w:r w:rsidRPr="00C07015">
        <w:rPr>
          <w:rFonts w:cs="Calibri"/>
          <w:bCs/>
        </w:rPr>
        <w:t>Vote negative to embrace the lack – this requires being open to the anxiety that occurs from an encounter with the real of the other and breaks down fantasy and drives.</w:t>
      </w:r>
    </w:p>
    <w:p w14:paraId="53C64346" w14:textId="77777777" w:rsidR="00BC5CE6" w:rsidRDefault="00BC5CE6" w:rsidP="00BC5CE6">
      <w:pPr>
        <w:rPr>
          <w:rFonts w:cs="Times New Roman"/>
        </w:rPr>
      </w:pPr>
      <w:r>
        <w:rPr>
          <w:rStyle w:val="Style13ptBold"/>
        </w:rPr>
        <w:t>McGowan 13</w:t>
      </w:r>
      <w:r>
        <w:t xml:space="preserve"> – Todd; Associate Professor of Film Studies at the UVermont; “Enjoying What We Don't Have: The Political Project of Psychoanalysis,” Pg. 26-29; 2013; University of Nebraska Press / Lincoln and London</w:t>
      </w:r>
    </w:p>
    <w:p w14:paraId="780FA44D" w14:textId="77777777" w:rsidR="00BC5CE6" w:rsidRDefault="00BC5CE6" w:rsidP="00BC5CE6">
      <w:pPr>
        <w:rPr>
          <w:rStyle w:val="Emphasis"/>
        </w:rPr>
      </w:pPr>
      <w:r>
        <w:rPr>
          <w:rStyle w:val="Emphasis"/>
        </w:rPr>
        <w:t xml:space="preserve">The </w:t>
      </w:r>
      <w:r>
        <w:rPr>
          <w:rStyle w:val="Emphasis"/>
          <w:highlight w:val="green"/>
        </w:rPr>
        <w:t>alternative</w:t>
      </w:r>
      <w:r>
        <w:rPr>
          <w:rStyle w:val="Emphasis"/>
        </w:rPr>
        <w:t xml:space="preserve"> — the ethical path that psychoanalysis identifies — </w:t>
      </w:r>
      <w:r>
        <w:rPr>
          <w:rStyle w:val="Emphasis"/>
          <w:highlight w:val="green"/>
        </w:rPr>
        <w:t xml:space="preserve">demands </w:t>
      </w:r>
      <w:r>
        <w:rPr>
          <w:rStyle w:val="Emphasis"/>
        </w:rPr>
        <w:t xml:space="preserve">an </w:t>
      </w:r>
      <w:r>
        <w:rPr>
          <w:rStyle w:val="Emphasis"/>
          <w:highlight w:val="green"/>
        </w:rPr>
        <w:t xml:space="preserve">embrace of </w:t>
      </w:r>
      <w:r>
        <w:rPr>
          <w:rStyle w:val="Emphasis"/>
        </w:rPr>
        <w:t xml:space="preserve">the </w:t>
      </w:r>
      <w:r>
        <w:rPr>
          <w:rStyle w:val="Emphasis"/>
          <w:highlight w:val="green"/>
        </w:rPr>
        <w:t>anxiety</w:t>
      </w:r>
      <w:r>
        <w:rPr>
          <w:rStyle w:val="Emphasis"/>
        </w:rPr>
        <w:t xml:space="preserve"> that stems from the encounter with the enjoying other.</w:t>
      </w:r>
      <w:r>
        <w:rPr>
          <w:sz w:val="16"/>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Pr>
          <w:rStyle w:val="Emphasis"/>
        </w:rPr>
        <w:t>In some sense, the encounter with absence or nothing is easier than the encounter with presence. Even though it traumatizes us, absence allows us to constitute ourselves as desiring subjects</w:t>
      </w:r>
      <w:r>
        <w:rPr>
          <w:sz w:val="16"/>
        </w:rPr>
        <w:t xml:space="preserve">. Rather than producing anxiety, absence leads the subject out of anxiety into desire. </w:t>
      </w:r>
      <w:r>
        <w:rPr>
          <w:rStyle w:val="Emphasis"/>
        </w:rPr>
        <w:t xml:space="preserve">Confronted with </w:t>
      </w:r>
      <w:r>
        <w:rPr>
          <w:rStyle w:val="Emphasis"/>
          <w:highlight w:val="green"/>
        </w:rPr>
        <w:t xml:space="preserve">the lost object </w:t>
      </w:r>
      <w:r>
        <w:rPr>
          <w:rStyle w:val="Emphasis"/>
        </w:rPr>
        <w:t xml:space="preserve">as a structuring absence, the subject is able to embark on the pursuit of the enjoyment embodied by this object, and this pursuit </w:t>
      </w:r>
      <w:r>
        <w:rPr>
          <w:rStyle w:val="Emphasis"/>
          <w:highlight w:val="green"/>
        </w:rPr>
        <w:t xml:space="preserve">provides the subject with </w:t>
      </w:r>
      <w:r>
        <w:rPr>
          <w:rStyle w:val="Emphasis"/>
        </w:rPr>
        <w:t xml:space="preserve">a clear sense of </w:t>
      </w:r>
      <w:r>
        <w:rPr>
          <w:rStyle w:val="Emphasis"/>
          <w:highlight w:val="green"/>
        </w:rPr>
        <w:t>direction</w:t>
      </w:r>
      <w:r>
        <w:rPr>
          <w:rStyle w:val="Emphasis"/>
        </w:rPr>
        <w:t xml:space="preserve"> and even meaning. This is precisely what the subject lacks when it does not encounter a lack in the symbolic structure. When the subject encounters enjoyment at the point where it should encounter the absence of enjoyment, anxiety overwhelms the subject. </w:t>
      </w:r>
    </w:p>
    <w:p w14:paraId="0B1F0FF1" w14:textId="77777777" w:rsidR="00BC5CE6" w:rsidRDefault="00BC5CE6" w:rsidP="00BC5CE6">
      <w:pPr>
        <w:rPr>
          <w:rFonts w:cs="Times New Roman"/>
          <w:sz w:val="16"/>
        </w:rPr>
      </w:pPr>
      <w:r>
        <w:rPr>
          <w:rStyle w:val="Emphasis"/>
        </w:rPr>
        <w:t>In this situation, the subject cannot constitute itself along the path of desire. It lacks the lack — the absence — that would provide the space through which desire could develop</w:t>
      </w:r>
      <w:r>
        <w:rPr>
          <w:sz w:val="16"/>
        </w:rPr>
        <w:t>. Consequently, this subject confronts the enjoying other and experiences anxiety. Unlike the subject of desire — or the subject of Heideggerean anxiety — the subject who suffers this sort of anxiety actually experiences the other in its real dimension.</w:t>
      </w:r>
      <w:r>
        <w:rPr>
          <w:sz w:val="12"/>
        </w:rPr>
        <w:t>¶</w:t>
      </w:r>
      <w:r>
        <w:rPr>
          <w:sz w:val="16"/>
        </w:rPr>
        <w:t xml:space="preserve"> </w:t>
      </w:r>
    </w:p>
    <w:p w14:paraId="41B34EAB" w14:textId="77777777" w:rsidR="00BC5CE6" w:rsidRDefault="00BC5CE6" w:rsidP="00BC5CE6">
      <w:pPr>
        <w:rPr>
          <w:sz w:val="16"/>
        </w:rPr>
      </w:pPr>
      <w:r>
        <w:rPr>
          <w:sz w:val="16"/>
        </w:rPr>
        <w:t xml:space="preserve">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Pr>
          <w:rStyle w:val="Emphasis"/>
        </w:rPr>
        <w:t>And yet, this enjoyment offers us an ethical possibility.</w:t>
      </w:r>
      <w:r>
        <w:rPr>
          <w:sz w:val="16"/>
        </w:rPr>
        <w:t xml:space="preserve"> As Slavoj Žižek puts it, “It is this excessive and intrusive jouissance that we should learn to tolerate.”27 </w:t>
      </w:r>
      <w:r>
        <w:rPr>
          <w:rStyle w:val="Emphasis"/>
        </w:rPr>
        <w:t>When we tolerate the other’s “excessive and intrusive jouissance” and when we endure the anxiety that it produces, we acknowledge and sustain the other in its real dimension.</w:t>
      </w:r>
      <w:r>
        <w:rPr>
          <w:sz w:val="12"/>
        </w:rPr>
        <w:t>¶</w:t>
      </w:r>
      <w:r>
        <w:rPr>
          <w:sz w:val="16"/>
        </w:rPr>
        <w:t xml:space="preserve"> </w:t>
      </w:r>
    </w:p>
    <w:p w14:paraId="16DDBFDA" w14:textId="77777777" w:rsidR="00BC5CE6" w:rsidRDefault="00BC5CE6" w:rsidP="00BC5CE6">
      <w:pPr>
        <w:rPr>
          <w:sz w:val="16"/>
        </w:rPr>
      </w:pPr>
      <w:r>
        <w:rPr>
          <w:sz w:val="16"/>
        </w:rPr>
        <w:t>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w:t>
      </w:r>
      <w:r>
        <w:rPr>
          <w:sz w:val="12"/>
        </w:rPr>
        <w:t>¶</w:t>
      </w:r>
      <w:r>
        <w:rPr>
          <w:sz w:val="16"/>
        </w:rPr>
        <w:t xml:space="preserve"> </w:t>
      </w:r>
    </w:p>
    <w:p w14:paraId="5415DDD8" w14:textId="77777777" w:rsidR="00BC5CE6" w:rsidRDefault="00BC5CE6" w:rsidP="00BC5CE6">
      <w:pPr>
        <w:rPr>
          <w:sz w:val="16"/>
        </w:rPr>
      </w:pPr>
      <w:r>
        <w:rPr>
          <w:rStyle w:val="Emphasis"/>
        </w:rPr>
        <w:t xml:space="preserve">It is only </w:t>
      </w:r>
      <w:r>
        <w:rPr>
          <w:rStyle w:val="Emphasis"/>
          <w:highlight w:val="green"/>
        </w:rPr>
        <w:t xml:space="preserve">the encounter with the other </w:t>
      </w:r>
      <w:r>
        <w:rPr>
          <w:rStyle w:val="Emphasis"/>
        </w:rPr>
        <w:t xml:space="preserve">in its real dimension — the encounter that </w:t>
      </w:r>
      <w:r>
        <w:rPr>
          <w:rStyle w:val="Emphasis"/>
          <w:highlight w:val="green"/>
        </w:rPr>
        <w:t>produces anxiety</w:t>
      </w:r>
      <w:r>
        <w:rPr>
          <w:rStyle w:val="Emphasis"/>
        </w:rPr>
        <w:t xml:space="preserve"> in the subject — </w:t>
      </w:r>
      <w:r>
        <w:rPr>
          <w:rStyle w:val="Emphasis"/>
          <w:highlight w:val="green"/>
        </w:rPr>
        <w:t>that</w:t>
      </w:r>
      <w:r>
        <w:rPr>
          <w:rStyle w:val="Emphasis"/>
        </w:rPr>
        <w:t xml:space="preserve"> sustains that which defines the other as such. Authentic tolerance tolerates the real other, </w:t>
      </w:r>
      <w:r>
        <w:rPr>
          <w:rStyle w:val="Emphasis"/>
          <w:highlight w:val="green"/>
        </w:rPr>
        <w:t>not</w:t>
      </w:r>
      <w:r>
        <w:rPr>
          <w:rStyle w:val="Emphasis"/>
        </w:rPr>
        <w:t xml:space="preserve"> simply the other as </w:t>
      </w:r>
      <w:r>
        <w:rPr>
          <w:rStyle w:val="Emphasis"/>
          <w:highlight w:val="green"/>
        </w:rPr>
        <w:t>mediated</w:t>
      </w:r>
      <w:r>
        <w:rPr>
          <w:rStyle w:val="Emphasis"/>
        </w:rPr>
        <w:t xml:space="preserve"> </w:t>
      </w:r>
      <w:r>
        <w:rPr>
          <w:rStyle w:val="Emphasis"/>
          <w:highlight w:val="green"/>
        </w:rPr>
        <w:t>through</w:t>
      </w:r>
      <w:r>
        <w:rPr>
          <w:rStyle w:val="Emphasis"/>
        </w:rPr>
        <w:t xml:space="preserve"> a </w:t>
      </w:r>
      <w:r>
        <w:rPr>
          <w:rStyle w:val="Emphasis"/>
          <w:highlight w:val="green"/>
        </w:rPr>
        <w:t>symbolic structure</w:t>
      </w:r>
      <w:r>
        <w:rPr>
          <w:sz w:val="16"/>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w:t>
      </w:r>
    </w:p>
    <w:p w14:paraId="65EC8487" w14:textId="77777777" w:rsidR="00BC5CE6" w:rsidRDefault="00BC5CE6" w:rsidP="00BC5CE6">
      <w:pPr>
        <w:rPr>
          <w:sz w:val="16"/>
        </w:rPr>
      </w:pPr>
      <w:r>
        <w:rPr>
          <w:sz w:val="16"/>
        </w:rPr>
        <w:t xml:space="preserve">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Pr>
          <w:rStyle w:val="Emphasis"/>
        </w:rPr>
        <w:t>Thus, not only is anxiety an ethical position, it is also the key to embracing the experience of enjoyment. To reject the experience of anxiety is to flee one’s own enjoyment.</w:t>
      </w:r>
      <w:r>
        <w:rPr>
          <w:rStyle w:val="Emphasis"/>
          <w:sz w:val="12"/>
        </w:rPr>
        <w:t>¶</w:t>
      </w:r>
      <w:r>
        <w:rPr>
          <w:sz w:val="16"/>
        </w:rPr>
        <w:t xml:space="preserve"> </w:t>
      </w:r>
    </w:p>
    <w:p w14:paraId="3DA51FCF" w14:textId="77777777" w:rsidR="00BC5CE6" w:rsidRDefault="00BC5CE6" w:rsidP="00BC5CE6">
      <w:pPr>
        <w:rPr>
          <w:sz w:val="16"/>
        </w:rPr>
      </w:pPr>
      <w:r>
        <w:rPr>
          <w:sz w:val="16"/>
        </w:rPr>
        <w:t>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w:t>
      </w:r>
      <w:r>
        <w:rPr>
          <w:sz w:val="12"/>
        </w:rPr>
        <w:t>¶</w:t>
      </w:r>
      <w:r>
        <w:rPr>
          <w:sz w:val="16"/>
        </w:rPr>
        <w:t xml:space="preserve"> </w:t>
      </w:r>
    </w:p>
    <w:p w14:paraId="02C23034" w14:textId="77777777" w:rsidR="00BC5CE6" w:rsidRDefault="00BC5CE6" w:rsidP="00BC5CE6">
      <w:pPr>
        <w:rPr>
          <w:sz w:val="16"/>
        </w:rPr>
      </w:pPr>
      <w:r>
        <w:rPr>
          <w:sz w:val="16"/>
        </w:rPr>
        <w:t xml:space="preserve">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w:t>
      </w:r>
    </w:p>
    <w:p w14:paraId="6EBFF2DC" w14:textId="77777777" w:rsidR="00BC5CE6" w:rsidRDefault="00BC5CE6" w:rsidP="00BC5CE6">
      <w:pPr>
        <w:rPr>
          <w:sz w:val="16"/>
        </w:rPr>
      </w:pPr>
      <w:r>
        <w:rPr>
          <w:sz w:val="16"/>
        </w:rPr>
        <w:t xml:space="preserve">This relation becomes even clearer when we consider the epistemo- logical status of the enjoying other. </w:t>
      </w:r>
      <w:r>
        <w:rPr>
          <w:rStyle w:val="Emphasis"/>
        </w:rPr>
        <w:t>Because the real or enjoying other is irreducible to any observable identity, we have no way of knowing whether or not the other really is enjoying.</w:t>
      </w:r>
      <w:r>
        <w:rPr>
          <w:sz w:val="16"/>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w:t>
      </w:r>
      <w:r>
        <w:rPr>
          <w:sz w:val="12"/>
        </w:rPr>
        <w:t>¶</w:t>
      </w:r>
      <w:r>
        <w:rPr>
          <w:sz w:val="16"/>
        </w:rPr>
        <w:t xml:space="preserve"> </w:t>
      </w:r>
    </w:p>
    <w:p w14:paraId="54D4D610" w14:textId="77777777" w:rsidR="00BC5CE6" w:rsidRDefault="00BC5CE6" w:rsidP="00BC5CE6">
      <w:pPr>
        <w:rPr>
          <w:sz w:val="16"/>
        </w:rPr>
      </w:pPr>
      <w:r>
        <w:rPr>
          <w:rStyle w:val="Emphasis"/>
        </w:rPr>
        <w:t>Considering the enjoyment of the other, we never know whether it is there or not. If we experience it, we do so through the lens of our own fantasy</w:t>
      </w:r>
      <w:r>
        <w:rPr>
          <w:sz w:val="16"/>
        </w:rPr>
        <w:t xml:space="preserve">. We fantasize that the person blasting the radio is caught up in the enjoyment of the music to the exclusion of everything else; we fantasize that the public kisses of the couple suggest an enjoyment that has no concern for the outside world. </w:t>
      </w:r>
      <w:r>
        <w:rPr>
          <w:rStyle w:val="Emphasis"/>
        </w:rPr>
        <w:t>Without the fantasy frame, the enjoying other would never appear within our experience.</w:t>
      </w:r>
      <w:r>
        <w:rPr>
          <w:sz w:val="12"/>
        </w:rPr>
        <w:t>¶</w:t>
      </w:r>
      <w:r>
        <w:rPr>
          <w:sz w:val="16"/>
        </w:rPr>
        <w:t xml:space="preserve"> </w:t>
      </w:r>
    </w:p>
    <w:p w14:paraId="04250333" w14:textId="77777777" w:rsidR="00BC5CE6" w:rsidRDefault="00BC5CE6" w:rsidP="00BC5CE6">
      <w:pPr>
        <w:rPr>
          <w:sz w:val="16"/>
        </w:rPr>
      </w:pPr>
      <w:r>
        <w:rPr>
          <w:sz w:val="16"/>
        </w:rPr>
        <w:t>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w:t>
      </w:r>
      <w:r>
        <w:rPr>
          <w:sz w:val="12"/>
        </w:rPr>
        <w:t>¶</w:t>
      </w:r>
      <w:r>
        <w:rPr>
          <w:sz w:val="16"/>
        </w:rPr>
        <w:t xml:space="preserve"> </w:t>
      </w:r>
    </w:p>
    <w:p w14:paraId="1AF877C6" w14:textId="77777777" w:rsidR="00BC5CE6" w:rsidRDefault="00BC5CE6" w:rsidP="00BC5CE6">
      <w:pPr>
        <w:rPr>
          <w:sz w:val="16"/>
        </w:rPr>
      </w:pPr>
      <w:r>
        <w:rPr>
          <w:sz w:val="16"/>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w:t>
      </w:r>
      <w:r>
        <w:rPr>
          <w:sz w:val="12"/>
        </w:rPr>
        <w:t>¶</w:t>
      </w:r>
      <w:r>
        <w:rPr>
          <w:sz w:val="16"/>
        </w:rPr>
        <w:t xml:space="preserve"> </w:t>
      </w:r>
    </w:p>
    <w:p w14:paraId="49179BE7" w14:textId="77777777" w:rsidR="00BC5CE6" w:rsidRDefault="00BC5CE6" w:rsidP="00BC5CE6">
      <w:pPr>
        <w:rPr>
          <w:sz w:val="16"/>
        </w:rPr>
      </w:pPr>
      <w:r>
        <w:rPr>
          <w:rStyle w:val="Emphasis"/>
        </w:rPr>
        <w:t>Even though the encounter with the enjoying other apprehends the real other through the apparatus of fantasy, this encounter is nonetheless genuine and has an ethical status.</w:t>
      </w:r>
      <w:r>
        <w:rPr>
          <w:sz w:val="16"/>
        </w:rPr>
        <w:t xml:space="preserve"> Unlike the experience of the nonexistent symbolic identity, which closes down the space in which the real other might appear, the fantasized encounter with the enjoying other leaves this space open. </w:t>
      </w:r>
      <w:r>
        <w:rPr>
          <w:rStyle w:val="Emphasis"/>
        </w:rPr>
        <w:t xml:space="preserve">By allowing itself to be disturbed by the other on the level of fantasy, </w:t>
      </w:r>
      <w:r>
        <w:rPr>
          <w:rStyle w:val="Emphasis"/>
          <w:highlight w:val="green"/>
        </w:rPr>
        <w:t>the subject acknowledges</w:t>
      </w:r>
      <w:r>
        <w:rPr>
          <w:rStyle w:val="Emphasis"/>
        </w:rPr>
        <w:t xml:space="preserve"> the singularity of </w:t>
      </w:r>
      <w:r>
        <w:rPr>
          <w:rStyle w:val="Emphasis"/>
          <w:highlight w:val="green"/>
        </w:rPr>
        <w:t>the real other</w:t>
      </w:r>
      <w:r>
        <w:rPr>
          <w:rStyle w:val="Emphasis"/>
        </w:rPr>
        <w:t xml:space="preserve"> — its mode of enjoying — </w:t>
      </w:r>
      <w:r>
        <w:rPr>
          <w:rStyle w:val="Emphasis"/>
          <w:highlight w:val="green"/>
        </w:rPr>
        <w:t xml:space="preserve">without confining </w:t>
      </w:r>
      <w:r>
        <w:rPr>
          <w:rStyle w:val="Emphasis"/>
        </w:rPr>
        <w:t xml:space="preserve">this singularity to </w:t>
      </w:r>
      <w:r>
        <w:rPr>
          <w:rStyle w:val="Emphasis"/>
          <w:highlight w:val="green"/>
        </w:rPr>
        <w:t>a prescribed identity</w:t>
      </w:r>
      <w:r>
        <w:rPr>
          <w:sz w:val="16"/>
        </w:rPr>
        <w:t>.</w:t>
      </w:r>
      <w:r>
        <w:rPr>
          <w:sz w:val="12"/>
        </w:rPr>
        <w:t>¶</w:t>
      </w:r>
      <w:r>
        <w:rPr>
          <w:sz w:val="16"/>
        </w:rPr>
        <w:t xml:space="preserve"> </w:t>
      </w:r>
    </w:p>
    <w:p w14:paraId="29C4D6DE" w14:textId="77777777" w:rsidR="00BC5CE6" w:rsidRDefault="00BC5CE6" w:rsidP="00BC5CE6">
      <w:pPr>
        <w:spacing w:line="276" w:lineRule="auto"/>
        <w:rPr>
          <w:rStyle w:val="Emphasis"/>
        </w:rPr>
      </w:pPr>
      <w:r>
        <w:rPr>
          <w:sz w:val="16"/>
        </w:rPr>
        <w:t xml:space="preserve">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Pr>
          <w:rStyle w:val="Emphasis"/>
        </w:rPr>
        <w:t>The tolerant liberal is open to the other but eliminates the otherness, while the xenophobic conservative.</w:t>
      </w:r>
    </w:p>
    <w:p w14:paraId="04573647" w14:textId="7FDCFDAF" w:rsidR="00784471" w:rsidRDefault="00A000F2" w:rsidP="00004540">
      <w:pPr>
        <w:pStyle w:val="Heading2"/>
      </w:pPr>
      <w:r>
        <w:t>2</w:t>
      </w:r>
    </w:p>
    <w:p w14:paraId="60849280" w14:textId="77777777" w:rsidR="00784471" w:rsidRDefault="00784471" w:rsidP="00784471">
      <w:pPr>
        <w:pStyle w:val="Heading4"/>
      </w:pPr>
      <w:r>
        <w:t>CP text: The member nations of the world trade organization should:</w:t>
      </w:r>
    </w:p>
    <w:p w14:paraId="58F52E70" w14:textId="77777777" w:rsidR="00784471" w:rsidRDefault="00784471" w:rsidP="00784471">
      <w:pPr>
        <w:pStyle w:val="Heading4"/>
      </w:pPr>
      <w:r>
        <w:t xml:space="preserve">1 – </w:t>
      </w:r>
      <w:r w:rsidRPr="00BF2516">
        <w:rPr>
          <w:u w:val="single"/>
        </w:rPr>
        <w:t>Eliminate</w:t>
      </w:r>
      <w:r>
        <w:t xml:space="preserve"> patent protections except for </w:t>
      </w:r>
      <w:r w:rsidRPr="00A92BFA">
        <w:rPr>
          <w:u w:val="single"/>
        </w:rPr>
        <w:t>indigenous patents</w:t>
      </w:r>
      <w:r>
        <w:t xml:space="preserve">. </w:t>
      </w:r>
    </w:p>
    <w:p w14:paraId="510354C8" w14:textId="77777777" w:rsidR="00784471" w:rsidRDefault="00784471" w:rsidP="00784471">
      <w:pPr>
        <w:pStyle w:val="Heading4"/>
      </w:pPr>
      <w:r>
        <w:t>2 – Establish an international legal instrument to protect indigenous intellectual property.</w:t>
      </w:r>
    </w:p>
    <w:p w14:paraId="07D84B2F" w14:textId="77777777" w:rsidR="00784471" w:rsidRDefault="00784471" w:rsidP="00784471"/>
    <w:p w14:paraId="0FC90B57" w14:textId="77777777" w:rsidR="00784471" w:rsidRPr="00457ED5" w:rsidRDefault="00784471" w:rsidP="00784471">
      <w:pPr>
        <w:pStyle w:val="Heading4"/>
      </w:pPr>
      <w:r>
        <w:t xml:space="preserve">That is in line with </w:t>
      </w:r>
      <w:r w:rsidRPr="00457ED5">
        <w:rPr>
          <w:u w:val="single"/>
        </w:rPr>
        <w:t>indigenous demands</w:t>
      </w:r>
      <w:r>
        <w:t>.</w:t>
      </w:r>
    </w:p>
    <w:p w14:paraId="2EC4C41A" w14:textId="77777777" w:rsidR="00784471" w:rsidRPr="00166F4E" w:rsidRDefault="00784471" w:rsidP="00784471">
      <w:r w:rsidRPr="00416194">
        <w:rPr>
          <w:rFonts w:eastAsiaTheme="majorEastAsia" w:cstheme="majorBidi"/>
          <w:b/>
          <w:bCs/>
          <w:sz w:val="26"/>
          <w:szCs w:val="26"/>
        </w:rPr>
        <w:t xml:space="preserve">WIPO </w:t>
      </w:r>
      <w:r w:rsidRPr="009F6CC7">
        <w:t xml:space="preserve">– </w:t>
      </w:r>
      <w:r>
        <w:t xml:space="preserve">WIPO, </w:t>
      </w:r>
      <w:r w:rsidRPr="00416194">
        <w:t xml:space="preserve">xx-xx-xxxx, "Traditional Knowledge and Intellectual Property – Background Brief," </w:t>
      </w:r>
      <w:hyperlink r:id="rId7" w:history="1">
        <w:r w:rsidRPr="002E60AA">
          <w:rPr>
            <w:rStyle w:val="Hyperlink"/>
          </w:rPr>
          <w:t>https://www.wipo.int/pressroom/en/briefs/tk_ip.html?fbclid=IwAR2iLd8fJ4lNl_fhhwQBHvCdoFEfB44H5GHIWBBb0xGPVBt1fRJT-uzUXDU</w:t>
        </w:r>
      </w:hyperlink>
      <w:r>
        <w:t xml:space="preserve"> </w:t>
      </w:r>
    </w:p>
    <w:p w14:paraId="4DA3D576" w14:textId="77777777" w:rsidR="00784471" w:rsidRPr="00457ED5" w:rsidRDefault="00784471" w:rsidP="00784471">
      <w:pPr>
        <w:rPr>
          <w:b/>
          <w:bCs/>
          <w:u w:val="single"/>
        </w:rPr>
      </w:pPr>
      <w:r w:rsidRPr="00166F4E">
        <w:rPr>
          <w:sz w:val="14"/>
        </w:rPr>
        <w:t>The current international system for protecting intellectual property was fashioned during the age of industrialization in the West and developed subsequently in line with the perceived needs of technologically advanced societies. However</w:t>
      </w:r>
      <w:r w:rsidRPr="009B3870">
        <w:rPr>
          <w:b/>
          <w:bCs/>
          <w:highlight w:val="green"/>
          <w:u w:val="single"/>
        </w:rPr>
        <w:t>, in recent years</w:t>
      </w:r>
      <w:r w:rsidRPr="009B3870">
        <w:rPr>
          <w:b/>
          <w:bCs/>
          <w:u w:val="single"/>
        </w:rPr>
        <w:t xml:space="preserve">, </w:t>
      </w:r>
      <w:r w:rsidRPr="009B3870">
        <w:rPr>
          <w:b/>
          <w:bCs/>
          <w:highlight w:val="green"/>
          <w:u w:val="single"/>
        </w:rPr>
        <w:t>indigenous peoples,</w:t>
      </w:r>
      <w:r w:rsidRPr="009B3870">
        <w:rPr>
          <w:b/>
          <w:bCs/>
          <w:u w:val="single"/>
        </w:rPr>
        <w:t xml:space="preserve"> local communities, and governments, mainly in developing countries, </w:t>
      </w:r>
      <w:r w:rsidRPr="009B3870">
        <w:rPr>
          <w:b/>
          <w:bCs/>
          <w:highlight w:val="green"/>
          <w:u w:val="single"/>
        </w:rPr>
        <w:t>have demanded equivalent protection for traditional knowledge</w:t>
      </w:r>
      <w:r w:rsidRPr="009B3870">
        <w:rPr>
          <w:b/>
          <w:bCs/>
          <w:u w:val="single"/>
        </w:rPr>
        <w:t xml:space="preserve"> systems.</w:t>
      </w:r>
      <w:r>
        <w:rPr>
          <w:b/>
          <w:bCs/>
          <w:u w:val="single"/>
        </w:rPr>
        <w:t xml:space="preserve"> </w:t>
      </w:r>
      <w:r w:rsidRPr="009B3870">
        <w:rPr>
          <w:b/>
          <w:bCs/>
          <w:u w:val="single"/>
        </w:rPr>
        <w:t xml:space="preserve">In 2000, </w:t>
      </w:r>
      <w:r w:rsidRPr="009B3870">
        <w:rPr>
          <w:b/>
          <w:bCs/>
          <w:highlight w:val="green"/>
          <w:u w:val="single"/>
        </w:rPr>
        <w:t>WIPO members</w:t>
      </w:r>
      <w:r w:rsidRPr="009B3870">
        <w:rPr>
          <w:b/>
          <w:bCs/>
          <w:u w:val="single"/>
        </w:rPr>
        <w:t xml:space="preserve"> established an Intergovernmental Committee on Intellectual Property and Genetic Resources, Traditional Knowledge and Folklore (IGC), and in 2009 they agreed </w:t>
      </w:r>
      <w:r w:rsidRPr="009B3870">
        <w:rPr>
          <w:b/>
          <w:bCs/>
          <w:highlight w:val="green"/>
          <w:u w:val="single"/>
        </w:rPr>
        <w:t>to develop an international legal instrument</w:t>
      </w:r>
      <w:r w:rsidRPr="009B3870">
        <w:rPr>
          <w:b/>
          <w:bCs/>
          <w:u w:val="single"/>
        </w:rPr>
        <w:t xml:space="preserve"> (or instruments) </w:t>
      </w:r>
      <w:r w:rsidRPr="009B3870">
        <w:rPr>
          <w:b/>
          <w:bCs/>
          <w:highlight w:val="green"/>
          <w:u w:val="single"/>
        </w:rPr>
        <w:t>that would give traditional knowledge, genetic resources</w:t>
      </w:r>
      <w:r w:rsidRPr="009B3870">
        <w:rPr>
          <w:b/>
          <w:bCs/>
          <w:u w:val="single"/>
        </w:rPr>
        <w:t xml:space="preserve"> and traditional cultural expressions (folklore) </w:t>
      </w:r>
      <w:r w:rsidRPr="009B3870">
        <w:rPr>
          <w:b/>
          <w:bCs/>
          <w:highlight w:val="green"/>
          <w:u w:val="single"/>
        </w:rPr>
        <w:t>effective protection</w:t>
      </w:r>
      <w:r w:rsidRPr="009B3870">
        <w:rPr>
          <w:b/>
          <w:bCs/>
          <w:u w:val="single"/>
        </w:rPr>
        <w:t>. Such an instrument could range from a recommendation to WIPO members to a formal treaty that would bind countries choosing to ratify it.</w:t>
      </w:r>
      <w:r>
        <w:rPr>
          <w:b/>
          <w:bCs/>
          <w:u w:val="single"/>
        </w:rPr>
        <w:t xml:space="preserve"> </w:t>
      </w:r>
      <w:r w:rsidRPr="00166F4E">
        <w:rPr>
          <w:sz w:val="14"/>
        </w:rPr>
        <w:t xml:space="preserve">Traditional knowledge is not so-called because of its antiquity. It is a living body of knowledge that is developed, sustained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sidRPr="009B3870">
        <w:rPr>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sidRPr="00166F4E">
        <w:rPr>
          <w:sz w:val="14"/>
        </w:rPr>
        <w:t xml:space="preserve"> This would make it possible, for example, to protect traditional remedies and indigenous art and music against misappropriation, and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sidRPr="009B3870">
        <w:rPr>
          <w:b/>
          <w:bCs/>
          <w:highlight w:val="green"/>
          <w:u w:val="single"/>
        </w:rPr>
        <w:t>Defensive protection</w:t>
      </w:r>
      <w:r w:rsidRPr="009B3870">
        <w:rPr>
          <w:b/>
          <w:bCs/>
          <w:u w:val="single"/>
        </w:rPr>
        <w:t xml:space="preserve"> aims to </w:t>
      </w:r>
      <w:r w:rsidRPr="009B3870">
        <w:rPr>
          <w:b/>
          <w:bCs/>
          <w:highlight w:val="green"/>
          <w:u w:val="single"/>
        </w:rPr>
        <w:t>stop people outside the community from acquiring i</w:t>
      </w:r>
      <w:r w:rsidRPr="009B3870">
        <w:rPr>
          <w:b/>
          <w:bCs/>
          <w:u w:val="single"/>
        </w:rPr>
        <w:t xml:space="preserve">ntellectual </w:t>
      </w:r>
      <w:r w:rsidRPr="009B3870">
        <w:rPr>
          <w:b/>
          <w:bCs/>
          <w:highlight w:val="green"/>
          <w:u w:val="single"/>
        </w:rPr>
        <w:t>p</w:t>
      </w:r>
      <w:r w:rsidRPr="009B3870">
        <w:rPr>
          <w:b/>
          <w:bCs/>
          <w:u w:val="single"/>
        </w:rPr>
        <w:t xml:space="preserve">roperty rights </w:t>
      </w:r>
      <w:r w:rsidRPr="009B3870">
        <w:rPr>
          <w:b/>
          <w:bCs/>
          <w:highlight w:val="green"/>
          <w:u w:val="single"/>
        </w:rPr>
        <w:t>over traditional knowledge</w:t>
      </w:r>
      <w:r w:rsidRPr="009B3870">
        <w:rPr>
          <w:b/>
          <w:bCs/>
          <w:u w:val="single"/>
        </w:rPr>
        <w:t xml:space="preserve">. </w:t>
      </w:r>
      <w:r w:rsidRPr="009B3870">
        <w:rPr>
          <w:b/>
          <w:bCs/>
          <w:highlight w:val="green"/>
          <w:u w:val="single"/>
        </w:rPr>
        <w:t>India,</w:t>
      </w:r>
      <w:r w:rsidRPr="009B3870">
        <w:rPr>
          <w:b/>
          <w:bCs/>
          <w:u w:val="single"/>
        </w:rPr>
        <w:t xml:space="preserve"> for example, </w:t>
      </w:r>
      <w:r w:rsidRPr="009B3870">
        <w:rPr>
          <w:b/>
          <w:bCs/>
          <w:highlight w:val="green"/>
          <w:u w:val="single"/>
        </w:rPr>
        <w:t>has compiled a</w:t>
      </w:r>
      <w:r w:rsidRPr="009B3870">
        <w:rPr>
          <w:b/>
          <w:bCs/>
          <w:u w:val="single"/>
        </w:rPr>
        <w:t xml:space="preserve"> searchable </w:t>
      </w:r>
      <w:r w:rsidRPr="009B3870">
        <w:rPr>
          <w:b/>
          <w:bCs/>
          <w:highlight w:val="green"/>
          <w:u w:val="single"/>
        </w:rPr>
        <w:t>database of traditional medicine that</w:t>
      </w:r>
      <w:r w:rsidRPr="009B3870">
        <w:rPr>
          <w:b/>
          <w:bCs/>
          <w:u w:val="single"/>
        </w:rPr>
        <w:t xml:space="preserve"> </w:t>
      </w:r>
      <w:r w:rsidRPr="009B3870">
        <w:rPr>
          <w:b/>
          <w:bCs/>
          <w:highlight w:val="green"/>
          <w:u w:val="single"/>
        </w:rPr>
        <w:t>can be used</w:t>
      </w:r>
      <w:r w:rsidRPr="009B3870">
        <w:rPr>
          <w:b/>
          <w:bCs/>
          <w:u w:val="single"/>
        </w:rPr>
        <w:t xml:space="preserve"> as evidence of prior art by patent examiners </w:t>
      </w:r>
      <w:r w:rsidRPr="009B3870">
        <w:rPr>
          <w:b/>
          <w:bCs/>
          <w:highlight w:val="green"/>
          <w:u w:val="single"/>
        </w:rPr>
        <w:t>when assessing patent applications</w:t>
      </w:r>
      <w:r w:rsidRPr="009B3870">
        <w:rPr>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sidRPr="009B3870">
        <w:rPr>
          <w:b/>
          <w:bCs/>
          <w:highlight w:val="green"/>
          <w:u w:val="single"/>
        </w:rPr>
        <w:t>Defensive strategies</w:t>
      </w:r>
      <w:r w:rsidRPr="009B3870">
        <w:rPr>
          <w:b/>
          <w:bCs/>
          <w:u w:val="single"/>
        </w:rPr>
        <w:t xml:space="preserve"> might also be used to </w:t>
      </w:r>
      <w:r w:rsidRPr="009B3870">
        <w:rPr>
          <w:b/>
          <w:bCs/>
          <w:highlight w:val="green"/>
          <w:u w:val="single"/>
        </w:rPr>
        <w:t xml:space="preserve">protect </w:t>
      </w:r>
      <w:r w:rsidRPr="009B3870">
        <w:rPr>
          <w:b/>
          <w:bCs/>
          <w:u w:val="single"/>
        </w:rPr>
        <w:t xml:space="preserve">sacred cultural manifestations, such as </w:t>
      </w:r>
      <w:r w:rsidRPr="009B3870">
        <w:rPr>
          <w:b/>
          <w:bCs/>
          <w:highlight w:val="green"/>
          <w:u w:val="single"/>
        </w:rPr>
        <w:t>sacred symbols</w:t>
      </w:r>
      <w:r w:rsidRPr="009B3870">
        <w:rPr>
          <w:b/>
          <w:bCs/>
          <w:u w:val="single"/>
        </w:rPr>
        <w:t xml:space="preserve"> or words </w:t>
      </w:r>
      <w:r w:rsidRPr="009B3870">
        <w:rPr>
          <w:b/>
          <w:bCs/>
          <w:highlight w:val="green"/>
          <w:u w:val="single"/>
        </w:rPr>
        <w:t>from being registered as trademarks</w:t>
      </w:r>
      <w:r w:rsidRPr="009B3870">
        <w:rPr>
          <w:b/>
          <w:bCs/>
          <w:u w:val="single"/>
        </w:rPr>
        <w:t>.</w:t>
      </w:r>
      <w:r>
        <w:rPr>
          <w:b/>
          <w:bCs/>
          <w:u w:val="single"/>
        </w:rPr>
        <w:t xml:space="preserve"> </w:t>
      </w:r>
      <w:r w:rsidRPr="00166F4E">
        <w:rPr>
          <w:sz w:val="14"/>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a number of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agriculture or health); traditional cultural expressions/expressions of folklore (cultural manifestations such as music, art, designs, symbols and performances); and genetic resources (genetic material of actual or potential value found in plants, animals and micro-organisms). Although for many communities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general public,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sidRPr="009B3870">
        <w:rPr>
          <w:b/>
          <w:bCs/>
          <w:u w:val="single"/>
        </w:rPr>
        <w:t>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w:t>
      </w:r>
      <w:r>
        <w:rPr>
          <w:b/>
          <w:bCs/>
          <w:u w:val="single"/>
        </w:rPr>
        <w:t xml:space="preserve"> </w:t>
      </w:r>
      <w:r w:rsidRPr="00166F4E">
        <w:rPr>
          <w:sz w:val="14"/>
        </w:rPr>
        <w:t xml:space="preserve">In the WIPO talks, many argue that use of traditional knowledge ought to be subject to free, prior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include: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A number of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diversity and helps preserve cultural heritage. Traditional cultural expressions can sometimes be protected by existing systems, such as copyright and related rights, geographical indications, appellations of origin, trademarks and certification marks. For example, contemporary adaptations of folklore are copyrightable, while performances of traditional songs and music may come under the WIPO Performances and Phonograms Treaty. Trademarks can be used to identify authentic indigenous arts, as the Maori Arts Board in New Zealand, Te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sidRPr="00166F4E">
        <w:rPr>
          <w:b/>
          <w:bCs/>
          <w:highlight w:val="green"/>
          <w:u w:val="single"/>
        </w:rPr>
        <w:t>An international legal instrument would define</w:t>
      </w:r>
      <w:r w:rsidRPr="009B3870">
        <w:rPr>
          <w:b/>
          <w:bCs/>
          <w:u w:val="single"/>
        </w:rPr>
        <w:t xml:space="preserve"> what is meant by </w:t>
      </w:r>
      <w:r w:rsidRPr="00166F4E">
        <w:rPr>
          <w:b/>
          <w:bCs/>
          <w:highlight w:val="green"/>
          <w:u w:val="single"/>
        </w:rPr>
        <w:t>traditional knowledge</w:t>
      </w:r>
      <w:r w:rsidRPr="009B3870">
        <w:rPr>
          <w:b/>
          <w:bCs/>
          <w:u w:val="single"/>
        </w:rPr>
        <w:t xml:space="preserve"> and traditional cultural expressions, who the rights holders would be, how </w:t>
      </w:r>
      <w:r w:rsidRPr="00166F4E">
        <w:rPr>
          <w:b/>
          <w:bCs/>
          <w:highlight w:val="green"/>
          <w:u w:val="single"/>
        </w:rPr>
        <w:t>competing claims</w:t>
      </w:r>
      <w:r w:rsidRPr="009B3870">
        <w:rPr>
          <w:b/>
          <w:bCs/>
          <w:u w:val="single"/>
        </w:rPr>
        <w:t xml:space="preserve"> by communities </w:t>
      </w:r>
      <w:r w:rsidRPr="00166F4E">
        <w:rPr>
          <w:b/>
          <w:bCs/>
          <w:highlight w:val="green"/>
          <w:u w:val="single"/>
        </w:rPr>
        <w:t>would be resolved</w:t>
      </w:r>
      <w:r w:rsidRPr="009B3870">
        <w:rPr>
          <w:b/>
          <w:bCs/>
          <w:u w:val="single"/>
        </w:rPr>
        <w:t>, and what rights and exceptions ought to apply. Working out the details is complex and there are divergent views on the best ways forward, including whether intellectual property-type rights are appropriate for protecting traditional forms of innovation and creativity.</w:t>
      </w:r>
      <w:r>
        <w:rPr>
          <w:b/>
          <w:bCs/>
          <w:u w:val="single"/>
        </w:rPr>
        <w:t xml:space="preserve"> </w:t>
      </w:r>
      <w:r w:rsidRPr="009B3870">
        <w:rPr>
          <w:b/>
          <w:bCs/>
          <w:u w:val="single"/>
        </w:rPr>
        <w:t>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w:t>
      </w:r>
      <w:r>
        <w:rPr>
          <w:b/>
          <w:bCs/>
          <w:u w:val="single"/>
        </w:rPr>
        <w:t xml:space="preserve"> </w:t>
      </w:r>
      <w:r w:rsidRPr="00166F4E">
        <w:rPr>
          <w:sz w:val="14"/>
        </w:rPr>
        <w:t xml:space="preserve">On genetic resources, countries agree that intellectual property protection and the conservation of biodiversity should be mutually supportive, but differ on how this should be achieved and whether any changes to current intellectual property rules are necessary. </w:t>
      </w:r>
      <w:r w:rsidRPr="009B3870">
        <w:rPr>
          <w:b/>
          <w:bCs/>
          <w:u w:val="single"/>
        </w:rPr>
        <w:t>Representatives of indigenous and local communities are assisted by the WIPO Voluntary Fund to attend the WIPO talks, and their active participation will continue to be crucial for a successful outcome</w:t>
      </w:r>
      <w:r w:rsidRPr="00166F4E">
        <w:rPr>
          <w:sz w:val="14"/>
        </w:rPr>
        <w:t>. WIPO members have agreed to expedite their work so as to decide in late 2012 whether to convene a diplomatic conference for final adoption of one or more international instruments.</w:t>
      </w:r>
    </w:p>
    <w:p w14:paraId="2140FCAA" w14:textId="77777777" w:rsidR="00784471" w:rsidRDefault="00784471" w:rsidP="00784471">
      <w:pPr>
        <w:pStyle w:val="Heading4"/>
      </w:pPr>
      <w:r>
        <w:t xml:space="preserve">Preserving native </w:t>
      </w:r>
      <w:r w:rsidRPr="00326DE2">
        <w:rPr>
          <w:u w:val="single"/>
        </w:rPr>
        <w:t>sovereignty</w:t>
      </w:r>
      <w:r>
        <w:t xml:space="preserve"> is key to </w:t>
      </w:r>
      <w:r w:rsidRPr="00326DE2">
        <w:rPr>
          <w:u w:val="single"/>
        </w:rPr>
        <w:t>cultural diversity</w:t>
      </w:r>
      <w:r>
        <w:t xml:space="preserve"> and preserves global </w:t>
      </w:r>
      <w:r w:rsidRPr="009F6F28">
        <w:rPr>
          <w:u w:val="single"/>
        </w:rPr>
        <w:t>survival</w:t>
      </w:r>
      <w:r>
        <w:t>.</w:t>
      </w:r>
    </w:p>
    <w:p w14:paraId="5529D5B5" w14:textId="77777777" w:rsidR="00784471" w:rsidRPr="00C15998" w:rsidRDefault="00784471" w:rsidP="00784471">
      <w:r w:rsidRPr="00C15998">
        <w:rPr>
          <w:rStyle w:val="Style13ptBold"/>
        </w:rPr>
        <w:t>Barsh</w:t>
      </w:r>
      <w:r>
        <w:t xml:space="preserve"> – Russel Lawrence Barsh 1993 “Native American Sovereignty” </w:t>
      </w:r>
      <w:r w:rsidRPr="00375E5F">
        <w:t>University of Michigan Journal of Law Reform, Winter, 1993, 25 U. MICH. J. L. REF. 671</w:t>
      </w:r>
      <w:r>
        <w:t xml:space="preserve"> (</w:t>
      </w:r>
      <w:r w:rsidRPr="00375E5F">
        <w:t>Professor of Native American Studies at the University of Lethbridge</w:t>
      </w:r>
    </w:p>
    <w:p w14:paraId="40F85353" w14:textId="77777777" w:rsidR="00784471" w:rsidRPr="00C15998" w:rsidRDefault="00784471" w:rsidP="00784471">
      <w:pPr>
        <w:rPr>
          <w:rStyle w:val="Emphasis"/>
          <w:sz w:val="24"/>
        </w:rPr>
      </w:pPr>
      <w:r w:rsidRPr="00C15998">
        <w:rPr>
          <w:sz w:val="16"/>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sidRPr="00C15998">
        <w:rPr>
          <w:u w:val="single"/>
        </w:rPr>
        <w:t xml:space="preserve">our planet rapidly is losing its </w:t>
      </w:r>
      <w:r w:rsidRPr="00C14CAA">
        <w:rPr>
          <w:b/>
          <w:bCs/>
          <w:highlight w:val="green"/>
          <w:u w:val="single"/>
        </w:rPr>
        <w:t>cultural diversity</w:t>
      </w:r>
      <w:r w:rsidRPr="00C15998">
        <w:rPr>
          <w:u w:val="single"/>
        </w:rPr>
        <w:t xml:space="preserve">, which </w:t>
      </w:r>
      <w:r w:rsidRPr="00C14CAA">
        <w:rPr>
          <w:rStyle w:val="Emphasis"/>
          <w:sz w:val="24"/>
          <w:highlight w:val="green"/>
        </w:rPr>
        <w:t>holds the key</w:t>
      </w:r>
      <w:r w:rsidRPr="00C15998">
        <w:rPr>
          <w:rStyle w:val="Emphasis"/>
          <w:sz w:val="24"/>
        </w:rPr>
        <w:t xml:space="preserve"> </w:t>
      </w:r>
      <w:r w:rsidRPr="00C14CAA">
        <w:rPr>
          <w:rStyle w:val="Emphasis"/>
          <w:sz w:val="24"/>
          <w:highlight w:val="green"/>
        </w:rPr>
        <w:t>to the</w:t>
      </w:r>
      <w:r w:rsidRPr="00C15998">
        <w:rPr>
          <w:rStyle w:val="Emphasis"/>
          <w:sz w:val="24"/>
        </w:rPr>
        <w:t xml:space="preserve"> renewal and </w:t>
      </w:r>
      <w:r w:rsidRPr="00C14CAA">
        <w:rPr>
          <w:rStyle w:val="Emphasis"/>
          <w:sz w:val="24"/>
          <w:highlight w:val="green"/>
        </w:rPr>
        <w:t>survival of human societies</w:t>
      </w:r>
      <w:r w:rsidRPr="00C15998">
        <w:rPr>
          <w:rStyle w:val="Emphasis"/>
          <w:sz w:val="24"/>
        </w:rPr>
        <w:t>.</w:t>
      </w:r>
      <w:r w:rsidRPr="00C15998">
        <w:rPr>
          <w:sz w:val="16"/>
        </w:rPr>
        <w:t xml:space="preserve">  Scientists and scholars search for an alternative in their theories while real alternative cultures disappear.     </w:t>
      </w:r>
      <w:r w:rsidRPr="00C14CAA">
        <w:rPr>
          <w:highlight w:val="green"/>
          <w:u w:val="single"/>
        </w:rPr>
        <w:t>It will be a</w:t>
      </w:r>
      <w:r w:rsidRPr="00C15998">
        <w:rPr>
          <w:u w:val="single"/>
        </w:rPr>
        <w:t xml:space="preserve"> real </w:t>
      </w:r>
      <w:r w:rsidRPr="00C14CAA">
        <w:rPr>
          <w:highlight w:val="green"/>
          <w:u w:val="single"/>
        </w:rPr>
        <w:t xml:space="preserve">struggle to reassert an </w:t>
      </w:r>
      <w:r w:rsidRPr="00C14CAA">
        <w:rPr>
          <w:b/>
          <w:bCs/>
          <w:highlight w:val="green"/>
          <w:u w:val="single"/>
        </w:rPr>
        <w:t>indigenous perspective</w:t>
      </w:r>
      <w:r w:rsidRPr="00C14CAA">
        <w:rPr>
          <w:highlight w:val="green"/>
          <w:u w:val="single"/>
        </w:rPr>
        <w:t xml:space="preserve"> on social justice, democracy, and environment</w:t>
      </w:r>
      <w:r w:rsidRPr="00C15998">
        <w:rPr>
          <w:u w:val="single"/>
        </w:rPr>
        <w:t>al security.  The hardest part of the struggle will be converting words to action, going beyond the familiar, empty rhetoric of sovereignty and cultural superiority</w:t>
      </w:r>
      <w:r w:rsidRPr="00C15998">
        <w:rPr>
          <w:sz w:val="16"/>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w:t>
      </w:r>
      <w:r w:rsidRPr="00C15998">
        <w:rPr>
          <w:u w:val="single"/>
        </w:rPr>
        <w:t xml:space="preserve">Disillusioned and critical, </w:t>
      </w:r>
      <w:r w:rsidRPr="00C14CAA">
        <w:rPr>
          <w:highlight w:val="green"/>
          <w:u w:val="single"/>
        </w:rPr>
        <w:t>they may yet find a voice of their own that is both modern and truly indigenous</w:t>
      </w:r>
      <w:r w:rsidRPr="00C15998">
        <w:rPr>
          <w:u w:val="single"/>
        </w:rPr>
        <w:t>, and they may have the courage to practice the ideals that their parents merely sloganize</w:t>
      </w:r>
      <w:r w:rsidRPr="00C14CAA">
        <w:rPr>
          <w:highlight w:val="green"/>
          <w:u w:val="single"/>
        </w:rPr>
        <w:t>.  Let us hope so.  There is no alternative for</w:t>
      </w:r>
      <w:r w:rsidRPr="00C15998">
        <w:rPr>
          <w:sz w:val="16"/>
        </w:rPr>
        <w:t xml:space="preserve"> Indian survival or for </w:t>
      </w:r>
      <w:r w:rsidRPr="00C14CAA">
        <w:rPr>
          <w:rStyle w:val="Emphasis"/>
          <w:sz w:val="24"/>
          <w:highlight w:val="green"/>
        </w:rPr>
        <w:t>global survival</w:t>
      </w:r>
      <w:r w:rsidRPr="00C15998">
        <w:rPr>
          <w:rStyle w:val="Emphasis"/>
          <w:sz w:val="24"/>
        </w:rPr>
        <w:t>.</w:t>
      </w:r>
    </w:p>
    <w:p w14:paraId="11A17770" w14:textId="77777777" w:rsidR="00784471" w:rsidRDefault="00784471" w:rsidP="00784471">
      <w:pPr>
        <w:pStyle w:val="Heading4"/>
      </w:pPr>
      <w:r>
        <w:t xml:space="preserve">Solves multiple scenarios for </w:t>
      </w:r>
      <w:r w:rsidRPr="009F6F28">
        <w:rPr>
          <w:u w:val="single"/>
        </w:rPr>
        <w:t>extinction</w:t>
      </w:r>
      <w:r>
        <w:t>.</w:t>
      </w:r>
    </w:p>
    <w:p w14:paraId="7A6FC6D2" w14:textId="77777777" w:rsidR="00784471" w:rsidRPr="00C15998" w:rsidRDefault="00784471" w:rsidP="00784471">
      <w:r w:rsidRPr="00C15998">
        <w:rPr>
          <w:rStyle w:val="Style13ptBold"/>
        </w:rPr>
        <w:t>Stavenhagen</w:t>
      </w:r>
      <w:r>
        <w:rPr>
          <w:rStyle w:val="Style13ptBold"/>
        </w:rPr>
        <w:t xml:space="preserve"> 90</w:t>
      </w:r>
      <w:r>
        <w:t xml:space="preserve"> – </w:t>
      </w:r>
      <w:r w:rsidRPr="00C15998">
        <w:t>Rodolfo. The ethnic question: Conflicts, development, and human rights. Vol. 90. United Nations University Press, 1990.</w:t>
      </w:r>
      <w:r>
        <w:t xml:space="preserve"> (</w:t>
      </w:r>
      <w:r w:rsidRPr="00811BD8">
        <w:t>Professor at the United Nations University</w:t>
      </w:r>
      <w:r>
        <w:t>)</w:t>
      </w:r>
    </w:p>
    <w:p w14:paraId="68D2228E" w14:textId="6A03C66F" w:rsidR="00784471" w:rsidRDefault="00784471" w:rsidP="00784471">
      <w:pPr>
        <w:rPr>
          <w:sz w:val="16"/>
        </w:rPr>
      </w:pPr>
      <w:r w:rsidRPr="00C14CAA">
        <w:rPr>
          <w:rStyle w:val="Emphasis"/>
          <w:sz w:val="24"/>
          <w:highlight w:val="green"/>
        </w:rPr>
        <w:t>The struggle for the preservation of</w:t>
      </w:r>
      <w:r w:rsidRPr="00C15998">
        <w:rPr>
          <w:rStyle w:val="Emphasis"/>
          <w:sz w:val="24"/>
        </w:rPr>
        <w:t xml:space="preserve"> the collective identity of </w:t>
      </w:r>
      <w:r w:rsidRPr="00C14CAA">
        <w:rPr>
          <w:rStyle w:val="Emphasis"/>
          <w:sz w:val="24"/>
          <w:highlight w:val="green"/>
        </w:rPr>
        <w:t>culturally distinct peoples has</w:t>
      </w:r>
      <w:r w:rsidRPr="00C15998">
        <w:rPr>
          <w:rStyle w:val="Emphasis"/>
          <w:sz w:val="24"/>
        </w:rPr>
        <w:t xml:space="preserve"> further </w:t>
      </w:r>
      <w:r w:rsidRPr="00C14CAA">
        <w:rPr>
          <w:rStyle w:val="Emphasis"/>
          <w:sz w:val="24"/>
          <w:highlight w:val="green"/>
        </w:rPr>
        <w:t>implications</w:t>
      </w:r>
      <w:r w:rsidRPr="00C15998">
        <w:rPr>
          <w:rStyle w:val="Emphasis"/>
          <w:sz w:val="24"/>
        </w:rPr>
        <w:t xml:space="preserve"> as well. The </w:t>
      </w:r>
      <w:r w:rsidRPr="00C14CAA">
        <w:rPr>
          <w:rStyle w:val="Emphasis"/>
          <w:sz w:val="24"/>
          <w:highlight w:val="green"/>
        </w:rPr>
        <w:t>cultural diversity</w:t>
      </w:r>
      <w:r w:rsidRPr="00C15998">
        <w:rPr>
          <w:rStyle w:val="Emphasis"/>
          <w:sz w:val="24"/>
        </w:rPr>
        <w:t xml:space="preserve"> of the world’s peoples </w:t>
      </w:r>
      <w:r w:rsidRPr="00C14CAA">
        <w:rPr>
          <w:rStyle w:val="Emphasis"/>
          <w:sz w:val="24"/>
          <w:highlight w:val="green"/>
        </w:rPr>
        <w:t>is a universal resource for all humankind</w:t>
      </w:r>
      <w:r w:rsidRPr="00C15998">
        <w:rPr>
          <w:rStyle w:val="Emphasis"/>
          <w:sz w:val="24"/>
        </w:rPr>
        <w:t>.</w:t>
      </w:r>
      <w:r w:rsidRPr="00C15998">
        <w:rPr>
          <w:sz w:val="16"/>
        </w:rPr>
        <w:t xml:space="preserve"> The diversity of the worlds cultural pool is like the diversity of the world’s biological gene pool. </w:t>
      </w:r>
      <w:r w:rsidRPr="00C14CAA">
        <w:rPr>
          <w:rStyle w:val="StyleUnderline"/>
          <w:sz w:val="24"/>
          <w:highlight w:val="green"/>
        </w:rPr>
        <w:t>A culture that disappears</w:t>
      </w:r>
      <w:r w:rsidRPr="00C15998">
        <w:rPr>
          <w:sz w:val="16"/>
        </w:rPr>
        <w:t xml:space="preserve"> due to ethnocide or cultural genocide</w:t>
      </w:r>
      <w:r w:rsidRPr="00C15998">
        <w:rPr>
          <w:rStyle w:val="Emphasis"/>
          <w:sz w:val="24"/>
        </w:rPr>
        <w:t xml:space="preserve"> </w:t>
      </w:r>
      <w:r w:rsidRPr="00C14CAA">
        <w:rPr>
          <w:rStyle w:val="Emphasis"/>
          <w:sz w:val="24"/>
          <w:highlight w:val="green"/>
        </w:rPr>
        <w:t>represents a loss</w:t>
      </w:r>
      <w:r w:rsidRPr="00C15998">
        <w:rPr>
          <w:rStyle w:val="Emphasis"/>
          <w:sz w:val="24"/>
        </w:rPr>
        <w:t xml:space="preserve"> for all humankind.</w:t>
      </w:r>
      <w:r w:rsidRPr="00C15998">
        <w:rPr>
          <w:sz w:val="16"/>
        </w:rPr>
        <w:t xml:space="preserve"> At a time when the classic development models of the post war era have failed to solve the major problems of mankind, people are again looking at so called traditional cultures for at least some of the answers. This is very clear, for example, </w:t>
      </w:r>
      <w:r w:rsidRPr="00C14CAA">
        <w:rPr>
          <w:rStyle w:val="Emphasis"/>
          <w:sz w:val="24"/>
          <w:highlight w:val="green"/>
        </w:rPr>
        <w:t>as regards</w:t>
      </w:r>
      <w:r w:rsidRPr="00C15998">
        <w:rPr>
          <w:rStyle w:val="Emphasis"/>
          <w:sz w:val="24"/>
        </w:rPr>
        <w:t xml:space="preserve"> to </w:t>
      </w:r>
      <w:r w:rsidRPr="00C14CAA">
        <w:rPr>
          <w:rStyle w:val="Emphasis"/>
          <w:sz w:val="24"/>
          <w:highlight w:val="green"/>
        </w:rPr>
        <w:t>ag</w:t>
      </w:r>
      <w:r w:rsidRPr="00C15998">
        <w:rPr>
          <w:rStyle w:val="Emphasis"/>
          <w:sz w:val="24"/>
        </w:rPr>
        <w:t xml:space="preserve">ricultural and </w:t>
      </w:r>
      <w:r w:rsidRPr="00C14CAA">
        <w:rPr>
          <w:rStyle w:val="Emphasis"/>
          <w:sz w:val="24"/>
          <w:highlight w:val="green"/>
        </w:rPr>
        <w:t>food</w:t>
      </w:r>
      <w:r w:rsidRPr="00C15998">
        <w:rPr>
          <w:rStyle w:val="Emphasis"/>
          <w:sz w:val="24"/>
        </w:rPr>
        <w:t xml:space="preserve"> production, </w:t>
      </w:r>
      <w:r w:rsidRPr="00C14CAA">
        <w:rPr>
          <w:rStyle w:val="Emphasis"/>
          <w:sz w:val="24"/>
          <w:highlight w:val="green"/>
        </w:rPr>
        <w:t>traditional medicine</w:t>
      </w:r>
      <w:r w:rsidRPr="00C15998">
        <w:rPr>
          <w:rStyle w:val="Emphasis"/>
          <w:sz w:val="24"/>
        </w:rPr>
        <w:t xml:space="preserve">, </w:t>
      </w:r>
      <w:r w:rsidRPr="00C14CAA">
        <w:rPr>
          <w:rStyle w:val="Emphasis"/>
          <w:sz w:val="24"/>
          <w:highlight w:val="green"/>
        </w:rPr>
        <w:t>environmental management</w:t>
      </w:r>
      <w:r w:rsidRPr="00C15998">
        <w:rPr>
          <w:rStyle w:val="Emphasis"/>
          <w:sz w:val="24"/>
        </w:rPr>
        <w:t xml:space="preserve"> in rural areas, </w:t>
      </w:r>
      <w:r w:rsidRPr="00C14CAA">
        <w:rPr>
          <w:rStyle w:val="Emphasis"/>
          <w:sz w:val="24"/>
          <w:highlight w:val="green"/>
        </w:rPr>
        <w:t>construction</w:t>
      </w:r>
      <w:r w:rsidRPr="00C15998">
        <w:rPr>
          <w:rStyle w:val="Emphasis"/>
          <w:sz w:val="24"/>
        </w:rPr>
        <w:t xml:space="preserve"> techniques, </w:t>
      </w:r>
      <w:r w:rsidRPr="00C14CAA">
        <w:rPr>
          <w:rStyle w:val="Emphasis"/>
          <w:sz w:val="24"/>
          <w:highlight w:val="green"/>
        </w:rPr>
        <w:t>social solidarity in</w:t>
      </w:r>
      <w:r w:rsidRPr="00C15998">
        <w:rPr>
          <w:rStyle w:val="Emphasis"/>
          <w:sz w:val="24"/>
        </w:rPr>
        <w:t xml:space="preserve"> times of </w:t>
      </w:r>
      <w:r w:rsidRPr="00C14CAA">
        <w:rPr>
          <w:rStyle w:val="Emphasis"/>
          <w:sz w:val="24"/>
          <w:highlight w:val="green"/>
        </w:rPr>
        <w:t>crises</w:t>
      </w:r>
      <w:r w:rsidRPr="00C15998">
        <w:rPr>
          <w:rStyle w:val="Emphasis"/>
          <w:sz w:val="24"/>
        </w:rPr>
        <w:t xml:space="preserve">, etc. </w:t>
      </w:r>
      <w:r w:rsidRPr="00C14CAA">
        <w:rPr>
          <w:rStyle w:val="Emphasis"/>
          <w:sz w:val="24"/>
          <w:highlight w:val="green"/>
        </w:rPr>
        <w:t>The world’s diverse cultures have much to offer our imperiled planet</w:t>
      </w:r>
      <w:r w:rsidRPr="00C15998">
        <w:rPr>
          <w:rStyle w:val="Emphasis"/>
          <w:sz w:val="24"/>
        </w:rPr>
        <w:t>.</w:t>
      </w:r>
      <w:r w:rsidRPr="00C15998">
        <w:rPr>
          <w:sz w:val="16"/>
        </w:rPr>
        <w:t xml:space="preserve"> Thus the defense of the collective rights of ethnic groups and indigenous peoples cannot be separated from the collective human rights of all human beings.</w:t>
      </w:r>
    </w:p>
    <w:p w14:paraId="15D6F91D" w14:textId="5DB44DC6" w:rsidR="00A000F2" w:rsidRDefault="00A000F2" w:rsidP="00A000F2">
      <w:pPr>
        <w:pStyle w:val="Heading2"/>
      </w:pPr>
      <w:r>
        <w:t>3</w:t>
      </w:r>
    </w:p>
    <w:p w14:paraId="731F86ED" w14:textId="77777777" w:rsidR="00A000F2" w:rsidRDefault="00A000F2" w:rsidP="00A000F2">
      <w:pPr>
        <w:pStyle w:val="Heading3"/>
      </w:pPr>
      <w:r>
        <w:t>CP</w:t>
      </w:r>
    </w:p>
    <w:p w14:paraId="1B88378C" w14:textId="77777777" w:rsidR="00A000F2" w:rsidRPr="006660FE" w:rsidRDefault="00A000F2" w:rsidP="00A000F2">
      <w:pPr>
        <w:pStyle w:val="Heading4"/>
        <w:rPr>
          <w:rFonts w:cs="Calibri"/>
        </w:rPr>
      </w:pPr>
      <w:r>
        <w:rPr>
          <w:rFonts w:cs="Calibri"/>
        </w:rPr>
        <w:t>Text</w:t>
      </w:r>
      <w:r w:rsidRPr="006660FE">
        <w:rPr>
          <w:rFonts w:cs="Calibri"/>
        </w:rPr>
        <w:t xml:space="preserve">: The member nations of the World Trade Organization should enter into a prior and binding consultation with the World Health Organization over </w:t>
      </w:r>
      <w:r w:rsidRPr="00DA64F8">
        <w:t>whether to  reduce intellectual property protections for medicines by eliminating them in the case of Global Public Health Emergencies. Member nations should support the proposal and adopt the</w:t>
      </w:r>
      <w:r w:rsidRPr="006660FE">
        <w:rPr>
          <w:rFonts w:cs="Calibri"/>
        </w:rPr>
        <w:t xml:space="preserve"> results of consultation. </w:t>
      </w:r>
    </w:p>
    <w:p w14:paraId="53C7BCAA" w14:textId="77777777" w:rsidR="00A000F2" w:rsidRPr="006660FE" w:rsidRDefault="00A000F2" w:rsidP="00A000F2"/>
    <w:p w14:paraId="309DB88D" w14:textId="77777777" w:rsidR="00A000F2" w:rsidRPr="006660FE" w:rsidRDefault="00A000F2" w:rsidP="00A000F2">
      <w:pPr>
        <w:pStyle w:val="Heading4"/>
        <w:rPr>
          <w:rFonts w:cs="Calibri"/>
        </w:rPr>
      </w:pPr>
      <w:r w:rsidRPr="006660FE">
        <w:rPr>
          <w:rFonts w:cs="Calibri"/>
        </w:rPr>
        <w:t>WHO says yes – it supports increasing the availability of generics and limiting TRIPS</w:t>
      </w:r>
      <w:r>
        <w:rPr>
          <w:rFonts w:cs="Calibri"/>
        </w:rPr>
        <w:t>.</w:t>
      </w:r>
    </w:p>
    <w:p w14:paraId="2DBDB731" w14:textId="77777777" w:rsidR="00A000F2" w:rsidRPr="006660FE" w:rsidRDefault="00A000F2" w:rsidP="00A000F2">
      <w:pPr>
        <w:rPr>
          <w:rStyle w:val="Style13ptBold"/>
          <w:b w:val="0"/>
          <w:bCs w:val="0"/>
        </w:rPr>
      </w:pPr>
      <w:r w:rsidRPr="006660FE">
        <w:rPr>
          <w:rStyle w:val="Style13ptBold"/>
        </w:rPr>
        <w:t xml:space="preserve">Hoen 03 </w:t>
      </w:r>
      <w:r w:rsidRPr="006660FE">
        <w:rPr>
          <w:rStyle w:val="Style13ptBold"/>
          <w:b w:val="0"/>
          <w:bCs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bCs w:val="0"/>
          <w:sz w:val="16"/>
          <w:szCs w:val="16"/>
        </w:rPr>
        <w:t>) “</w:t>
      </w:r>
      <w:r w:rsidRPr="006660FE">
        <w:rPr>
          <w:bCs/>
          <w:szCs w:val="16"/>
        </w:rPr>
        <w:t>TRIPS, Pharmaceutical Patents and Access to Essential Medicines: Seattle, Doha and Beyond,” Chicago Journal of International Law, 2003] JL</w:t>
      </w:r>
    </w:p>
    <w:p w14:paraId="62298E98" w14:textId="77777777" w:rsidR="00A000F2" w:rsidRPr="006660FE" w:rsidRDefault="00A000F2" w:rsidP="00A000F2">
      <w:pPr>
        <w:rPr>
          <w:sz w:val="12"/>
        </w:rPr>
      </w:pPr>
      <w:r w:rsidRPr="006660FE">
        <w:rPr>
          <w:sz w:val="12"/>
        </w:rPr>
        <w:t xml:space="preserve">However, </w:t>
      </w:r>
      <w:r w:rsidRPr="006660FE">
        <w:rPr>
          <w:rStyle w:val="StyleUnderline"/>
        </w:rPr>
        <w:t xml:space="preserve">subsequent resolutions of the World Health Assembly have strengthened </w:t>
      </w:r>
      <w:r w:rsidRPr="00C84AE3">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C84AE3">
        <w:rPr>
          <w:rStyle w:val="Emphasis"/>
          <w:highlight w:val="green"/>
        </w:rPr>
        <w:t>adopted two resolutions</w:t>
      </w:r>
      <w:r w:rsidRPr="006660FE">
        <w:rPr>
          <w:rStyle w:val="StyleUnderline"/>
        </w:rPr>
        <w:t xml:space="preserve"> in particular that had a bearing on the debate over TRIPS</w:t>
      </w:r>
      <w:r w:rsidRPr="006660FE">
        <w:rPr>
          <w:sz w:val="12"/>
        </w:rPr>
        <w:t xml:space="preserve"> [30]. </w:t>
      </w:r>
      <w:r w:rsidRPr="006660FE">
        <w:rPr>
          <w:rStyle w:val="StyleUnderline"/>
        </w:rPr>
        <w:t>The resolutions addressed</w:t>
      </w:r>
      <w:r w:rsidRPr="006660FE">
        <w:rPr>
          <w:sz w:val="12"/>
        </w:rPr>
        <w:t>:</w:t>
      </w:r>
    </w:p>
    <w:p w14:paraId="6F50351B" w14:textId="77777777" w:rsidR="00A000F2" w:rsidRPr="006660FE" w:rsidRDefault="00A000F2" w:rsidP="00A000F2">
      <w:pPr>
        <w:rPr>
          <w:rStyle w:val="StyleUnderline"/>
        </w:rPr>
      </w:pPr>
      <w:r w:rsidRPr="006660FE">
        <w:rPr>
          <w:sz w:val="12"/>
        </w:rPr>
        <w:t xml:space="preserve">– </w:t>
      </w:r>
      <w:r w:rsidRPr="00C84AE3">
        <w:rPr>
          <w:rStyle w:val="StyleUnderline"/>
          <w:highlight w:val="green"/>
        </w:rPr>
        <w:t>the need</w:t>
      </w:r>
      <w:r w:rsidRPr="006660FE">
        <w:rPr>
          <w:rStyle w:val="StyleUnderline"/>
        </w:rPr>
        <w:t xml:space="preserve"> </w:t>
      </w:r>
      <w:r w:rsidRPr="006660FE">
        <w:rPr>
          <w:rStyle w:val="Emphasis"/>
        </w:rPr>
        <w:t xml:space="preserve">to strengthen policies </w:t>
      </w:r>
      <w:r w:rsidRPr="00C84AE3">
        <w:rPr>
          <w:rStyle w:val="Emphasis"/>
          <w:highlight w:val="green"/>
        </w:rPr>
        <w:t>to increase the availability of generic drugs</w:t>
      </w:r>
      <w:r w:rsidRPr="006660FE">
        <w:rPr>
          <w:sz w:val="12"/>
        </w:rPr>
        <w:t>;</w:t>
      </w:r>
    </w:p>
    <w:p w14:paraId="73124F7B" w14:textId="77777777" w:rsidR="00A000F2" w:rsidRPr="008C1E69" w:rsidRDefault="00A000F2" w:rsidP="00A000F2">
      <w:pPr>
        <w:rPr>
          <w:b/>
          <w:iCs/>
          <w:u w:val="single"/>
        </w:rPr>
      </w:pPr>
      <w:r w:rsidRPr="006660FE">
        <w:rPr>
          <w:sz w:val="12"/>
        </w:rPr>
        <w:t xml:space="preserve">– </w:t>
      </w:r>
      <w:r w:rsidRPr="00C84AE3">
        <w:rPr>
          <w:rStyle w:val="StyleUnderline"/>
          <w:highlight w:val="green"/>
        </w:rPr>
        <w:t>and</w:t>
      </w:r>
      <w:r w:rsidRPr="006660FE">
        <w:rPr>
          <w:rStyle w:val="StyleUnderline"/>
        </w:rPr>
        <w:t xml:space="preserve"> the need to </w:t>
      </w:r>
      <w:r w:rsidRPr="00C84AE3">
        <w:rPr>
          <w:rStyle w:val="Emphasis"/>
          <w:highlight w:val="green"/>
        </w:rPr>
        <w:t>evaluate</w:t>
      </w:r>
      <w:r w:rsidRPr="006660FE">
        <w:rPr>
          <w:rStyle w:val="Emphasis"/>
        </w:rPr>
        <w:t xml:space="preserve"> the impact of </w:t>
      </w:r>
      <w:r w:rsidRPr="00C84AE3">
        <w:rPr>
          <w:rStyle w:val="Emphasis"/>
          <w:highlight w:val="green"/>
        </w:rPr>
        <w:t>TRIPS on access to drugs</w:t>
      </w:r>
      <w:r w:rsidRPr="006660FE">
        <w:rPr>
          <w:rStyle w:val="Emphasis"/>
        </w:rPr>
        <w:t>, local manufacturing capacity, and the development of new drugs</w:t>
      </w:r>
    </w:p>
    <w:p w14:paraId="2080197F" w14:textId="77777777" w:rsidR="00A000F2" w:rsidRPr="006660FE" w:rsidRDefault="00A000F2" w:rsidP="00A000F2">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r>
        <w:rPr>
          <w:rFonts w:cs="Calibri"/>
        </w:rPr>
        <w:t>.</w:t>
      </w:r>
    </w:p>
    <w:p w14:paraId="6D5EE1B2" w14:textId="77777777" w:rsidR="00A000F2" w:rsidRPr="006660FE" w:rsidRDefault="00A000F2" w:rsidP="00A000F2">
      <w:pPr>
        <w:rPr>
          <w:rStyle w:val="Style13ptBold"/>
          <w:b w:val="0"/>
          <w:bCs w:val="0"/>
        </w:rPr>
      </w:pPr>
      <w:r w:rsidRPr="006660FE">
        <w:rPr>
          <w:rStyle w:val="Style13ptBold"/>
        </w:rPr>
        <w:t xml:space="preserve">Gostin et al 15 </w:t>
      </w:r>
      <w:r w:rsidRPr="006660FE">
        <w:rPr>
          <w:rStyle w:val="Style13ptBold"/>
          <w:b w:val="0"/>
          <w:bCs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bCs w:val="0"/>
          <w:sz w:val="16"/>
          <w:szCs w:val="16"/>
        </w:rPr>
        <w:t>) “</w:t>
      </w:r>
      <w:r w:rsidRPr="006660FE">
        <w:rPr>
          <w:bCs/>
          <w:szCs w:val="16"/>
        </w:rPr>
        <w:t>The Normative Authority of the World Health Organization,” Georgetown University Law Center, 5/2/2015] JL</w:t>
      </w:r>
    </w:p>
    <w:p w14:paraId="6C054B38" w14:textId="77777777" w:rsidR="00A000F2" w:rsidRPr="006660FE" w:rsidRDefault="00A000F2" w:rsidP="00A000F2">
      <w:pPr>
        <w:rPr>
          <w:szCs w:val="26"/>
        </w:rPr>
      </w:pPr>
      <w:r w:rsidRPr="00C84AE3">
        <w:rPr>
          <w:rStyle w:val="StyleUnderline"/>
          <w:szCs w:val="26"/>
          <w:highlight w:val="green"/>
        </w:rPr>
        <w:t xml:space="preserve">Members want the WHO to </w:t>
      </w:r>
      <w:r w:rsidRPr="00C84AE3">
        <w:rPr>
          <w:rStyle w:val="Emphasis"/>
          <w:szCs w:val="26"/>
          <w:highlight w:val="green"/>
        </w:rPr>
        <w:t>exert leadership, harmonize disparate activities, and set priorities</w:t>
      </w:r>
      <w:r w:rsidRPr="006660FE">
        <w:rPr>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C84AE3">
        <w:rPr>
          <w:rStyle w:val="StyleUnderline"/>
          <w:szCs w:val="26"/>
          <w:highlight w:val="green"/>
        </w:rPr>
        <w:t>WHO is pulled between</w:t>
      </w:r>
      <w:r w:rsidRPr="006660FE">
        <w:rPr>
          <w:rStyle w:val="StyleUnderline"/>
          <w:szCs w:val="26"/>
        </w:rPr>
        <w:t xml:space="preserve"> power </w:t>
      </w:r>
      <w:r w:rsidRPr="00C84AE3">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2223905E" w14:textId="77777777" w:rsidR="00A000F2" w:rsidRPr="006660FE" w:rsidRDefault="00A000F2" w:rsidP="00A000F2">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C84AE3">
        <w:rPr>
          <w:rStyle w:val="StyleUnderline"/>
          <w:szCs w:val="26"/>
          <w:highlight w:val="green"/>
        </w:rPr>
        <w:t>states</w:t>
      </w:r>
      <w:r w:rsidRPr="006660FE">
        <w:rPr>
          <w:rStyle w:val="StyleUnderline"/>
          <w:szCs w:val="26"/>
        </w:rPr>
        <w:t xml:space="preserve"> should </w:t>
      </w:r>
      <w:r w:rsidRPr="00C84AE3">
        <w:rPr>
          <w:rStyle w:val="StyleUnderline"/>
          <w:szCs w:val="26"/>
          <w:highlight w:val="green"/>
        </w:rPr>
        <w:t>recognize</w:t>
      </w:r>
      <w:r w:rsidRPr="006660FE">
        <w:rPr>
          <w:rStyle w:val="StyleUnderline"/>
          <w:szCs w:val="26"/>
        </w:rPr>
        <w:t xml:space="preserve"> that </w:t>
      </w:r>
      <w:r w:rsidRPr="00C84AE3">
        <w:rPr>
          <w:rStyle w:val="StyleUnderline"/>
          <w:szCs w:val="26"/>
          <w:highlight w:val="green"/>
        </w:rPr>
        <w:t>the health of their citizens depends on</w:t>
      </w:r>
      <w:r w:rsidRPr="006660FE">
        <w:rPr>
          <w:rStyle w:val="StyleUnderline"/>
          <w:szCs w:val="26"/>
        </w:rPr>
        <w:t xml:space="preserve"> strengthening others' capacity. The </w:t>
      </w:r>
      <w:r w:rsidRPr="00C84AE3">
        <w:rPr>
          <w:rStyle w:val="StyleUnderline"/>
          <w:szCs w:val="26"/>
          <w:highlight w:val="green"/>
        </w:rPr>
        <w:t>WHO</w:t>
      </w:r>
      <w:r w:rsidRPr="006660FE">
        <w:rPr>
          <w:rStyle w:val="StyleUnderline"/>
          <w:szCs w:val="26"/>
        </w:rPr>
        <w:t xml:space="preserve"> has a central role in creating systems </w:t>
      </w:r>
      <w:r w:rsidRPr="00C84AE3">
        <w:rPr>
          <w:rStyle w:val="StyleUnderline"/>
          <w:szCs w:val="26"/>
          <w:highlight w:val="green"/>
        </w:rPr>
        <w:t xml:space="preserve">to </w:t>
      </w:r>
      <w:r w:rsidRPr="00C84AE3">
        <w:rPr>
          <w:rStyle w:val="Emphasis"/>
          <w:szCs w:val="26"/>
          <w:highlight w:val="green"/>
        </w:rPr>
        <w:t>facilitate and encourage</w:t>
      </w:r>
      <w:r w:rsidRPr="006660FE">
        <w:rPr>
          <w:rStyle w:val="Emphasis"/>
          <w:szCs w:val="26"/>
        </w:rPr>
        <w:t xml:space="preserve"> such </w:t>
      </w:r>
      <w:r w:rsidRPr="00C84AE3">
        <w:rPr>
          <w:rStyle w:val="Emphasis"/>
          <w:szCs w:val="26"/>
          <w:highlight w:val="green"/>
        </w:rPr>
        <w:t>cooperation</w:t>
      </w:r>
      <w:r w:rsidRPr="006660FE">
        <w:rPr>
          <w:szCs w:val="26"/>
        </w:rPr>
        <w:t>.</w:t>
      </w:r>
    </w:p>
    <w:p w14:paraId="496624B7" w14:textId="77777777" w:rsidR="00A000F2" w:rsidRPr="008C1E69" w:rsidRDefault="00A000F2" w:rsidP="00A000F2">
      <w:pPr>
        <w:rPr>
          <w:szCs w:val="26"/>
        </w:rPr>
      </w:pPr>
      <w:r w:rsidRPr="006660FE">
        <w:rPr>
          <w:rStyle w:val="Emphasis"/>
          <w:szCs w:val="26"/>
        </w:rPr>
        <w:t xml:space="preserve">The </w:t>
      </w:r>
      <w:r w:rsidRPr="00C84AE3">
        <w:rPr>
          <w:rStyle w:val="Emphasis"/>
          <w:szCs w:val="26"/>
          <w:highlight w:val="green"/>
        </w:rPr>
        <w:t>WHO cannot succeed unless members act as shareholders, foregoing</w:t>
      </w:r>
      <w:r w:rsidRPr="006660FE">
        <w:rPr>
          <w:rStyle w:val="Emphasis"/>
          <w:szCs w:val="26"/>
        </w:rPr>
        <w:t xml:space="preserve"> a measure of </w:t>
      </w:r>
      <w:r w:rsidRPr="00C84AE3">
        <w:rPr>
          <w:rStyle w:val="Emphasis"/>
          <w:szCs w:val="26"/>
          <w:highlight w:val="green"/>
        </w:rPr>
        <w:t>sovereignty for the global</w:t>
      </w:r>
      <w:r w:rsidRPr="006660FE">
        <w:rPr>
          <w:rStyle w:val="Emphasis"/>
          <w:szCs w:val="26"/>
        </w:rPr>
        <w:t xml:space="preserve"> common </w:t>
      </w:r>
      <w:r w:rsidRPr="00C84AE3">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C84AE3">
        <w:rPr>
          <w:rStyle w:val="Emphasis"/>
          <w:szCs w:val="26"/>
          <w:highlight w:val="green"/>
        </w:rPr>
        <w:t>that will not happen unless members</w:t>
      </w:r>
      <w:r w:rsidRPr="006660FE">
        <w:rPr>
          <w:szCs w:val="26"/>
        </w:rPr>
        <w:t xml:space="preserve"> fund the Organization generously, </w:t>
      </w:r>
      <w:r w:rsidRPr="00C84AE3">
        <w:rPr>
          <w:rStyle w:val="Emphasis"/>
          <w:szCs w:val="26"/>
          <w:highlight w:val="green"/>
        </w:rPr>
        <w:t>grant it authority</w:t>
      </w:r>
      <w:r w:rsidRPr="006660FE">
        <w:rPr>
          <w:szCs w:val="26"/>
        </w:rPr>
        <w:t xml:space="preserve"> and flexibility, and hold it accountable.</w:t>
      </w:r>
    </w:p>
    <w:p w14:paraId="6E9B4DA7" w14:textId="77777777" w:rsidR="00A000F2" w:rsidRPr="006660FE" w:rsidRDefault="00A000F2" w:rsidP="00A000F2">
      <w:pPr>
        <w:pStyle w:val="Heading4"/>
        <w:rPr>
          <w:rFonts w:cs="Calibri"/>
        </w:rPr>
      </w:pPr>
      <w:r w:rsidRPr="006660FE">
        <w:rPr>
          <w:rFonts w:cs="Calibri"/>
        </w:rPr>
        <w:t>WHO is critical to disease prevention – it is the only international institution that can disperse information, standardize global public health, and facilitate public-private cooperation</w:t>
      </w:r>
      <w:r>
        <w:rPr>
          <w:rFonts w:cs="Calibri"/>
        </w:rPr>
        <w:t>.</w:t>
      </w:r>
    </w:p>
    <w:p w14:paraId="56FF0351" w14:textId="77777777" w:rsidR="00A000F2" w:rsidRPr="006660FE" w:rsidRDefault="00A000F2" w:rsidP="00A000F2">
      <w:pPr>
        <w:rPr>
          <w:rStyle w:val="Style13ptBold"/>
          <w:bCs w:val="0"/>
        </w:rPr>
      </w:pPr>
      <w:r w:rsidRPr="006660FE">
        <w:rPr>
          <w:rStyle w:val="Style13ptBold"/>
        </w:rPr>
        <w:t xml:space="preserve">Murtugudde 20 </w:t>
      </w:r>
      <w:r w:rsidRPr="006660FE">
        <w:rPr>
          <w:rStyle w:val="Style13ptBold"/>
          <w:b w:val="0"/>
          <w:bCs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102F19D0" w14:textId="77777777" w:rsidR="00A000F2" w:rsidRPr="006660FE" w:rsidRDefault="00A000F2" w:rsidP="00A000F2">
      <w:pPr>
        <w:rPr>
          <w:szCs w:val="26"/>
        </w:rPr>
      </w:pPr>
      <w:r w:rsidRPr="00C84AE3">
        <w:rPr>
          <w:rStyle w:val="StyleUnderline"/>
          <w:szCs w:val="26"/>
          <w:highlight w:val="green"/>
        </w:rPr>
        <w:t>WHO</w:t>
      </w:r>
      <w:r w:rsidRPr="006660FE">
        <w:rPr>
          <w:rStyle w:val="StyleUnderline"/>
          <w:szCs w:val="26"/>
        </w:rPr>
        <w:t xml:space="preserve"> continues to </w:t>
      </w:r>
      <w:r w:rsidRPr="00C84AE3">
        <w:rPr>
          <w:rStyle w:val="StyleUnderline"/>
          <w:szCs w:val="26"/>
          <w:highlight w:val="green"/>
        </w:rPr>
        <w:t xml:space="preserve">play an </w:t>
      </w:r>
      <w:r w:rsidRPr="00C84AE3">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itself. In November 2018, </w:t>
      </w:r>
      <w:r w:rsidRPr="006660FE">
        <w:rPr>
          <w:rStyle w:val="StyleUnderline"/>
          <w:szCs w:val="26"/>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79FDFCCD" w14:textId="77777777" w:rsidR="00A000F2" w:rsidRPr="006660FE" w:rsidRDefault="00A000F2" w:rsidP="00A000F2">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C84AE3">
        <w:rPr>
          <w:rStyle w:val="Emphasis"/>
          <w:szCs w:val="26"/>
          <w:highlight w:val="green"/>
        </w:rPr>
        <w:t>30 new zoonotic diseases</w:t>
      </w:r>
      <w:r w:rsidRPr="00C84AE3">
        <w:rPr>
          <w:szCs w:val="26"/>
          <w:highlight w:val="green"/>
        </w:rPr>
        <w:t xml:space="preserve">. </w:t>
      </w:r>
      <w:r w:rsidRPr="00C84AE3">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C84AE3">
        <w:rPr>
          <w:rStyle w:val="StyleUnderline"/>
          <w:szCs w:val="26"/>
          <w:highlight w:val="green"/>
        </w:rPr>
        <w:t>has</w:t>
      </w:r>
      <w:r w:rsidRPr="006660FE">
        <w:rPr>
          <w:rStyle w:val="StyleUnderline"/>
          <w:szCs w:val="26"/>
        </w:rPr>
        <w:t xml:space="preserve"> many </w:t>
      </w:r>
      <w:r w:rsidRPr="00C84AE3">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Increasing global connectivity simply catalyses this process, as much as it catalyses economic growth.</w:t>
      </w:r>
    </w:p>
    <w:p w14:paraId="1FD8462D" w14:textId="77777777" w:rsidR="00A000F2" w:rsidRPr="006660FE" w:rsidRDefault="00A000F2" w:rsidP="00A000F2">
      <w:pPr>
        <w:rPr>
          <w:szCs w:val="26"/>
        </w:rPr>
      </w:pPr>
      <w:r w:rsidRPr="00C84AE3">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C84AE3">
        <w:rPr>
          <w:rStyle w:val="Emphasis"/>
          <w:szCs w:val="26"/>
          <w:highlight w:val="green"/>
        </w:rPr>
        <w:t>research</w:t>
      </w:r>
      <w:r w:rsidRPr="006660FE">
        <w:rPr>
          <w:rStyle w:val="Emphasis"/>
          <w:szCs w:val="26"/>
        </w:rPr>
        <w:t xml:space="preserve">, clinical </w:t>
      </w:r>
      <w:r w:rsidRPr="00C84AE3">
        <w:rPr>
          <w:rStyle w:val="Emphasis"/>
          <w:szCs w:val="26"/>
          <w:highlight w:val="green"/>
        </w:rPr>
        <w:t>trials, drug safety, vaccine development, surveillance, virus sharing</w:t>
      </w:r>
      <w:r w:rsidRPr="006660FE">
        <w:rPr>
          <w:rStyle w:val="StyleUnderline"/>
          <w:szCs w:val="26"/>
        </w:rPr>
        <w:t xml:space="preserve">, etc. The importance of WHO’s work on </w:t>
      </w:r>
      <w:r w:rsidRPr="006660FE">
        <w:rPr>
          <w:rStyle w:val="Emphasis"/>
          <w:szCs w:val="26"/>
        </w:rPr>
        <w:t>immunisation</w:t>
      </w:r>
      <w:r w:rsidRPr="006660FE">
        <w:rPr>
          <w:rStyle w:val="StyleUnderline"/>
          <w:szCs w:val="26"/>
        </w:rPr>
        <w:t xml:space="preserve"> across the globe, especially with HIV, can hardly be overstated. It has a rich track record of </w:t>
      </w:r>
      <w:r w:rsidRPr="00C84AE3">
        <w:rPr>
          <w:rStyle w:val="Emphasis"/>
          <w:szCs w:val="26"/>
          <w:highlight w:val="green"/>
        </w:rPr>
        <w:t>collaborat</w:t>
      </w:r>
      <w:r w:rsidRPr="006660FE">
        <w:rPr>
          <w:rStyle w:val="Emphasis"/>
          <w:szCs w:val="26"/>
        </w:rPr>
        <w:t xml:space="preserve">ing </w:t>
      </w:r>
      <w:r w:rsidRPr="00C84AE3">
        <w:rPr>
          <w:rStyle w:val="Emphasis"/>
          <w:szCs w:val="26"/>
          <w:highlight w:val="green"/>
        </w:rPr>
        <w:t>with private</w:t>
      </w:r>
      <w:r w:rsidRPr="006660FE">
        <w:rPr>
          <w:rStyle w:val="Emphasis"/>
          <w:szCs w:val="26"/>
        </w:rPr>
        <w:t xml:space="preserve">-sector </w:t>
      </w:r>
      <w:r w:rsidRPr="00C84AE3">
        <w:rPr>
          <w:rStyle w:val="Emphasis"/>
          <w:szCs w:val="26"/>
          <w:highlight w:val="green"/>
        </w:rPr>
        <w:t>organisations to advance r</w:t>
      </w:r>
      <w:r w:rsidRPr="006660FE">
        <w:rPr>
          <w:rStyle w:val="Emphasis"/>
          <w:szCs w:val="26"/>
        </w:rPr>
        <w:t xml:space="preserve">esearch </w:t>
      </w:r>
      <w:r w:rsidRPr="00C84AE3">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C84AE3">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4708F002" w14:textId="77777777" w:rsidR="00A000F2" w:rsidRPr="006660FE" w:rsidRDefault="00A000F2" w:rsidP="00A000F2">
      <w:pPr>
        <w:rPr>
          <w:szCs w:val="26"/>
        </w:rPr>
      </w:pPr>
      <w:r w:rsidRPr="006660FE">
        <w:rPr>
          <w:rStyle w:val="StyleUnderline"/>
          <w:szCs w:val="26"/>
        </w:rPr>
        <w:t xml:space="preserve">It discharges its duties while maintaining a </w:t>
      </w:r>
      <w:r w:rsidRPr="006660FE">
        <w:rPr>
          <w:rStyle w:val="Emphasis"/>
          <w:szCs w:val="26"/>
        </w:rPr>
        <w:t>dynamic equilibrium between such diverse and powerful forces as national securities, economic interests, human rights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3CEC5764" w14:textId="77777777" w:rsidR="00A000F2" w:rsidRPr="00955297" w:rsidRDefault="00A000F2" w:rsidP="00A000F2">
      <w:pPr>
        <w:rPr>
          <w:szCs w:val="26"/>
        </w:rPr>
      </w:pPr>
      <w:r w:rsidRPr="00C84AE3">
        <w:rPr>
          <w:rStyle w:val="StyleUnderline"/>
          <w:szCs w:val="26"/>
          <w:highlight w:val="green"/>
        </w:rPr>
        <w:t>I</w:t>
      </w:r>
      <w:r w:rsidRPr="006660FE">
        <w:rPr>
          <w:rStyle w:val="StyleUnderline"/>
          <w:szCs w:val="26"/>
        </w:rPr>
        <w:t xml:space="preserve">nternational </w:t>
      </w:r>
      <w:r w:rsidRPr="00C84AE3">
        <w:rPr>
          <w:rStyle w:val="StyleUnderline"/>
          <w:szCs w:val="26"/>
          <w:highlight w:val="green"/>
        </w:rPr>
        <w:t>H</w:t>
      </w:r>
      <w:r w:rsidRPr="006660FE">
        <w:rPr>
          <w:rStyle w:val="StyleUnderline"/>
          <w:szCs w:val="26"/>
        </w:rPr>
        <w:t xml:space="preserve">ealth </w:t>
      </w:r>
      <w:r w:rsidRPr="00C84AE3">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C84AE3">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and also includes non-pharmaceutical interventions such as travel and trade restrictions. </w:t>
      </w:r>
      <w:r w:rsidRPr="00C84AE3">
        <w:rPr>
          <w:rStyle w:val="Emphasis"/>
          <w:szCs w:val="26"/>
          <w:highlight w:val="green"/>
        </w:rPr>
        <w:t>WHO coordinates</w:t>
      </w:r>
      <w:r w:rsidRPr="006660FE">
        <w:rPr>
          <w:rStyle w:val="Emphasis"/>
          <w:szCs w:val="26"/>
        </w:rPr>
        <w:t xml:space="preserve"> and helps build capacity to implement </w:t>
      </w:r>
      <w:r w:rsidRPr="00C84AE3">
        <w:rPr>
          <w:rStyle w:val="Emphasis"/>
          <w:szCs w:val="26"/>
          <w:highlight w:val="green"/>
        </w:rPr>
        <w:t>IHR</w:t>
      </w:r>
      <w:r w:rsidRPr="006660FE">
        <w:rPr>
          <w:szCs w:val="26"/>
        </w:rPr>
        <w:t>.</w:t>
      </w:r>
    </w:p>
    <w:p w14:paraId="51E168ED" w14:textId="77777777" w:rsidR="00A000F2" w:rsidRPr="006660FE" w:rsidRDefault="00A000F2" w:rsidP="00A000F2">
      <w:pPr>
        <w:pStyle w:val="Heading4"/>
        <w:rPr>
          <w:rFonts w:cs="Calibri"/>
        </w:rPr>
      </w:pPr>
      <w:r w:rsidRPr="006660FE">
        <w:rPr>
          <w:rFonts w:cs="Calibri"/>
        </w:rPr>
        <w:t>WHO diplomacy solves great power conflict</w:t>
      </w:r>
    </w:p>
    <w:p w14:paraId="4F831E85" w14:textId="77777777" w:rsidR="00A000F2" w:rsidRPr="006660FE" w:rsidRDefault="00A000F2" w:rsidP="00A000F2">
      <w:pPr>
        <w:rPr>
          <w:rStyle w:val="Style13ptBold"/>
          <w:b w:val="0"/>
          <w:bCs w:val="0"/>
        </w:rPr>
      </w:pPr>
      <w:r w:rsidRPr="006660FE">
        <w:rPr>
          <w:rStyle w:val="Style13ptBold"/>
        </w:rPr>
        <w:t xml:space="preserve">Murphy 20 </w:t>
      </w:r>
      <w:r w:rsidRPr="006660FE">
        <w:rPr>
          <w:rStyle w:val="Style13ptBold"/>
          <w:b w:val="0"/>
          <w:bCs w:val="0"/>
          <w:sz w:val="16"/>
          <w:szCs w:val="16"/>
        </w:rPr>
        <w:t xml:space="preserve">[(Chris, </w:t>
      </w:r>
      <w:r w:rsidRPr="006660FE">
        <w:rPr>
          <w:bCs/>
          <w:szCs w:val="16"/>
        </w:rPr>
        <w:t>U.S. senator from Connecticut serving on the U.S. Senate Foreign Relations Committee</w:t>
      </w:r>
      <w:r w:rsidRPr="006660FE">
        <w:rPr>
          <w:rStyle w:val="Style13ptBold"/>
          <w:b w:val="0"/>
          <w:bCs w:val="0"/>
          <w:sz w:val="16"/>
          <w:szCs w:val="16"/>
        </w:rPr>
        <w:t>) “</w:t>
      </w:r>
      <w:r w:rsidRPr="006660FE">
        <w:rPr>
          <w:szCs w:val="16"/>
        </w:rPr>
        <w:t>The Answer is to Empower, Not Attack, the World Health Organization,” War on the Rocks, 4/21/2020] JL</w:t>
      </w:r>
    </w:p>
    <w:p w14:paraId="7436A6A9" w14:textId="77777777" w:rsidR="00A000F2" w:rsidRPr="006660FE" w:rsidRDefault="00A000F2" w:rsidP="00A000F2">
      <w:pPr>
        <w:rPr>
          <w:szCs w:val="26"/>
        </w:rPr>
      </w:pPr>
      <w:r w:rsidRPr="00C84AE3">
        <w:rPr>
          <w:rStyle w:val="StyleUnderline"/>
          <w:szCs w:val="26"/>
          <w:highlight w:val="green"/>
        </w:rPr>
        <w:t>The W</w:t>
      </w:r>
      <w:r w:rsidRPr="006660FE">
        <w:rPr>
          <w:rStyle w:val="StyleUnderline"/>
          <w:szCs w:val="26"/>
        </w:rPr>
        <w:t xml:space="preserve">orld </w:t>
      </w:r>
      <w:r w:rsidRPr="00C84AE3">
        <w:rPr>
          <w:rStyle w:val="StyleUnderline"/>
          <w:szCs w:val="26"/>
          <w:highlight w:val="green"/>
        </w:rPr>
        <w:t>H</w:t>
      </w:r>
      <w:r w:rsidRPr="006660FE">
        <w:rPr>
          <w:rStyle w:val="StyleUnderline"/>
          <w:szCs w:val="26"/>
        </w:rPr>
        <w:t xml:space="preserve">ealth </w:t>
      </w:r>
      <w:r w:rsidRPr="00C84AE3">
        <w:rPr>
          <w:rStyle w:val="StyleUnderline"/>
          <w:szCs w:val="26"/>
          <w:highlight w:val="green"/>
        </w:rPr>
        <w:t>O</w:t>
      </w:r>
      <w:r w:rsidRPr="006660FE">
        <w:rPr>
          <w:rStyle w:val="StyleUnderline"/>
          <w:szCs w:val="26"/>
        </w:rPr>
        <w:t xml:space="preserve">rganization </w:t>
      </w:r>
      <w:r w:rsidRPr="00C84AE3">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6FA49322" w14:textId="77777777" w:rsidR="00A000F2" w:rsidRPr="006660FE" w:rsidRDefault="00A000F2" w:rsidP="00A000F2">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17AD755E" w14:textId="77777777" w:rsidR="00A000F2" w:rsidRPr="006660FE" w:rsidRDefault="00A000F2" w:rsidP="00A000F2">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C84AE3">
        <w:rPr>
          <w:rStyle w:val="StyleUnderline"/>
          <w:szCs w:val="26"/>
          <w:highlight w:val="green"/>
        </w:rPr>
        <w:t>Improving health</w:t>
      </w:r>
      <w:r w:rsidRPr="006660FE">
        <w:rPr>
          <w:rStyle w:val="StyleUnderline"/>
          <w:szCs w:val="26"/>
        </w:rPr>
        <w:t xml:space="preserve"> outcomes abroad </w:t>
      </w:r>
      <w:r w:rsidRPr="00C84AE3">
        <w:rPr>
          <w:rStyle w:val="StyleUnderline"/>
          <w:szCs w:val="26"/>
          <w:highlight w:val="green"/>
        </w:rPr>
        <w:t>provides</w:t>
      </w:r>
      <w:r w:rsidRPr="006660FE">
        <w:rPr>
          <w:rStyle w:val="StyleUnderline"/>
          <w:szCs w:val="26"/>
        </w:rPr>
        <w:t xml:space="preserve"> greater </w:t>
      </w:r>
      <w:r w:rsidRPr="00C84AE3">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C84AE3">
        <w:rPr>
          <w:rStyle w:val="Emphasis"/>
          <w:szCs w:val="26"/>
          <w:highlight w:val="green"/>
        </w:rPr>
        <w:t>it is in America’s</w:t>
      </w:r>
      <w:r w:rsidRPr="006660FE">
        <w:rPr>
          <w:rStyle w:val="Emphasis"/>
          <w:szCs w:val="26"/>
        </w:rPr>
        <w:t xml:space="preserve"> national </w:t>
      </w:r>
      <w:r w:rsidRPr="00C84AE3">
        <w:rPr>
          <w:rStyle w:val="Emphasis"/>
          <w:szCs w:val="26"/>
          <w:highlight w:val="green"/>
        </w:rPr>
        <w:t>security interest</w:t>
      </w:r>
      <w:r w:rsidRPr="006660FE">
        <w:rPr>
          <w:rStyle w:val="Emphasis"/>
          <w:szCs w:val="26"/>
        </w:rPr>
        <w:t xml:space="preserve"> for countries </w:t>
      </w:r>
      <w:r w:rsidRPr="00C84AE3">
        <w:rPr>
          <w:rStyle w:val="Emphasis"/>
          <w:szCs w:val="26"/>
          <w:highlight w:val="green"/>
        </w:rPr>
        <w:t>to</w:t>
      </w:r>
      <w:r w:rsidRPr="006660FE">
        <w:rPr>
          <w:rStyle w:val="Emphasis"/>
          <w:szCs w:val="26"/>
        </w:rPr>
        <w:t xml:space="preserve"> effectively detect and </w:t>
      </w:r>
      <w:r w:rsidRPr="00C84AE3">
        <w:rPr>
          <w:rStyle w:val="Emphasis"/>
          <w:szCs w:val="26"/>
          <w:highlight w:val="green"/>
        </w:rPr>
        <w:t>respond to</w:t>
      </w:r>
      <w:r w:rsidRPr="006660FE">
        <w:rPr>
          <w:rStyle w:val="Emphasis"/>
          <w:szCs w:val="26"/>
        </w:rPr>
        <w:t xml:space="preserve"> potential </w:t>
      </w:r>
      <w:r w:rsidRPr="00C84AE3">
        <w:rPr>
          <w:rStyle w:val="Emphasis"/>
          <w:szCs w:val="26"/>
          <w:highlight w:val="green"/>
        </w:rPr>
        <w:t>pandemics</w:t>
      </w:r>
      <w:r w:rsidRPr="006660FE">
        <w:rPr>
          <w:szCs w:val="26"/>
        </w:rPr>
        <w:t xml:space="preserve"> before they reach our shores.</w:t>
      </w:r>
    </w:p>
    <w:p w14:paraId="2DE06D89" w14:textId="33A7C682" w:rsidR="00A000F2" w:rsidRPr="009404D1" w:rsidRDefault="00A000F2" w:rsidP="00784471">
      <w:pPr>
        <w:rPr>
          <w:szCs w:val="26"/>
        </w:rPr>
      </w:pPr>
      <w:r w:rsidRPr="006660FE">
        <w:rPr>
          <w:rStyle w:val="StyleUnderline"/>
          <w:szCs w:val="26"/>
        </w:rPr>
        <w:t xml:space="preserve">As the United States looks to develop a new global system of pandemic prevention, there is absolutely no way to do that job without </w:t>
      </w:r>
      <w:r w:rsidRPr="00C84AE3">
        <w:rPr>
          <w:rStyle w:val="StyleUnderline"/>
          <w:szCs w:val="26"/>
          <w:highlight w:val="green"/>
        </w:rPr>
        <w:t>the W</w:t>
      </w:r>
      <w:r w:rsidRPr="006660FE">
        <w:rPr>
          <w:rStyle w:val="StyleUnderline"/>
          <w:szCs w:val="26"/>
        </w:rPr>
        <w:t xml:space="preserve">orld </w:t>
      </w:r>
      <w:r w:rsidRPr="00C84AE3">
        <w:rPr>
          <w:rStyle w:val="StyleUnderline"/>
          <w:szCs w:val="26"/>
          <w:highlight w:val="green"/>
        </w:rPr>
        <w:t>H</w:t>
      </w:r>
      <w:r w:rsidRPr="006660FE">
        <w:rPr>
          <w:rStyle w:val="StyleUnderline"/>
          <w:szCs w:val="26"/>
        </w:rPr>
        <w:t xml:space="preserve">ealth </w:t>
      </w:r>
      <w:r w:rsidRPr="00C84AE3">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C84AE3">
        <w:rPr>
          <w:rStyle w:val="Emphasis"/>
          <w:szCs w:val="26"/>
          <w:highlight w:val="green"/>
        </w:rPr>
        <w:t xml:space="preserve">puts </w:t>
      </w:r>
      <w:r w:rsidRPr="006660FE">
        <w:rPr>
          <w:rStyle w:val="Emphasis"/>
          <w:szCs w:val="26"/>
        </w:rPr>
        <w:t xml:space="preserve">traditional </w:t>
      </w:r>
      <w:r w:rsidRPr="00C84AE3">
        <w:rPr>
          <w:rStyle w:val="Emphasis"/>
          <w:szCs w:val="26"/>
          <w:highlight w:val="green"/>
        </w:rPr>
        <w:t>adversaries</w:t>
      </w:r>
      <w:r w:rsidRPr="006660FE">
        <w:rPr>
          <w:rStyle w:val="StyleUnderline"/>
          <w:szCs w:val="26"/>
        </w:rPr>
        <w:t xml:space="preserve"> – like </w:t>
      </w:r>
      <w:r w:rsidRPr="00C84AE3">
        <w:rPr>
          <w:rStyle w:val="StyleUnderline"/>
          <w:szCs w:val="26"/>
          <w:highlight w:val="green"/>
        </w:rPr>
        <w:t>Russia and the U</w:t>
      </w:r>
      <w:r w:rsidRPr="006660FE">
        <w:rPr>
          <w:rStyle w:val="StyleUnderline"/>
          <w:szCs w:val="26"/>
        </w:rPr>
        <w:t xml:space="preserve">nited </w:t>
      </w:r>
      <w:r w:rsidRPr="00C84AE3">
        <w:rPr>
          <w:rStyle w:val="StyleUnderline"/>
          <w:szCs w:val="26"/>
          <w:highlight w:val="green"/>
        </w:rPr>
        <w:t>S</w:t>
      </w:r>
      <w:r w:rsidRPr="006660FE">
        <w:rPr>
          <w:rStyle w:val="StyleUnderline"/>
          <w:szCs w:val="26"/>
        </w:rPr>
        <w:t xml:space="preserve">tates, </w:t>
      </w:r>
      <w:r w:rsidRPr="00C84AE3">
        <w:rPr>
          <w:rStyle w:val="StyleUnderline"/>
          <w:szCs w:val="26"/>
          <w:highlight w:val="green"/>
        </w:rPr>
        <w:t>India and Pakistan</w:t>
      </w:r>
      <w:r w:rsidRPr="006660FE">
        <w:rPr>
          <w:rStyle w:val="StyleUnderline"/>
          <w:szCs w:val="26"/>
        </w:rPr>
        <w:t xml:space="preserve">, or </w:t>
      </w:r>
      <w:r w:rsidRPr="00C84AE3">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C84AE3">
        <w:rPr>
          <w:rStyle w:val="Emphasis"/>
          <w:szCs w:val="26"/>
          <w:highlight w:val="green"/>
        </w:rPr>
        <w:t>around the same</w:t>
      </w:r>
      <w:r w:rsidRPr="006660FE">
        <w:rPr>
          <w:rStyle w:val="Emphasis"/>
          <w:szCs w:val="26"/>
        </w:rPr>
        <w:t xml:space="preserve"> big </w:t>
      </w:r>
      <w:r w:rsidRPr="00C84AE3">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C84AE3">
        <w:rPr>
          <w:rStyle w:val="Emphasis"/>
          <w:szCs w:val="26"/>
          <w:highlight w:val="green"/>
        </w:rPr>
        <w:t>This ability to bridge divides and work across borders cannot be torn down and recreated</w:t>
      </w:r>
      <w:r w:rsidRPr="006660FE">
        <w:rPr>
          <w:rStyle w:val="Emphasis"/>
          <w:szCs w:val="26"/>
        </w:rPr>
        <w:t xml:space="preserve"> – not </w:t>
      </w:r>
      <w:r w:rsidRPr="00C84AE3">
        <w:rPr>
          <w:rStyle w:val="Emphasis"/>
          <w:szCs w:val="26"/>
          <w:highlight w:val="green"/>
        </w:rPr>
        <w:t>in today’s</w:t>
      </w:r>
      <w:r w:rsidRPr="006660FE">
        <w:rPr>
          <w:rStyle w:val="Emphasis"/>
          <w:szCs w:val="26"/>
        </w:rPr>
        <w:t xml:space="preserve"> environment </w:t>
      </w:r>
      <w:r w:rsidRPr="00C84AE3">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60A0707A" w14:textId="35490B36" w:rsidR="00A5657D" w:rsidRDefault="00F10634" w:rsidP="00004540">
      <w:pPr>
        <w:pStyle w:val="Heading2"/>
      </w:pPr>
      <w:r>
        <w:t>4</w:t>
      </w:r>
    </w:p>
    <w:p w14:paraId="6966217E" w14:textId="77777777" w:rsidR="00254963" w:rsidRDefault="00254963" w:rsidP="00254963">
      <w:pPr>
        <w:pStyle w:val="Heading4"/>
      </w:pPr>
      <w:r>
        <w:t>Paradigm for 1AR shells and IVs:</w:t>
      </w:r>
    </w:p>
    <w:p w14:paraId="0E1FC042" w14:textId="5B083CB3" w:rsidR="00254963" w:rsidRDefault="00254963" w:rsidP="00254963">
      <w:pPr>
        <w:pStyle w:val="Heading4"/>
      </w:pPr>
      <w:r>
        <w:t>1 – Reasonability – 1AR theory is crazy aff-biased because the 2AR gets to line-by-line every 2NR standard with new answers that never get responded to– reasonability checks 2AR sandbagging by preventing crazy abusive 1NCs while still giving the 2N a chance. Evaluate theory after the 2NR – key to check back against infinite prep.</w:t>
      </w:r>
    </w:p>
    <w:p w14:paraId="731F6383" w14:textId="1F2CE996" w:rsidR="00254963" w:rsidRDefault="00254963" w:rsidP="00254963">
      <w:pPr>
        <w:pStyle w:val="Heading4"/>
      </w:pPr>
      <w:r>
        <w:t xml:space="preserve">2 – DTA – They can blow up a blippy 20 second shell to 3 min of the 2AR while I have to split my time and can’t preempt 2AR spin which necessitates judge intervention and means 1AR theory is irresolvable so you shouldn’t stake the round on it. </w:t>
      </w:r>
    </w:p>
    <w:p w14:paraId="589135BE" w14:textId="751661AF" w:rsidR="009F162C" w:rsidRPr="00377F37" w:rsidRDefault="00254963" w:rsidP="00377F37">
      <w:pPr>
        <w:pStyle w:val="Heading4"/>
        <w:rPr>
          <w:rFonts w:cs="Calibri"/>
        </w:rPr>
      </w:pPr>
      <w:r>
        <w:t>3 – RVIs – 1AR being able to spend 20 seconds on a shell and still win forces the 2N to allocate at least 2:30 on the shell which means RVIs check back time skew – outweighs on quantifiability</w:t>
      </w:r>
    </w:p>
    <w:sectPr w:rsidR="009F162C" w:rsidRPr="00377F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004540"/>
    <w:rsid w:val="00004540"/>
    <w:rsid w:val="000139A3"/>
    <w:rsid w:val="00100553"/>
    <w:rsid w:val="00100833"/>
    <w:rsid w:val="00104529"/>
    <w:rsid w:val="00105942"/>
    <w:rsid w:val="00107396"/>
    <w:rsid w:val="00144A4C"/>
    <w:rsid w:val="00176AB0"/>
    <w:rsid w:val="00177B7D"/>
    <w:rsid w:val="0018322D"/>
    <w:rsid w:val="001B5776"/>
    <w:rsid w:val="001E527A"/>
    <w:rsid w:val="001F573E"/>
    <w:rsid w:val="001F78CE"/>
    <w:rsid w:val="00211AC1"/>
    <w:rsid w:val="00251FC7"/>
    <w:rsid w:val="00254963"/>
    <w:rsid w:val="002855A7"/>
    <w:rsid w:val="002B146A"/>
    <w:rsid w:val="002B5E17"/>
    <w:rsid w:val="00315690"/>
    <w:rsid w:val="00316B75"/>
    <w:rsid w:val="00325646"/>
    <w:rsid w:val="003460F2"/>
    <w:rsid w:val="00377F37"/>
    <w:rsid w:val="0038158C"/>
    <w:rsid w:val="003902BA"/>
    <w:rsid w:val="003A09E2"/>
    <w:rsid w:val="00407037"/>
    <w:rsid w:val="004605D6"/>
    <w:rsid w:val="004C60E8"/>
    <w:rsid w:val="004E3579"/>
    <w:rsid w:val="004E728B"/>
    <w:rsid w:val="004F39E0"/>
    <w:rsid w:val="00537BD5"/>
    <w:rsid w:val="0057268A"/>
    <w:rsid w:val="005D2912"/>
    <w:rsid w:val="005D312C"/>
    <w:rsid w:val="006065BD"/>
    <w:rsid w:val="00645FA9"/>
    <w:rsid w:val="00647866"/>
    <w:rsid w:val="00665003"/>
    <w:rsid w:val="006A2AD0"/>
    <w:rsid w:val="006C2375"/>
    <w:rsid w:val="006D4ECC"/>
    <w:rsid w:val="007050AE"/>
    <w:rsid w:val="00722258"/>
    <w:rsid w:val="007243E5"/>
    <w:rsid w:val="00755531"/>
    <w:rsid w:val="00766EA0"/>
    <w:rsid w:val="00784471"/>
    <w:rsid w:val="007A2226"/>
    <w:rsid w:val="007B5E2F"/>
    <w:rsid w:val="007F5B66"/>
    <w:rsid w:val="00823A1C"/>
    <w:rsid w:val="00845B9D"/>
    <w:rsid w:val="00860984"/>
    <w:rsid w:val="008B3ECB"/>
    <w:rsid w:val="008B4E85"/>
    <w:rsid w:val="008C1B2E"/>
    <w:rsid w:val="0091627E"/>
    <w:rsid w:val="009404D1"/>
    <w:rsid w:val="0097032B"/>
    <w:rsid w:val="009D2EAD"/>
    <w:rsid w:val="009D54B2"/>
    <w:rsid w:val="009E1922"/>
    <w:rsid w:val="009E6590"/>
    <w:rsid w:val="009F162C"/>
    <w:rsid w:val="009F7ED2"/>
    <w:rsid w:val="00A000F2"/>
    <w:rsid w:val="00A5657D"/>
    <w:rsid w:val="00A93661"/>
    <w:rsid w:val="00A95652"/>
    <w:rsid w:val="00AC0AB8"/>
    <w:rsid w:val="00B01719"/>
    <w:rsid w:val="00B33C6D"/>
    <w:rsid w:val="00B4508F"/>
    <w:rsid w:val="00B55AD5"/>
    <w:rsid w:val="00B57A9F"/>
    <w:rsid w:val="00B8057C"/>
    <w:rsid w:val="00BC5CE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0FE4"/>
    <w:rsid w:val="00D325A9"/>
    <w:rsid w:val="00D36A8A"/>
    <w:rsid w:val="00D61409"/>
    <w:rsid w:val="00D6691E"/>
    <w:rsid w:val="00D71170"/>
    <w:rsid w:val="00D80420"/>
    <w:rsid w:val="00DA1C92"/>
    <w:rsid w:val="00DA25D4"/>
    <w:rsid w:val="00DA6538"/>
    <w:rsid w:val="00E15E75"/>
    <w:rsid w:val="00E5262C"/>
    <w:rsid w:val="00EC7DC4"/>
    <w:rsid w:val="00ED30CF"/>
    <w:rsid w:val="00F10634"/>
    <w:rsid w:val="00F176EF"/>
    <w:rsid w:val="00F42A86"/>
    <w:rsid w:val="00F45E10"/>
    <w:rsid w:val="00F57E0C"/>
    <w:rsid w:val="00F6364A"/>
    <w:rsid w:val="00F82C0D"/>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6F649"/>
  <w15:chartTrackingRefBased/>
  <w15:docId w15:val="{4AA6C4E5-F49A-4F96-B4DF-470F44C52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7F37"/>
    <w:rPr>
      <w:rFonts w:ascii="Calibri" w:hAnsi="Calibri" w:cs="Calibri"/>
    </w:rPr>
  </w:style>
  <w:style w:type="paragraph" w:styleId="Heading1">
    <w:name w:val="heading 1"/>
    <w:aliases w:val="Pocket"/>
    <w:basedOn w:val="Normal"/>
    <w:next w:val="Normal"/>
    <w:link w:val="Heading1Char"/>
    <w:qFormat/>
    <w:rsid w:val="00377F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7F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377F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tags,ta,T,t,Heading 2 Char Char Char Char,No Spacing111111,small space,Ta"/>
    <w:basedOn w:val="Normal"/>
    <w:next w:val="Normal"/>
    <w:link w:val="Heading4Char"/>
    <w:uiPriority w:val="3"/>
    <w:unhideWhenUsed/>
    <w:qFormat/>
    <w:rsid w:val="00377F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7F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7F37"/>
  </w:style>
  <w:style w:type="character" w:customStyle="1" w:styleId="Heading1Char">
    <w:name w:val="Heading 1 Char"/>
    <w:aliases w:val="Pocket Char"/>
    <w:basedOn w:val="DefaultParagraphFont"/>
    <w:link w:val="Heading1"/>
    <w:rsid w:val="00377F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7F37"/>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377F3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377F3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377F3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7F3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6"/>
    <w:qFormat/>
    <w:rsid w:val="00377F37"/>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77F37"/>
    <w:rPr>
      <w:color w:val="auto"/>
      <w:u w:val="none"/>
    </w:rPr>
  </w:style>
  <w:style w:type="character" w:styleId="FollowedHyperlink">
    <w:name w:val="FollowedHyperlink"/>
    <w:basedOn w:val="DefaultParagraphFont"/>
    <w:uiPriority w:val="99"/>
    <w:semiHidden/>
    <w:unhideWhenUsed/>
    <w:rsid w:val="00377F37"/>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00454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04540"/>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04540"/>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ipo.int/pressroom/en/briefs/tk_ip.html?fbclid=IwAR2iLd8fJ4lNl_fhhwQBHvCdoFEfB44H5GHIWBBb0xGPVBt1fRJT-uzUX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ocesspsychology.com/new-articles/Lacan-PP-revised.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13873</Words>
  <Characters>79077</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20</cp:revision>
  <dcterms:created xsi:type="dcterms:W3CDTF">2021-10-02T19:47:00Z</dcterms:created>
  <dcterms:modified xsi:type="dcterms:W3CDTF">2021-10-02T20:57:00Z</dcterms:modified>
</cp:coreProperties>
</file>