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0E3F" w14:textId="343C9D7F" w:rsidR="00FF3044" w:rsidRPr="005F368F" w:rsidRDefault="00303E17" w:rsidP="00FF3044">
      <w:pPr>
        <w:pStyle w:val="Heading1"/>
        <w:rPr>
          <w:rFonts w:asciiTheme="minorHAnsi" w:hAnsiTheme="minorHAnsi" w:cstheme="minorHAnsi"/>
        </w:rPr>
      </w:pPr>
      <w:r w:rsidRPr="005F368F">
        <w:rPr>
          <w:rFonts w:asciiTheme="minorHAnsi" w:hAnsiTheme="minorHAnsi" w:cstheme="minorHAnsi"/>
        </w:rPr>
        <w:t>S</w:t>
      </w:r>
      <w:r w:rsidR="00F61840" w:rsidRPr="005F368F">
        <w:rPr>
          <w:rFonts w:asciiTheme="minorHAnsi" w:hAnsiTheme="minorHAnsi" w:cstheme="minorHAnsi"/>
        </w:rPr>
        <w:t>O21</w:t>
      </w:r>
      <w:r w:rsidRPr="005F368F">
        <w:rPr>
          <w:rFonts w:asciiTheme="minorHAnsi" w:hAnsiTheme="minorHAnsi" w:cstheme="minorHAnsi"/>
        </w:rPr>
        <w:t xml:space="preserve"> </w:t>
      </w:r>
      <w:r w:rsidR="00B95A12">
        <w:rPr>
          <w:rFonts w:asciiTheme="minorHAnsi" w:hAnsiTheme="minorHAnsi" w:cstheme="minorHAnsi"/>
        </w:rPr>
        <w:t>Deleuze</w:t>
      </w:r>
      <w:r w:rsidR="00933B02">
        <w:rPr>
          <w:rFonts w:asciiTheme="minorHAnsi" w:hAnsiTheme="minorHAnsi" w:cstheme="minorHAnsi"/>
        </w:rPr>
        <w:t xml:space="preserve"> </w:t>
      </w:r>
      <w:r w:rsidRPr="005F368F">
        <w:rPr>
          <w:rFonts w:asciiTheme="minorHAnsi" w:hAnsiTheme="minorHAnsi" w:cstheme="minorHAnsi"/>
        </w:rPr>
        <w:t>AC</w:t>
      </w:r>
    </w:p>
    <w:p w14:paraId="19200FDB" w14:textId="288A7800" w:rsidR="00D64CE2" w:rsidRDefault="00D64CE2" w:rsidP="00D64CE2">
      <w:pPr>
        <w:pStyle w:val="Heading2"/>
      </w:pPr>
      <w:r>
        <w:t>1AC</w:t>
      </w:r>
    </w:p>
    <w:p w14:paraId="204A9379" w14:textId="35CEC24C" w:rsidR="000939AE" w:rsidRDefault="000939AE" w:rsidP="008757CC">
      <w:pPr>
        <w:pStyle w:val="Heading3"/>
        <w:rPr>
          <w:rFonts w:asciiTheme="minorHAnsi" w:hAnsiTheme="minorHAnsi" w:cstheme="minorHAnsi"/>
        </w:rPr>
      </w:pPr>
      <w:r>
        <w:rPr>
          <w:rFonts w:asciiTheme="minorHAnsi" w:hAnsiTheme="minorHAnsi" w:cstheme="minorHAnsi"/>
        </w:rPr>
        <w:t>Shell</w:t>
      </w:r>
    </w:p>
    <w:p w14:paraId="4FE25B8E" w14:textId="77777777" w:rsidR="000939AE" w:rsidRDefault="000939AE" w:rsidP="000939AE">
      <w:pPr>
        <w:pStyle w:val="Heading4"/>
      </w:pPr>
      <w:r>
        <w:t>Interpretation: All debaters must have contact info on the NSDA 21-22 wiki.</w:t>
      </w:r>
    </w:p>
    <w:p w14:paraId="39DF3C57" w14:textId="77777777" w:rsidR="000939AE" w:rsidRDefault="000939AE" w:rsidP="000939AE">
      <w:pPr>
        <w:pStyle w:val="Heading4"/>
      </w:pPr>
      <w:r>
        <w:t>Violation: You don’t even have a wiki – screenshots below:</w:t>
      </w:r>
    </w:p>
    <w:p w14:paraId="78C1E684" w14:textId="52F36EF9" w:rsidR="000939AE" w:rsidRDefault="000939AE" w:rsidP="000939AE">
      <w:pPr>
        <w:pStyle w:val="Heading4"/>
        <w:rPr>
          <w:rFonts w:asciiTheme="minorHAnsi" w:hAnsiTheme="minorHAnsi" w:cstheme="minorHAnsi"/>
        </w:rPr>
      </w:pPr>
      <w:r w:rsidRPr="006B05C1">
        <w:rPr>
          <w:rFonts w:asciiTheme="minorHAnsi" w:hAnsiTheme="minorHAnsi" w:cstheme="minorHAnsi"/>
        </w:rPr>
        <w:t xml:space="preserve">Drop them on 1AC theory – skews put me at an </w:t>
      </w:r>
      <w:r w:rsidRPr="006B05C1">
        <w:rPr>
          <w:rFonts w:asciiTheme="minorHAnsi" w:hAnsiTheme="minorHAnsi" w:cstheme="minorHAnsi"/>
          <w:u w:val="single"/>
        </w:rPr>
        <w:t>unrecoverable disadvantage</w:t>
      </w:r>
      <w:r w:rsidRPr="006B05C1">
        <w:rPr>
          <w:rFonts w:asciiTheme="minorHAnsi" w:hAnsiTheme="minorHAnsi" w:cstheme="minorHAnsi"/>
        </w:rPr>
        <w:t xml:space="preserve"> from the </w:t>
      </w:r>
      <w:r w:rsidRPr="006B05C1">
        <w:rPr>
          <w:rFonts w:asciiTheme="minorHAnsi" w:hAnsiTheme="minorHAnsi" w:cstheme="minorHAnsi"/>
          <w:u w:val="single"/>
        </w:rPr>
        <w:t>outset</w:t>
      </w:r>
      <w:r w:rsidRPr="006B05C1">
        <w:rPr>
          <w:rFonts w:asciiTheme="minorHAnsi" w:hAnsiTheme="minorHAnsi" w:cstheme="minorHAnsi"/>
        </w:rPr>
        <w:t xml:space="preserve">. Use competing interps on 1AC theory – the negative has 7 minutes to answer the shell. No RVIs – you’d read a counter-interp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6BEAFF36" w14:textId="08B84563" w:rsidR="008757CC" w:rsidRPr="005F368F" w:rsidRDefault="00E71A2C" w:rsidP="008757CC">
      <w:pPr>
        <w:pStyle w:val="Heading3"/>
        <w:rPr>
          <w:rFonts w:asciiTheme="minorHAnsi" w:hAnsiTheme="minorHAnsi" w:cstheme="minorHAnsi"/>
        </w:rPr>
      </w:pPr>
      <w:r w:rsidRPr="005F368F">
        <w:rPr>
          <w:rFonts w:asciiTheme="minorHAnsi" w:hAnsiTheme="minorHAnsi" w:cstheme="minorHAnsi"/>
        </w:rPr>
        <w:t>AC</w:t>
      </w:r>
      <w:r w:rsidR="00274B85">
        <w:rPr>
          <w:rFonts w:asciiTheme="minorHAnsi" w:hAnsiTheme="minorHAnsi" w:cstheme="minorHAnsi"/>
        </w:rPr>
        <w:t xml:space="preserve"> – </w:t>
      </w:r>
      <w:r w:rsidR="0057532D">
        <w:rPr>
          <w:rFonts w:asciiTheme="minorHAnsi" w:hAnsiTheme="minorHAnsi" w:cstheme="minorHAnsi"/>
        </w:rPr>
        <w:t>You’re Going De-Leuze</w:t>
      </w:r>
    </w:p>
    <w:p w14:paraId="0EAD9164" w14:textId="5706E647" w:rsidR="007139C4" w:rsidRPr="005F368F" w:rsidRDefault="007139C4" w:rsidP="007139C4">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w:t>
      </w:r>
      <w:r w:rsidR="00A65C7C" w:rsidRPr="005F368F">
        <w:rPr>
          <w:rFonts w:asciiTheme="minorHAnsi" w:hAnsiTheme="minorHAnsi" w:cstheme="minorHAnsi"/>
        </w:rPr>
        <w:t>our surroundings</w:t>
      </w:r>
      <w:r w:rsidRPr="005F368F">
        <w:rPr>
          <w:rFonts w:asciiTheme="minorHAnsi" w:hAnsiTheme="minorHAnsi" w:cstheme="minorHAnsi"/>
        </w:rPr>
        <w:t xml:space="preserve"> </w:t>
      </w:r>
      <w:r w:rsidR="003F39E6" w:rsidRPr="005F368F">
        <w:rPr>
          <w:rFonts w:asciiTheme="minorHAnsi" w:hAnsiTheme="minorHAnsi" w:cstheme="minorHAnsi"/>
        </w:rPr>
        <w:t xml:space="preserve">through </w:t>
      </w:r>
      <w:r w:rsidR="003F39E6" w:rsidRPr="005F368F">
        <w:rPr>
          <w:rFonts w:asciiTheme="minorHAnsi" w:hAnsiTheme="minorHAnsi" w:cstheme="minorHAnsi"/>
          <w:u w:val="single"/>
        </w:rPr>
        <w:t>time</w:t>
      </w:r>
      <w:r w:rsidR="003F39E6" w:rsidRPr="005F368F">
        <w:rPr>
          <w:rFonts w:asciiTheme="minorHAnsi" w:hAnsiTheme="minorHAnsi" w:cstheme="minorHAnsi"/>
        </w:rPr>
        <w:t xml:space="preserve"> </w:t>
      </w:r>
      <w:r w:rsidR="0063449F" w:rsidRPr="005F368F">
        <w:rPr>
          <w:rFonts w:asciiTheme="minorHAnsi" w:hAnsiTheme="minorHAnsi" w:cstheme="minorHAnsi"/>
        </w:rPr>
        <w:t>shape</w:t>
      </w:r>
      <w:r w:rsidRPr="005F368F">
        <w:rPr>
          <w:rFonts w:asciiTheme="minorHAnsi" w:hAnsiTheme="minorHAnsi" w:cstheme="minorHAnsi"/>
        </w:rPr>
        <w:t xml:space="preserve"> </w:t>
      </w:r>
      <w:r w:rsidR="000E7BE8" w:rsidRPr="005F368F">
        <w:rPr>
          <w:rFonts w:asciiTheme="minorHAnsi" w:hAnsiTheme="minorHAnsi" w:cstheme="minorHAnsi"/>
        </w:rPr>
        <w:t>subjectivity</w:t>
      </w:r>
      <w:r w:rsidRPr="005F368F">
        <w:rPr>
          <w:rFonts w:asciiTheme="minorHAnsi" w:hAnsiTheme="minorHAnsi" w:cstheme="minorHAnsi"/>
        </w:rPr>
        <w:t xml:space="preserve">, yet </w:t>
      </w:r>
      <w:r w:rsidRPr="005F368F">
        <w:rPr>
          <w:rFonts w:asciiTheme="minorHAnsi" w:hAnsiTheme="minorHAnsi" w:cstheme="minorHAnsi"/>
          <w:u w:val="single"/>
        </w:rPr>
        <w:t>representational</w:t>
      </w:r>
      <w:r w:rsidRPr="005F368F">
        <w:rPr>
          <w:rFonts w:asciiTheme="minorHAnsi" w:hAnsiTheme="minorHAnsi" w:cstheme="minorHAnsi"/>
        </w:rPr>
        <w:t xml:space="preserve"> thought ascribes to them a </w:t>
      </w:r>
      <w:r w:rsidRPr="005F368F">
        <w:rPr>
          <w:rFonts w:asciiTheme="minorHAnsi" w:hAnsiTheme="minorHAnsi" w:cstheme="minorHAnsi"/>
          <w:u w:val="single"/>
        </w:rPr>
        <w:t>limited essence</w:t>
      </w:r>
      <w:r w:rsidRPr="005F368F">
        <w:rPr>
          <w:rFonts w:asciiTheme="minorHAnsi" w:hAnsiTheme="minorHAnsi" w:cstheme="minorHAnsi"/>
        </w:rPr>
        <w:t xml:space="preserve"> – </w:t>
      </w:r>
      <w:r w:rsidR="00225EC6">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p>
    <w:p w14:paraId="56E8C426" w14:textId="7D876ED2" w:rsidR="001A2845" w:rsidRPr="005F368F" w:rsidRDefault="001A2845" w:rsidP="001A2845">
      <w:pPr>
        <w:rPr>
          <w:rFonts w:asciiTheme="minorHAnsi" w:hAnsiTheme="minorHAnsi" w:cstheme="minorHAnsi"/>
          <w:color w:val="000000" w:themeColor="text1"/>
          <w:sz w:val="16"/>
          <w:szCs w:val="16"/>
        </w:rPr>
      </w:pPr>
      <w:r w:rsidRPr="005F368F">
        <w:rPr>
          <w:rStyle w:val="Style13ptBold"/>
          <w:rFonts w:asciiTheme="minorHAnsi" w:hAnsiTheme="minorHAnsi" w:cstheme="minorHAnsi"/>
        </w:rPr>
        <w:t xml:space="preserve">Deleuze </w:t>
      </w:r>
      <w:r w:rsidR="00CA3DAA"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rPr>
        <w:t xml:space="preserve">Deleuze, Gilles. Difference and </w:t>
      </w:r>
      <w:proofErr w:type="spellStart"/>
      <w:r w:rsidRPr="005F368F">
        <w:rPr>
          <w:rFonts w:asciiTheme="minorHAnsi" w:hAnsiTheme="minorHAnsi" w:cstheme="minorHAnsi"/>
          <w:color w:val="000000" w:themeColor="text1"/>
        </w:rPr>
        <w:t>Repitition</w:t>
      </w:r>
      <w:proofErr w:type="spellEnd"/>
      <w:r w:rsidRPr="005F368F">
        <w:rPr>
          <w:rFonts w:asciiTheme="minorHAnsi" w:hAnsiTheme="minorHAnsi" w:cstheme="minorHAnsi"/>
          <w:color w:val="000000" w:themeColor="text1"/>
        </w:rPr>
        <w:t>. Translated by Paul Patton. 1968</w:t>
      </w:r>
    </w:p>
    <w:p w14:paraId="62175591" w14:textId="42971344" w:rsidR="001A2845" w:rsidRDefault="001A2845" w:rsidP="007139C4">
      <w:pPr>
        <w:rPr>
          <w:rFonts w:asciiTheme="minorHAnsi" w:hAnsiTheme="minorHAnsi" w:cstheme="minorHAnsi"/>
          <w:color w:val="000000" w:themeColor="text1"/>
        </w:rPr>
      </w:pPr>
      <w:r w:rsidRPr="005F368F">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Descartes's Cogito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operated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with</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two logical values: determination and undetermined 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determination (I think) implies an undetermined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am,</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because 'in order to think one must exist') -</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and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determines it precisely as the existence of a thinking subject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 think therefore I</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 I am a thing which thinks.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entire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Kantian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critique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amounts to objecting against Descartes that it is impossible for determination to bear directly upon the undetermined.</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The</w:t>
      </w:r>
      <w:r w:rsidRPr="005F368F">
        <w:rPr>
          <w:rFonts w:asciiTheme="minorHAnsi" w:hAnsiTheme="minorHAnsi" w:cstheme="minorHAnsi"/>
          <w:b/>
          <w:color w:val="000000" w:themeColor="text1"/>
          <w:u w:val="single"/>
        </w:rPr>
        <w:t xml:space="preserve"> determination </w:t>
      </w:r>
      <w:r w:rsidRPr="00F25E33">
        <w:rPr>
          <w:rFonts w:asciiTheme="minorHAnsi" w:hAnsiTheme="minorHAnsi" w:cstheme="minorHAnsi"/>
          <w:b/>
          <w:color w:val="000000" w:themeColor="text1"/>
          <w:highlight w:val="cyan"/>
          <w:u w:val="single"/>
        </w:rPr>
        <w:t>('I think'</w:t>
      </w:r>
      <w:r w:rsidRPr="005F368F">
        <w:rPr>
          <w:rFonts w:asciiTheme="minorHAnsi" w:hAnsiTheme="minorHAnsi" w:cstheme="minorHAnsi"/>
          <w:b/>
          <w:color w:val="000000" w:themeColor="text1"/>
          <w:u w:val="single"/>
        </w:rPr>
        <w: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obviously</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implies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something undetermined</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('I am'), but</w:t>
      </w:r>
      <w:r w:rsidRPr="00F25E33">
        <w:rPr>
          <w:rFonts w:asciiTheme="minorHAnsi" w:hAnsiTheme="minorHAnsi" w:cstheme="minorHAnsi"/>
          <w:color w:val="000000" w:themeColor="text1"/>
          <w:highlight w:val="cyan"/>
        </w:rPr>
        <w:t xml:space="preserve"> </w:t>
      </w:r>
      <w:r w:rsidRPr="00F25E33">
        <w:rPr>
          <w:rFonts w:asciiTheme="minorHAnsi" w:hAnsiTheme="minorHAnsi" w:cstheme="minorHAnsi"/>
          <w:b/>
          <w:color w:val="000000" w:themeColor="text1"/>
          <w:highlight w:val="cyan"/>
          <w:u w:val="single"/>
        </w:rPr>
        <w:t xml:space="preserve">nothing </w:t>
      </w:r>
      <w:r w:rsidRPr="005F368F">
        <w:rPr>
          <w:rFonts w:asciiTheme="minorHAnsi" w:hAnsiTheme="minorHAnsi" w:cstheme="minorHAnsi"/>
          <w:b/>
          <w:color w:val="000000" w:themeColor="text1"/>
          <w:u w:val="single"/>
        </w:rPr>
        <w:t xml:space="preserve">so far </w:t>
      </w:r>
      <w:r w:rsidRPr="00F25E33">
        <w:rPr>
          <w:rFonts w:asciiTheme="minorHAnsi" w:hAnsiTheme="minorHAnsi" w:cstheme="minorHAnsi"/>
          <w:b/>
          <w:color w:val="000000" w:themeColor="text1"/>
          <w:highlight w:val="cyan"/>
          <w:u w:val="single"/>
        </w:rPr>
        <w:t xml:space="preserve">tells us how </w:t>
      </w:r>
      <w:r w:rsidRPr="005F368F">
        <w:rPr>
          <w:rFonts w:asciiTheme="minorHAnsi" w:hAnsiTheme="minorHAnsi" w:cstheme="minorHAnsi"/>
          <w:b/>
          <w:color w:val="000000" w:themeColor="text1"/>
          <w:u w:val="single"/>
        </w:rPr>
        <w:t>it is that</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this undetermined is</w:t>
      </w:r>
      <w:r w:rsidRPr="005F368F">
        <w:rPr>
          <w:rFonts w:asciiTheme="minorHAnsi" w:hAnsiTheme="minorHAnsi" w:cstheme="minorHAnsi"/>
          <w:b/>
          <w:color w:val="000000" w:themeColor="text1"/>
          <w:u w:val="single"/>
        </w:rPr>
        <w:t xml:space="preserve"> </w:t>
      </w:r>
      <w:r w:rsidRPr="00F25E33">
        <w:rPr>
          <w:rFonts w:asciiTheme="minorHAnsi" w:hAnsiTheme="minorHAnsi" w:cstheme="minorHAnsi"/>
          <w:b/>
          <w:color w:val="000000" w:themeColor="text1"/>
          <w:highlight w:val="cyan"/>
          <w:u w:val="single"/>
        </w:rPr>
        <w:t>determinable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 the 'I think'</w:t>
      </w:r>
      <w:r w:rsidRPr="005F368F">
        <w:rPr>
          <w:rFonts w:asciiTheme="minorHAnsi" w:hAnsiTheme="minorHAnsi" w:cstheme="minorHAnsi"/>
          <w:color w:val="000000" w:themeColor="text1"/>
          <w:sz w:val="12"/>
          <w:szCs w:val="12"/>
        </w:rPr>
        <w:t xml:space="preserve">: 'in the consciousness of myself in mere thought I am the being itself although nothing in myself is thereby given for </w:t>
      </w:r>
      <w:r w:rsidRPr="009E3EBA">
        <w:rPr>
          <w:rFonts w:asciiTheme="minorHAnsi" w:hAnsiTheme="minorHAnsi" w:cstheme="minorHAnsi"/>
          <w:color w:val="000000" w:themeColor="text1"/>
          <w:sz w:val="12"/>
          <w:szCs w:val="12"/>
        </w:rPr>
        <w:t>thought.'8</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Kant</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 xml:space="preserve">therefore </w:t>
      </w:r>
      <w:r w:rsidRPr="009E3EBA">
        <w:rPr>
          <w:rFonts w:asciiTheme="minorHAnsi" w:hAnsiTheme="minorHAnsi" w:cstheme="minorHAnsi"/>
          <w:b/>
          <w:color w:val="000000" w:themeColor="text1"/>
          <w:u w:val="single"/>
        </w:rPr>
        <w:t>adds</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a third logical value: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the determinable</w:t>
      </w:r>
      <w:r w:rsidRPr="009E3EBA">
        <w:rPr>
          <w:rFonts w:asciiTheme="minorHAnsi" w:hAnsiTheme="minorHAnsi" w:cstheme="minorHAnsi"/>
          <w:color w:val="000000" w:themeColor="text1"/>
          <w:sz w:val="12"/>
          <w:szCs w:val="12"/>
        </w:rPr>
        <w:t xml:space="preserve">, or rather the form in which the undetermined is determinable (by the deter­ </w:t>
      </w:r>
      <w:proofErr w:type="spellStart"/>
      <w:r w:rsidRPr="009E3EBA">
        <w:rPr>
          <w:rFonts w:asciiTheme="minorHAnsi" w:hAnsiTheme="minorHAnsi" w:cstheme="minorHAnsi"/>
          <w:color w:val="000000" w:themeColor="text1"/>
          <w:sz w:val="12"/>
          <w:szCs w:val="12"/>
        </w:rPr>
        <w:t>mination</w:t>
      </w:r>
      <w:proofErr w:type="spellEnd"/>
      <w:r w:rsidRPr="009E3EBA">
        <w:rPr>
          <w:rFonts w:asciiTheme="minorHAnsi" w:hAnsiTheme="minorHAnsi" w:cstheme="minorHAnsi"/>
          <w:color w:val="000000" w:themeColor="text1"/>
          <w:sz w:val="12"/>
          <w:szCs w:val="12"/>
        </w:rPr>
        <w:t>). This third value suffices to make logic a transcendental instance. It amounts to the discovery of Difference - no longer in the form of an empirical difference between two determinations, but</w:t>
      </w:r>
      <w:r w:rsidRPr="009E3EBA">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in</w:t>
      </w:r>
      <w:r w:rsidRPr="009E3EBA">
        <w:rPr>
          <w:rFonts w:asciiTheme="minorHAnsi" w:hAnsiTheme="minorHAnsi" w:cstheme="minorHAnsi"/>
          <w:b/>
          <w:color w:val="000000" w:themeColor="text1"/>
          <w:u w:val="single"/>
        </w:rPr>
        <w:t xml:space="preserve"> the form of a </w:t>
      </w:r>
      <w:r w:rsidRPr="00F25E33">
        <w:rPr>
          <w:rFonts w:asciiTheme="minorHAnsi" w:hAnsiTheme="minorHAnsi" w:cstheme="minorHAnsi"/>
          <w:b/>
          <w:color w:val="000000" w:themeColor="text1"/>
          <w:highlight w:val="cyan"/>
          <w:u w:val="single"/>
        </w:rPr>
        <w:t>transcendental</w:t>
      </w:r>
      <w:r w:rsidR="00434EFC" w:rsidRPr="00F25E33">
        <w:rPr>
          <w:rFonts w:asciiTheme="minorHAnsi" w:hAnsiTheme="minorHAnsi" w:cstheme="minorHAnsi"/>
          <w:color w:val="000000" w:themeColor="text1"/>
          <w:highlight w:val="cyan"/>
          <w:u w:val="single"/>
        </w:rPr>
        <w:t xml:space="preserve"> </w:t>
      </w:r>
      <w:r w:rsidR="00434EFC" w:rsidRPr="00F25E33">
        <w:rPr>
          <w:rFonts w:asciiTheme="minorHAnsi" w:hAnsiTheme="minorHAnsi" w:cstheme="minorHAnsi"/>
          <w:b/>
          <w:color w:val="000000" w:themeColor="text1"/>
          <w:highlight w:val="cyan"/>
          <w:u w:val="single"/>
        </w:rPr>
        <w:t>d</w:t>
      </w:r>
      <w:r w:rsidRPr="00F25E33">
        <w:rPr>
          <w:rFonts w:asciiTheme="minorHAnsi" w:hAnsiTheme="minorHAnsi" w:cstheme="minorHAnsi"/>
          <w:b/>
          <w:color w:val="000000" w:themeColor="text1"/>
          <w:highlight w:val="cyan"/>
          <w:u w:val="single"/>
        </w:rPr>
        <w:t>ifference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Determination as such and what it determines;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no[t] longer in the form of an external difference which separates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but in the form of an</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 xml:space="preserve">internal Difference </w:t>
      </w:r>
      <w:r w:rsidRPr="00F25E33">
        <w:rPr>
          <w:rFonts w:asciiTheme="minorHAnsi" w:hAnsiTheme="minorHAnsi" w:cstheme="minorHAnsi"/>
          <w:b/>
          <w:color w:val="000000" w:themeColor="text1"/>
          <w:highlight w:val="cyan"/>
          <w:u w:val="single"/>
        </w:rPr>
        <w:t>which establishes an a priori relation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thought an</w:t>
      </w:r>
      <w:r w:rsidRPr="005F368F">
        <w:rPr>
          <w:rFonts w:asciiTheme="minorHAnsi" w:hAnsiTheme="minorHAnsi" w:cstheme="minorHAnsi"/>
          <w:color w:val="000000" w:themeColor="text1"/>
          <w:sz w:val="12"/>
          <w:szCs w:val="12"/>
        </w:rPr>
        <w:t xml:space="preserve">d being. Kant's answer is well known: the form under which undetermined existence is determinable by the 'I think' is that of time ...9 The consequences of this are extreme: </w:t>
      </w:r>
      <w:r w:rsidRPr="005F368F">
        <w:rPr>
          <w:rFonts w:asciiTheme="minorHAnsi" w:hAnsiTheme="minorHAnsi" w:cstheme="minorHAnsi"/>
          <w:b/>
          <w:color w:val="000000" w:themeColor="text1"/>
          <w:u w:val="single"/>
        </w:rPr>
        <w:t xml:space="preserve">my </w:t>
      </w:r>
      <w:r w:rsidRPr="00F25E33">
        <w:rPr>
          <w:rFonts w:asciiTheme="minorHAnsi" w:hAnsiTheme="minorHAnsi" w:cstheme="minorHAnsi"/>
          <w:b/>
          <w:color w:val="000000" w:themeColor="text1"/>
          <w:highlight w:val="cyan"/>
          <w:u w:val="single"/>
        </w:rPr>
        <w:t>undetermined existence can be determined only within time</w:t>
      </w:r>
      <w:r w:rsidRPr="005F368F">
        <w:rPr>
          <w:rFonts w:asciiTheme="minorHAnsi" w:hAnsiTheme="minorHAnsi" w:cstheme="minorHAnsi"/>
          <w:b/>
          <w:color w:val="000000" w:themeColor="text1"/>
          <w:u w:val="single"/>
        </w:rPr>
        <w:t xml:space="preserve"> as the existence of a</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phenomenon</w:t>
      </w:r>
      <w:r w:rsidRPr="005F368F">
        <w:rPr>
          <w:rFonts w:asciiTheme="minorHAnsi" w:hAnsiTheme="minorHAnsi" w:cstheme="minorHAnsi"/>
          <w:color w:val="000000" w:themeColor="text1"/>
          <w:sz w:val="12"/>
          <w:szCs w:val="12"/>
        </w:rPr>
        <w:t>, of a passive, receptive phenomenal subject appearing within time. As a result</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the spontaneity of which I am</w:t>
      </w:r>
      <w:r w:rsidRPr="00F25E33">
        <w:rPr>
          <w:rFonts w:asciiTheme="minorHAnsi" w:hAnsiTheme="minorHAnsi" w:cstheme="minorHAnsi"/>
          <w:color w:val="000000" w:themeColor="text1"/>
          <w:highlight w:val="cyan"/>
        </w:rPr>
        <w:t xml:space="preserve"> </w:t>
      </w:r>
      <w:r w:rsidRPr="00F25E33">
        <w:rPr>
          <w:rFonts w:asciiTheme="minorHAnsi" w:hAnsiTheme="minorHAnsi" w:cstheme="minorHAnsi"/>
          <w:b/>
          <w:color w:val="000000" w:themeColor="text1"/>
          <w:highlight w:val="cyan"/>
          <w:u w:val="single"/>
        </w:rPr>
        <w:t>conscious in the 'I think' cannot</w:t>
      </w:r>
      <w:r w:rsidRPr="00F25E33">
        <w:rPr>
          <w:rFonts w:asciiTheme="minorHAnsi" w:hAnsiTheme="minorHAnsi" w:cstheme="minorHAnsi"/>
          <w:color w:val="000000" w:themeColor="text1"/>
          <w:highlight w:val="cyan"/>
        </w:rPr>
        <w:t xml:space="preserve"> </w:t>
      </w:r>
      <w:r w:rsidRPr="00F25E33">
        <w:rPr>
          <w:rFonts w:asciiTheme="minorHAnsi" w:hAnsiTheme="minorHAnsi" w:cstheme="minorHAnsi"/>
          <w:b/>
          <w:color w:val="000000" w:themeColor="text1"/>
          <w:highlight w:val="cyan"/>
          <w:u w:val="single"/>
        </w:rPr>
        <w:t>be understood as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attribute of a </w:t>
      </w:r>
      <w:r w:rsidRPr="00F25E33">
        <w:rPr>
          <w:rFonts w:asciiTheme="minorHAnsi" w:hAnsiTheme="minorHAnsi" w:cstheme="minorHAnsi"/>
          <w:b/>
          <w:color w:val="000000" w:themeColor="text1"/>
          <w:highlight w:val="cyan"/>
          <w:u w:val="single"/>
        </w:rPr>
        <w:t>substantial</w:t>
      </w:r>
      <w:r w:rsidRPr="00F25E33">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and spontaneous</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being</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 xml:space="preserve">but </w:t>
      </w:r>
      <w:r w:rsidRPr="005F368F">
        <w:rPr>
          <w:rFonts w:asciiTheme="minorHAnsi" w:hAnsiTheme="minorHAnsi" w:cstheme="minorHAnsi"/>
          <w:b/>
          <w:color w:val="000000" w:themeColor="text1"/>
          <w:u w:val="single"/>
        </w:rPr>
        <w:t xml:space="preserve">only </w:t>
      </w:r>
      <w:r w:rsidRPr="00F25E33">
        <w:rPr>
          <w:rFonts w:asciiTheme="minorHAnsi" w:hAnsiTheme="minorHAnsi" w:cstheme="minorHAnsi"/>
          <w:b/>
          <w:color w:val="000000" w:themeColor="text1"/>
          <w:highlight w:val="cyan"/>
          <w:u w:val="single"/>
        </w:rPr>
        <w:t>as</w:t>
      </w:r>
      <w:r w:rsidRPr="0095528B">
        <w:rPr>
          <w:rFonts w:asciiTheme="minorHAnsi" w:hAnsiTheme="minorHAnsi" w:cstheme="minorHAnsi"/>
          <w:b/>
          <w:color w:val="000000" w:themeColor="text1"/>
          <w:u w:val="single"/>
        </w:rPr>
        <w:t xml:space="preserve"> the </w:t>
      </w:r>
      <w:r w:rsidRPr="00F25E33">
        <w:rPr>
          <w:rFonts w:asciiTheme="minorHAnsi" w:hAnsiTheme="minorHAnsi" w:cstheme="minorHAnsi"/>
          <w:b/>
          <w:color w:val="000000" w:themeColor="text1"/>
          <w:highlight w:val="cyan"/>
          <w:u w:val="single"/>
        </w:rPr>
        <w:t>affection</w:t>
      </w:r>
      <w:r w:rsidRPr="00F25E33">
        <w:rPr>
          <w:rFonts w:asciiTheme="minorHAnsi" w:hAnsiTheme="minorHAnsi" w:cstheme="minorHAnsi"/>
          <w:color w:val="000000" w:themeColor="text1"/>
          <w:highlight w:val="cyan"/>
        </w:rPr>
        <w:t xml:space="preserve"> </w:t>
      </w:r>
      <w:r w:rsidRPr="00F25E33">
        <w:rPr>
          <w:rFonts w:asciiTheme="minorHAnsi" w:hAnsiTheme="minorHAnsi" w:cstheme="minorHAnsi"/>
          <w:b/>
          <w:color w:val="000000" w:themeColor="text1"/>
          <w:highlight w:val="cyan"/>
          <w:u w:val="single"/>
        </w:rPr>
        <w:t>of a passive self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which experiences its own thought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 its own intelligence, that by virtue of which it can say I - being exercised in it and upon it but not by it. Here begins a long and inexhaustible story: I is </w:t>
      </w:r>
      <w:proofErr w:type="spellStart"/>
      <w:r w:rsidRPr="005F368F">
        <w:rPr>
          <w:rFonts w:asciiTheme="minorHAnsi" w:hAnsiTheme="minorHAnsi" w:cstheme="minorHAnsi"/>
          <w:color w:val="000000" w:themeColor="text1"/>
          <w:sz w:val="12"/>
          <w:szCs w:val="12"/>
        </w:rPr>
        <w:t>an other</w:t>
      </w:r>
      <w:proofErr w:type="spellEnd"/>
      <w:r w:rsidRPr="005F368F">
        <w:rPr>
          <w:rFonts w:asciiTheme="minorHAnsi" w:hAnsiTheme="minorHAnsi" w:cstheme="minorHAnsi"/>
          <w:color w:val="000000" w:themeColor="text1"/>
          <w:sz w:val="12"/>
          <w:szCs w:val="12"/>
        </w:rPr>
        <w:t>, or the paradox of inner sense.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activity of thought applies </w:t>
      </w:r>
      <w:r w:rsidRPr="005F368F">
        <w:rPr>
          <w:rFonts w:asciiTheme="minorHAnsi" w:hAnsiTheme="minorHAnsi" w:cstheme="minorHAnsi"/>
          <w:color w:val="000000" w:themeColor="text1"/>
          <w:sz w:val="12"/>
          <w:szCs w:val="12"/>
        </w:rPr>
        <w:t>to a receptive being</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 a passive subject which represents that activity to itself rather than enacts it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which experiences its effect rather than initiates it, and which lives it like an </w:t>
      </w:r>
      <w:r w:rsidRPr="009E3EBA">
        <w:rPr>
          <w:rFonts w:asciiTheme="minorHAnsi" w:hAnsiTheme="minorHAnsi" w:cstheme="minorHAnsi"/>
          <w:color w:val="000000" w:themeColor="text1"/>
          <w:sz w:val="12"/>
          <w:szCs w:val="12"/>
        </w:rPr>
        <w:t>Other within itself.</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To 'I think' and 'I am' must be added the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self</w:t>
      </w:r>
      <w:r w:rsidRPr="009E3EBA">
        <w:rPr>
          <w:rFonts w:asciiTheme="minorHAnsi" w:hAnsiTheme="minorHAnsi" w:cstheme="minorHAnsi"/>
          <w:color w:val="000000" w:themeColor="text1"/>
        </w:rPr>
        <w:t xml:space="preserve"> - </w:t>
      </w:r>
      <w:r w:rsidRPr="009E3EBA">
        <w:rPr>
          <w:rFonts w:asciiTheme="minorHAnsi" w:hAnsiTheme="minorHAnsi" w:cstheme="minorHAnsi"/>
          <w:b/>
          <w:color w:val="000000" w:themeColor="text1"/>
          <w:u w:val="single"/>
        </w:rPr>
        <w:t>that is, the passive position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namely</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time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Nor is 'add' entirely the right w</w:t>
      </w:r>
      <w:r w:rsidRPr="005F368F">
        <w:rPr>
          <w:rFonts w:asciiTheme="minorHAnsi" w:hAnsiTheme="minorHAnsi" w:cstheme="minorHAnsi"/>
          <w:color w:val="000000" w:themeColor="text1"/>
          <w:sz w:val="12"/>
          <w:szCs w:val="12"/>
        </w:rPr>
        <w:t xml:space="preserve">ord here, since it is rather a matter of establishing the difference and </w:t>
      </w:r>
      <w:proofErr w:type="spellStart"/>
      <w:r w:rsidRPr="005F368F">
        <w:rPr>
          <w:rFonts w:asciiTheme="minorHAnsi" w:hAnsiTheme="minorHAnsi" w:cstheme="minorHAnsi"/>
          <w:color w:val="000000" w:themeColor="text1"/>
          <w:sz w:val="12"/>
          <w:szCs w:val="12"/>
        </w:rPr>
        <w:t>interiorising</w:t>
      </w:r>
      <w:proofErr w:type="spellEnd"/>
      <w:r w:rsidRPr="005F368F">
        <w:rPr>
          <w:rFonts w:asciiTheme="minorHAnsi" w:hAnsiTheme="minorHAnsi" w:cstheme="minorHAnsi"/>
          <w:color w:val="000000" w:themeColor="text1"/>
          <w:sz w:val="12"/>
          <w:szCs w:val="12"/>
        </w:rPr>
        <w:t xml:space="preserve"> it within being and thought. It is as though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were fractured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from one end to the other: fractured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 pure and empty form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time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this form it is the correlate of the passive self which appears in time</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Time signifies a</w:t>
      </w:r>
      <w:r w:rsidRPr="00F25E33">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fault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or a</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fracture in the I and a passivity in the self</w:t>
      </w:r>
      <w:r w:rsidRPr="00F25E33">
        <w:rPr>
          <w:rFonts w:asciiTheme="minorHAnsi" w:hAnsiTheme="minorHAnsi" w:cstheme="minorHAnsi"/>
          <w:color w:val="000000" w:themeColor="text1"/>
          <w:sz w:val="12"/>
          <w:szCs w:val="12"/>
          <w:highlight w:val="cyan"/>
        </w:rPr>
        <w:t xml:space="preserve">, and </w:t>
      </w:r>
      <w:r w:rsidRPr="005F368F">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5F368F">
        <w:rPr>
          <w:rFonts w:asciiTheme="minorHAnsi" w:hAnsiTheme="minorHAnsi" w:cstheme="minorHAnsi"/>
          <w:b/>
          <w:color w:val="000000" w:themeColor="text1"/>
          <w:u w:val="single"/>
        </w:rPr>
        <w:t>Descartes could draw his conclusion only by expelling time, by reducing the Cogito to an instant</w:t>
      </w:r>
      <w:r w:rsidRPr="005F368F">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w:t>
      </w:r>
      <w:proofErr w:type="spellStart"/>
      <w:r w:rsidRPr="005F368F">
        <w:rPr>
          <w:rFonts w:asciiTheme="minorHAnsi" w:hAnsiTheme="minorHAnsi" w:cstheme="minorHAnsi"/>
          <w:color w:val="000000" w:themeColor="text1"/>
          <w:sz w:val="12"/>
          <w:szCs w:val="12"/>
        </w:rPr>
        <w:t>tt</w:t>
      </w:r>
      <w:proofErr w:type="spellEnd"/>
      <w:r w:rsidRPr="005F368F">
        <w:rPr>
          <w:rFonts w:asciiTheme="minorHAnsi" w:hAnsiTheme="minorHAnsi" w:cstheme="minorHAnsi"/>
          <w:color w:val="000000" w:themeColor="text1"/>
          <w:sz w:val="12"/>
          <w:szCs w:val="12"/>
        </w:rPr>
        <w:t xml:space="preserve">. If the greatest </w:t>
      </w:r>
      <w:proofErr w:type="spellStart"/>
      <w:r w:rsidRPr="005F368F">
        <w:rPr>
          <w:rFonts w:asciiTheme="minorHAnsi" w:hAnsiTheme="minorHAnsi" w:cstheme="minorHAnsi"/>
          <w:color w:val="000000" w:themeColor="text1"/>
          <w:sz w:val="12"/>
          <w:szCs w:val="12"/>
        </w:rPr>
        <w:t>tmttattve</w:t>
      </w:r>
      <w:proofErr w:type="spellEnd"/>
      <w:r w:rsidRPr="005F368F">
        <w:rPr>
          <w:rFonts w:asciiTheme="minorHAnsi" w:hAnsiTheme="minorHAnsi" w:cstheme="minorHAnsi"/>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5F368F">
        <w:rPr>
          <w:rFonts w:asciiTheme="minorHAnsi" w:hAnsiTheme="minorHAnsi" w:cstheme="minorHAnsi"/>
          <w:color w:val="000000" w:themeColor="text1"/>
          <w:sz w:val="12"/>
          <w:szCs w:val="12"/>
        </w:rPr>
        <w:t>ontraction</w:t>
      </w:r>
      <w:proofErr w:type="spellEnd"/>
      <w:r w:rsidRPr="005F368F">
        <w:rPr>
          <w:rFonts w:asciiTheme="minorHAnsi" w:hAnsiTheme="minorHAnsi" w:cstheme="minorHAnsi"/>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5F368F">
        <w:rPr>
          <w:rFonts w:asciiTheme="minorHAnsi" w:hAnsiTheme="minorHAnsi" w:cstheme="minorHAnsi"/>
          <w:color w:val="000000" w:themeColor="text1"/>
          <w:sz w:val="12"/>
          <w:szCs w:val="12"/>
        </w:rPr>
        <w:t>Holderlin</w:t>
      </w:r>
      <w:proofErr w:type="spellEnd"/>
      <w:r w:rsidRPr="005F368F">
        <w:rPr>
          <w:rFonts w:asciiTheme="minorHAnsi" w:hAnsiTheme="minorHAnsi" w:cstheme="minorHAnsi"/>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5F368F">
        <w:rPr>
          <w:rFonts w:asciiTheme="minorHAnsi" w:hAnsiTheme="minorHAnsi" w:cstheme="minorHAnsi"/>
          <w:color w:val="000000" w:themeColor="text1"/>
          <w:sz w:val="12"/>
          <w:szCs w:val="12"/>
        </w:rPr>
        <w:t>Holderlin</w:t>
      </w:r>
      <w:proofErr w:type="spellEnd"/>
      <w:r w:rsidRPr="005F368F">
        <w:rPr>
          <w:rFonts w:asciiTheme="minorHAnsi" w:hAnsiTheme="minorHAnsi" w:cstheme="minorHAnsi"/>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5F368F">
        <w:rPr>
          <w:rFonts w:asciiTheme="minorHAnsi" w:hAnsiTheme="minorHAnsi" w:cstheme="minorHAnsi"/>
          <w:color w:val="000000" w:themeColor="text1"/>
        </w:rPr>
        <w:t xml:space="preserve"> </w:t>
      </w:r>
    </w:p>
    <w:p w14:paraId="0AD29058" w14:textId="77777777" w:rsidR="005622DC" w:rsidRPr="005F368F" w:rsidRDefault="005622DC" w:rsidP="007C659B">
      <w:pPr>
        <w:rPr>
          <w:rStyle w:val="StyleUnderline"/>
          <w:rFonts w:asciiTheme="minorHAnsi" w:hAnsiTheme="minorHAnsi" w:cstheme="minorHAnsi"/>
          <w:color w:val="000000" w:themeColor="text1"/>
          <w:u w:val="none"/>
        </w:rPr>
      </w:pPr>
    </w:p>
    <w:p w14:paraId="544D1D3E" w14:textId="1F52C856" w:rsidR="001A2007" w:rsidRPr="005F368F" w:rsidRDefault="001A2007" w:rsidP="001A2007">
      <w:pPr>
        <w:pStyle w:val="Heading4"/>
        <w:rPr>
          <w:rFonts w:asciiTheme="minorHAnsi" w:hAnsiTheme="minorHAnsi" w:cstheme="minorHAnsi"/>
        </w:rPr>
      </w:pPr>
      <w:r w:rsidRPr="005F368F">
        <w:rPr>
          <w:rFonts w:asciiTheme="minorHAnsi" w:hAnsiTheme="minorHAnsi" w:cstheme="minorHAnsi"/>
        </w:rPr>
        <w:t xml:space="preserve">Our </w:t>
      </w:r>
      <w:r w:rsidRPr="005F368F">
        <w:rPr>
          <w:rFonts w:asciiTheme="minorHAnsi" w:hAnsiTheme="minorHAnsi" w:cstheme="minorHAnsi"/>
          <w:u w:val="single"/>
        </w:rPr>
        <w:t>instability</w:t>
      </w:r>
      <w:r w:rsidRPr="005F368F">
        <w:rPr>
          <w:rFonts w:asciiTheme="minorHAnsi" w:hAnsiTheme="minorHAnsi" w:cstheme="minorHAnsi"/>
        </w:rPr>
        <w:t xml:space="preserve"> necessitates power structures of </w:t>
      </w:r>
      <w:r w:rsidRPr="005F368F">
        <w:rPr>
          <w:rFonts w:asciiTheme="minorHAnsi" w:hAnsiTheme="minorHAnsi" w:cstheme="minorHAnsi"/>
          <w:u w:val="single"/>
        </w:rPr>
        <w:t>rhizomatic becoming</w:t>
      </w:r>
      <w:r w:rsidRPr="005F368F">
        <w:rPr>
          <w:rFonts w:asciiTheme="minorHAnsi" w:hAnsiTheme="minorHAnsi" w:cstheme="minorHAnsi"/>
        </w:rPr>
        <w:t xml:space="preserve"> that embrace </w:t>
      </w:r>
      <w:r w:rsidRPr="005F368F">
        <w:rPr>
          <w:rFonts w:asciiTheme="minorHAnsi" w:hAnsiTheme="minorHAnsi" w:cstheme="minorHAnsi"/>
          <w:u w:val="single"/>
        </w:rPr>
        <w:t>difference</w:t>
      </w:r>
      <w:r w:rsidRPr="005F368F">
        <w:rPr>
          <w:rFonts w:asciiTheme="minorHAnsi" w:hAnsiTheme="minorHAnsi" w:cstheme="minorHAnsi"/>
        </w:rPr>
        <w:t xml:space="preserve">. Dominant </w:t>
      </w:r>
      <w:r w:rsidRPr="005F368F">
        <w:rPr>
          <w:rFonts w:asciiTheme="minorHAnsi" w:hAnsiTheme="minorHAnsi" w:cstheme="minorHAnsi"/>
          <w:u w:val="single"/>
        </w:rPr>
        <w:t>economic</w:t>
      </w:r>
      <w:r w:rsidRPr="005F368F">
        <w:rPr>
          <w:rFonts w:asciiTheme="minorHAnsi" w:hAnsiTheme="minorHAnsi" w:cstheme="minorHAnsi"/>
        </w:rPr>
        <w:t xml:space="preserve"> models </w:t>
      </w:r>
      <w:r w:rsidRPr="005F368F">
        <w:rPr>
          <w:rFonts w:asciiTheme="minorHAnsi" w:hAnsiTheme="minorHAnsi" w:cstheme="minorHAnsi"/>
          <w:u w:val="single"/>
        </w:rPr>
        <w:t>repress</w:t>
      </w:r>
      <w:r w:rsidRPr="005F368F">
        <w:rPr>
          <w:rFonts w:asciiTheme="minorHAnsi" w:hAnsiTheme="minorHAnsi" w:cstheme="minorHAnsi"/>
        </w:rPr>
        <w:t xml:space="preserve"> creative desires and </w:t>
      </w:r>
      <w:r w:rsidRPr="005F368F">
        <w:rPr>
          <w:rFonts w:asciiTheme="minorHAnsi" w:hAnsiTheme="minorHAnsi" w:cstheme="minorHAnsi"/>
          <w:u w:val="single"/>
        </w:rPr>
        <w:t>over-code</w:t>
      </w:r>
      <w:r w:rsidRPr="005F368F">
        <w:rPr>
          <w:rFonts w:asciiTheme="minorHAnsi" w:hAnsiTheme="minorHAnsi" w:cstheme="minorHAnsi"/>
        </w:rPr>
        <w:t xml:space="preserve"> social life – fields that are not intelligible within </w:t>
      </w:r>
      <w:r w:rsidR="00E57352" w:rsidRPr="005F368F">
        <w:rPr>
          <w:rFonts w:asciiTheme="minorHAnsi" w:hAnsiTheme="minorHAnsi" w:cstheme="minorHAnsi"/>
          <w:u w:val="single"/>
        </w:rPr>
        <w:t>straited</w:t>
      </w:r>
      <w:r w:rsidR="00E57352" w:rsidRPr="005F368F">
        <w:rPr>
          <w:rFonts w:asciiTheme="minorHAnsi" w:hAnsiTheme="minorHAnsi" w:cstheme="minorHAnsi"/>
        </w:rPr>
        <w:t xml:space="preserve"> space</w:t>
      </w:r>
      <w:r w:rsidRPr="005F368F">
        <w:rPr>
          <w:rFonts w:asciiTheme="minorHAnsi" w:hAnsiTheme="minorHAnsi" w:cstheme="minorHAnsi"/>
        </w:rPr>
        <w:t xml:space="preserve"> are excluded as </w:t>
      </w:r>
      <w:r w:rsidRPr="005F368F">
        <w:rPr>
          <w:rFonts w:asciiTheme="minorHAnsi" w:hAnsiTheme="minorHAnsi" w:cstheme="minorHAnsi"/>
          <w:u w:val="single"/>
        </w:rPr>
        <w:t>deviant</w:t>
      </w:r>
      <w:r w:rsidRPr="005F368F">
        <w:rPr>
          <w:rFonts w:asciiTheme="minorHAnsi" w:hAnsiTheme="minorHAnsi" w:cstheme="minorHAnsi"/>
        </w:rPr>
        <w:t xml:space="preserve">. </w:t>
      </w:r>
    </w:p>
    <w:p w14:paraId="1D676AA7" w14:textId="1F082ACB" w:rsidR="007139C4" w:rsidRPr="005F368F" w:rsidRDefault="007139C4" w:rsidP="001A2007">
      <w:pPr>
        <w:widowControl w:val="0"/>
        <w:rPr>
          <w:rFonts w:asciiTheme="minorHAnsi" w:hAnsiTheme="minorHAnsi" w:cstheme="minorHAnsi"/>
          <w:sz w:val="14"/>
          <w:szCs w:val="14"/>
        </w:rPr>
      </w:pPr>
      <w:r w:rsidRPr="005F368F">
        <w:rPr>
          <w:rFonts w:asciiTheme="minorHAnsi" w:hAnsiTheme="minorHAnsi" w:cstheme="minorHAnsi"/>
          <w:b/>
          <w:sz w:val="26"/>
          <w:szCs w:val="26"/>
        </w:rPr>
        <w:t>Rowe 13</w:t>
      </w:r>
      <w:r w:rsidR="001A2007" w:rsidRPr="005F368F">
        <w:rPr>
          <w:rFonts w:asciiTheme="minorHAnsi" w:hAnsiTheme="minorHAnsi" w:cstheme="minorHAnsi"/>
          <w:b/>
          <w:sz w:val="26"/>
          <w:szCs w:val="26"/>
        </w:rPr>
        <w:t xml:space="preserve"> </w:t>
      </w:r>
      <w:r w:rsidR="00356AB5" w:rsidRPr="005F368F">
        <w:rPr>
          <w:rFonts w:asciiTheme="minorHAnsi" w:hAnsiTheme="minorHAnsi" w:cstheme="minorHAnsi"/>
        </w:rPr>
        <w:t xml:space="preserve">– </w:t>
      </w:r>
      <w:r w:rsidR="001A2007" w:rsidRPr="005F368F">
        <w:rPr>
          <w:rFonts w:asciiTheme="minorHAnsi" w:hAnsiTheme="minorHAnsi" w:cstheme="minorHAnsi"/>
        </w:rPr>
        <w:t>R</w:t>
      </w:r>
      <w:r w:rsidRPr="005F368F">
        <w:rPr>
          <w:rFonts w:asciiTheme="minorHAnsi" w:hAnsiTheme="minorHAnsi" w:cstheme="minorHAnsi"/>
        </w:rPr>
        <w:t>owe, J. E. (2013). Understanding economic development as a Deleuzian “plateau.” Local Economy, 28(1), 99–113. doi:10.1177/0269094212465580</w:t>
      </w:r>
      <w:r w:rsidR="00F11C88">
        <w:rPr>
          <w:rFonts w:asciiTheme="minorHAnsi" w:hAnsiTheme="minorHAnsi" w:cstheme="minorHAnsi"/>
        </w:rPr>
        <w:t>, Agastya</w:t>
      </w:r>
    </w:p>
    <w:p w14:paraId="2D2D6F39" w14:textId="4AF840EE" w:rsidR="00D3527D" w:rsidRDefault="007139C4" w:rsidP="00552230">
      <w:pPr>
        <w:widowControl w:val="0"/>
        <w:rPr>
          <w:rFonts w:asciiTheme="minorHAnsi" w:hAnsiTheme="minorHAnsi" w:cstheme="minorHAnsi"/>
          <w:sz w:val="16"/>
          <w:szCs w:val="16"/>
        </w:rPr>
      </w:pPr>
      <w:r w:rsidRPr="005F368F">
        <w:rPr>
          <w:rFonts w:asciiTheme="minorHAnsi" w:hAnsiTheme="minorHAnsi" w:cstheme="minorHAnsi"/>
          <w:sz w:val="16"/>
          <w:szCs w:val="16"/>
        </w:rPr>
        <w:t xml:space="preserve">Understanding economic development as a Deleuzian ‘plateau’ </w:t>
      </w:r>
      <w:r w:rsidRPr="005F368F">
        <w:rPr>
          <w:rFonts w:asciiTheme="minorHAnsi" w:hAnsiTheme="minorHAnsi" w:cstheme="minorHAnsi"/>
          <w:u w:val="single"/>
        </w:rPr>
        <w:t>Crafting an economic development strategy from a Deleuzian poststructuralist perspective can be likened to a series of plateaus</w:t>
      </w:r>
      <w:r w:rsidRPr="005F368F">
        <w:rPr>
          <w:rFonts w:asciiTheme="minorHAnsi" w:hAnsiTheme="minorHAnsi" w:cstheme="minorHAnsi"/>
          <w:sz w:val="16"/>
          <w:szCs w:val="16"/>
        </w:rPr>
        <w:t xml:space="preserve">. In geology or physical geography a plateau refers to relatively flat elevated regions with often nearly horizontal underlying layers of rock strata. When discussing ‘plateaus’, Colebrook (2002: 58) stated that: of layers: genetic, chemical, geological and cultural events all produce different strata or plateaus of life ... </w:t>
      </w:r>
      <w:r w:rsidRPr="005F368F">
        <w:rPr>
          <w:rFonts w:asciiTheme="minorHAnsi" w:hAnsiTheme="minorHAnsi" w:cstheme="minorHAnsi"/>
          <w:u w:val="single"/>
        </w:rPr>
        <w:t xml:space="preserve">The idea of </w:t>
      </w:r>
      <w:r w:rsidRPr="005F368F">
        <w:rPr>
          <w:rFonts w:asciiTheme="minorHAnsi" w:hAnsiTheme="minorHAnsi" w:cstheme="minorHAnsi"/>
          <w:b/>
          <w:bCs/>
          <w:u w:val="single"/>
        </w:rPr>
        <w:t>a ... [framework for understanding economic development] suggests that there is a distribution, a drawing of lines, a plane of differences, a number of planes or plateaus which constitute ...[practice], and that this number of plateaus cannot be located within the unity of a subject</w:t>
      </w:r>
      <w:r w:rsidRPr="005F368F">
        <w:rPr>
          <w:rFonts w:asciiTheme="minorHAnsi" w:hAnsiTheme="minorHAnsi" w:cstheme="minorHAnsi"/>
          <w:sz w:val="16"/>
          <w:szCs w:val="16"/>
        </w:rPr>
        <w:t>. In this article, ‘plateaus’ are metaphorically conceptualized as levels of understanding of basic economic development concepts such as competitive advantage (Rowe, 2009). The elevation of the various ‘plateaus’ becomes increasingly higher and more complex as new goals and key concepts are folded into the mix.1 The various levels of understanding are conceptualized as rhizomatic structures of paths and connective links (</w:t>
      </w:r>
      <w:proofErr w:type="spellStart"/>
      <w:r w:rsidRPr="005F368F">
        <w:rPr>
          <w:rFonts w:asciiTheme="minorHAnsi" w:hAnsiTheme="minorHAnsi" w:cstheme="minorHAnsi"/>
          <w:sz w:val="16"/>
          <w:szCs w:val="16"/>
        </w:rPr>
        <w:t>Morss</w:t>
      </w:r>
      <w:proofErr w:type="spellEnd"/>
      <w:r w:rsidRPr="005F368F">
        <w:rPr>
          <w:rFonts w:asciiTheme="minorHAnsi" w:hAnsiTheme="minorHAnsi" w:cstheme="minorHAnsi"/>
          <w:sz w:val="16"/>
          <w:szCs w:val="16"/>
        </w:rPr>
        <w:t xml:space="preserve">, 2000: 195).2 The paths or links could be disturbed, interrupted or lost, but there is always an alternative path to follow that continues the flow by connecting ideas and thoughts. The implications from the upwards sophistication of concepts will be examined through a Deleuzian lens.3 This researcher also interprets such concepts as tools for thinking outside the square. </w:t>
      </w:r>
      <w:r w:rsidRPr="005F368F">
        <w:rPr>
          <w:rFonts w:asciiTheme="minorHAnsi" w:hAnsiTheme="minorHAnsi" w:cstheme="minorHAnsi"/>
          <w:u w:val="single"/>
        </w:rPr>
        <w:t>This research seeks to illustrate the potential value for alternative ways of thinking about and conceptualizing key local economic development fundamentals through the use of the Deleuzian metaphor</w:t>
      </w:r>
      <w:r w:rsidRPr="005F368F">
        <w:rPr>
          <w:rFonts w:asciiTheme="minorHAnsi" w:hAnsiTheme="minorHAnsi" w:cstheme="minorHAnsi"/>
          <w:sz w:val="16"/>
          <w:szCs w:val="16"/>
        </w:rPr>
        <w:t xml:space="preserve"> ‘plateau’ in a New Zealand context. </w:t>
      </w:r>
      <w:r w:rsidRPr="005F368F">
        <w:rPr>
          <w:rFonts w:asciiTheme="minorHAnsi" w:hAnsiTheme="minorHAnsi" w:cstheme="minorHAnsi"/>
          <w:b/>
          <w:bCs/>
          <w:u w:val="single"/>
        </w:rPr>
        <w:t>Deleuzian concepts offers a ‘new way of thinking about economic development by providing insights into the complexity and chaos of capitalism while affording alternative ways of thinking about economic development policies</w:t>
      </w:r>
      <w:r w:rsidRPr="005F368F">
        <w:rPr>
          <w:rFonts w:asciiTheme="minorHAnsi" w:hAnsiTheme="minorHAnsi" w:cstheme="minorHAnsi"/>
          <w:u w:val="single"/>
        </w:rPr>
        <w:t xml:space="preserve"> or strategies’</w:t>
      </w:r>
      <w:r w:rsidRPr="005F368F">
        <w:rPr>
          <w:rFonts w:asciiTheme="minorHAnsi" w:hAnsiTheme="minorHAnsi" w:cstheme="minorHAnsi"/>
          <w:sz w:val="16"/>
          <w:szCs w:val="16"/>
        </w:rPr>
        <w:t xml:space="preserve"> (Rowe, 2012: 76). Such a framework is potentially useful because Deleuzian concepts ‘clearly refer to spatial relationships’ (Gough, 2005: 2) between real world economic activities and can be seen as ways of </w:t>
      </w:r>
      <w:proofErr w:type="spellStart"/>
      <w:r w:rsidRPr="005F368F">
        <w:rPr>
          <w:rFonts w:asciiTheme="minorHAnsi" w:hAnsiTheme="minorHAnsi" w:cstheme="minorHAnsi"/>
          <w:sz w:val="16"/>
          <w:szCs w:val="16"/>
        </w:rPr>
        <w:t>visualising</w:t>
      </w:r>
      <w:proofErr w:type="spellEnd"/>
      <w:r w:rsidRPr="005F368F">
        <w:rPr>
          <w:rFonts w:asciiTheme="minorHAnsi" w:hAnsiTheme="minorHAnsi" w:cstheme="minorHAnsi"/>
          <w:sz w:val="16"/>
          <w:szCs w:val="16"/>
        </w:rPr>
        <w:t xml:space="preserve"> them. The second section of this article will further develop the theoretical framework. New Zealand’s geographic location will be delineated and the effects of globalization on the nation’s economy will be investigated from a practitioner’s perspective. The following sections will begin by conceptualizing the nation’s competitive advantage and regional fundamentals as ‘plateaus’ of knowledge. Other key economic development tools, such as clustering, SME support systems and small business incubators, will also be folded into the mix of fundamental concepts. Theoretical framework The landscape can be visualized as a series of ‘plateaus’ or </w:t>
      </w:r>
      <w:proofErr w:type="spellStart"/>
      <w:r w:rsidRPr="005F368F">
        <w:rPr>
          <w:rFonts w:asciiTheme="minorHAnsi" w:hAnsiTheme="minorHAnsi" w:cstheme="minorHAnsi"/>
          <w:sz w:val="16"/>
          <w:szCs w:val="16"/>
        </w:rPr>
        <w:t>plateaux</w:t>
      </w:r>
      <w:proofErr w:type="spellEnd"/>
      <w:r w:rsidRPr="005F368F">
        <w:rPr>
          <w:rFonts w:asciiTheme="minorHAnsi" w:hAnsiTheme="minorHAnsi" w:cstheme="minorHAnsi"/>
          <w:sz w:val="16"/>
          <w:szCs w:val="16"/>
        </w:rPr>
        <w:t xml:space="preserve"> as originally conceptualized by Bateson (1973) in the early 1970s (Deleuze and Guattari, 1987: 21–22, 158; </w:t>
      </w:r>
      <w:proofErr w:type="spellStart"/>
      <w:r w:rsidRPr="005F368F">
        <w:rPr>
          <w:rFonts w:asciiTheme="minorHAnsi" w:hAnsiTheme="minorHAnsi" w:cstheme="minorHAnsi"/>
          <w:sz w:val="16"/>
          <w:szCs w:val="16"/>
        </w:rPr>
        <w:t>Massumi</w:t>
      </w:r>
      <w:proofErr w:type="spellEnd"/>
      <w:r w:rsidRPr="005F368F">
        <w:rPr>
          <w:rFonts w:asciiTheme="minorHAnsi" w:hAnsiTheme="minorHAnsi" w:cstheme="minorHAnsi"/>
          <w:sz w:val="16"/>
          <w:szCs w:val="16"/>
        </w:rPr>
        <w:t xml:space="preserve">, 1992: 7). The concept has been subsequently refined by Deleuze and Guattari (1987) in their seminal publication A Thousand Plateaus: Capitalism and Schizophrenia. </w:t>
      </w:r>
      <w:r w:rsidRPr="005F368F">
        <w:rPr>
          <w:rFonts w:asciiTheme="minorHAnsi" w:hAnsiTheme="minorHAnsi" w:cstheme="minorHAnsi"/>
          <w:u w:val="single"/>
        </w:rPr>
        <w:t xml:space="preserve">Deleuze and Guattari developed the concept as a way of describing the </w:t>
      </w:r>
      <w:r w:rsidRPr="005F368F">
        <w:rPr>
          <w:rFonts w:asciiTheme="minorHAnsi" w:hAnsiTheme="minorHAnsi" w:cstheme="minorHAnsi"/>
          <w:b/>
          <w:bCs/>
          <w:u w:val="single"/>
        </w:rPr>
        <w:t>distinction between arborescent and rhizomatic thinking</w:t>
      </w:r>
      <w:r w:rsidRPr="005F368F">
        <w:rPr>
          <w:rFonts w:asciiTheme="minorHAnsi" w:hAnsiTheme="minorHAnsi" w:cstheme="minorHAnsi"/>
          <w:sz w:val="16"/>
          <w:szCs w:val="16"/>
        </w:rPr>
        <w:t xml:space="preserve">. The philosophers called a ‘plateau’ ‘any multiplicity connected to other multiplicities by superficial underground stems in such a way as to form or extend a rhizome’ (Deleuze and Guattari, 1987: 22). Jacobs (2007: 268) described the metaphor ‘rhizome’ as follows: </w:t>
      </w:r>
      <w:r w:rsidRPr="005F368F">
        <w:rPr>
          <w:rFonts w:asciiTheme="minorHAnsi" w:hAnsiTheme="minorHAnsi" w:cstheme="minorHAnsi"/>
          <w:u w:val="single"/>
        </w:rPr>
        <w:t xml:space="preserve">The multifarious activities that constitute [economic development] can be seen ... as links between those ensembles of activity or patchworks ... through what </w:t>
      </w:r>
      <w:r w:rsidRPr="005F368F">
        <w:rPr>
          <w:rFonts w:asciiTheme="minorHAnsi" w:hAnsiTheme="minorHAnsi" w:cstheme="minorHAnsi"/>
          <w:b/>
          <w:bCs/>
          <w:u w:val="single"/>
        </w:rPr>
        <w:t xml:space="preserve">Deleuze and Guattari term the </w:t>
      </w:r>
      <w:r w:rsidRPr="00F25E33">
        <w:rPr>
          <w:rFonts w:asciiTheme="minorHAnsi" w:hAnsiTheme="minorHAnsi" w:cstheme="minorHAnsi"/>
          <w:b/>
          <w:bCs/>
          <w:highlight w:val="cyan"/>
          <w:u w:val="single"/>
        </w:rPr>
        <w:t>‘rhizome’</w:t>
      </w:r>
      <w:r w:rsidRPr="005F368F">
        <w:rPr>
          <w:rFonts w:asciiTheme="minorHAnsi" w:hAnsiTheme="minorHAnsi" w:cstheme="minorHAnsi"/>
          <w:b/>
          <w:bCs/>
          <w:u w:val="single"/>
        </w:rPr>
        <w:t xml:space="preserve">, a metaphor that they use to </w:t>
      </w:r>
      <w:r w:rsidRPr="00F25E33">
        <w:rPr>
          <w:rFonts w:asciiTheme="minorHAnsi" w:hAnsiTheme="minorHAnsi" w:cstheme="minorHAnsi"/>
          <w:b/>
          <w:bCs/>
          <w:highlight w:val="cyan"/>
          <w:u w:val="single"/>
        </w:rPr>
        <w:t>‘map</w:t>
      </w:r>
      <w:r w:rsidR="00F41BEE" w:rsidRPr="00F25E33">
        <w:rPr>
          <w:rFonts w:asciiTheme="minorHAnsi" w:hAnsiTheme="minorHAnsi" w:cstheme="minorHAnsi"/>
          <w:b/>
          <w:bCs/>
          <w:highlight w:val="cyan"/>
          <w:u w:val="single"/>
        </w:rPr>
        <w:t>s’</w:t>
      </w:r>
      <w:r w:rsidRPr="005F368F">
        <w:rPr>
          <w:rFonts w:asciiTheme="minorHAnsi" w:hAnsiTheme="minorHAnsi" w:cstheme="minorHAnsi"/>
          <w:b/>
          <w:bCs/>
          <w:u w:val="single"/>
        </w:rPr>
        <w:t xml:space="preserve"> the </w:t>
      </w:r>
      <w:r w:rsidRPr="00F25E33">
        <w:rPr>
          <w:rFonts w:asciiTheme="minorHAnsi" w:hAnsiTheme="minorHAnsi" w:cstheme="minorHAnsi"/>
          <w:b/>
          <w:bCs/>
          <w:highlight w:val="cyan"/>
          <w:u w:val="single"/>
        </w:rPr>
        <w:t>connections between agents, material objects and the local</w:t>
      </w:r>
      <w:r w:rsidRPr="005F368F">
        <w:rPr>
          <w:rFonts w:asciiTheme="minorHAnsi" w:hAnsiTheme="minorHAnsi" w:cstheme="minorHAnsi"/>
          <w:sz w:val="16"/>
          <w:szCs w:val="16"/>
        </w:rPr>
        <w:t xml:space="preserve">. A ‘plateau’ can also be formulated as a descriptor in order to enhance the understanding of the New Zealand context. The context needs to be understood as an essential component of a conceptual framework for visualizing how different stakeholders (Central Government policy makers, local politicians, the forces of globalization, etc.) at different scales converge across the ebbs and flows of daily practice. According to Brian </w:t>
      </w:r>
      <w:proofErr w:type="spellStart"/>
      <w:r w:rsidRPr="005F368F">
        <w:rPr>
          <w:rFonts w:asciiTheme="minorHAnsi" w:hAnsiTheme="minorHAnsi" w:cstheme="minorHAnsi"/>
          <w:sz w:val="16"/>
          <w:szCs w:val="16"/>
        </w:rPr>
        <w:t>Massumi</w:t>
      </w:r>
      <w:proofErr w:type="spellEnd"/>
      <w:r w:rsidRPr="005F368F">
        <w:rPr>
          <w:rFonts w:asciiTheme="minorHAnsi" w:hAnsiTheme="minorHAnsi" w:cstheme="minorHAnsi"/>
          <w:sz w:val="16"/>
          <w:szCs w:val="16"/>
        </w:rPr>
        <w:t xml:space="preserve"> (1992: 7): intensity that is not automatically dissipated in a climax leading to a state of rest. </w:t>
      </w:r>
      <w:r w:rsidRPr="005F368F">
        <w:rPr>
          <w:rFonts w:asciiTheme="minorHAnsi" w:hAnsiTheme="minorHAnsi" w:cstheme="minorHAnsi"/>
          <w:u w:val="single"/>
        </w:rPr>
        <w:t xml:space="preserve">The heightening of energies is sustained long enough to leave a kind of </w:t>
      </w:r>
      <w:r w:rsidRPr="005F368F">
        <w:rPr>
          <w:rFonts w:asciiTheme="minorHAnsi" w:hAnsiTheme="minorHAnsi" w:cstheme="minorHAnsi"/>
          <w:b/>
          <w:bCs/>
          <w:u w:val="single"/>
        </w:rPr>
        <w:t>afterimage of its dynamism that can be reactivated or injected into other activities</w:t>
      </w:r>
      <w:r w:rsidRPr="005F368F">
        <w:rPr>
          <w:rFonts w:asciiTheme="minorHAnsi" w:hAnsiTheme="minorHAnsi" w:cstheme="minorHAnsi"/>
          <w:u w:val="single"/>
        </w:rPr>
        <w:t>, creating a fabric of intensive states between which may number of connecting routes could exist</w:t>
      </w:r>
      <w:r w:rsidRPr="005F368F">
        <w:rPr>
          <w:rFonts w:asciiTheme="minorHAnsi" w:hAnsiTheme="minorHAnsi" w:cstheme="minorHAnsi"/>
          <w:sz w:val="16"/>
          <w:szCs w:val="16"/>
        </w:rPr>
        <w:t xml:space="preserve">. </w:t>
      </w:r>
      <w:r w:rsidRPr="005F368F">
        <w:rPr>
          <w:rFonts w:asciiTheme="minorHAnsi" w:hAnsiTheme="minorHAnsi" w:cstheme="minorHAnsi"/>
          <w:u w:val="single"/>
        </w:rPr>
        <w:t xml:space="preserve">This is important because an economic development practitioner needs to be able to ‘identify, </w:t>
      </w:r>
      <w:proofErr w:type="spellStart"/>
      <w:r w:rsidRPr="005F368F">
        <w:rPr>
          <w:rFonts w:asciiTheme="minorHAnsi" w:hAnsiTheme="minorHAnsi" w:cstheme="minorHAnsi"/>
          <w:u w:val="single"/>
        </w:rPr>
        <w:t>analyse</w:t>
      </w:r>
      <w:proofErr w:type="spellEnd"/>
      <w:r w:rsidRPr="005F368F">
        <w:rPr>
          <w:rFonts w:asciiTheme="minorHAnsi" w:hAnsiTheme="minorHAnsi" w:cstheme="minorHAnsi"/>
          <w:u w:val="single"/>
        </w:rPr>
        <w:t xml:space="preserve"> and intervene in the </w:t>
      </w:r>
      <w:r w:rsidRPr="00F25E33">
        <w:rPr>
          <w:rFonts w:asciiTheme="minorHAnsi" w:hAnsiTheme="minorHAnsi" w:cstheme="minorHAnsi"/>
          <w:b/>
          <w:bCs/>
          <w:highlight w:val="cyan"/>
          <w:u w:val="single"/>
        </w:rPr>
        <w:t>complex</w:t>
      </w:r>
      <w:r w:rsidRPr="005F368F">
        <w:rPr>
          <w:rFonts w:asciiTheme="minorHAnsi" w:hAnsiTheme="minorHAnsi" w:cstheme="minorHAnsi"/>
          <w:b/>
          <w:bCs/>
          <w:u w:val="single"/>
        </w:rPr>
        <w:t xml:space="preserve"> mixture of </w:t>
      </w:r>
      <w:r w:rsidRPr="00F25E33">
        <w:rPr>
          <w:rFonts w:asciiTheme="minorHAnsi" w:hAnsiTheme="minorHAnsi" w:cstheme="minorHAnsi"/>
          <w:b/>
          <w:bCs/>
          <w:highlight w:val="cyan"/>
          <w:u w:val="single"/>
        </w:rPr>
        <w:t>forces</w:t>
      </w:r>
      <w:r w:rsidRPr="005F368F">
        <w:rPr>
          <w:rFonts w:asciiTheme="minorHAnsi" w:hAnsiTheme="minorHAnsi" w:cstheme="minorHAnsi"/>
          <w:b/>
          <w:bCs/>
          <w:u w:val="single"/>
        </w:rPr>
        <w:t xml:space="preserve"> at work </w:t>
      </w:r>
      <w:r w:rsidRPr="00F25E33">
        <w:rPr>
          <w:rFonts w:asciiTheme="minorHAnsi" w:hAnsiTheme="minorHAnsi" w:cstheme="minorHAnsi"/>
          <w:b/>
          <w:bCs/>
          <w:highlight w:val="cyan"/>
          <w:u w:val="single"/>
        </w:rPr>
        <w:t xml:space="preserve">in a </w:t>
      </w:r>
      <w:proofErr w:type="spellStart"/>
      <w:r w:rsidRPr="00F25E33">
        <w:rPr>
          <w:rFonts w:asciiTheme="minorHAnsi" w:hAnsiTheme="minorHAnsi" w:cstheme="minorHAnsi"/>
          <w:b/>
          <w:bCs/>
          <w:highlight w:val="cyan"/>
          <w:u w:val="single"/>
        </w:rPr>
        <w:t>globalised</w:t>
      </w:r>
      <w:proofErr w:type="spellEnd"/>
      <w:r w:rsidRPr="00F25E33">
        <w:rPr>
          <w:rFonts w:asciiTheme="minorHAnsi" w:hAnsiTheme="minorHAnsi" w:cstheme="minorHAnsi"/>
          <w:b/>
          <w:bCs/>
          <w:highlight w:val="cyan"/>
          <w:u w:val="single"/>
        </w:rPr>
        <w:t xml:space="preserve"> economy’</w:t>
      </w:r>
      <w:r w:rsidRPr="005F368F">
        <w:rPr>
          <w:rFonts w:asciiTheme="minorHAnsi" w:hAnsiTheme="minorHAnsi" w:cstheme="minorHAnsi"/>
          <w:sz w:val="16"/>
          <w:szCs w:val="16"/>
        </w:rPr>
        <w:t xml:space="preserve"> (Hillier, 2005: 279). In order to intervene, practitioners have to deal with the virtual and actual because they both constitute reality. </w:t>
      </w:r>
      <w:r w:rsidRPr="005F368F">
        <w:rPr>
          <w:rFonts w:asciiTheme="minorHAnsi" w:hAnsiTheme="minorHAnsi" w:cstheme="minorHAnsi"/>
          <w:u w:val="single"/>
        </w:rPr>
        <w:t xml:space="preserve">Actuality is unfolded from potentiality and the ‘diverse </w:t>
      </w:r>
      <w:proofErr w:type="spellStart"/>
      <w:r w:rsidRPr="005F368F">
        <w:rPr>
          <w:rFonts w:asciiTheme="minorHAnsi" w:hAnsiTheme="minorHAnsi" w:cstheme="minorHAnsi"/>
          <w:u w:val="single"/>
        </w:rPr>
        <w:t>actualisations</w:t>
      </w:r>
      <w:proofErr w:type="spellEnd"/>
      <w:r w:rsidRPr="005F368F">
        <w:rPr>
          <w:rFonts w:asciiTheme="minorHAnsi" w:hAnsiTheme="minorHAnsi" w:cstheme="minorHAnsi"/>
          <w:u w:val="single"/>
        </w:rPr>
        <w:t xml:space="preserve"> of the virtual... [can be] understood as solutions’</w:t>
      </w:r>
      <w:r w:rsidRPr="005F368F">
        <w:rPr>
          <w:rFonts w:asciiTheme="minorHAnsi" w:hAnsiTheme="minorHAnsi" w:cstheme="minorHAnsi"/>
          <w:sz w:val="16"/>
          <w:szCs w:val="16"/>
        </w:rPr>
        <w:t xml:space="preserve"> (</w:t>
      </w:r>
      <w:proofErr w:type="spellStart"/>
      <w:r w:rsidRPr="005F368F">
        <w:rPr>
          <w:rFonts w:asciiTheme="minorHAnsi" w:hAnsiTheme="minorHAnsi" w:cstheme="minorHAnsi"/>
          <w:sz w:val="16"/>
          <w:szCs w:val="16"/>
        </w:rPr>
        <w:t>Boundas</w:t>
      </w:r>
      <w:proofErr w:type="spellEnd"/>
      <w:r w:rsidRPr="005F368F">
        <w:rPr>
          <w:rFonts w:asciiTheme="minorHAnsi" w:hAnsiTheme="minorHAnsi" w:cstheme="minorHAnsi"/>
          <w:sz w:val="16"/>
          <w:szCs w:val="16"/>
        </w:rPr>
        <w:t xml:space="preserve">, 2005: 297) or events. ‘Virtual implies future potential or becoming’ 4 (Hillier, 2008: 45) and in this first domain, the virtual, essences are replaced with multiplicities. Deleuze (1988: 55) further elaborated by stating that: We have ... confused Being with </w:t>
      </w:r>
      <w:proofErr w:type="spellStart"/>
      <w:r w:rsidRPr="005F368F">
        <w:rPr>
          <w:rFonts w:asciiTheme="minorHAnsi" w:hAnsiTheme="minorHAnsi" w:cstheme="minorHAnsi"/>
          <w:sz w:val="16"/>
          <w:szCs w:val="16"/>
        </w:rPr>
        <w:t>beingpresent</w:t>
      </w:r>
      <w:proofErr w:type="spellEnd"/>
      <w:r w:rsidRPr="005F368F">
        <w:rPr>
          <w:rFonts w:asciiTheme="minorHAnsi" w:hAnsiTheme="minorHAnsi" w:cstheme="minorHAnsi"/>
          <w:sz w:val="16"/>
          <w:szCs w:val="16"/>
        </w:rPr>
        <w:t xml:space="preserve">. </w:t>
      </w:r>
      <w:r w:rsidRPr="005F368F">
        <w:rPr>
          <w:rFonts w:asciiTheme="minorHAnsi" w:hAnsiTheme="minorHAnsi" w:cstheme="minorHAnsi"/>
          <w:u w:val="single"/>
        </w:rPr>
        <w:t>Nevertheless, the present is not; rather, it is pure becoming, always outside itself. It is not; but it acts. Its proper element is not being but the active or useful</w:t>
      </w:r>
      <w:r w:rsidRPr="005F368F">
        <w:rPr>
          <w:rFonts w:asciiTheme="minorHAnsi" w:hAnsiTheme="minorHAnsi" w:cstheme="minorHAnsi"/>
          <w:sz w:val="16"/>
          <w:szCs w:val="16"/>
        </w:rPr>
        <w:t xml:space="preserve">. The past, on the other hand, has ceased to act or be useful. But it has not ceased to be. </w:t>
      </w:r>
      <w:r w:rsidRPr="005F368F">
        <w:rPr>
          <w:rFonts w:asciiTheme="minorHAnsi" w:hAnsiTheme="minorHAnsi" w:cstheme="minorHAnsi"/>
          <w:u w:val="single"/>
        </w:rPr>
        <w:t>Useless and inactive, impassive, it IS, in the full sense of the word: it is identical with being in itself</w:t>
      </w:r>
      <w:r w:rsidRPr="005F368F">
        <w:rPr>
          <w:rFonts w:asciiTheme="minorHAnsi" w:hAnsiTheme="minorHAnsi" w:cstheme="minorHAnsi"/>
          <w:sz w:val="16"/>
          <w:szCs w:val="16"/>
        </w:rPr>
        <w:t xml:space="preserve">. Deleuze developed his conceptualization of virtual by drawing upon the </w:t>
      </w:r>
      <w:proofErr w:type="spellStart"/>
      <w:r w:rsidRPr="005F368F">
        <w:rPr>
          <w:rFonts w:asciiTheme="minorHAnsi" w:hAnsiTheme="minorHAnsi" w:cstheme="minorHAnsi"/>
          <w:sz w:val="16"/>
          <w:szCs w:val="16"/>
        </w:rPr>
        <w:t>Bergsonian</w:t>
      </w:r>
      <w:proofErr w:type="spellEnd"/>
      <w:r w:rsidRPr="005F368F">
        <w:rPr>
          <w:rFonts w:asciiTheme="minorHAnsi" w:hAnsiTheme="minorHAnsi" w:cstheme="minorHAnsi"/>
          <w:sz w:val="16"/>
          <w:szCs w:val="16"/>
        </w:rPr>
        <w:t xml:space="preserve"> </w:t>
      </w:r>
      <w:proofErr w:type="spellStart"/>
      <w:r w:rsidRPr="005F368F">
        <w:rPr>
          <w:rFonts w:asciiTheme="minorHAnsi" w:hAnsiTheme="minorHAnsi" w:cstheme="minorHAnsi"/>
          <w:sz w:val="16"/>
          <w:szCs w:val="16"/>
        </w:rPr>
        <w:t>dure´e</w:t>
      </w:r>
      <w:proofErr w:type="spellEnd"/>
      <w:r w:rsidRPr="005F368F">
        <w:rPr>
          <w:rFonts w:asciiTheme="minorHAnsi" w:hAnsiTheme="minorHAnsi" w:cstheme="minorHAnsi"/>
          <w:sz w:val="16"/>
          <w:szCs w:val="16"/>
        </w:rPr>
        <w:t xml:space="preserve"> and </w:t>
      </w:r>
      <w:proofErr w:type="spellStart"/>
      <w:r w:rsidRPr="005F368F">
        <w:rPr>
          <w:rFonts w:asciiTheme="minorHAnsi" w:hAnsiTheme="minorHAnsi" w:cstheme="minorHAnsi"/>
          <w:sz w:val="16"/>
          <w:szCs w:val="16"/>
        </w:rPr>
        <w:t>e´lan</w:t>
      </w:r>
      <w:proofErr w:type="spellEnd"/>
      <w:r w:rsidRPr="005F368F">
        <w:rPr>
          <w:rFonts w:asciiTheme="minorHAnsi" w:hAnsiTheme="minorHAnsi" w:cstheme="minorHAnsi"/>
          <w:sz w:val="16"/>
          <w:szCs w:val="16"/>
        </w:rPr>
        <w:t xml:space="preserve"> vital. Both Deleuze and Bergson agree that </w:t>
      </w:r>
      <w:proofErr w:type="spellStart"/>
      <w:r w:rsidRPr="005F368F">
        <w:rPr>
          <w:rFonts w:asciiTheme="minorHAnsi" w:hAnsiTheme="minorHAnsi" w:cstheme="minorHAnsi"/>
          <w:sz w:val="16"/>
          <w:szCs w:val="16"/>
        </w:rPr>
        <w:t>dure´e</w:t>
      </w:r>
      <w:proofErr w:type="spellEnd"/>
      <w:r w:rsidRPr="005F368F">
        <w:rPr>
          <w:rFonts w:asciiTheme="minorHAnsi" w:hAnsiTheme="minorHAnsi" w:cstheme="minorHAnsi"/>
          <w:sz w:val="16"/>
          <w:szCs w:val="16"/>
        </w:rPr>
        <w:t xml:space="preserve"> is an ‘immanently differentiated dynamic process of the real whose nature is always to </w:t>
      </w:r>
      <w:proofErr w:type="spellStart"/>
      <w:r w:rsidRPr="005F368F">
        <w:rPr>
          <w:rFonts w:asciiTheme="minorHAnsi" w:hAnsiTheme="minorHAnsi" w:cstheme="minorHAnsi"/>
          <w:sz w:val="16"/>
          <w:szCs w:val="16"/>
        </w:rPr>
        <w:t>actuali</w:t>
      </w:r>
      <w:proofErr w:type="spellEnd"/>
      <w:r w:rsidRPr="005F368F">
        <w:rPr>
          <w:rFonts w:asciiTheme="minorHAnsi" w:hAnsiTheme="minorHAnsi" w:cstheme="minorHAnsi"/>
          <w:sz w:val="16"/>
          <w:szCs w:val="16"/>
        </w:rPr>
        <w:t>[s]e itself in novel differentiations’ (</w:t>
      </w:r>
      <w:proofErr w:type="spellStart"/>
      <w:r w:rsidRPr="005F368F">
        <w:rPr>
          <w:rFonts w:asciiTheme="minorHAnsi" w:hAnsiTheme="minorHAnsi" w:cstheme="minorHAnsi"/>
          <w:sz w:val="16"/>
          <w:szCs w:val="16"/>
        </w:rPr>
        <w:t>Boundas</w:t>
      </w:r>
      <w:proofErr w:type="spellEnd"/>
      <w:r w:rsidRPr="005F368F">
        <w:rPr>
          <w:rFonts w:asciiTheme="minorHAnsi" w:hAnsiTheme="minorHAnsi" w:cstheme="minorHAnsi"/>
          <w:sz w:val="16"/>
          <w:szCs w:val="16"/>
        </w:rPr>
        <w:t xml:space="preserve">, 2005: 298). </w:t>
      </w:r>
      <w:r w:rsidRPr="005F368F">
        <w:rPr>
          <w:rFonts w:asciiTheme="minorHAnsi" w:hAnsiTheme="minorHAnsi" w:cstheme="minorHAnsi"/>
          <w:u w:val="single"/>
        </w:rPr>
        <w:t>‘From any actual or unfolded term it should be possible (and, for Deleuze, desirable) to intuit the richer potentiality from which it has emerged’</w:t>
      </w:r>
      <w:r w:rsidRPr="005F368F">
        <w:rPr>
          <w:rFonts w:asciiTheme="minorHAnsi" w:hAnsiTheme="minorHAnsi" w:cstheme="minorHAnsi"/>
          <w:sz w:val="16"/>
          <w:szCs w:val="16"/>
        </w:rPr>
        <w:t xml:space="preserve"> (Colebrook, 2005: 10). This is applicable to this research because </w:t>
      </w:r>
      <w:r w:rsidRPr="005F368F">
        <w:rPr>
          <w:rFonts w:asciiTheme="minorHAnsi" w:hAnsiTheme="minorHAnsi" w:cstheme="minorHAnsi"/>
          <w:u w:val="single"/>
        </w:rPr>
        <w:t xml:space="preserve">‘difference is something possible for an already </w:t>
      </w:r>
      <w:proofErr w:type="spellStart"/>
      <w:r w:rsidRPr="005F368F">
        <w:rPr>
          <w:rFonts w:asciiTheme="minorHAnsi" w:hAnsiTheme="minorHAnsi" w:cstheme="minorHAnsi"/>
          <w:u w:val="single"/>
        </w:rPr>
        <w:t>actualised</w:t>
      </w:r>
      <w:proofErr w:type="spellEnd"/>
      <w:r w:rsidRPr="005F368F">
        <w:rPr>
          <w:rFonts w:asciiTheme="minorHAnsi" w:hAnsiTheme="minorHAnsi" w:cstheme="minorHAnsi"/>
          <w:u w:val="single"/>
        </w:rPr>
        <w:t xml:space="preserve"> entity’</w:t>
      </w:r>
      <w:r w:rsidRPr="005F368F">
        <w:rPr>
          <w:rFonts w:asciiTheme="minorHAnsi" w:hAnsiTheme="minorHAnsi" w:cstheme="minorHAnsi"/>
          <w:sz w:val="16"/>
          <w:szCs w:val="16"/>
        </w:rPr>
        <w:t xml:space="preserve"> (Colebrook, 2005: 9). This can be related to the striated hierarchical bureaucratic structure that a practitioner has to deal with when seeking funding for a new initiative. For example, </w:t>
      </w:r>
      <w:r w:rsidRPr="005F368F">
        <w:rPr>
          <w:rFonts w:asciiTheme="minorHAnsi" w:hAnsiTheme="minorHAnsi" w:cstheme="minorHAnsi"/>
          <w:u w:val="single"/>
        </w:rPr>
        <w:t>key concepts such as smooth and striated space clearly illustrate the connection between Deleuzian philosophy and the practice of local economic development</w:t>
      </w:r>
      <w:r w:rsidRPr="005F368F">
        <w:rPr>
          <w:rFonts w:asciiTheme="minorHAnsi" w:hAnsiTheme="minorHAnsi" w:cstheme="minorHAnsi"/>
          <w:sz w:val="16"/>
          <w:szCs w:val="16"/>
        </w:rPr>
        <w:t xml:space="preserve">. According to Patton (2000: 111–112) </w:t>
      </w:r>
      <w:r w:rsidRPr="00F25E33">
        <w:rPr>
          <w:rFonts w:asciiTheme="minorHAnsi" w:hAnsiTheme="minorHAnsi" w:cstheme="minorHAnsi"/>
          <w:highlight w:val="cyan"/>
          <w:u w:val="single"/>
        </w:rPr>
        <w:t>smooth space indicates</w:t>
      </w:r>
      <w:r w:rsidRPr="005F368F">
        <w:rPr>
          <w:rFonts w:asciiTheme="minorHAnsi" w:hAnsiTheme="minorHAnsi" w:cstheme="minorHAnsi"/>
          <w:u w:val="single"/>
        </w:rPr>
        <w:t xml:space="preserve"> ‘the </w:t>
      </w:r>
      <w:r w:rsidRPr="005F368F">
        <w:rPr>
          <w:rFonts w:asciiTheme="minorHAnsi" w:hAnsiTheme="minorHAnsi" w:cstheme="minorHAnsi"/>
          <w:b/>
          <w:bCs/>
          <w:u w:val="single"/>
        </w:rPr>
        <w:t xml:space="preserve">heterogeneous space of </w:t>
      </w:r>
      <w:r w:rsidRPr="00F25E33">
        <w:rPr>
          <w:rFonts w:asciiTheme="minorHAnsi" w:hAnsiTheme="minorHAnsi" w:cstheme="minorHAnsi"/>
          <w:b/>
          <w:bCs/>
          <w:highlight w:val="cyan"/>
          <w:u w:val="single"/>
        </w:rPr>
        <w:t>qualitative multiplicity</w:t>
      </w:r>
      <w:r w:rsidRPr="005F368F">
        <w:rPr>
          <w:rFonts w:asciiTheme="minorHAnsi" w:hAnsiTheme="minorHAnsi" w:cstheme="minorHAnsi"/>
          <w:u w:val="single"/>
        </w:rPr>
        <w:t xml:space="preserve">, while </w:t>
      </w:r>
      <w:r w:rsidRPr="00F25E33">
        <w:rPr>
          <w:rFonts w:asciiTheme="minorHAnsi" w:hAnsiTheme="minorHAnsi" w:cstheme="minorHAnsi"/>
          <w:highlight w:val="cyan"/>
          <w:u w:val="single"/>
        </w:rPr>
        <w:t>striated space is</w:t>
      </w:r>
      <w:r w:rsidRPr="005F368F">
        <w:rPr>
          <w:rFonts w:asciiTheme="minorHAnsi" w:hAnsiTheme="minorHAnsi" w:cstheme="minorHAnsi"/>
          <w:u w:val="single"/>
        </w:rPr>
        <w:t xml:space="preserve"> the homogeneous space of </w:t>
      </w:r>
      <w:r w:rsidRPr="00F25E33">
        <w:rPr>
          <w:rFonts w:asciiTheme="minorHAnsi" w:hAnsiTheme="minorHAnsi" w:cstheme="minorHAnsi"/>
          <w:highlight w:val="cyan"/>
          <w:u w:val="single"/>
        </w:rPr>
        <w:t>quantitative multiplicity’</w:t>
      </w:r>
      <w:r w:rsidRPr="00F25E33">
        <w:rPr>
          <w:rFonts w:asciiTheme="minorHAnsi" w:hAnsiTheme="minorHAnsi" w:cstheme="minorHAnsi"/>
          <w:sz w:val="16"/>
          <w:szCs w:val="16"/>
          <w:highlight w:val="cyan"/>
        </w:rPr>
        <w:t xml:space="preserve">. </w:t>
      </w:r>
      <w:r w:rsidRPr="005F368F">
        <w:rPr>
          <w:rFonts w:asciiTheme="minorHAnsi" w:hAnsiTheme="minorHAnsi" w:cstheme="minorHAnsi"/>
          <w:u w:val="single"/>
        </w:rPr>
        <w:t xml:space="preserve">Smooth space can also be considered </w:t>
      </w:r>
      <w:r w:rsidRPr="005F368F">
        <w:rPr>
          <w:rFonts w:asciiTheme="minorHAnsi" w:hAnsiTheme="minorHAnsi" w:cstheme="minorHAnsi"/>
          <w:b/>
          <w:bCs/>
          <w:u w:val="single"/>
        </w:rPr>
        <w:t>‘rhizomatic space</w:t>
      </w:r>
      <w:r w:rsidRPr="005F368F">
        <w:rPr>
          <w:rFonts w:asciiTheme="minorHAnsi" w:hAnsiTheme="minorHAnsi" w:cstheme="minorHAnsi"/>
          <w:u w:val="single"/>
        </w:rPr>
        <w:t>... in which local regions are juxtaposed without reference to an overarching’</w:t>
      </w:r>
      <w:r w:rsidRPr="005F368F">
        <w:rPr>
          <w:rFonts w:asciiTheme="minorHAnsi" w:hAnsiTheme="minorHAnsi" w:cstheme="minorHAnsi"/>
          <w:sz w:val="16"/>
          <w:szCs w:val="16"/>
        </w:rPr>
        <w:t xml:space="preserve"> (Patton, 2000: 112) </w:t>
      </w:r>
      <w:r w:rsidRPr="005F368F">
        <w:rPr>
          <w:rFonts w:asciiTheme="minorHAnsi" w:hAnsiTheme="minorHAnsi" w:cstheme="minorHAnsi"/>
          <w:u w:val="single"/>
        </w:rPr>
        <w:t>economic development strategy</w:t>
      </w:r>
      <w:r w:rsidRPr="005F368F">
        <w:rPr>
          <w:rFonts w:asciiTheme="minorHAnsi" w:hAnsiTheme="minorHAnsi" w:cstheme="minorHAnsi"/>
          <w:sz w:val="16"/>
          <w:szCs w:val="16"/>
        </w:rPr>
        <w:t xml:space="preserve">. In the above quotations, Patton was referring to the inherent tension between smooth and striated space. </w:t>
      </w:r>
      <w:r w:rsidRPr="005F368F">
        <w:rPr>
          <w:rFonts w:asciiTheme="minorHAnsi" w:hAnsiTheme="minorHAnsi" w:cstheme="minorHAnsi"/>
          <w:u w:val="single"/>
        </w:rPr>
        <w:t>An economic development strategy is usually designed as a striated structure with specific actions plans to address each goal. Paradoxically, a key objective of most economic development strategies is to create the smooth space of an entrepreneurial culture.</w:t>
      </w:r>
      <w:r w:rsidRPr="005F368F">
        <w:rPr>
          <w:rFonts w:asciiTheme="minorHAnsi" w:hAnsiTheme="minorHAnsi" w:cstheme="minorHAnsi"/>
          <w:sz w:val="16"/>
          <w:szCs w:val="16"/>
        </w:rPr>
        <w:t xml:space="preserve"> It should be noted that Deleuze and Guattari (1987: 474) understood that these opposing spaces are intertwined by stating that: </w:t>
      </w:r>
      <w:r w:rsidRPr="005F368F">
        <w:rPr>
          <w:rFonts w:asciiTheme="minorHAnsi" w:hAnsiTheme="minorHAnsi" w:cstheme="minorHAnsi"/>
          <w:u w:val="single"/>
        </w:rPr>
        <w:t xml:space="preserve">‘smooth space is constantly being </w:t>
      </w:r>
      <w:r w:rsidRPr="005F368F">
        <w:rPr>
          <w:rFonts w:asciiTheme="minorHAnsi" w:hAnsiTheme="minorHAnsi" w:cstheme="minorHAnsi"/>
          <w:b/>
          <w:bCs/>
          <w:u w:val="single"/>
        </w:rPr>
        <w:t xml:space="preserve">translated, </w:t>
      </w:r>
      <w:proofErr w:type="spellStart"/>
      <w:r w:rsidRPr="005F368F">
        <w:rPr>
          <w:rFonts w:asciiTheme="minorHAnsi" w:hAnsiTheme="minorHAnsi" w:cstheme="minorHAnsi"/>
          <w:b/>
          <w:bCs/>
          <w:u w:val="single"/>
        </w:rPr>
        <w:t>transversed</w:t>
      </w:r>
      <w:proofErr w:type="spellEnd"/>
      <w:r w:rsidRPr="005F368F">
        <w:rPr>
          <w:rFonts w:asciiTheme="minorHAnsi" w:hAnsiTheme="minorHAnsi" w:cstheme="minorHAnsi"/>
          <w:b/>
          <w:bCs/>
          <w:u w:val="single"/>
        </w:rPr>
        <w:t xml:space="preserve"> into striated space</w:t>
      </w:r>
      <w:r w:rsidRPr="005F368F">
        <w:rPr>
          <w:rFonts w:asciiTheme="minorHAnsi" w:hAnsiTheme="minorHAnsi" w:cstheme="minorHAnsi"/>
          <w:u w:val="single"/>
        </w:rPr>
        <w:t xml:space="preserve">; striated space is constantly being reversed, returned to smooth space’. Following this same line of thought, a practitioner can strive towards immanence by implementing new initiatives which challenges the striating </w:t>
      </w:r>
      <w:r w:rsidRPr="00F25E33">
        <w:rPr>
          <w:rFonts w:asciiTheme="minorHAnsi" w:hAnsiTheme="minorHAnsi" w:cstheme="minorHAnsi"/>
          <w:highlight w:val="cyan"/>
          <w:u w:val="single"/>
        </w:rPr>
        <w:t xml:space="preserve">forces </w:t>
      </w:r>
      <w:r w:rsidRPr="005F368F">
        <w:rPr>
          <w:rFonts w:asciiTheme="minorHAnsi" w:hAnsiTheme="minorHAnsi" w:cstheme="minorHAnsi"/>
          <w:u w:val="single"/>
        </w:rPr>
        <w:t xml:space="preserve">which </w:t>
      </w:r>
      <w:r w:rsidRPr="00F25E33">
        <w:rPr>
          <w:rFonts w:asciiTheme="minorHAnsi" w:hAnsiTheme="minorHAnsi" w:cstheme="minorHAnsi"/>
          <w:highlight w:val="cyan"/>
          <w:u w:val="single"/>
        </w:rPr>
        <w:t>seek to</w:t>
      </w:r>
      <w:r w:rsidRPr="005F368F">
        <w:rPr>
          <w:rFonts w:asciiTheme="minorHAnsi" w:hAnsiTheme="minorHAnsi" w:cstheme="minorHAnsi"/>
          <w:u w:val="single"/>
        </w:rPr>
        <w:t xml:space="preserve"> </w:t>
      </w:r>
      <w:proofErr w:type="spellStart"/>
      <w:r w:rsidRPr="005F368F">
        <w:rPr>
          <w:rFonts w:asciiTheme="minorHAnsi" w:hAnsiTheme="minorHAnsi" w:cstheme="minorHAnsi"/>
          <w:u w:val="single"/>
        </w:rPr>
        <w:t>deand</w:t>
      </w:r>
      <w:proofErr w:type="spellEnd"/>
      <w:r w:rsidRPr="005F368F">
        <w:rPr>
          <w:rFonts w:asciiTheme="minorHAnsi" w:hAnsiTheme="minorHAnsi" w:cstheme="minorHAnsi"/>
          <w:u w:val="single"/>
        </w:rPr>
        <w:t xml:space="preserve"> </w:t>
      </w:r>
      <w:r w:rsidRPr="00F25E33">
        <w:rPr>
          <w:rFonts w:asciiTheme="minorHAnsi" w:hAnsiTheme="minorHAnsi" w:cstheme="minorHAnsi"/>
          <w:highlight w:val="cyan"/>
          <w:u w:val="single"/>
        </w:rPr>
        <w:t>reterritorialize space</w:t>
      </w:r>
      <w:r w:rsidRPr="005F368F">
        <w:rPr>
          <w:rFonts w:asciiTheme="minorHAnsi" w:hAnsiTheme="minorHAnsi" w:cstheme="minorHAnsi"/>
          <w:u w:val="single"/>
        </w:rPr>
        <w:t xml:space="preserve"> and </w:t>
      </w:r>
      <w:r w:rsidRPr="00F25E33">
        <w:rPr>
          <w:rFonts w:asciiTheme="minorHAnsi" w:hAnsiTheme="minorHAnsi" w:cstheme="minorHAnsi"/>
          <w:highlight w:val="cyan"/>
          <w:u w:val="single"/>
        </w:rPr>
        <w:t>by regulating</w:t>
      </w:r>
      <w:r w:rsidRPr="005F368F">
        <w:rPr>
          <w:rFonts w:asciiTheme="minorHAnsi" w:hAnsiTheme="minorHAnsi" w:cstheme="minorHAnsi"/>
          <w:u w:val="single"/>
        </w:rPr>
        <w:t xml:space="preserve"> its </w:t>
      </w:r>
      <w:r w:rsidRPr="00F25E33">
        <w:rPr>
          <w:rFonts w:asciiTheme="minorHAnsi" w:hAnsiTheme="minorHAnsi" w:cstheme="minorHAnsi"/>
          <w:highlight w:val="cyan"/>
          <w:u w:val="single"/>
        </w:rPr>
        <w:t>chaotic multiplicities through striation</w:t>
      </w:r>
      <w:r w:rsidRPr="005F368F">
        <w:rPr>
          <w:rFonts w:asciiTheme="minorHAnsi" w:hAnsiTheme="minorHAnsi" w:cstheme="minorHAnsi"/>
          <w:sz w:val="16"/>
          <w:szCs w:val="16"/>
        </w:rPr>
        <w:t xml:space="preserve"> (Osborne and Rose, 1999: 738).5 As a result, immanence is difficult to achieve because policies and strategic documents create points on which to tie striations. Similarly, </w:t>
      </w:r>
      <w:r w:rsidRPr="005F368F">
        <w:rPr>
          <w:rFonts w:asciiTheme="minorHAnsi" w:hAnsiTheme="minorHAnsi" w:cstheme="minorHAnsi"/>
          <w:u w:val="single"/>
        </w:rPr>
        <w:t>‘</w:t>
      </w:r>
      <w:proofErr w:type="spellStart"/>
      <w:r w:rsidRPr="005F368F">
        <w:rPr>
          <w:rFonts w:asciiTheme="minorHAnsi" w:hAnsiTheme="minorHAnsi" w:cstheme="minorHAnsi"/>
          <w:u w:val="single"/>
        </w:rPr>
        <w:t>Deleuzoguattarian</w:t>
      </w:r>
      <w:proofErr w:type="spellEnd"/>
      <w:r w:rsidRPr="005F368F">
        <w:rPr>
          <w:rFonts w:asciiTheme="minorHAnsi" w:hAnsiTheme="minorHAnsi" w:cstheme="minorHAnsi"/>
          <w:u w:val="single"/>
        </w:rPr>
        <w:t xml:space="preserve"> knots of arborescence where matted elements of smooth space are woven into the... [fabric] of striated space’</w:t>
      </w:r>
      <w:r w:rsidRPr="005F368F">
        <w:rPr>
          <w:rFonts w:asciiTheme="minorHAnsi" w:hAnsiTheme="minorHAnsi" w:cstheme="minorHAnsi"/>
          <w:sz w:val="16"/>
          <w:szCs w:val="16"/>
        </w:rPr>
        <w:t xml:space="preserve"> (Hillier 2007: 139). </w:t>
      </w:r>
      <w:r w:rsidRPr="005F368F">
        <w:rPr>
          <w:rFonts w:asciiTheme="minorHAnsi" w:hAnsiTheme="minorHAnsi" w:cstheme="minorHAnsi"/>
          <w:u w:val="single"/>
        </w:rPr>
        <w:t xml:space="preserve">These </w:t>
      </w:r>
      <w:r w:rsidRPr="00F25E33">
        <w:rPr>
          <w:rFonts w:asciiTheme="minorHAnsi" w:hAnsiTheme="minorHAnsi" w:cstheme="minorHAnsi"/>
          <w:highlight w:val="cyan"/>
          <w:u w:val="single"/>
        </w:rPr>
        <w:t>‘</w:t>
      </w:r>
      <w:proofErr w:type="spellStart"/>
      <w:r w:rsidRPr="00F25E33">
        <w:rPr>
          <w:rFonts w:asciiTheme="minorHAnsi" w:hAnsiTheme="minorHAnsi" w:cstheme="minorHAnsi"/>
          <w:highlight w:val="cyan"/>
          <w:u w:val="single"/>
        </w:rPr>
        <w:t>becomings</w:t>
      </w:r>
      <w:proofErr w:type="spellEnd"/>
      <w:r w:rsidRPr="005F368F">
        <w:rPr>
          <w:rFonts w:asciiTheme="minorHAnsi" w:hAnsiTheme="minorHAnsi" w:cstheme="minorHAnsi"/>
          <w:u w:val="single"/>
        </w:rPr>
        <w:t xml:space="preserve"> of entangled complex assemblages’ </w:t>
      </w:r>
      <w:r w:rsidRPr="005F368F">
        <w:rPr>
          <w:rFonts w:asciiTheme="minorHAnsi" w:hAnsiTheme="minorHAnsi" w:cstheme="minorHAnsi"/>
          <w:sz w:val="16"/>
          <w:szCs w:val="16"/>
        </w:rPr>
        <w:t xml:space="preserve">(Bonta, 2005: 110) </w:t>
      </w:r>
      <w:r w:rsidRPr="00F25E33">
        <w:rPr>
          <w:rFonts w:asciiTheme="minorHAnsi" w:hAnsiTheme="minorHAnsi" w:cstheme="minorHAnsi"/>
          <w:highlight w:val="cyan"/>
          <w:u w:val="single"/>
        </w:rPr>
        <w:t>invent new lines of flight</w:t>
      </w:r>
      <w:r w:rsidRPr="005F368F">
        <w:rPr>
          <w:rFonts w:asciiTheme="minorHAnsi" w:hAnsiTheme="minorHAnsi" w:cstheme="minorHAnsi"/>
          <w:sz w:val="16"/>
          <w:szCs w:val="16"/>
        </w:rPr>
        <w:t xml:space="preserve"> 6 </w:t>
      </w:r>
      <w:r w:rsidRPr="005F368F">
        <w:rPr>
          <w:rFonts w:asciiTheme="minorHAnsi" w:hAnsiTheme="minorHAnsi" w:cstheme="minorHAnsi"/>
          <w:u w:val="single"/>
        </w:rPr>
        <w:t xml:space="preserve">and </w:t>
      </w:r>
      <w:r w:rsidRPr="005F368F">
        <w:rPr>
          <w:rFonts w:asciiTheme="minorHAnsi" w:hAnsiTheme="minorHAnsi" w:cstheme="minorHAnsi"/>
          <w:b/>
          <w:bCs/>
          <w:u w:val="single"/>
        </w:rPr>
        <w:t>innovative solutions</w:t>
      </w:r>
      <w:r w:rsidRPr="005F368F">
        <w:rPr>
          <w:rFonts w:asciiTheme="minorHAnsi" w:hAnsiTheme="minorHAnsi" w:cstheme="minorHAnsi"/>
          <w:u w:val="single"/>
        </w:rPr>
        <w:t xml:space="preserve"> </w:t>
      </w:r>
      <w:r w:rsidRPr="00F25E33">
        <w:rPr>
          <w:rFonts w:asciiTheme="minorHAnsi" w:hAnsiTheme="minorHAnsi" w:cstheme="minorHAnsi"/>
          <w:highlight w:val="cyan"/>
          <w:u w:val="single"/>
        </w:rPr>
        <w:t>to approach</w:t>
      </w:r>
      <w:r w:rsidRPr="005F368F">
        <w:rPr>
          <w:rFonts w:asciiTheme="minorHAnsi" w:hAnsiTheme="minorHAnsi" w:cstheme="minorHAnsi"/>
          <w:u w:val="single"/>
        </w:rPr>
        <w:t xml:space="preserve"> local </w:t>
      </w:r>
      <w:r w:rsidRPr="00F25E33">
        <w:rPr>
          <w:rFonts w:asciiTheme="minorHAnsi" w:hAnsiTheme="minorHAnsi" w:cstheme="minorHAnsi"/>
          <w:highlight w:val="cyan"/>
          <w:u w:val="single"/>
        </w:rPr>
        <w:t>problems</w:t>
      </w:r>
      <w:r w:rsidRPr="005F368F">
        <w:rPr>
          <w:rFonts w:asciiTheme="minorHAnsi" w:hAnsiTheme="minorHAnsi" w:cstheme="minorHAnsi"/>
          <w:u w:val="single"/>
        </w:rPr>
        <w:t xml:space="preserve"> as </w:t>
      </w:r>
      <w:r w:rsidRPr="00F25E33">
        <w:rPr>
          <w:rFonts w:asciiTheme="minorHAnsi" w:hAnsiTheme="minorHAnsi" w:cstheme="minorHAnsi"/>
          <w:highlight w:val="cyan"/>
          <w:u w:val="single"/>
        </w:rPr>
        <w:t>‘</w:t>
      </w:r>
      <w:r w:rsidRPr="00F25E33">
        <w:rPr>
          <w:rFonts w:asciiTheme="minorHAnsi" w:hAnsiTheme="minorHAnsi" w:cstheme="minorHAnsi"/>
          <w:b/>
          <w:bCs/>
          <w:highlight w:val="cyan"/>
          <w:u w:val="single"/>
        </w:rPr>
        <w:t xml:space="preserve">they escape </w:t>
      </w:r>
      <w:r w:rsidRPr="005F368F">
        <w:rPr>
          <w:rFonts w:asciiTheme="minorHAnsi" w:hAnsiTheme="minorHAnsi" w:cstheme="minorHAnsi"/>
          <w:b/>
          <w:bCs/>
          <w:u w:val="single"/>
        </w:rPr>
        <w:t xml:space="preserve">from </w:t>
      </w:r>
      <w:r w:rsidRPr="00F25E33">
        <w:rPr>
          <w:rFonts w:asciiTheme="minorHAnsi" w:hAnsiTheme="minorHAnsi" w:cstheme="minorHAnsi"/>
          <w:b/>
          <w:bCs/>
          <w:highlight w:val="cyan"/>
          <w:u w:val="single"/>
        </w:rPr>
        <w:t>old constraints’</w:t>
      </w:r>
      <w:r w:rsidR="00EE7A83" w:rsidRPr="00F25E33">
        <w:rPr>
          <w:rFonts w:asciiTheme="minorHAnsi" w:hAnsiTheme="minorHAnsi" w:cstheme="minorHAnsi"/>
          <w:b/>
          <w:bCs/>
          <w:highlight w:val="cyan"/>
          <w:u w:val="single"/>
        </w:rPr>
        <w:t xml:space="preserve"> and</w:t>
      </w:r>
      <w:r w:rsidRPr="00F25E33">
        <w:rPr>
          <w:rFonts w:asciiTheme="minorHAnsi" w:hAnsiTheme="minorHAnsi" w:cstheme="minorHAnsi"/>
          <w:b/>
          <w:bCs/>
          <w:highlight w:val="cyan"/>
          <w:u w:val="single"/>
        </w:rPr>
        <w:t xml:space="preserve"> ‘convert desire into economic opportunities’</w:t>
      </w:r>
      <w:r w:rsidRPr="005F368F">
        <w:rPr>
          <w:rFonts w:asciiTheme="minorHAnsi" w:hAnsiTheme="minorHAnsi" w:cstheme="minorHAnsi"/>
          <w:sz w:val="16"/>
          <w:szCs w:val="16"/>
        </w:rPr>
        <w:t xml:space="preserve"> (Hillier, 2007: 139). </w:t>
      </w:r>
      <w:r w:rsidRPr="005F368F">
        <w:rPr>
          <w:rFonts w:asciiTheme="minorHAnsi" w:hAnsiTheme="minorHAnsi" w:cstheme="minorHAnsi"/>
          <w:u w:val="single"/>
        </w:rPr>
        <w:t>Crafting an economic development strategy is a becoming because it promotes new trajectories, ideas and innovative solutions</w:t>
      </w:r>
      <w:r w:rsidRPr="005F368F">
        <w:rPr>
          <w:rFonts w:asciiTheme="minorHAnsi" w:hAnsiTheme="minorHAnsi" w:cstheme="minorHAnsi"/>
          <w:sz w:val="16"/>
          <w:szCs w:val="16"/>
        </w:rPr>
        <w:t xml:space="preserve"> (</w:t>
      </w:r>
      <w:proofErr w:type="spellStart"/>
      <w:r w:rsidRPr="005F368F">
        <w:rPr>
          <w:rFonts w:asciiTheme="minorHAnsi" w:hAnsiTheme="minorHAnsi" w:cstheme="minorHAnsi"/>
          <w:sz w:val="16"/>
          <w:szCs w:val="16"/>
        </w:rPr>
        <w:t>Massumi</w:t>
      </w:r>
      <w:proofErr w:type="spellEnd"/>
      <w:r w:rsidRPr="005F368F">
        <w:rPr>
          <w:rFonts w:asciiTheme="minorHAnsi" w:hAnsiTheme="minorHAnsi" w:cstheme="minorHAnsi"/>
          <w:sz w:val="16"/>
          <w:szCs w:val="16"/>
        </w:rPr>
        <w:t xml:space="preserve">, 1992: 101). Consequently, one could strive toward immanence by </w:t>
      </w:r>
      <w:proofErr w:type="spellStart"/>
      <w:r w:rsidRPr="005F368F">
        <w:rPr>
          <w:rFonts w:asciiTheme="minorHAnsi" w:hAnsiTheme="minorHAnsi" w:cstheme="minorHAnsi"/>
          <w:sz w:val="16"/>
          <w:szCs w:val="16"/>
        </w:rPr>
        <w:t>channelling</w:t>
      </w:r>
      <w:proofErr w:type="spellEnd"/>
      <w:r w:rsidRPr="005F368F">
        <w:rPr>
          <w:rFonts w:asciiTheme="minorHAnsi" w:hAnsiTheme="minorHAnsi" w:cstheme="minorHAnsi"/>
          <w:sz w:val="16"/>
          <w:szCs w:val="16"/>
        </w:rPr>
        <w:t xml:space="preserve"> smooth space into the mix of striations to create a becoming: a becoming-developed. </w:t>
      </w:r>
      <w:r w:rsidRPr="005F368F">
        <w:rPr>
          <w:rFonts w:asciiTheme="minorHAnsi" w:hAnsiTheme="minorHAnsi" w:cstheme="minorHAnsi"/>
          <w:u w:val="single"/>
        </w:rPr>
        <w:t>The practice of economic development can also be regarded as a performance of folding</w:t>
      </w:r>
      <w:r w:rsidRPr="005F368F">
        <w:rPr>
          <w:rFonts w:asciiTheme="minorHAnsi" w:hAnsiTheme="minorHAnsi" w:cstheme="minorHAnsi"/>
          <w:sz w:val="16"/>
          <w:szCs w:val="16"/>
        </w:rPr>
        <w:t xml:space="preserve"> (there is no predetermined style of folding, un-or-refolding). </w:t>
      </w:r>
      <w:r w:rsidRPr="005F368F">
        <w:rPr>
          <w:rFonts w:asciiTheme="minorHAnsi" w:hAnsiTheme="minorHAnsi" w:cstheme="minorHAnsi"/>
          <w:u w:val="single"/>
        </w:rPr>
        <w:t>Practitioners may choose (if they wish) to participate in a Deleuzian voyage of discovery by ‘play[</w:t>
      </w:r>
      <w:proofErr w:type="spellStart"/>
      <w:r w:rsidRPr="005F368F">
        <w:rPr>
          <w:rFonts w:asciiTheme="minorHAnsi" w:hAnsiTheme="minorHAnsi" w:cstheme="minorHAnsi"/>
          <w:u w:val="single"/>
        </w:rPr>
        <w:t>ing</w:t>
      </w:r>
      <w:proofErr w:type="spellEnd"/>
      <w:r w:rsidRPr="005F368F">
        <w:rPr>
          <w:rFonts w:asciiTheme="minorHAnsi" w:hAnsiTheme="minorHAnsi" w:cstheme="minorHAnsi"/>
          <w:u w:val="single"/>
        </w:rPr>
        <w:t>] along the folds and... become swept up by the variable consistency of a certain context’</w:t>
      </w:r>
      <w:r w:rsidRPr="005F368F">
        <w:rPr>
          <w:rFonts w:asciiTheme="minorHAnsi" w:hAnsiTheme="minorHAnsi" w:cstheme="minorHAnsi"/>
          <w:sz w:val="16"/>
          <w:szCs w:val="16"/>
        </w:rPr>
        <w:t xml:space="preserve"> (Doel, 2000: 131) </w:t>
      </w:r>
      <w:r w:rsidRPr="005F368F">
        <w:rPr>
          <w:rFonts w:asciiTheme="minorHAnsi" w:hAnsiTheme="minorHAnsi" w:cstheme="minorHAnsi"/>
          <w:b/>
          <w:bCs/>
          <w:u w:val="single"/>
        </w:rPr>
        <w:t>which opens up potentialities of becoming</w:t>
      </w:r>
      <w:r w:rsidRPr="005F368F">
        <w:rPr>
          <w:rFonts w:asciiTheme="minorHAnsi" w:hAnsiTheme="minorHAnsi" w:cstheme="minorHAnsi"/>
          <w:sz w:val="16"/>
          <w:szCs w:val="16"/>
        </w:rPr>
        <w:t xml:space="preserve"> (Semetsky, 2011). The issue is not one of relation, but of ‘fold-in’ or of ‘fold according to fold’. Folds are in this sense everywhere without the fold being a universal (Deleuze, 1993: 135). </w:t>
      </w:r>
      <w:r w:rsidRPr="005F368F">
        <w:rPr>
          <w:rFonts w:asciiTheme="minorHAnsi" w:hAnsiTheme="minorHAnsi" w:cstheme="minorHAnsi"/>
          <w:u w:val="single"/>
        </w:rPr>
        <w:t>It’s a ‘differentiation’, a ‘differential’</w:t>
      </w:r>
      <w:r w:rsidRPr="005F368F">
        <w:rPr>
          <w:rFonts w:asciiTheme="minorHAnsi" w:hAnsiTheme="minorHAnsi" w:cstheme="minorHAnsi"/>
          <w:sz w:val="16"/>
          <w:szCs w:val="16"/>
        </w:rPr>
        <w:t xml:space="preserve"> (Deleuze, 1995: 156) and</w:t>
      </w:r>
      <w:r w:rsidRPr="005F368F">
        <w:rPr>
          <w:rFonts w:asciiTheme="minorHAnsi" w:hAnsiTheme="minorHAnsi" w:cstheme="minorHAnsi"/>
          <w:u w:val="single"/>
        </w:rPr>
        <w:t xml:space="preserve"> the ‘unit of matter, the smallest element of the labyrinth, is the fold’</w:t>
      </w:r>
      <w:r w:rsidRPr="005F368F">
        <w:rPr>
          <w:rFonts w:asciiTheme="minorHAnsi" w:hAnsiTheme="minorHAnsi" w:cstheme="minorHAnsi"/>
          <w:sz w:val="16"/>
          <w:szCs w:val="16"/>
        </w:rPr>
        <w:t xml:space="preserve"> (Deleuze, 1992: 6). The term ‘fold’ has also been borrowed from geology. It can be defined as a bend, flexure, or wrinkle in rock produced when the rock was in a plastic state (</w:t>
      </w:r>
      <w:proofErr w:type="spellStart"/>
      <w:r w:rsidRPr="005F368F">
        <w:rPr>
          <w:rFonts w:asciiTheme="minorHAnsi" w:hAnsiTheme="minorHAnsi" w:cstheme="minorHAnsi"/>
          <w:sz w:val="16"/>
          <w:szCs w:val="16"/>
        </w:rPr>
        <w:t>Leet</w:t>
      </w:r>
      <w:proofErr w:type="spellEnd"/>
      <w:r w:rsidRPr="005F368F">
        <w:rPr>
          <w:rFonts w:asciiTheme="minorHAnsi" w:hAnsiTheme="minorHAnsi" w:cstheme="minorHAnsi"/>
          <w:sz w:val="16"/>
          <w:szCs w:val="16"/>
        </w:rPr>
        <w:t xml:space="preserve"> et al., 1978: 468). It is in this sense that a fold, as the minimal element, is a transformer because one is always amongst countless others who perpetually pull it out of shape (Doel, 2001: 564). This means that </w:t>
      </w:r>
      <w:r w:rsidRPr="005F368F">
        <w:rPr>
          <w:rFonts w:asciiTheme="minorHAnsi" w:hAnsiTheme="minorHAnsi" w:cstheme="minorHAnsi"/>
          <w:u w:val="single"/>
        </w:rPr>
        <w:t>understanding can be enhanced by visualizing key concepts such as competitive advantage and the forces of globalization being folded into the complex mix that constitutes the practice of economic development</w:t>
      </w:r>
      <w:r w:rsidRPr="005F368F">
        <w:rPr>
          <w:rFonts w:asciiTheme="minorHAnsi" w:hAnsiTheme="minorHAnsi" w:cstheme="minorHAnsi"/>
          <w:sz w:val="16"/>
          <w:szCs w:val="16"/>
        </w:rPr>
        <w:t xml:space="preserve">. </w:t>
      </w:r>
      <w:r w:rsidRPr="005F368F">
        <w:rPr>
          <w:rFonts w:asciiTheme="minorHAnsi" w:hAnsiTheme="minorHAnsi" w:cstheme="minorHAnsi"/>
          <w:u w:val="single"/>
        </w:rPr>
        <w:t>Visualizing concepts such as competitive advantage and the forces of globalization as ‘plateaus’ can be enabling and emergent via differential relations of folding</w:t>
      </w:r>
      <w:r w:rsidRPr="005F368F">
        <w:rPr>
          <w:rFonts w:asciiTheme="minorHAnsi" w:hAnsiTheme="minorHAnsi" w:cstheme="minorHAnsi"/>
          <w:sz w:val="16"/>
          <w:szCs w:val="16"/>
        </w:rPr>
        <w:t>. As Deleuze (1992: 93) concludes: ‘I am forever unfolding between two folds and if to perceive means to unfold, than I am forever perceiving within the folds’. Practitioners with new insights are better prepared to navigate through the muddled transdisciplinary field of local economic development.</w:t>
      </w:r>
    </w:p>
    <w:p w14:paraId="30DFD6CF" w14:textId="77777777" w:rsidR="005622DC" w:rsidRPr="005F368F" w:rsidRDefault="005622DC" w:rsidP="00552230">
      <w:pPr>
        <w:widowControl w:val="0"/>
        <w:rPr>
          <w:rFonts w:asciiTheme="minorHAnsi" w:hAnsiTheme="minorHAnsi" w:cstheme="minorHAnsi"/>
          <w:sz w:val="16"/>
          <w:szCs w:val="16"/>
        </w:rPr>
      </w:pPr>
    </w:p>
    <w:p w14:paraId="320E10FC" w14:textId="562D6A35" w:rsidR="0064022A" w:rsidRPr="005F368F" w:rsidRDefault="0064022A" w:rsidP="0064022A">
      <w:pPr>
        <w:pStyle w:val="Heading4"/>
        <w:rPr>
          <w:rFonts w:asciiTheme="minorHAnsi" w:hAnsiTheme="minorHAnsi" w:cstheme="minorHAnsi"/>
        </w:rPr>
      </w:pPr>
      <w:r w:rsidRPr="005F368F">
        <w:rPr>
          <w:rFonts w:asciiTheme="minorHAnsi" w:hAnsiTheme="minorHAnsi" w:cstheme="minorHAnsi"/>
          <w:color w:val="000000" w:themeColor="text1"/>
        </w:rPr>
        <w:t xml:space="preserve">Thus, the </w:t>
      </w:r>
      <w:r w:rsidR="00552230" w:rsidRPr="005F368F">
        <w:rPr>
          <w:rFonts w:asciiTheme="minorHAnsi" w:hAnsiTheme="minorHAnsi" w:cstheme="minorHAnsi"/>
          <w:color w:val="000000" w:themeColor="text1"/>
        </w:rPr>
        <w:t>roll of the ballot</w:t>
      </w:r>
      <w:r w:rsidRPr="005F368F">
        <w:rPr>
          <w:rFonts w:asciiTheme="minorHAnsi" w:hAnsiTheme="minorHAnsi" w:cstheme="minorHAnsi"/>
          <w:color w:val="000000" w:themeColor="text1"/>
        </w:rPr>
        <w:t xml:space="preserve"> is to embrace </w:t>
      </w:r>
      <w:r w:rsidR="00202994" w:rsidRPr="005F368F">
        <w:rPr>
          <w:rFonts w:asciiTheme="minorHAnsi" w:hAnsiTheme="minorHAnsi" w:cstheme="minorHAnsi"/>
          <w:color w:val="000000" w:themeColor="text1"/>
        </w:rPr>
        <w:t xml:space="preserve">economic creative </w:t>
      </w:r>
      <w:r w:rsidR="00202994" w:rsidRPr="005F368F">
        <w:rPr>
          <w:rFonts w:asciiTheme="minorHAnsi" w:hAnsiTheme="minorHAnsi" w:cstheme="minorHAnsi"/>
          <w:color w:val="000000" w:themeColor="text1"/>
          <w:u w:val="single"/>
        </w:rPr>
        <w:t>difference</w:t>
      </w:r>
      <w:r w:rsidR="00202994" w:rsidRPr="005F368F">
        <w:rPr>
          <w:rFonts w:asciiTheme="minorHAnsi" w:hAnsiTheme="minorHAnsi" w:cstheme="minorHAnsi"/>
          <w:color w:val="000000" w:themeColor="text1"/>
        </w:rPr>
        <w:t xml:space="preserve">. </w:t>
      </w:r>
      <w:r w:rsidRPr="005F368F">
        <w:rPr>
          <w:rFonts w:asciiTheme="minorHAnsi" w:hAnsiTheme="minorHAnsi" w:cstheme="minorHAnsi"/>
        </w:rPr>
        <w:t xml:space="preserve">Our orientation is key to </w:t>
      </w:r>
      <w:r w:rsidRPr="005F368F">
        <w:rPr>
          <w:rFonts w:asciiTheme="minorHAnsi" w:hAnsiTheme="minorHAnsi" w:cstheme="minorHAnsi"/>
          <w:u w:val="single"/>
        </w:rPr>
        <w:t>pedagogy</w:t>
      </w:r>
      <w:r w:rsidRPr="005F368F">
        <w:rPr>
          <w:rFonts w:asciiTheme="minorHAnsi" w:hAnsiTheme="minorHAnsi" w:cstheme="minorHAnsi"/>
        </w:rPr>
        <w:t xml:space="preserve"> – we need to tip the scales towards a </w:t>
      </w:r>
      <w:r w:rsidRPr="005F368F">
        <w:rPr>
          <w:rFonts w:asciiTheme="minorHAnsi" w:hAnsiTheme="minorHAnsi" w:cstheme="minorHAnsi"/>
          <w:u w:val="single"/>
        </w:rPr>
        <w:t>minoritarian repositioning</w:t>
      </w:r>
      <w:r w:rsidRPr="005F368F">
        <w:rPr>
          <w:rFonts w:asciiTheme="minorHAnsi" w:hAnsiTheme="minorHAnsi" w:cstheme="minorHAnsi"/>
        </w:rPr>
        <w:t xml:space="preserve"> to mobilize moments of </w:t>
      </w:r>
      <w:r w:rsidRPr="005F368F">
        <w:rPr>
          <w:rFonts w:asciiTheme="minorHAnsi" w:hAnsiTheme="minorHAnsi" w:cstheme="minorHAnsi"/>
          <w:u w:val="single"/>
        </w:rPr>
        <w:t>relationality</w:t>
      </w:r>
      <w:r w:rsidRPr="005F368F">
        <w:rPr>
          <w:rFonts w:asciiTheme="minorHAnsi" w:hAnsiTheme="minorHAnsi" w:cstheme="minorHAnsi"/>
        </w:rPr>
        <w:t xml:space="preserve"> and challenge </w:t>
      </w:r>
      <w:r w:rsidRPr="005F368F">
        <w:rPr>
          <w:rFonts w:asciiTheme="minorHAnsi" w:hAnsiTheme="minorHAnsi" w:cstheme="minorHAnsi"/>
          <w:u w:val="single"/>
        </w:rPr>
        <w:t>dominant epistemologies</w:t>
      </w:r>
      <w:r w:rsidRPr="005F368F">
        <w:rPr>
          <w:rFonts w:asciiTheme="minorHAnsi" w:hAnsiTheme="minorHAnsi" w:cstheme="minorHAnsi"/>
        </w:rPr>
        <w:t>.</w:t>
      </w:r>
    </w:p>
    <w:p w14:paraId="7B8E438C" w14:textId="0886FF4E" w:rsidR="00A97C5C" w:rsidRPr="00A97C5C" w:rsidRDefault="0064022A" w:rsidP="00A97C5C">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w:t>
      </w:r>
      <w:r w:rsidR="00B00914" w:rsidRPr="005F368F">
        <w:rPr>
          <w:rFonts w:asciiTheme="minorHAnsi" w:hAnsiTheme="minorHAnsi" w:cstheme="minorHAnsi"/>
        </w:rPr>
        <w:t xml:space="preserve">– </w:t>
      </w:r>
      <w:r w:rsidRPr="005F368F">
        <w:rPr>
          <w:rFonts w:asciiTheme="minorHAnsi" w:hAnsiTheme="minorHAnsi" w:cstheme="minorHAnsi"/>
        </w:rPr>
        <w:t>Carlin, Matthew. Wallin, Jason. “Deleuze &amp; Guattari, Politics and Education.” Bloomsbury. 2014. Pg. 119-121</w:t>
      </w:r>
    </w:p>
    <w:p w14:paraId="6443C08D" w14:textId="16408FB4" w:rsidR="00EE21DF" w:rsidRDefault="0064022A" w:rsidP="00EE21DF">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w:t>
      </w:r>
      <w:proofErr w:type="spellStart"/>
      <w:r w:rsidRPr="005F368F">
        <w:rPr>
          <w:rFonts w:asciiTheme="minorHAnsi" w:eastAsia="Georgia" w:hAnsiTheme="minorHAnsi" w:cstheme="minorHAnsi"/>
          <w:color w:val="000000" w:themeColor="text1"/>
          <w:sz w:val="12"/>
          <w:szCs w:val="12"/>
        </w:rPr>
        <w:t>Massumi</w:t>
      </w:r>
      <w:proofErr w:type="spellEnd"/>
      <w:r w:rsidRPr="005F368F">
        <w:rPr>
          <w:rFonts w:asciiTheme="minorHAnsi" w:eastAsia="Georgia" w:hAnsiTheme="minorHAnsi" w:cstheme="minorHAnsi"/>
          <w:color w:val="000000" w:themeColor="text1"/>
          <w:sz w:val="12"/>
          <w:szCs w:val="12"/>
        </w:rPr>
        <w:t xml:space="preserve"> (2002) writes, </w:t>
      </w:r>
      <w:r w:rsidRPr="005F368F">
        <w:rPr>
          <w:rFonts w:asciiTheme="minorHAnsi" w:eastAsia="Georgia" w:hAnsiTheme="minorHAnsi" w:cstheme="minorHAnsi"/>
          <w:color w:val="000000" w:themeColor="text1"/>
        </w:rPr>
        <w:t>‘</w:t>
      </w:r>
      <w:r w:rsidRPr="00F25E33">
        <w:rPr>
          <w:rFonts w:asciiTheme="minorHAnsi" w:eastAsia="Georgia" w:hAnsiTheme="minorHAnsi" w:cstheme="minorHAnsi"/>
          <w:b/>
          <w:bCs/>
          <w:color w:val="000000" w:themeColor="text1"/>
          <w:highlight w:val="cyan"/>
          <w:u w:val="single"/>
        </w:rPr>
        <w:t>the subject is made to</w:t>
      </w:r>
      <w:r w:rsidRPr="005F368F">
        <w:rPr>
          <w:rFonts w:asciiTheme="minorHAnsi" w:eastAsia="Georgia" w:hAnsiTheme="minorHAnsi" w:cstheme="minorHAnsi"/>
          <w:b/>
          <w:bCs/>
          <w:color w:val="000000" w:themeColor="text1"/>
          <w:u w:val="single"/>
        </w:rPr>
        <w:t xml:space="preserve"> be in </w:t>
      </w:r>
      <w:r w:rsidRPr="00F25E33">
        <w:rPr>
          <w:rFonts w:asciiTheme="minorHAnsi" w:eastAsia="Georgia" w:hAnsiTheme="minorHAnsi" w:cstheme="minorHAnsi"/>
          <w:b/>
          <w:bCs/>
          <w:color w:val="000000" w:themeColor="text1"/>
          <w:highlight w:val="cyan"/>
          <w:u w:val="single"/>
        </w:rPr>
        <w:t>conform</w:t>
      </w:r>
      <w:r w:rsidRPr="005F368F">
        <w:rPr>
          <w:rFonts w:asciiTheme="minorHAnsi" w:eastAsia="Georgia" w:hAnsiTheme="minorHAnsi" w:cstheme="minorHAnsi"/>
          <w:b/>
          <w:bCs/>
          <w:color w:val="000000" w:themeColor="text1"/>
          <w:u w:val="single"/>
        </w:rPr>
        <w:t xml:space="preserve">ity </w:t>
      </w:r>
      <w:r w:rsidRPr="00F25E33">
        <w:rPr>
          <w:rFonts w:asciiTheme="minorHAnsi" w:eastAsia="Georgia" w:hAnsiTheme="minorHAnsi" w:cstheme="minorHAnsi"/>
          <w:b/>
          <w:bCs/>
          <w:color w:val="000000" w:themeColor="text1"/>
          <w:highlight w:val="cyan"/>
          <w:u w:val="single"/>
        </w:rPr>
        <w:t xml:space="preserve">with </w:t>
      </w:r>
      <w:r w:rsidRPr="005F368F">
        <w:rPr>
          <w:rFonts w:asciiTheme="minorHAnsi" w:eastAsia="Georgia" w:hAnsiTheme="minorHAnsi" w:cstheme="minorHAnsi"/>
          <w:b/>
          <w:bCs/>
          <w:color w:val="000000" w:themeColor="text1"/>
          <w:u w:val="single"/>
        </w:rPr>
        <w:t xml:space="preserve">the </w:t>
      </w:r>
      <w:r w:rsidRPr="00F25E33">
        <w:rPr>
          <w:rFonts w:asciiTheme="minorHAnsi" w:eastAsia="Georgia" w:hAnsiTheme="minorHAnsi" w:cstheme="minorHAnsi"/>
          <w:b/>
          <w:bCs/>
          <w:color w:val="000000" w:themeColor="text1"/>
          <w:highlight w:val="cyan"/>
          <w:u w:val="single"/>
        </w:rPr>
        <w:t>systems that produces it</w:t>
      </w:r>
      <w:r w:rsidRPr="005F368F">
        <w:rPr>
          <w:rFonts w:asciiTheme="minorHAnsi" w:eastAsia="Georgia" w:hAnsiTheme="minorHAnsi" w:cstheme="minorHAnsi"/>
          <w:b/>
          <w:bCs/>
          <w:color w:val="000000" w:themeColor="text1"/>
          <w:u w:val="single"/>
        </w:rPr>
        <w:t>, such that the subject reproduces the system’</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 6). Where</w:t>
      </w:r>
      <w:r w:rsidRPr="005F368F">
        <w:rPr>
          <w:rFonts w:asciiTheme="minorHAnsi" w:eastAsia="Georgia" w:hAnsiTheme="minorHAnsi" w:cstheme="minorHAnsi"/>
          <w:color w:val="000000" w:themeColor="text1"/>
        </w:rPr>
        <w:t xml:space="preserve"> </w:t>
      </w:r>
      <w:r w:rsidRPr="00F25E33">
        <w:rPr>
          <w:rFonts w:asciiTheme="minorHAnsi" w:eastAsia="Georgia" w:hAnsiTheme="minorHAnsi" w:cstheme="minorHAnsi"/>
          <w:b/>
          <w:bCs/>
          <w:color w:val="000000" w:themeColor="text1"/>
          <w:highlight w:val="cyan"/>
          <w:u w:val="single"/>
        </w:rPr>
        <w:t>education has</w:t>
      </w:r>
      <w:r w:rsidRPr="005F368F">
        <w:rPr>
          <w:rFonts w:asciiTheme="minorHAnsi" w:eastAsia="Georgia" w:hAnsiTheme="minorHAnsi" w:cstheme="minorHAnsi"/>
          <w:b/>
          <w:bCs/>
          <w:color w:val="000000" w:themeColor="text1"/>
          <w:u w:val="single"/>
        </w:rPr>
        <w:t xml:space="preserve"> historically </w:t>
      </w:r>
      <w:r w:rsidRPr="00F25E33">
        <w:rPr>
          <w:rFonts w:asciiTheme="minorHAnsi" w:eastAsia="Georgia" w:hAnsiTheme="minorHAnsi" w:cstheme="minorHAnsi"/>
          <w:b/>
          <w:bCs/>
          <w:color w:val="000000" w:themeColor="text1"/>
          <w:highlight w:val="cyan"/>
          <w:u w:val="single"/>
        </w:rPr>
        <w:t>functioned to regulate</w:t>
      </w:r>
      <w:r w:rsidRPr="005F368F">
        <w:rPr>
          <w:rFonts w:asciiTheme="minorHAnsi" w:eastAsia="Georgia" w:hAnsiTheme="minorHAnsi" w:cstheme="minorHAnsi"/>
          <w:b/>
          <w:bCs/>
          <w:color w:val="000000" w:themeColor="text1"/>
          <w:u w:val="single"/>
        </w:rPr>
        <w:t xml:space="preserve"> institutional </w:t>
      </w:r>
      <w:r w:rsidRPr="00F25E33">
        <w:rPr>
          <w:rFonts w:asciiTheme="minorHAnsi" w:eastAsia="Georgia" w:hAnsiTheme="minorHAnsi" w:cstheme="minorHAnsi"/>
          <w:b/>
          <w:bCs/>
          <w:color w:val="000000" w:themeColor="text1"/>
          <w:highlight w:val="cyan"/>
          <w:u w:val="single"/>
        </w:rPr>
        <w:t>life according to</w:t>
      </w:r>
      <w:r w:rsidRPr="005F368F">
        <w:rPr>
          <w:rFonts w:asciiTheme="minorHAnsi" w:eastAsia="Georgia" w:hAnsiTheme="minorHAnsi" w:cstheme="minorHAnsi"/>
          <w:b/>
          <w:bCs/>
          <w:color w:val="000000" w:themeColor="text1"/>
          <w:u w:val="single"/>
        </w:rPr>
        <w:t xml:space="preserve"> such segmentary molar codes, </w:t>
      </w:r>
      <w:r w:rsidRPr="00F25E33">
        <w:rPr>
          <w:rFonts w:asciiTheme="minorHAnsi" w:eastAsia="Georgia" w:hAnsiTheme="minorHAnsi" w:cstheme="minorHAnsi"/>
          <w:b/>
          <w:bCs/>
          <w:color w:val="000000" w:themeColor="text1"/>
          <w:highlight w:val="cyan"/>
          <w:u w:val="single"/>
        </w:rPr>
        <w:t xml:space="preserve">its </w:t>
      </w:r>
      <w:r w:rsidRPr="005F368F">
        <w:rPr>
          <w:rFonts w:asciiTheme="minorHAnsi" w:eastAsia="Georgia" w:hAnsiTheme="minorHAnsi" w:cstheme="minorHAnsi"/>
          <w:color w:val="000000" w:themeColor="text1"/>
          <w:sz w:val="12"/>
          <w:szCs w:val="12"/>
        </w:rPr>
        <w:t>modes of production have taken as their teleological</w:t>
      </w:r>
      <w:r w:rsidRPr="005F368F">
        <w:rPr>
          <w:rFonts w:asciiTheme="minorHAnsi" w:eastAsia="Georgia" w:hAnsiTheme="minorHAnsi" w:cstheme="minorHAnsi"/>
          <w:color w:val="000000" w:themeColor="text1"/>
        </w:rPr>
        <w:t xml:space="preserve"> </w:t>
      </w:r>
      <w:r w:rsidRPr="00F25E33">
        <w:rPr>
          <w:rFonts w:asciiTheme="minorHAnsi" w:eastAsia="Georgia" w:hAnsiTheme="minorHAnsi" w:cstheme="minorHAnsi"/>
          <w:b/>
          <w:bCs/>
          <w:color w:val="000000" w:themeColor="text1"/>
          <w:highlight w:val="cyan"/>
          <w:u w:val="single"/>
        </w:rPr>
        <w:t>goal</w:t>
      </w:r>
      <w:r w:rsidRPr="00F25E33">
        <w:rPr>
          <w:rFonts w:asciiTheme="minorHAnsi" w:eastAsia="Georgia" w:hAnsiTheme="minorHAnsi" w:cstheme="minorHAnsi"/>
          <w:color w:val="000000" w:themeColor="text1"/>
          <w:highlight w:val="cyan"/>
        </w:rPr>
        <w:t xml:space="preserve"> </w:t>
      </w:r>
      <w:r w:rsidRPr="005F368F">
        <w:rPr>
          <w:rFonts w:asciiTheme="minorHAnsi" w:eastAsia="Georgia" w:hAnsiTheme="minorHAnsi" w:cstheme="minorHAnsi"/>
          <w:color w:val="000000" w:themeColor="text1"/>
          <w:sz w:val="12"/>
          <w:szCs w:val="12"/>
        </w:rPr>
        <w:t xml:space="preserve">the </w:t>
      </w:r>
      <w:r w:rsidRPr="005F368F">
        <w:rPr>
          <w:rFonts w:asciiTheme="minorHAnsi" w:eastAsia="Georgia" w:hAnsiTheme="minorHAnsi" w:cstheme="minorHAnsi"/>
          <w:b/>
          <w:bCs/>
          <w:color w:val="000000" w:themeColor="text1"/>
          <w:u w:val="single"/>
        </w:rPr>
        <w:t xml:space="preserve">production </w:t>
      </w:r>
      <w:r w:rsidRPr="00F25E33">
        <w:rPr>
          <w:rFonts w:asciiTheme="minorHAnsi" w:eastAsia="Georgia" w:hAnsiTheme="minorHAnsi" w:cstheme="minorHAnsi"/>
          <w:b/>
          <w:bCs/>
          <w:color w:val="000000" w:themeColor="text1"/>
          <w:highlight w:val="cyan"/>
          <w:u w:val="single"/>
        </w:rPr>
        <w:t>of a ‘majoritarian people’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education aspires to invest desire in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production of a ‘</w:t>
      </w:r>
      <w:r w:rsidRPr="005F368F">
        <w:rPr>
          <w:rFonts w:asciiTheme="minorHAnsi" w:eastAsia="Georgia" w:hAnsiTheme="minorHAnsi" w:cstheme="minorHAnsi"/>
          <w:b/>
          <w:bCs/>
          <w:color w:val="000000" w:themeColor="text1"/>
          <w:u w:val="single"/>
        </w:rPr>
        <w:t>majoritarian’</w:t>
      </w:r>
      <w:r w:rsidRPr="005F368F">
        <w:rPr>
          <w:rFonts w:asciiTheme="minorHAnsi" w:eastAsia="Georgia" w:hAnsiTheme="minorHAnsi" w:cstheme="minorHAnsi"/>
          <w:color w:val="000000" w:themeColor="text1"/>
          <w:sz w:val="12"/>
          <w:szCs w:val="12"/>
        </w:rPr>
        <w:t xml:space="preserve"> or ‘molar’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public, the prospect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not only through the paucity of </w:t>
      </w:r>
      <w:proofErr w:type="spellStart"/>
      <w:r w:rsidRPr="005F368F">
        <w:rPr>
          <w:rFonts w:asciiTheme="minorHAnsi" w:eastAsia="Georgia" w:hAnsiTheme="minorHAnsi" w:cstheme="minorHAnsi"/>
          <w:color w:val="000000" w:themeColor="text1"/>
          <w:sz w:val="12"/>
          <w:szCs w:val="12"/>
        </w:rPr>
        <w:t>enunciatory</w:t>
      </w:r>
      <w:proofErr w:type="spellEnd"/>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through the organization of the school’s </w:t>
      </w:r>
      <w:proofErr w:type="spellStart"/>
      <w:r w:rsidRPr="005F368F">
        <w:rPr>
          <w:rFonts w:asciiTheme="minorHAnsi" w:eastAsia="Georgia" w:hAnsiTheme="minorHAnsi" w:cstheme="minorHAnsi"/>
          <w:b/>
          <w:bCs/>
          <w:color w:val="000000" w:themeColor="text1"/>
          <w:u w:val="single"/>
        </w:rPr>
        <w:t>enunciatory</w:t>
      </w:r>
      <w:proofErr w:type="spellEnd"/>
      <w:r w:rsidRPr="005F368F">
        <w:rPr>
          <w:rFonts w:asciiTheme="minorHAnsi" w:eastAsia="Georgia" w:hAnsiTheme="minorHAnsi" w:cstheme="minorHAnsi"/>
          <w:b/>
          <w:bCs/>
          <w:color w:val="000000" w:themeColor="text1"/>
          <w:u w:val="single"/>
        </w:rPr>
        <w:t xml:space="preserve"> machines into</w:t>
      </w:r>
      <w:r w:rsidRPr="00F25E33">
        <w:rPr>
          <w:rFonts w:asciiTheme="minorHAnsi" w:eastAsia="Georgia" w:hAnsiTheme="minorHAnsi" w:cstheme="minorHAnsi"/>
          <w:b/>
          <w:bCs/>
          <w:color w:val="000000" w:themeColor="text1"/>
          <w:highlight w:val="cyan"/>
          <w:u w:val="single"/>
        </w:rPr>
        <w:t xml:space="preserve"> </w:t>
      </w:r>
      <w:r w:rsidRPr="005F368F">
        <w:rPr>
          <w:rFonts w:asciiTheme="minorHAnsi" w:eastAsia="Georgia" w:hAnsiTheme="minorHAnsi" w:cstheme="minorHAnsi"/>
          <w:b/>
          <w:bCs/>
          <w:color w:val="000000" w:themeColor="text1"/>
          <w:u w:val="single"/>
        </w:rPr>
        <w:t xml:space="preserve">vehicles of representation that repeat in </w:t>
      </w:r>
      <w:proofErr w:type="spellStart"/>
      <w:r w:rsidRPr="005F368F">
        <w:rPr>
          <w:rFonts w:asciiTheme="minorHAnsi" w:eastAsia="Georgia" w:hAnsiTheme="minorHAnsi" w:cstheme="minorHAnsi"/>
          <w:b/>
          <w:bCs/>
          <w:color w:val="000000" w:themeColor="text1"/>
          <w:u w:val="single"/>
        </w:rPr>
        <w:t>molarizing</w:t>
      </w:r>
      <w:proofErr w:type="spellEnd"/>
      <w:r w:rsidRPr="005F368F">
        <w:rPr>
          <w:rFonts w:asciiTheme="minorHAnsi" w:eastAsia="Georgia" w:hAnsiTheme="minorHAnsi" w:cstheme="minorHAnsi"/>
          <w:b/>
          <w:bCs/>
          <w:color w:val="000000" w:themeColor="text1"/>
          <w:u w:val="single"/>
        </w:rPr>
        <w:t xml:space="preserve">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F25E33">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F25E33">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F25E33">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F25E33">
        <w:rPr>
          <w:rFonts w:asciiTheme="minorHAnsi" w:eastAsia="Georgia" w:hAnsiTheme="minorHAnsi" w:cstheme="minorHAnsi"/>
          <w:b/>
          <w:bCs/>
          <w:color w:val="000000" w:themeColor="text1"/>
          <w:highlight w:val="cyan"/>
          <w:u w:val="single"/>
        </w:rPr>
        <w:t>mode of production</w:t>
      </w:r>
      <w:r w:rsidRPr="00F25E33">
        <w:rPr>
          <w:rFonts w:asciiTheme="minorHAnsi" w:eastAsia="Georgia" w:hAnsiTheme="minorHAnsi" w:cstheme="minorHAnsi"/>
          <w:color w:val="000000" w:themeColor="text1"/>
          <w:highlight w:val="cyan"/>
        </w:rPr>
        <w:t xml:space="preserve"> </w:t>
      </w:r>
      <w:r w:rsidRPr="00F25E33">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F25E33">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F25E33">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F25E33">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F25E33">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5F368F">
        <w:rPr>
          <w:rFonts w:asciiTheme="minorHAnsi" w:eastAsia="Georgia" w:hAnsiTheme="minorHAnsi" w:cstheme="minorHAnsi"/>
          <w:color w:val="000000" w:themeColor="text1"/>
          <w:sz w:val="12"/>
          <w:szCs w:val="12"/>
        </w:rPr>
        <w:t>Daignault</w:t>
      </w:r>
      <w:proofErr w:type="spellEnd"/>
      <w:r w:rsidRPr="005F368F">
        <w:rPr>
          <w:rFonts w:asciiTheme="minorHAnsi" w:eastAsia="Georgia" w:hAnsiTheme="minorHAnsi" w:cstheme="minorHAnsi"/>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5F368F">
        <w:rPr>
          <w:rFonts w:asciiTheme="minorHAnsi" w:eastAsia="Georgia" w:hAnsiTheme="minorHAnsi" w:cstheme="minorHAnsi"/>
          <w:color w:val="000000" w:themeColor="text1"/>
          <w:sz w:val="12"/>
          <w:szCs w:val="12"/>
        </w:rPr>
        <w:t>Hwu</w:t>
      </w:r>
      <w:proofErr w:type="spellEnd"/>
      <w:r w:rsidRPr="005F368F">
        <w:rPr>
          <w:rFonts w:asciiTheme="minorHAnsi" w:eastAsia="Georgia" w:hAnsiTheme="minorHAnsi" w:cstheme="minorHAnsi"/>
          <w:color w:val="000000" w:themeColor="text1"/>
          <w:sz w:val="12"/>
          <w:szCs w:val="12"/>
        </w:rPr>
        <w:t xml:space="preserve">, 2004). Its function, </w:t>
      </w:r>
      <w:proofErr w:type="spellStart"/>
      <w:r w:rsidRPr="005F368F">
        <w:rPr>
          <w:rFonts w:asciiTheme="minorHAnsi" w:eastAsia="Georgia" w:hAnsiTheme="minorHAnsi" w:cstheme="minorHAnsi"/>
          <w:color w:val="000000" w:themeColor="text1"/>
          <w:sz w:val="12"/>
          <w:szCs w:val="12"/>
        </w:rPr>
        <w:t>Daignault</w:t>
      </w:r>
      <w:proofErr w:type="spellEnd"/>
      <w:r w:rsidRPr="005F368F">
        <w:rPr>
          <w:rFonts w:asciiTheme="minorHAnsi" w:eastAsia="Georgia" w:hAnsiTheme="minorHAnsi" w:cstheme="minorHAnsi"/>
          <w:color w:val="000000" w:themeColor="text1"/>
          <w:sz w:val="12"/>
          <w:szCs w:val="12"/>
        </w:rPr>
        <w:t xml:space="preserve"> alludes apropos </w:t>
      </w:r>
      <w:proofErr w:type="spellStart"/>
      <w:r w:rsidRPr="005F368F">
        <w:rPr>
          <w:rFonts w:asciiTheme="minorHAnsi" w:eastAsia="Georgia" w:hAnsiTheme="minorHAnsi" w:cstheme="minorHAnsi"/>
          <w:color w:val="000000" w:themeColor="text1"/>
          <w:sz w:val="12"/>
          <w:szCs w:val="12"/>
        </w:rPr>
        <w:t>Serres</w:t>
      </w:r>
      <w:proofErr w:type="spellEnd"/>
      <w:r w:rsidRPr="005F368F">
        <w:rPr>
          <w:rFonts w:asciiTheme="minorHAnsi" w:eastAsia="Georgia" w:hAnsiTheme="minorHAnsi" w:cstheme="minorHAnsi"/>
          <w:color w:val="000000" w:themeColor="text1"/>
          <w:sz w:val="12"/>
          <w:szCs w:val="12"/>
        </w:rPr>
        <w:t>,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F25E33">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F25E33">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F25E33">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common sense has yet to force us to think in a manner capable of subtracting desire from majoritarian thought in lieu of alternative forms of organization and experimental expression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while antithetical to the espoused purpose of schooling, the majoritarian impulse of the school has yet to produce conditions for thinking</w:t>
      </w:r>
      <w:r w:rsidRPr="005F368F">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45D5B153" w14:textId="77777777" w:rsidR="005622DC" w:rsidRPr="005F368F" w:rsidRDefault="005622DC" w:rsidP="00A3728B"/>
    <w:p w14:paraId="760763FF" w14:textId="1127042C" w:rsidR="00AC4136" w:rsidRDefault="008D3081" w:rsidP="008D3081">
      <w:pPr>
        <w:pStyle w:val="Heading4"/>
        <w:rPr>
          <w:rFonts w:asciiTheme="minorHAnsi" w:hAnsiTheme="minorHAnsi" w:cstheme="minorHAnsi"/>
        </w:rPr>
      </w:pPr>
      <w:r w:rsidRPr="005F368F">
        <w:rPr>
          <w:rFonts w:asciiTheme="minorHAnsi" w:hAnsiTheme="minorHAnsi" w:cstheme="minorHAnsi"/>
        </w:rPr>
        <w:t xml:space="preserve">The </w:t>
      </w:r>
      <w:r w:rsidRPr="005A3C73">
        <w:rPr>
          <w:rFonts w:asciiTheme="minorHAnsi" w:hAnsiTheme="minorHAnsi" w:cstheme="minorHAnsi"/>
          <w:u w:val="single"/>
        </w:rPr>
        <w:t>politics</w:t>
      </w:r>
      <w:r w:rsidRPr="005F368F">
        <w:rPr>
          <w:rFonts w:asciiTheme="minorHAnsi" w:hAnsiTheme="minorHAnsi" w:cstheme="minorHAnsi"/>
        </w:rPr>
        <w:t xml:space="preserve"> of stable subjectivity </w:t>
      </w:r>
      <w:r w:rsidRPr="005A3C73">
        <w:rPr>
          <w:rFonts w:asciiTheme="minorHAnsi" w:hAnsiTheme="minorHAnsi" w:cstheme="minorHAnsi"/>
          <w:u w:val="single"/>
        </w:rPr>
        <w:t>coopts</w:t>
      </w:r>
      <w:r w:rsidRPr="005F368F">
        <w:rPr>
          <w:rFonts w:asciiTheme="minorHAnsi" w:hAnsiTheme="minorHAnsi" w:cstheme="minorHAnsi"/>
        </w:rPr>
        <w:t xml:space="preserve"> all attempts at </w:t>
      </w:r>
      <w:r w:rsidRPr="005A3C73">
        <w:rPr>
          <w:rFonts w:asciiTheme="minorHAnsi" w:hAnsiTheme="minorHAnsi" w:cstheme="minorHAnsi"/>
          <w:u w:val="single"/>
        </w:rPr>
        <w:t>resistance</w:t>
      </w:r>
      <w:r w:rsidRPr="005F368F">
        <w:rPr>
          <w:rFonts w:asciiTheme="minorHAnsi" w:hAnsiTheme="minorHAnsi" w:cstheme="minorHAnsi"/>
        </w:rPr>
        <w:t xml:space="preserve"> – it stabilizes </w:t>
      </w:r>
      <w:r w:rsidRPr="005A3C73">
        <w:rPr>
          <w:rFonts w:asciiTheme="minorHAnsi" w:hAnsiTheme="minorHAnsi" w:cstheme="minorHAnsi"/>
          <w:u w:val="single"/>
        </w:rPr>
        <w:t>complex</w:t>
      </w:r>
      <w:r w:rsidRPr="005F368F">
        <w:rPr>
          <w:rFonts w:asciiTheme="minorHAnsi" w:hAnsiTheme="minorHAnsi" w:cstheme="minorHAnsi"/>
        </w:rPr>
        <w:t xml:space="preserve"> features into unchanging </w:t>
      </w:r>
      <w:r w:rsidRPr="009A4E0D">
        <w:rPr>
          <w:rFonts w:asciiTheme="minorHAnsi" w:hAnsiTheme="minorHAnsi" w:cstheme="minorHAnsi"/>
          <w:u w:val="single"/>
        </w:rPr>
        <w:t>models</w:t>
      </w:r>
      <w:r w:rsidRPr="005F368F">
        <w:rPr>
          <w:rFonts w:asciiTheme="minorHAnsi" w:hAnsiTheme="minorHAnsi" w:cstheme="minorHAnsi"/>
        </w:rPr>
        <w:t xml:space="preserve"> which </w:t>
      </w:r>
      <w:r w:rsidR="00AC4136">
        <w:rPr>
          <w:rFonts w:asciiTheme="minorHAnsi" w:hAnsiTheme="minorHAnsi" w:cstheme="minorHAnsi"/>
        </w:rPr>
        <w:t xml:space="preserve">dooms all </w:t>
      </w:r>
      <w:r w:rsidR="00566446">
        <w:rPr>
          <w:rFonts w:asciiTheme="minorHAnsi" w:hAnsiTheme="minorHAnsi" w:cstheme="minorHAnsi"/>
        </w:rPr>
        <w:t>radical</w:t>
      </w:r>
      <w:r w:rsidR="00AC4136">
        <w:rPr>
          <w:rFonts w:asciiTheme="minorHAnsi" w:hAnsiTheme="minorHAnsi" w:cstheme="minorHAnsi"/>
        </w:rPr>
        <w:t xml:space="preserve"> </w:t>
      </w:r>
      <w:r w:rsidR="00AC4136" w:rsidRPr="00AC4136">
        <w:rPr>
          <w:rFonts w:asciiTheme="minorHAnsi" w:hAnsiTheme="minorHAnsi" w:cstheme="minorHAnsi"/>
          <w:u w:val="single"/>
        </w:rPr>
        <w:t>praxis</w:t>
      </w:r>
      <w:r w:rsidR="00AC4136">
        <w:rPr>
          <w:rFonts w:asciiTheme="minorHAnsi" w:hAnsiTheme="minorHAnsi" w:cstheme="minorHAnsi"/>
        </w:rPr>
        <w:t xml:space="preserve"> to </w:t>
      </w:r>
      <w:r w:rsidR="00AC4136" w:rsidRPr="00AC4136">
        <w:rPr>
          <w:rFonts w:asciiTheme="minorHAnsi" w:hAnsiTheme="minorHAnsi" w:cstheme="minorHAnsi"/>
          <w:u w:val="single"/>
        </w:rPr>
        <w:t>failure</w:t>
      </w:r>
      <w:r w:rsidR="00AC4136">
        <w:rPr>
          <w:rFonts w:asciiTheme="minorHAnsi" w:hAnsiTheme="minorHAnsi" w:cstheme="minorHAnsi"/>
        </w:rPr>
        <w:t>.</w:t>
      </w:r>
    </w:p>
    <w:p w14:paraId="56C747FD" w14:textId="4928E90D" w:rsidR="008D3081" w:rsidRPr="005F368F" w:rsidRDefault="008D3081" w:rsidP="008D3081">
      <w:pPr>
        <w:rPr>
          <w:rFonts w:asciiTheme="minorHAnsi" w:hAnsiTheme="minorHAnsi" w:cstheme="minorHAnsi"/>
        </w:rPr>
      </w:pPr>
      <w:r w:rsidRPr="005F368F">
        <w:rPr>
          <w:rFonts w:asciiTheme="minorHAnsi" w:eastAsiaTheme="majorEastAsia" w:hAnsiTheme="minorHAnsi" w:cstheme="minorHAnsi"/>
          <w:b/>
          <w:iCs/>
          <w:sz w:val="26"/>
        </w:rPr>
        <w:t>Rolli</w:t>
      </w:r>
      <w:r w:rsidRPr="005F368F">
        <w:rPr>
          <w:rFonts w:asciiTheme="minorHAnsi" w:hAnsiTheme="minorHAnsi" w:cstheme="minorHAnsi"/>
        </w:rPr>
        <w:t xml:space="preserve"> – Rolli, Marc. “Immanence and Transcendence” Bulletin de la </w:t>
      </w:r>
      <w:proofErr w:type="spellStart"/>
      <w:r w:rsidRPr="005F368F">
        <w:rPr>
          <w:rFonts w:asciiTheme="minorHAnsi" w:hAnsiTheme="minorHAnsi" w:cstheme="minorHAnsi"/>
        </w:rPr>
        <w:t>Sociite</w:t>
      </w:r>
      <w:proofErr w:type="spellEnd"/>
      <w:r w:rsidRPr="005F368F">
        <w:rPr>
          <w:rFonts w:asciiTheme="minorHAnsi" w:hAnsiTheme="minorHAnsi" w:cstheme="minorHAnsi"/>
        </w:rPr>
        <w:t xml:space="preserve"> </w:t>
      </w:r>
      <w:proofErr w:type="spellStart"/>
      <w:r w:rsidRPr="005F368F">
        <w:rPr>
          <w:rFonts w:asciiTheme="minorHAnsi" w:hAnsiTheme="minorHAnsi" w:cstheme="minorHAnsi"/>
        </w:rPr>
        <w:t>Amincaine</w:t>
      </w:r>
      <w:proofErr w:type="spellEnd"/>
      <w:r w:rsidRPr="005F368F">
        <w:rPr>
          <w:rFonts w:asciiTheme="minorHAnsi" w:hAnsiTheme="minorHAnsi" w:cstheme="minorHAnsi"/>
        </w:rPr>
        <w:t xml:space="preserve"> de Philosophie de Langue </w:t>
      </w:r>
      <w:proofErr w:type="spellStart"/>
      <w:r w:rsidRPr="005F368F">
        <w:rPr>
          <w:rFonts w:asciiTheme="minorHAnsi" w:hAnsiTheme="minorHAnsi" w:cstheme="minorHAnsi"/>
        </w:rPr>
        <w:t>Franfais</w:t>
      </w:r>
      <w:proofErr w:type="spellEnd"/>
      <w:r w:rsidRPr="005F368F">
        <w:rPr>
          <w:rFonts w:asciiTheme="minorHAnsi" w:hAnsiTheme="minorHAnsi" w:cstheme="minorHAnsi"/>
        </w:rPr>
        <w:t xml:space="preserve"> Volume 14, Number 2, Fall 2004</w:t>
      </w:r>
    </w:p>
    <w:p w14:paraId="362195F1" w14:textId="32009B30" w:rsidR="008D3081" w:rsidRDefault="008D3081" w:rsidP="008D3081">
      <w:pPr>
        <w:spacing w:line="240" w:lineRule="auto"/>
        <w:rPr>
          <w:rFonts w:asciiTheme="minorHAnsi" w:hAnsiTheme="minorHAnsi" w:cstheme="minorHAnsi"/>
          <w:color w:val="000000" w:themeColor="text1"/>
          <w:sz w:val="12"/>
          <w:szCs w:val="12"/>
        </w:rPr>
      </w:pPr>
      <w:r w:rsidRPr="005F368F">
        <w:rPr>
          <w:rFonts w:asciiTheme="minorHAnsi" w:hAnsiTheme="minorHAnsi" w:cstheme="minorHAnsi"/>
          <w:color w:val="000000" w:themeColor="text1"/>
          <w:sz w:val="12"/>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 xml:space="preserve">Our </w:t>
      </w:r>
      <w:r w:rsidRPr="005F368F">
        <w:rPr>
          <w:rFonts w:asciiTheme="minorHAnsi" w:hAnsiTheme="minorHAnsi" w:cstheme="minorHAnsi"/>
          <w:b/>
          <w:color w:val="000000" w:themeColor="text1"/>
          <w:u w:val="single"/>
        </w:rPr>
        <w:t xml:space="preserve">self and worldly </w:t>
      </w:r>
      <w:r w:rsidRPr="00F25E33">
        <w:rPr>
          <w:rFonts w:asciiTheme="minorHAnsi" w:hAnsiTheme="minorHAnsi" w:cstheme="minorHAnsi"/>
          <w:b/>
          <w:color w:val="000000" w:themeColor="text1"/>
          <w:highlight w:val="cyan"/>
          <w:u w:val="single"/>
        </w:rPr>
        <w:t>relations are</w:t>
      </w:r>
      <w:r w:rsidRPr="005F368F">
        <w:rPr>
          <w:rFonts w:asciiTheme="minorHAnsi" w:hAnsiTheme="minorHAnsi" w:cstheme="minorHAnsi"/>
          <w:b/>
          <w:color w:val="000000" w:themeColor="text1"/>
          <w:u w:val="single"/>
        </w:rPr>
        <w:t xml:space="preserve"> always </w:t>
      </w:r>
      <w:r w:rsidRPr="00F25E33">
        <w:rPr>
          <w:rFonts w:asciiTheme="minorHAnsi" w:hAnsiTheme="minorHAnsi" w:cstheme="minorHAnsi"/>
          <w:b/>
          <w:color w:val="000000" w:themeColor="text1"/>
          <w:highlight w:val="cyan"/>
          <w:u w:val="single"/>
        </w:rPr>
        <w:t xml:space="preserve">determined by </w:t>
      </w:r>
      <w:r w:rsidRPr="005F368F">
        <w:rPr>
          <w:rFonts w:asciiTheme="minorHAnsi" w:hAnsiTheme="minorHAnsi" w:cstheme="minorHAnsi"/>
          <w:b/>
          <w:color w:val="000000" w:themeColor="text1"/>
          <w:u w:val="single"/>
        </w:rPr>
        <w:t xml:space="preserve">relations of </w:t>
      </w:r>
      <w:r w:rsidRPr="00F25E33">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But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basis of a scheme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immanent thinking is it 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really begin 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see these determining factors</w:t>
      </w:r>
      <w:r w:rsidRPr="005F368F">
        <w:rPr>
          <w:rFonts w:asciiTheme="minorHAnsi" w:hAnsiTheme="minorHAnsi" w:cstheme="minorHAnsi"/>
          <w:color w:val="000000" w:themeColor="text1"/>
        </w:rPr>
        <w:t>.</w:t>
      </w:r>
      <w:r w:rsidRPr="005F368F">
        <w:rPr>
          <w:rFonts w:asciiTheme="minorHAnsi" w:hAnsiTheme="minorHAnsi" w:cstheme="minorHAnsi"/>
          <w:color w:val="000000" w:themeColor="text1"/>
          <w:sz w:val="12"/>
          <w:szCs w:val="12"/>
        </w:rPr>
        <w:t>28</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Otherwise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w:t>
      </w:r>
      <w:r w:rsidRPr="005F368F">
        <w:rPr>
          <w:rFonts w:asciiTheme="minorHAnsi" w:hAnsiTheme="minorHAnsi" w:cstheme="minorHAnsi"/>
          <w:color w:val="000000" w:themeColor="text1"/>
        </w:rPr>
        <w:t xml:space="preserve"> </w:t>
      </w:r>
      <w:proofErr w:type="spellStart"/>
      <w:r w:rsidRPr="005F368F">
        <w:rPr>
          <w:rFonts w:asciiTheme="minorHAnsi" w:hAnsiTheme="minorHAnsi" w:cstheme="minorHAnsi"/>
          <w:b/>
          <w:color w:val="000000" w:themeColor="text1"/>
          <w:u w:val="single"/>
        </w:rPr>
        <w:t>empricial</w:t>
      </w:r>
      <w:proofErr w:type="spellEnd"/>
      <w:r w:rsidRPr="005F368F">
        <w:rPr>
          <w:rFonts w:asciiTheme="minorHAnsi" w:hAnsiTheme="minorHAnsi" w:cstheme="minorHAnsi"/>
          <w:b/>
          <w:color w:val="000000" w:themeColor="text1"/>
          <w:u w:val="single"/>
        </w:rPr>
        <w:t xml:space="preserve"> state of affairs-an </w:t>
      </w:r>
      <w:r w:rsidRPr="00F25E33">
        <w:rPr>
          <w:rFonts w:asciiTheme="minorHAnsi" w:hAnsiTheme="minorHAnsi" w:cstheme="minorHAnsi"/>
          <w:b/>
          <w:color w:val="000000" w:themeColor="text1"/>
          <w:highlight w:val="cyan"/>
          <w:u w:val="single"/>
        </w:rPr>
        <w:t>empirical normality-is</w:t>
      </w:r>
      <w:r w:rsidRPr="005F368F">
        <w:rPr>
          <w:rFonts w:asciiTheme="minorHAnsi" w:hAnsiTheme="minorHAnsi" w:cstheme="minorHAnsi"/>
          <w:b/>
          <w:color w:val="000000" w:themeColor="text1"/>
          <w:u w:val="single"/>
        </w:rPr>
        <w:t xml:space="preserve"> hypostatized as </w:t>
      </w:r>
      <w:r w:rsidRPr="00F25E33">
        <w:rPr>
          <w:rFonts w:asciiTheme="minorHAnsi" w:hAnsiTheme="minorHAnsi" w:cstheme="minorHAnsi"/>
          <w:b/>
          <w:color w:val="000000" w:themeColor="text1"/>
          <w:highlight w:val="cyan"/>
          <w:u w:val="single"/>
        </w:rPr>
        <w:t>a transcendental norm</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in</w:t>
      </w:r>
      <w:r w:rsidRPr="005F368F">
        <w:rPr>
          <w:rFonts w:asciiTheme="minorHAnsi" w:hAnsiTheme="minorHAnsi" w:cstheme="minorHAnsi"/>
          <w:b/>
          <w:color w:val="000000" w:themeColor="text1"/>
          <w:u w:val="single"/>
        </w:rPr>
        <w:t xml:space="preserve"> </w:t>
      </w:r>
      <w:r w:rsidRPr="00F25E33">
        <w:rPr>
          <w:rFonts w:asciiTheme="minorHAnsi" w:hAnsiTheme="minorHAnsi" w:cstheme="minorHAnsi"/>
          <w:b/>
          <w:color w:val="000000" w:themeColor="text1"/>
          <w:highlight w:val="cyan"/>
          <w:u w:val="single"/>
        </w:rPr>
        <w:t>such a way that its</w:t>
      </w:r>
      <w:r w:rsidRPr="00F25E33">
        <w:rPr>
          <w:rFonts w:asciiTheme="minorHAnsi" w:hAnsiTheme="minorHAnsi" w:cstheme="minorHAnsi"/>
          <w:color w:val="000000" w:themeColor="text1"/>
          <w:highlight w:val="cyan"/>
        </w:rPr>
        <w:t xml:space="preserve"> </w:t>
      </w:r>
      <w:r w:rsidRPr="00F25E33">
        <w:rPr>
          <w:rFonts w:asciiTheme="minorHAnsi" w:hAnsiTheme="minorHAnsi" w:cstheme="minorHAnsi"/>
          <w:b/>
          <w:color w:val="000000" w:themeColor="text1"/>
          <w:highlight w:val="cyan"/>
          <w:u w:val="single"/>
        </w:rPr>
        <w:t>genetic</w:t>
      </w:r>
      <w:r w:rsidRPr="005F368F">
        <w:rPr>
          <w:rFonts w:asciiTheme="minorHAnsi" w:hAnsiTheme="minorHAnsi" w:cstheme="minorHAnsi"/>
          <w:b/>
          <w:color w:val="000000" w:themeColor="text1"/>
          <w:u w:val="single"/>
        </w:rPr>
        <w:t xml:space="preserve"> </w:t>
      </w:r>
      <w:r w:rsidRPr="00F25E33">
        <w:rPr>
          <w:rFonts w:asciiTheme="minorHAnsi" w:hAnsiTheme="minorHAnsi" w:cstheme="minorHAnsi"/>
          <w:b/>
          <w:color w:val="000000" w:themeColor="text1"/>
          <w:highlight w:val="cyan"/>
          <w:u w:val="single"/>
        </w:rPr>
        <w:t>background</w:t>
      </w:r>
      <w:r w:rsidRPr="00F25E33">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 xml:space="preserve">and conditions </w:t>
      </w:r>
      <w:r w:rsidRPr="00F25E33">
        <w:rPr>
          <w:rFonts w:asciiTheme="minorHAnsi" w:hAnsiTheme="minorHAnsi" w:cstheme="minorHAnsi"/>
          <w:b/>
          <w:color w:val="000000" w:themeColor="text1"/>
          <w:highlight w:val="cyan"/>
          <w:u w:val="single"/>
        </w:rPr>
        <w:t>can be</w:t>
      </w:r>
      <w:r w:rsidRPr="00F25E33">
        <w:rPr>
          <w:rFonts w:asciiTheme="minorHAnsi" w:hAnsiTheme="minorHAnsi" w:cstheme="minorHAnsi"/>
          <w:color w:val="000000" w:themeColor="text1"/>
          <w:sz w:val="12"/>
          <w:szCs w:val="12"/>
          <w:highlight w:val="cyan"/>
        </w:rPr>
        <w:t xml:space="preserve"> </w:t>
      </w:r>
      <w:r w:rsidRPr="005F368F">
        <w:rPr>
          <w:rFonts w:asciiTheme="minorHAnsi" w:hAnsiTheme="minorHAnsi" w:cstheme="minorHAnsi"/>
          <w:color w:val="000000" w:themeColor="text1"/>
          <w:sz w:val="12"/>
          <w:szCs w:val="12"/>
        </w:rPr>
        <w:t>considered mere byproducts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and </w:t>
      </w:r>
      <w:r w:rsidRPr="00F25E33">
        <w:rPr>
          <w:rFonts w:asciiTheme="minorHAnsi" w:hAnsiTheme="minorHAnsi" w:cstheme="minorHAnsi"/>
          <w:b/>
          <w:color w:val="000000" w:themeColor="text1"/>
          <w:highlight w:val="cyan"/>
          <w:u w:val="single"/>
        </w:rPr>
        <w:t>ignored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as long as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considered a foregone conclusion that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 normal human [is]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being has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white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skin, is of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male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gender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middle aged</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belongs to a (particular) religion, and so on, then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there is no need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to ask about the disciplining</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sociological, political, and economical processes in recent or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past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history[s] that have given rise to that person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From the perspective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what can be located within power relations</w:t>
      </w:r>
      <w:r w:rsidRPr="00EA4C48">
        <w:rPr>
          <w:rFonts w:asciiTheme="minorHAnsi" w:hAnsiTheme="minorHAnsi" w:cstheme="minorHAnsi"/>
          <w:color w:val="000000" w:themeColor="text1"/>
        </w:rPr>
        <w:t>-</w:t>
      </w:r>
      <w:r w:rsidRPr="00EA4C48">
        <w:rPr>
          <w:rFonts w:asciiTheme="minorHAnsi" w:hAnsiTheme="minorHAnsi" w:cstheme="minorHAnsi"/>
          <w:color w:val="000000" w:themeColor="text1"/>
          <w:sz w:val="12"/>
          <w:szCs w:val="12"/>
        </w:rPr>
        <w:t>in the sense of the conditions of actualization of immanent structures-thus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seems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naturally</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legitimate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Deleuze's philosophy </w:t>
      </w:r>
      <w:proofErr w:type="spellStart"/>
      <w:r w:rsidRPr="00EA4C48">
        <w:rPr>
          <w:rFonts w:asciiTheme="minorHAnsi" w:hAnsiTheme="minorHAnsi" w:cstheme="minorHAnsi"/>
          <w:color w:val="000000" w:themeColor="text1"/>
          <w:sz w:val="12"/>
          <w:szCs w:val="12"/>
        </w:rPr>
        <w:t>o f</w:t>
      </w:r>
      <w:proofErr w:type="spellEnd"/>
      <w:r w:rsidRPr="005F368F">
        <w:rPr>
          <w:rFonts w:asciiTheme="minorHAnsi" w:hAnsiTheme="minorHAnsi" w:cstheme="minorHAnsi"/>
          <w:color w:val="000000" w:themeColor="text1"/>
          <w:sz w:val="12"/>
          <w:szCs w:val="12"/>
        </w:rPr>
        <w:t xml:space="preserve"> immanence is therefore both political as </w:t>
      </w:r>
      <w:proofErr w:type="spellStart"/>
      <w:r w:rsidRPr="005F368F">
        <w:rPr>
          <w:rFonts w:asciiTheme="minorHAnsi" w:hAnsiTheme="minorHAnsi" w:cstheme="minorHAnsi"/>
          <w:color w:val="000000" w:themeColor="text1"/>
          <w:sz w:val="12"/>
          <w:szCs w:val="12"/>
        </w:rPr>
        <w:t>weil</w:t>
      </w:r>
      <w:proofErr w:type="spellEnd"/>
      <w:r w:rsidRPr="005F368F">
        <w:rPr>
          <w:rFonts w:asciiTheme="minorHAnsi" w:hAnsiTheme="minorHAnsi" w:cstheme="minorHAnsi"/>
          <w:color w:val="000000" w:themeColor="text1"/>
          <w:sz w:val="12"/>
          <w:szCs w:val="12"/>
        </w:rPr>
        <w:t xml:space="preserve"> as "absolute." Immanent perceptions, sensations, and concepts are just as much immediately determined by social conditions as are the </w:t>
      </w:r>
      <w:proofErr w:type="spellStart"/>
      <w:r w:rsidRPr="005F368F">
        <w:rPr>
          <w:rFonts w:asciiTheme="minorHAnsi" w:hAnsiTheme="minorHAnsi" w:cstheme="minorHAnsi"/>
          <w:color w:val="000000" w:themeColor="text1"/>
          <w:sz w:val="12"/>
          <w:szCs w:val="12"/>
        </w:rPr>
        <w:t>micrological</w:t>
      </w:r>
      <w:proofErr w:type="spellEnd"/>
      <w:r w:rsidRPr="005F368F">
        <w:rPr>
          <w:rFonts w:asciiTheme="minorHAnsi" w:hAnsiTheme="minorHAnsi" w:cstheme="minorHAnsi"/>
          <w:color w:val="000000" w:themeColor="text1"/>
          <w:sz w:val="12"/>
          <w:szCs w:val="12"/>
        </w:rPr>
        <w:t xml:space="preserve">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Such </w:t>
      </w:r>
      <w:r w:rsidRPr="00F25E33">
        <w:rPr>
          <w:rFonts w:asciiTheme="minorHAnsi" w:hAnsiTheme="minorHAnsi" w:cstheme="minorHAnsi"/>
          <w:b/>
          <w:color w:val="000000" w:themeColor="text1"/>
          <w:highlight w:val="cyan"/>
          <w:u w:val="single"/>
        </w:rPr>
        <w:t>[immanent]</w:t>
      </w:r>
      <w:r w:rsidRPr="005F368F">
        <w:rPr>
          <w:rFonts w:asciiTheme="minorHAnsi" w:hAnsiTheme="minorHAnsi" w:cstheme="minorHAnsi"/>
          <w:b/>
          <w:color w:val="000000" w:themeColor="text1"/>
          <w:u w:val="single"/>
        </w:rPr>
        <w:t xml:space="preserve"> a </w:t>
      </w:r>
      <w:r w:rsidRPr="00F25E33">
        <w:rPr>
          <w:rFonts w:asciiTheme="minorHAnsi" w:hAnsiTheme="minorHAnsi" w:cstheme="minorHAnsi"/>
          <w:b/>
          <w:color w:val="000000" w:themeColor="text1"/>
          <w:highlight w:val="cyan"/>
          <w:u w:val="single"/>
        </w:rPr>
        <w:t>thinking</w:t>
      </w:r>
      <w:r w:rsidRPr="005F368F">
        <w:rPr>
          <w:rFonts w:asciiTheme="minorHAnsi" w:hAnsiTheme="minorHAnsi" w:cstheme="minorHAnsi"/>
          <w:b/>
          <w:color w:val="000000" w:themeColor="text1"/>
          <w:u w:val="single"/>
        </w:rPr>
        <w:t xml:space="preserve"> does not solely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aim at unveiling the orders of life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that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are otherwise presumed to be natural</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but </w:t>
      </w:r>
      <w:r w:rsidRPr="00F25E33">
        <w:rPr>
          <w:rFonts w:asciiTheme="minorHAnsi" w:hAnsiTheme="minorHAnsi" w:cstheme="minorHAnsi"/>
          <w:b/>
          <w:color w:val="000000" w:themeColor="text1"/>
          <w:highlight w:val="cyan"/>
          <w:u w:val="single"/>
        </w:rPr>
        <w:t>is</w:t>
      </w:r>
      <w:r w:rsidRPr="00F25E33">
        <w:rPr>
          <w:rFonts w:asciiTheme="minorHAnsi" w:hAnsiTheme="minorHAnsi" w:cstheme="minorHAnsi"/>
          <w:color w:val="000000" w:themeColor="text1"/>
          <w:highlight w:val="cyan"/>
        </w:rPr>
        <w:t xml:space="preserve"> </w:t>
      </w:r>
      <w:r w:rsidRPr="005F368F">
        <w:rPr>
          <w:rFonts w:asciiTheme="minorHAnsi" w:hAnsiTheme="minorHAnsi" w:cstheme="minorHAnsi"/>
          <w:b/>
          <w:color w:val="000000" w:themeColor="text1"/>
          <w:u w:val="single"/>
        </w:rPr>
        <w:t>directed towards</w:t>
      </w:r>
      <w:r w:rsidRPr="00F25E33">
        <w:rPr>
          <w:rFonts w:asciiTheme="minorHAnsi" w:hAnsiTheme="minorHAnsi" w:cstheme="minorHAnsi"/>
          <w:b/>
          <w:color w:val="000000" w:themeColor="text1"/>
          <w:highlight w:val="cyan"/>
          <w:u w:val="single"/>
        </w:rPr>
        <w:t xml:space="preserve"> a model of free associations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and free action. Deleuze's temporal ontology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imn1anence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reveal[</w:t>
      </w:r>
      <w:proofErr w:type="spellStart"/>
      <w:r w:rsidRPr="00F25E33">
        <w:rPr>
          <w:rFonts w:asciiTheme="minorHAnsi" w:hAnsiTheme="minorHAnsi" w:cstheme="minorHAnsi"/>
          <w:b/>
          <w:color w:val="000000" w:themeColor="text1"/>
          <w:highlight w:val="cyan"/>
          <w:u w:val="single"/>
        </w:rPr>
        <w:t>ing</w:t>
      </w:r>
      <w:proofErr w:type="spellEnd"/>
      <w:r w:rsidRPr="00F25E33">
        <w:rPr>
          <w:rFonts w:asciiTheme="minorHAnsi" w:hAnsiTheme="minorHAnsi" w:cstheme="minorHAnsi"/>
          <w:b/>
          <w:color w:val="000000" w:themeColor="text1"/>
          <w:highlight w:val="cyan"/>
          <w:u w:val="single"/>
        </w:rPr>
        <w:t>]</w:t>
      </w:r>
      <w:r w:rsidRPr="005F368F">
        <w:rPr>
          <w:rFonts w:asciiTheme="minorHAnsi" w:hAnsiTheme="minorHAnsi" w:cstheme="minorHAnsi"/>
          <w:color w:val="000000" w:themeColor="text1"/>
          <w:sz w:val="12"/>
          <w:szCs w:val="12"/>
        </w:rPr>
        <w:t xml:space="preserve">s itself as excluding </w:t>
      </w:r>
      <w:proofErr w:type="spellStart"/>
      <w:r w:rsidRPr="005F368F">
        <w:rPr>
          <w:rFonts w:asciiTheme="minorHAnsi" w:hAnsiTheme="minorHAnsi" w:cstheme="minorHAnsi"/>
          <w:color w:val="000000" w:themeColor="text1"/>
          <w:sz w:val="12"/>
          <w:szCs w:val="12"/>
        </w:rPr>
        <w:t>dejure</w:t>
      </w:r>
      <w:proofErr w:type="spellEnd"/>
      <w:r w:rsidRPr="005F368F">
        <w:rPr>
          <w:rFonts w:asciiTheme="minorHAnsi" w:hAnsiTheme="minorHAnsi" w:cstheme="minorHAnsi"/>
          <w:color w:val="000000" w:themeColor="text1"/>
          <w:sz w:val="12"/>
          <w:szCs w:val="12"/>
        </w:rPr>
        <w:t xml:space="preserve"> </w:t>
      </w:r>
      <w:r w:rsidRPr="005F368F">
        <w:rPr>
          <w:rFonts w:asciiTheme="minorHAnsi" w:hAnsiTheme="minorHAnsi" w:cstheme="minorHAnsi"/>
          <w:b/>
          <w:color w:val="000000" w:themeColor="text1"/>
          <w:u w:val="single"/>
        </w:rPr>
        <w:t xml:space="preserve">concentrations of </w:t>
      </w:r>
      <w:r w:rsidRPr="00F25E33">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F25E33">
        <w:rPr>
          <w:rFonts w:asciiTheme="minorHAnsi" w:hAnsiTheme="minorHAnsi" w:cstheme="minorHAnsi"/>
          <w:b/>
          <w:color w:val="000000" w:themeColor="text1"/>
          <w:highlight w:val="cyan"/>
          <w:u w:val="single"/>
        </w:rPr>
        <w:t>and</w:t>
      </w:r>
      <w:r w:rsidRPr="005F368F">
        <w:rPr>
          <w:rFonts w:asciiTheme="minorHAnsi" w:hAnsiTheme="minorHAnsi" w:cstheme="minorHAnsi"/>
          <w:color w:val="000000" w:themeColor="text1"/>
          <w:sz w:val="12"/>
          <w:szCs w:val="12"/>
        </w:rPr>
        <w:t xml:space="preserve"> thereby </w:t>
      </w:r>
      <w:r w:rsidRPr="00F25E33">
        <w:rPr>
          <w:rFonts w:asciiTheme="minorHAnsi" w:hAnsiTheme="minorHAnsi" w:cstheme="minorHAnsi"/>
          <w:b/>
          <w:color w:val="000000" w:themeColor="text1"/>
          <w:highlight w:val="cyan"/>
          <w:u w:val="single"/>
        </w:rPr>
        <w:t>making them</w:t>
      </w:r>
      <w:r w:rsidRPr="00F25E33">
        <w:rPr>
          <w:rFonts w:asciiTheme="minorHAnsi" w:hAnsiTheme="minorHAnsi" w:cstheme="minorHAnsi"/>
          <w:color w:val="000000" w:themeColor="text1"/>
          <w:highlight w:val="cyan"/>
        </w:rPr>
        <w:t xml:space="preserve"> </w:t>
      </w:r>
      <w:r w:rsidRPr="00F25E33">
        <w:rPr>
          <w:rFonts w:asciiTheme="minorHAnsi" w:hAnsiTheme="minorHAnsi" w:cstheme="minorHAnsi"/>
          <w:b/>
          <w:color w:val="000000" w:themeColor="text1"/>
          <w:highlight w:val="cyan"/>
          <w:u w:val="single"/>
        </w:rPr>
        <w:t>comprehensible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as facts with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regard </w:t>
      </w:r>
      <w:r w:rsidRPr="00F25E33">
        <w:rPr>
          <w:rFonts w:asciiTheme="minorHAnsi" w:hAnsiTheme="minorHAnsi" w:cstheme="minorHAnsi"/>
          <w:b/>
          <w:color w:val="000000" w:themeColor="text1"/>
          <w:highlight w:val="cyan"/>
          <w:u w:val="single"/>
        </w:rPr>
        <w:t>to</w:t>
      </w:r>
      <w:r w:rsidRPr="00F25E33">
        <w:rPr>
          <w:rFonts w:asciiTheme="minorHAnsi" w:hAnsiTheme="minorHAnsi" w:cstheme="minorHAnsi"/>
          <w:color w:val="000000" w:themeColor="text1"/>
          <w:highlight w:val="cyan"/>
        </w:rPr>
        <w:t xml:space="preserve"> </w:t>
      </w:r>
      <w:r w:rsidRPr="00F25E33">
        <w:rPr>
          <w:rFonts w:asciiTheme="minorHAnsi" w:hAnsiTheme="minorHAnsi" w:cstheme="minorHAnsi"/>
          <w:b/>
          <w:color w:val="000000" w:themeColor="text1"/>
          <w:highlight w:val="cyan"/>
          <w:u w:val="single"/>
        </w:rPr>
        <w:t>their causal</w:t>
      </w:r>
      <w:r w:rsidRPr="005F368F">
        <w:rPr>
          <w:rFonts w:asciiTheme="minorHAnsi" w:hAnsiTheme="minorHAnsi" w:cstheme="minorHAnsi"/>
          <w:b/>
          <w:color w:val="000000" w:themeColor="text1"/>
          <w:u w:val="single"/>
        </w:rPr>
        <w:t xml:space="preserve"> </w:t>
      </w:r>
      <w:r w:rsidRPr="00F25E33">
        <w:rPr>
          <w:rFonts w:asciiTheme="minorHAnsi" w:hAnsiTheme="minorHAnsi" w:cstheme="minorHAnsi"/>
          <w:b/>
          <w:color w:val="000000" w:themeColor="text1"/>
          <w:highlight w:val="cyan"/>
          <w:u w:val="single"/>
        </w:rPr>
        <w:t>conditions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It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therefore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tacitly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insert transcendence into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corresponding </w:t>
      </w:r>
      <w:r w:rsidRPr="00EA4C48">
        <w:rPr>
          <w:rFonts w:asciiTheme="minorHAnsi" w:hAnsiTheme="minorHAnsi" w:cstheme="minorHAnsi"/>
          <w:b/>
          <w:color w:val="000000" w:themeColor="text1"/>
          <w:u w:val="single"/>
        </w:rPr>
        <w:t>level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where its power can be played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out</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impossible because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structural characteristic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immanence is a constant transport of difference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so</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that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syntheses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differential</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singularities always refer to a particular actuality</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of immanent structures-and according to Deleuze, it is only on this level that densities and consolidations of power relations are situated. By contrast, the postulates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transcendence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by relying on natural orders and homologies, </w:t>
      </w:r>
      <w:r w:rsidRPr="00EA4C48">
        <w:rPr>
          <w:rFonts w:asciiTheme="minorHAnsi" w:hAnsiTheme="minorHAnsi" w:cstheme="minorHAnsi"/>
          <w:b/>
          <w:color w:val="000000" w:themeColor="text1"/>
          <w:u w:val="single"/>
        </w:rPr>
        <w:t>conceal the power</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drenched determination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forms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thinking and action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Although in his early lectures</w:t>
      </w:r>
      <w:r w:rsidRPr="005F368F">
        <w:rPr>
          <w:rFonts w:asciiTheme="minorHAnsi" w:hAnsiTheme="minorHAnsi" w:cstheme="minorHAnsi"/>
          <w:color w:val="000000" w:themeColor="text1"/>
          <w:sz w:val="12"/>
          <w:szCs w:val="12"/>
        </w:rPr>
        <w:t xml:space="preserve">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w:t>
      </w:r>
      <w:proofErr w:type="spellStart"/>
      <w:r w:rsidRPr="005F368F">
        <w:rPr>
          <w:rFonts w:asciiTheme="minorHAnsi" w:hAnsiTheme="minorHAnsi" w:cstheme="minorHAnsi"/>
          <w:color w:val="000000" w:themeColor="text1"/>
          <w:sz w:val="12"/>
          <w:szCs w:val="12"/>
        </w:rPr>
        <w:t>oE</w:t>
      </w:r>
      <w:proofErr w:type="spellEnd"/>
      <w:r w:rsidRPr="005F368F">
        <w:rPr>
          <w:rFonts w:asciiTheme="minorHAnsi" w:hAnsiTheme="minorHAnsi" w:cstheme="minorHAnsi"/>
          <w:color w:val="000000" w:themeColor="text1"/>
          <w:sz w:val="12"/>
          <w:szCs w:val="12"/>
        </w:rPr>
        <w:t xml:space="preserve"> temporal immanence to a self-identical Dasein which overcomes itself.  The same problem can be identified in the context of the critique of onto-theology. Here the difficulty has to do with the presumed philosophical "unity" </w:t>
      </w:r>
      <w:proofErr w:type="spellStart"/>
      <w:r w:rsidRPr="005F368F">
        <w:rPr>
          <w:rFonts w:asciiTheme="minorHAnsi" w:hAnsiTheme="minorHAnsi" w:cstheme="minorHAnsi"/>
          <w:color w:val="000000" w:themeColor="text1"/>
          <w:sz w:val="12"/>
          <w:szCs w:val="12"/>
        </w:rPr>
        <w:t>ofbeing</w:t>
      </w:r>
      <w:proofErr w:type="spellEnd"/>
      <w:r w:rsidRPr="005F368F">
        <w:rPr>
          <w:rFonts w:asciiTheme="minorHAnsi" w:hAnsiTheme="minorHAnsi" w:cstheme="minorHAnsi"/>
          <w:color w:val="000000" w:themeColor="text1"/>
          <w:sz w:val="12"/>
          <w:szCs w:val="12"/>
        </w:rPr>
        <w:t xml:space="preserve">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w:t>
      </w:r>
      <w:proofErr w:type="spellStart"/>
      <w:r w:rsidRPr="005F368F">
        <w:rPr>
          <w:rFonts w:asciiTheme="minorHAnsi" w:hAnsiTheme="minorHAnsi" w:cstheme="minorHAnsi"/>
          <w:color w:val="000000" w:themeColor="text1"/>
          <w:sz w:val="12"/>
          <w:szCs w:val="12"/>
        </w:rPr>
        <w:t>eigentliche</w:t>
      </w:r>
      <w:proofErr w:type="spellEnd"/>
      <w:r w:rsidRPr="005F368F">
        <w:rPr>
          <w:rFonts w:asciiTheme="minorHAnsi" w:hAnsiTheme="minorHAnsi" w:cstheme="minorHAnsi"/>
          <w:color w:val="000000" w:themeColor="text1"/>
          <w:sz w:val="12"/>
          <w:szCs w:val="12"/>
        </w:rPr>
        <w:t>)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w:t>
      </w:r>
      <w:proofErr w:type="spellStart"/>
      <w:r w:rsidRPr="005F368F">
        <w:rPr>
          <w:rFonts w:asciiTheme="minorHAnsi" w:hAnsiTheme="minorHAnsi" w:cstheme="minorHAnsi"/>
          <w:color w:val="000000" w:themeColor="text1"/>
          <w:sz w:val="12"/>
          <w:szCs w:val="12"/>
        </w:rPr>
        <w:t>Geschick</w:t>
      </w:r>
      <w:proofErr w:type="spellEnd"/>
      <w:r w:rsidRPr="005F368F">
        <w:rPr>
          <w:rFonts w:asciiTheme="minorHAnsi" w:hAnsiTheme="minorHAnsi" w:cstheme="minorHAnsi"/>
          <w:color w:val="000000" w:themeColor="text1"/>
          <w:sz w:val="12"/>
          <w:szCs w:val="12"/>
        </w:rPr>
        <w:t xml:space="preserve">) into our own hands, we are to let fate follow its course and obey the order that comes from the highest ruler: Being itself. </w:t>
      </w:r>
    </w:p>
    <w:p w14:paraId="0A60C70B" w14:textId="77777777" w:rsidR="00E67196" w:rsidRDefault="00E67196" w:rsidP="00EE21DF">
      <w:pPr>
        <w:rPr>
          <w:rFonts w:asciiTheme="minorHAnsi" w:hAnsiTheme="minorHAnsi" w:cstheme="minorHAnsi"/>
          <w:u w:val="single"/>
        </w:rPr>
      </w:pPr>
    </w:p>
    <w:p w14:paraId="78036A20" w14:textId="150E4022" w:rsidR="00467A91" w:rsidRDefault="00586AAE" w:rsidP="00467A91">
      <w:pPr>
        <w:pStyle w:val="Heading4"/>
      </w:pPr>
      <w:r>
        <w:rPr>
          <w:rFonts w:asciiTheme="minorHAnsi" w:hAnsiTheme="minorHAnsi" w:cstheme="minorHAnsi"/>
        </w:rPr>
        <w:t>Now affirm</w:t>
      </w:r>
      <w:r w:rsidR="00467A91" w:rsidRPr="00467A91">
        <w:t xml:space="preserve"> – The member nations of the World Trade Organization ought to </w:t>
      </w:r>
      <w:r w:rsidR="00D85F55">
        <w:t>eliminate</w:t>
      </w:r>
      <w:r w:rsidR="00467A91" w:rsidRPr="00467A91">
        <w:t xml:space="preserve"> intellectual property protections for medicines</w:t>
      </w:r>
      <w:r w:rsidR="00185969">
        <w:t>. I’ll clarify</w:t>
      </w:r>
      <w:r w:rsidR="00487017">
        <w:t xml:space="preserve"> </w:t>
      </w:r>
      <w:r w:rsidR="00165EE2" w:rsidRPr="00DE79F2">
        <w:rPr>
          <w:u w:val="single"/>
        </w:rPr>
        <w:t>specification</w:t>
      </w:r>
      <w:r w:rsidR="00165EE2">
        <w:t xml:space="preserve"> </w:t>
      </w:r>
      <w:r w:rsidR="00185969">
        <w:t xml:space="preserve">in CX to </w:t>
      </w:r>
      <w:r w:rsidR="00165EE2">
        <w:t xml:space="preserve">avoid </w:t>
      </w:r>
      <w:r w:rsidR="00165EE2" w:rsidRPr="00185969">
        <w:rPr>
          <w:u w:val="single"/>
        </w:rPr>
        <w:t>frivolous</w:t>
      </w:r>
      <w:r w:rsidR="00165EE2">
        <w:t xml:space="preserve"> debates</w:t>
      </w:r>
      <w:r w:rsidR="00487017">
        <w:t>.</w:t>
      </w:r>
    </w:p>
    <w:p w14:paraId="3ED6319F" w14:textId="77777777" w:rsidR="00270BA8" w:rsidRPr="00165EE2" w:rsidRDefault="00270BA8" w:rsidP="00270BA8"/>
    <w:p w14:paraId="1F8EE76C" w14:textId="77777777" w:rsidR="00BF4AD2" w:rsidRPr="005F368F" w:rsidRDefault="00BF4AD2" w:rsidP="00BF4AD2">
      <w:pPr>
        <w:pStyle w:val="Heading4"/>
        <w:rPr>
          <w:rFonts w:asciiTheme="minorHAnsi" w:hAnsiTheme="minorHAnsi" w:cstheme="minorHAnsi"/>
        </w:rPr>
      </w:pPr>
      <w:r w:rsidRPr="005F368F">
        <w:rPr>
          <w:rFonts w:asciiTheme="minorHAnsi" w:hAnsiTheme="minorHAnsi" w:cstheme="minorHAnsi"/>
        </w:rPr>
        <w:t xml:space="preserve">Medical intellectual property protections proliferate the Empire’s </w:t>
      </w:r>
      <w:r w:rsidRPr="005F368F">
        <w:rPr>
          <w:rFonts w:asciiTheme="minorHAnsi" w:hAnsiTheme="minorHAnsi" w:cstheme="minorHAnsi"/>
          <w:u w:val="single"/>
        </w:rPr>
        <w:t>parasitic</w:t>
      </w:r>
      <w:r w:rsidRPr="005F368F">
        <w:rPr>
          <w:rFonts w:asciiTheme="minorHAnsi" w:hAnsiTheme="minorHAnsi" w:cstheme="minorHAnsi"/>
        </w:rPr>
        <w:t xml:space="preserve"> control of subjects by restricting </w:t>
      </w:r>
      <w:r w:rsidRPr="005F368F">
        <w:rPr>
          <w:rFonts w:asciiTheme="minorHAnsi" w:hAnsiTheme="minorHAnsi" w:cstheme="minorHAnsi"/>
          <w:u w:val="single"/>
        </w:rPr>
        <w:t>affective communication</w:t>
      </w:r>
      <w:r w:rsidRPr="005F368F">
        <w:rPr>
          <w:rFonts w:asciiTheme="minorHAnsi" w:hAnsiTheme="minorHAnsi" w:cstheme="minorHAnsi"/>
        </w:rPr>
        <w:t xml:space="preserve">, making </w:t>
      </w:r>
      <w:r w:rsidRPr="005F368F">
        <w:rPr>
          <w:rFonts w:asciiTheme="minorHAnsi" w:hAnsiTheme="minorHAnsi" w:cstheme="minorHAnsi"/>
          <w:u w:val="single"/>
        </w:rPr>
        <w:t>revolution</w:t>
      </w:r>
      <w:r w:rsidRPr="005F368F">
        <w:rPr>
          <w:rFonts w:asciiTheme="minorHAnsi" w:hAnsiTheme="minorHAnsi" w:cstheme="minorHAnsi"/>
        </w:rPr>
        <w:t xml:space="preserve"> impossible. </w:t>
      </w:r>
    </w:p>
    <w:p w14:paraId="4850DB92" w14:textId="2CA7021E" w:rsidR="00BF4AD2" w:rsidRPr="005F368F" w:rsidRDefault="00BF4AD2" w:rsidP="00BF4AD2">
      <w:pPr>
        <w:rPr>
          <w:rFonts w:asciiTheme="minorHAnsi" w:hAnsiTheme="minorHAnsi" w:cstheme="minorHAnsi"/>
        </w:rPr>
      </w:pPr>
      <w:proofErr w:type="spellStart"/>
      <w:r w:rsidRPr="005F368F">
        <w:rPr>
          <w:rFonts w:asciiTheme="minorHAnsi" w:eastAsiaTheme="majorEastAsia" w:hAnsiTheme="minorHAnsi" w:cstheme="minorHAnsi"/>
          <w:b/>
          <w:iCs/>
          <w:sz w:val="26"/>
        </w:rPr>
        <w:t>Lemmens</w:t>
      </w:r>
      <w:proofErr w:type="spellEnd"/>
      <w:r w:rsidRPr="005F368F">
        <w:rPr>
          <w:rFonts w:asciiTheme="minorHAnsi" w:eastAsiaTheme="majorEastAsia" w:hAnsiTheme="minorHAnsi" w:cstheme="minorHAnsi"/>
          <w:b/>
          <w:iCs/>
          <w:sz w:val="26"/>
        </w:rPr>
        <w:t xml:space="preserve"> </w:t>
      </w:r>
      <w:r w:rsidR="0076709B">
        <w:rPr>
          <w:rFonts w:asciiTheme="minorHAnsi" w:eastAsiaTheme="majorEastAsia" w:hAnsiTheme="minorHAnsi" w:cstheme="minorHAnsi"/>
          <w:b/>
          <w:iCs/>
          <w:sz w:val="26"/>
        </w:rPr>
        <w:t xml:space="preserve">– </w:t>
      </w:r>
      <w:proofErr w:type="spellStart"/>
      <w:r w:rsidR="0076709B" w:rsidRPr="0076709B">
        <w:t>L</w:t>
      </w:r>
      <w:r w:rsidRPr="005F368F">
        <w:rPr>
          <w:rFonts w:asciiTheme="minorHAnsi" w:hAnsiTheme="minorHAnsi" w:cstheme="minorHAnsi"/>
        </w:rPr>
        <w:t>emmens</w:t>
      </w:r>
      <w:proofErr w:type="spellEnd"/>
      <w:r w:rsidRPr="005F368F">
        <w:rPr>
          <w:rFonts w:asciiTheme="minorHAnsi" w:hAnsiTheme="minorHAnsi" w:cstheme="minorHAnsi"/>
        </w:rPr>
        <w:t xml:space="preserve">, P. (n.d.). The conditions of the Common. A </w:t>
      </w:r>
      <w:proofErr w:type="spellStart"/>
      <w:r w:rsidRPr="005F368F">
        <w:rPr>
          <w:rFonts w:asciiTheme="minorHAnsi" w:hAnsiTheme="minorHAnsi" w:cstheme="minorHAnsi"/>
        </w:rPr>
        <w:t>Stieglerian</w:t>
      </w:r>
      <w:proofErr w:type="spellEnd"/>
      <w:r w:rsidRPr="005F368F">
        <w:rPr>
          <w:rFonts w:asciiTheme="minorHAnsi" w:hAnsiTheme="minorHAnsi" w:cstheme="minorHAnsi"/>
        </w:rPr>
        <w:t xml:space="preserve"> critique ON Hardt AND Negri's thesis on Cognitive capitalism as a prefiguration of communism. The_Conditions_of_the_Common_A_Stieglerian_Critique_on_Hardt_and_Negri_s_Thesis_on_Cognitive_Capitalism_as_a_Prefiguration_of_Communism</w:t>
      </w:r>
    </w:p>
    <w:p w14:paraId="7ED1F48B" w14:textId="0D9CEDCB" w:rsidR="00BF4AD2" w:rsidRDefault="00BF4AD2" w:rsidP="000E2AAF">
      <w:pPr>
        <w:pStyle w:val="NormalWeb"/>
        <w:spacing w:before="240" w:beforeAutospacing="0" w:after="240" w:afterAutospacing="0"/>
        <w:rPr>
          <w:rFonts w:asciiTheme="minorHAnsi" w:hAnsiTheme="minorHAnsi" w:cstheme="minorHAnsi"/>
          <w:color w:val="000000"/>
          <w:sz w:val="16"/>
          <w:szCs w:val="22"/>
        </w:rPr>
      </w:pPr>
      <w:r w:rsidRPr="00F25E33">
        <w:rPr>
          <w:rStyle w:val="Emphasis"/>
          <w:rFonts w:asciiTheme="minorHAnsi" w:hAnsiTheme="minorHAnsi" w:cstheme="minorHAnsi"/>
          <w:highlight w:val="cyan"/>
        </w:rPr>
        <w:t>Immaterial labour is becoming increasingly free and</w:t>
      </w:r>
      <w:r w:rsidRPr="005F368F">
        <w:rPr>
          <w:rStyle w:val="Emphasis"/>
          <w:rFonts w:asciiTheme="minorHAnsi" w:hAnsiTheme="minorHAnsi" w:cstheme="minorHAnsi"/>
        </w:rPr>
        <w:t xml:space="preserve"> autonomous and </w:t>
      </w:r>
      <w:r w:rsidRPr="00F25E33">
        <w:rPr>
          <w:rStyle w:val="Emphasis"/>
          <w:rFonts w:asciiTheme="minorHAnsi" w:hAnsiTheme="minorHAnsi" w:cstheme="minorHAnsi"/>
          <w:highlight w:val="cyan"/>
        </w:rPr>
        <w:t>capital</w:t>
      </w:r>
      <w:r w:rsidRPr="005F368F">
        <w:rPr>
          <w:rStyle w:val="Emphasis"/>
          <w:rFonts w:asciiTheme="minorHAnsi" w:hAnsiTheme="minorHAnsi" w:cstheme="minorHAnsi"/>
        </w:rPr>
        <w:t xml:space="preserve"> ever </w:t>
      </w:r>
      <w:r w:rsidRPr="00F25E33">
        <w:rPr>
          <w:rStyle w:val="Emphasis"/>
          <w:rFonts w:asciiTheme="minorHAnsi" w:hAnsiTheme="minorHAnsi" w:cstheme="minorHAnsi"/>
          <w:highlight w:val="cyan"/>
        </w:rPr>
        <w:t>more</w:t>
      </w:r>
      <w:r w:rsidRPr="005F368F">
        <w:rPr>
          <w:rStyle w:val="Emphasis"/>
          <w:rFonts w:asciiTheme="minorHAnsi" w:hAnsiTheme="minorHAnsi" w:cstheme="minorHAnsi"/>
        </w:rPr>
        <w:t xml:space="preserve"> dependent and </w:t>
      </w:r>
      <w:r w:rsidRPr="00F25E33">
        <w:rPr>
          <w:rStyle w:val="Emphasis"/>
          <w:rFonts w:asciiTheme="minorHAnsi" w:hAnsiTheme="minorHAnsi" w:cstheme="minorHAnsi"/>
          <w:highlight w:val="cyan"/>
        </w:rPr>
        <w:t>parasitic, forced to block the movements of knowledge</w:t>
      </w:r>
      <w:r w:rsidRPr="003F64CD">
        <w:rPr>
          <w:rStyle w:val="Emphasis"/>
          <w:rFonts w:asciiTheme="minorHAnsi" w:hAnsiTheme="minorHAnsi" w:cstheme="minorHAnsi"/>
        </w:rPr>
        <w:t>, communication and cooperation</w:t>
      </w:r>
      <w:r w:rsidRPr="005F368F">
        <w:rPr>
          <w:rStyle w:val="Emphasis"/>
          <w:rFonts w:asciiTheme="minorHAnsi" w:hAnsiTheme="minorHAnsi" w:cstheme="minorHAnsi"/>
        </w:rPr>
        <w:t xml:space="preserve"> (e.g. </w:t>
      </w:r>
      <w:r w:rsidRPr="00F25E33">
        <w:rPr>
          <w:rStyle w:val="Emphasis"/>
          <w:rFonts w:asciiTheme="minorHAnsi" w:hAnsiTheme="minorHAnsi" w:cstheme="minorHAnsi"/>
          <w:highlight w:val="cyan"/>
        </w:rPr>
        <w:t>through intellectual property rights</w:t>
      </w:r>
      <w:r w:rsidRPr="005F368F">
        <w:rPr>
          <w:rStyle w:val="Emphasis"/>
          <w:rFonts w:asciiTheme="minorHAnsi" w:hAnsiTheme="minorHAnsi" w:cstheme="minorHAnsi"/>
        </w:rPr>
        <w:t xml:space="preserve">) in order </w:t>
      </w:r>
      <w:r w:rsidRPr="00F25E33">
        <w:rPr>
          <w:rStyle w:val="Emphasis"/>
          <w:rFonts w:asciiTheme="minorHAnsi" w:hAnsiTheme="minorHAnsi" w:cstheme="minorHAnsi"/>
          <w:highlight w:val="cyan"/>
        </w:rPr>
        <w:t>to survive</w:t>
      </w:r>
      <w:r w:rsidRPr="005F368F">
        <w:rPr>
          <w:rFonts w:asciiTheme="minorHAnsi" w:hAnsiTheme="minorHAnsi" w:cstheme="minorHAnsi"/>
          <w:b/>
          <w:bCs/>
          <w:color w:val="000000"/>
          <w:sz w:val="22"/>
          <w:szCs w:val="22"/>
          <w:u w:val="single"/>
        </w:rPr>
        <w:t xml:space="preserve"> (Hardt &amp; Negri, 2009: 142). Whereas the multitude ‘is the real productive force of our social world’, therefore, ‘</w:t>
      </w:r>
      <w:r w:rsidRPr="00F25E33">
        <w:rPr>
          <w:rFonts w:asciiTheme="minorHAnsi" w:hAnsiTheme="minorHAnsi" w:cstheme="minorHAnsi"/>
          <w:b/>
          <w:bCs/>
          <w:color w:val="000000"/>
          <w:sz w:val="22"/>
          <w:szCs w:val="22"/>
          <w:highlight w:val="cyan"/>
          <w:u w:val="single"/>
        </w:rPr>
        <w:t>Empire is a</w:t>
      </w:r>
      <w:r w:rsidRPr="005F368F">
        <w:rPr>
          <w:rFonts w:asciiTheme="minorHAnsi" w:hAnsiTheme="minorHAnsi" w:cstheme="minorHAnsi"/>
          <w:b/>
          <w:bCs/>
          <w:color w:val="000000"/>
          <w:sz w:val="22"/>
          <w:szCs w:val="22"/>
          <w:u w:val="single"/>
        </w:rPr>
        <w:t xml:space="preserve"> mere </w:t>
      </w:r>
      <w:r w:rsidRPr="00F25E33">
        <w:rPr>
          <w:rFonts w:asciiTheme="minorHAnsi" w:hAnsiTheme="minorHAnsi" w:cstheme="minorHAnsi"/>
          <w:b/>
          <w:bCs/>
          <w:color w:val="000000"/>
          <w:sz w:val="22"/>
          <w:szCs w:val="22"/>
          <w:highlight w:val="cyan"/>
          <w:u w:val="single"/>
        </w:rPr>
        <w:t>apparatus of capture that lives off the vitality of the multitude</w:t>
      </w:r>
      <w:r w:rsidRPr="005F368F">
        <w:rPr>
          <w:rFonts w:asciiTheme="minorHAnsi" w:hAnsiTheme="minorHAnsi" w:cstheme="minorHAnsi"/>
          <w:color w:val="000000"/>
          <w:sz w:val="16"/>
          <w:szCs w:val="22"/>
        </w:rPr>
        <w:t xml:space="preserve"> – as Marx would say, </w:t>
      </w:r>
      <w:r w:rsidRPr="005F368F">
        <w:rPr>
          <w:rFonts w:asciiTheme="minorHAnsi" w:hAnsiTheme="minorHAnsi" w:cstheme="minorHAnsi"/>
          <w:color w:val="000000"/>
          <w:sz w:val="22"/>
          <w:szCs w:val="22"/>
          <w:u w:val="single"/>
        </w:rPr>
        <w:t>a vampire regime of accumulated dead labor that survives only by sucking off the blood of the living’</w:t>
      </w:r>
      <w:r w:rsidRPr="005F368F">
        <w:rPr>
          <w:rFonts w:asciiTheme="minorHAnsi" w:hAnsiTheme="minorHAnsi" w:cstheme="minorHAnsi"/>
          <w:color w:val="000000"/>
          <w:sz w:val="16"/>
          <w:szCs w:val="22"/>
        </w:rPr>
        <w:t xml:space="preserve">; it is nothing but ‘an empty machine, a spectacular machine, a parasitical machine’ (Hardt &amp; Negri, 2000: 62). </w:t>
      </w:r>
      <w:r w:rsidRPr="00F25E33">
        <w:rPr>
          <w:rFonts w:asciiTheme="minorHAnsi" w:hAnsiTheme="minorHAnsi" w:cstheme="minorHAnsi"/>
          <w:b/>
          <w:bCs/>
          <w:color w:val="000000"/>
          <w:sz w:val="22"/>
          <w:szCs w:val="22"/>
          <w:highlight w:val="cyan"/>
          <w:u w:val="single"/>
        </w:rPr>
        <w:t>Capital</w:t>
      </w:r>
      <w:r w:rsidRPr="005F368F">
        <w:rPr>
          <w:rFonts w:asciiTheme="minorHAnsi" w:hAnsiTheme="minorHAnsi" w:cstheme="minorHAnsi"/>
          <w:b/>
          <w:bCs/>
          <w:color w:val="000000"/>
          <w:sz w:val="22"/>
          <w:szCs w:val="22"/>
          <w:u w:val="single"/>
        </w:rPr>
        <w:t xml:space="preserve"> thereby </w:t>
      </w:r>
      <w:r w:rsidRPr="00F25E33">
        <w:rPr>
          <w:rFonts w:asciiTheme="minorHAnsi" w:hAnsiTheme="minorHAnsi" w:cstheme="minorHAnsi"/>
          <w:b/>
          <w:bCs/>
          <w:color w:val="000000"/>
          <w:sz w:val="22"/>
          <w:szCs w:val="22"/>
          <w:highlight w:val="cyan"/>
          <w:u w:val="single"/>
        </w:rPr>
        <w:t>loses its</w:t>
      </w:r>
      <w:r w:rsidRPr="005F368F">
        <w:rPr>
          <w:rFonts w:asciiTheme="minorHAnsi" w:hAnsiTheme="minorHAnsi" w:cstheme="minorHAnsi"/>
          <w:b/>
          <w:bCs/>
          <w:color w:val="000000"/>
          <w:sz w:val="22"/>
          <w:szCs w:val="22"/>
          <w:u w:val="single"/>
        </w:rPr>
        <w:t xml:space="preserve"> historically </w:t>
      </w:r>
      <w:r w:rsidRPr="00F25E33">
        <w:rPr>
          <w:rFonts w:asciiTheme="minorHAnsi" w:hAnsiTheme="minorHAnsi" w:cstheme="minorHAnsi"/>
          <w:b/>
          <w:bCs/>
          <w:color w:val="000000"/>
          <w:sz w:val="22"/>
          <w:szCs w:val="22"/>
          <w:highlight w:val="cyan"/>
          <w:u w:val="single"/>
        </w:rPr>
        <w:t>progressive force and can</w:t>
      </w:r>
      <w:r w:rsidRPr="005F368F">
        <w:rPr>
          <w:rFonts w:asciiTheme="minorHAnsi" w:hAnsiTheme="minorHAnsi" w:cstheme="minorHAnsi"/>
          <w:b/>
          <w:bCs/>
          <w:color w:val="000000"/>
          <w:sz w:val="22"/>
          <w:szCs w:val="22"/>
          <w:u w:val="single"/>
        </w:rPr>
        <w:t xml:space="preserve"> continue to </w:t>
      </w:r>
      <w:r w:rsidRPr="00F25E33">
        <w:rPr>
          <w:rFonts w:asciiTheme="minorHAnsi" w:hAnsiTheme="minorHAnsi" w:cstheme="minorHAnsi"/>
          <w:b/>
          <w:bCs/>
          <w:color w:val="000000"/>
          <w:sz w:val="22"/>
          <w:szCs w:val="22"/>
          <w:highlight w:val="cyan"/>
          <w:u w:val="single"/>
        </w:rPr>
        <w:t>exist only through</w:t>
      </w:r>
      <w:r w:rsidRPr="005F368F">
        <w:rPr>
          <w:rFonts w:asciiTheme="minorHAnsi" w:hAnsiTheme="minorHAnsi" w:cstheme="minorHAnsi"/>
          <w:b/>
          <w:bCs/>
          <w:color w:val="000000"/>
          <w:sz w:val="22"/>
          <w:szCs w:val="22"/>
          <w:u w:val="single"/>
        </w:rPr>
        <w:t xml:space="preserve"> direct </w:t>
      </w:r>
      <w:r w:rsidRPr="00F25E33">
        <w:rPr>
          <w:rFonts w:asciiTheme="minorHAnsi" w:hAnsiTheme="minorHAnsi" w:cstheme="minorHAnsi"/>
          <w:b/>
          <w:bCs/>
          <w:color w:val="000000"/>
          <w:sz w:val="22"/>
          <w:szCs w:val="22"/>
          <w:highlight w:val="cyan"/>
          <w:u w:val="single"/>
        </w:rPr>
        <w:t>expropriation of externally produced value</w:t>
      </w:r>
      <w:r w:rsidRPr="005F368F">
        <w:rPr>
          <w:rFonts w:asciiTheme="minorHAnsi" w:hAnsiTheme="minorHAnsi" w:cstheme="minorHAnsi"/>
          <w:color w:val="000000"/>
          <w:sz w:val="16"/>
          <w:szCs w:val="22"/>
        </w:rPr>
        <w:t xml:space="preserve"> – that is, through expropriation of the common (Negri, 2008d: 64–7). </w:t>
      </w:r>
      <w:r w:rsidRPr="005F368F">
        <w:rPr>
          <w:rFonts w:asciiTheme="minorHAnsi" w:hAnsiTheme="minorHAnsi" w:cstheme="minorHAnsi"/>
          <w:color w:val="000000"/>
          <w:sz w:val="22"/>
          <w:szCs w:val="22"/>
          <w:u w:val="single"/>
        </w:rPr>
        <w:t>Immaterial production is structurally ‘incompatible’ with the logic of capital and therefore cognitive capitalism will ultimately destroy itself through its inherent contradictions.</w:t>
      </w:r>
      <w:r w:rsidRPr="005F368F">
        <w:rPr>
          <w:rFonts w:asciiTheme="minorHAnsi" w:hAnsiTheme="minorHAnsi" w:cstheme="minorHAnsi"/>
          <w:color w:val="000000"/>
          <w:sz w:val="16"/>
          <w:szCs w:val="22"/>
        </w:rPr>
        <w:t xml:space="preserve"> Capitalism’s traditional </w:t>
      </w:r>
      <w:r w:rsidRPr="00F25E33">
        <w:rPr>
          <w:rFonts w:asciiTheme="minorHAnsi" w:hAnsiTheme="minorHAnsi" w:cstheme="minorHAnsi"/>
          <w:b/>
          <w:bCs/>
          <w:color w:val="000000"/>
          <w:sz w:val="22"/>
          <w:szCs w:val="22"/>
          <w:highlight w:val="cyan"/>
          <w:u w:val="single"/>
        </w:rPr>
        <w:t>mechanisms of exploitation and control</w:t>
      </w:r>
      <w:r w:rsidRPr="005F368F">
        <w:rPr>
          <w:rFonts w:asciiTheme="minorHAnsi" w:hAnsiTheme="minorHAnsi" w:cstheme="minorHAnsi"/>
          <w:b/>
          <w:bCs/>
          <w:color w:val="000000"/>
          <w:sz w:val="22"/>
          <w:szCs w:val="22"/>
          <w:u w:val="single"/>
        </w:rPr>
        <w:t xml:space="preserve">, both the intensive and extensive, increasingly contradict and </w:t>
      </w:r>
      <w:r w:rsidRPr="00F25E33">
        <w:rPr>
          <w:rFonts w:asciiTheme="minorHAnsi" w:hAnsiTheme="minorHAnsi" w:cstheme="minorHAnsi"/>
          <w:b/>
          <w:bCs/>
          <w:color w:val="000000"/>
          <w:sz w:val="22"/>
          <w:szCs w:val="22"/>
          <w:highlight w:val="cyan"/>
          <w:u w:val="single"/>
        </w:rPr>
        <w:t>fetter</w:t>
      </w:r>
      <w:r w:rsidRPr="005F368F">
        <w:rPr>
          <w:rFonts w:asciiTheme="minorHAnsi" w:hAnsiTheme="minorHAnsi" w:cstheme="minorHAnsi"/>
          <w:b/>
          <w:bCs/>
          <w:color w:val="000000"/>
          <w:sz w:val="22"/>
          <w:szCs w:val="22"/>
          <w:u w:val="single"/>
        </w:rPr>
        <w:t xml:space="preserve"> the </w:t>
      </w:r>
      <w:r w:rsidRPr="00F25E33">
        <w:rPr>
          <w:rFonts w:asciiTheme="minorHAnsi" w:hAnsiTheme="minorHAnsi" w:cstheme="minorHAnsi"/>
          <w:b/>
          <w:bCs/>
          <w:color w:val="000000"/>
          <w:sz w:val="22"/>
          <w:szCs w:val="22"/>
          <w:highlight w:val="cyan"/>
          <w:u w:val="single"/>
        </w:rPr>
        <w:t>productivity</w:t>
      </w:r>
      <w:r w:rsidRPr="005F368F">
        <w:rPr>
          <w:rFonts w:asciiTheme="minorHAnsi" w:hAnsiTheme="minorHAnsi" w:cstheme="minorHAnsi"/>
          <w:b/>
          <w:bCs/>
          <w:color w:val="000000"/>
          <w:sz w:val="22"/>
          <w:szCs w:val="22"/>
          <w:u w:val="single"/>
        </w:rPr>
        <w:t xml:space="preserve"> of biopolitical labour </w:t>
      </w:r>
      <w:r w:rsidRPr="00F25E33">
        <w:rPr>
          <w:rFonts w:asciiTheme="minorHAnsi" w:hAnsiTheme="minorHAnsi" w:cstheme="minorHAnsi"/>
          <w:b/>
          <w:bCs/>
          <w:color w:val="000000"/>
          <w:sz w:val="22"/>
          <w:szCs w:val="22"/>
          <w:highlight w:val="cyan"/>
          <w:u w:val="single"/>
        </w:rPr>
        <w:t>and frustrate the creation of value.</w:t>
      </w:r>
      <w:r w:rsidRPr="005F368F">
        <w:rPr>
          <w:rFonts w:asciiTheme="minorHAnsi" w:hAnsiTheme="minorHAnsi" w:cstheme="minorHAnsi"/>
          <w:color w:val="000000"/>
          <w:sz w:val="16"/>
          <w:szCs w:val="22"/>
        </w:rPr>
        <w:t xml:space="preserve"> Biopolitical labour in all its forms – cognitive, intellectual, affective, etc. – cannot be contained by the forms of discipline and command that were developed during the era of Fordism. Therefore, the </w:t>
      </w:r>
      <w:r w:rsidRPr="00F25E33">
        <w:rPr>
          <w:rFonts w:asciiTheme="minorHAnsi" w:hAnsiTheme="minorHAnsi" w:cstheme="minorHAnsi"/>
          <w:b/>
          <w:bCs/>
          <w:color w:val="000000"/>
          <w:sz w:val="22"/>
          <w:szCs w:val="22"/>
          <w:highlight w:val="cyan"/>
          <w:u w:val="single"/>
        </w:rPr>
        <w:t>integration of labour within the ruling structures</w:t>
      </w:r>
      <w:r w:rsidRPr="005F368F">
        <w:rPr>
          <w:rFonts w:asciiTheme="minorHAnsi" w:hAnsiTheme="minorHAnsi" w:cstheme="minorHAnsi"/>
          <w:b/>
          <w:bCs/>
          <w:color w:val="000000"/>
          <w:sz w:val="22"/>
          <w:szCs w:val="22"/>
          <w:u w:val="single"/>
        </w:rPr>
        <w:t xml:space="preserve"> of capital </w:t>
      </w:r>
      <w:r w:rsidRPr="00F25E33">
        <w:rPr>
          <w:rFonts w:asciiTheme="minorHAnsi" w:hAnsiTheme="minorHAnsi" w:cstheme="minorHAnsi"/>
          <w:b/>
          <w:bCs/>
          <w:color w:val="000000"/>
          <w:sz w:val="22"/>
          <w:szCs w:val="22"/>
          <w:highlight w:val="cyan"/>
          <w:u w:val="single"/>
        </w:rPr>
        <w:t>becomes</w:t>
      </w:r>
      <w:r w:rsidRPr="005F368F">
        <w:rPr>
          <w:rFonts w:asciiTheme="minorHAnsi" w:hAnsiTheme="minorHAnsi" w:cstheme="minorHAnsi"/>
          <w:b/>
          <w:bCs/>
          <w:color w:val="000000"/>
          <w:sz w:val="22"/>
          <w:szCs w:val="22"/>
          <w:u w:val="single"/>
        </w:rPr>
        <w:t xml:space="preserve"> increasingly </w:t>
      </w:r>
      <w:r w:rsidRPr="00F25E33">
        <w:rPr>
          <w:rFonts w:asciiTheme="minorHAnsi" w:hAnsiTheme="minorHAnsi" w:cstheme="minorHAnsi"/>
          <w:b/>
          <w:bCs/>
          <w:color w:val="000000"/>
          <w:sz w:val="22"/>
          <w:szCs w:val="22"/>
          <w:highlight w:val="cyan"/>
          <w:u w:val="single"/>
        </w:rPr>
        <w:t>difficult</w:t>
      </w:r>
      <w:r w:rsidRPr="005F368F">
        <w:rPr>
          <w:rFonts w:asciiTheme="minorHAnsi" w:hAnsiTheme="minorHAnsi" w:cstheme="minorHAnsi"/>
          <w:color w:val="000000"/>
          <w:sz w:val="16"/>
          <w:szCs w:val="22"/>
        </w:rPr>
        <w:t xml:space="preserve"> (Hardt &amp; Negri, 2009: 264, 291). Capital’s </w:t>
      </w:r>
      <w:r w:rsidRPr="00F25E33">
        <w:rPr>
          <w:rFonts w:asciiTheme="minorHAnsi" w:hAnsiTheme="minorHAnsi" w:cstheme="minorHAnsi"/>
          <w:b/>
          <w:bCs/>
          <w:color w:val="000000"/>
          <w:sz w:val="22"/>
          <w:szCs w:val="22"/>
          <w:highlight w:val="cyan"/>
          <w:u w:val="single"/>
        </w:rPr>
        <w:t xml:space="preserve">strategies of </w:t>
      </w:r>
      <w:proofErr w:type="spellStart"/>
      <w:r w:rsidRPr="00F25E33">
        <w:rPr>
          <w:rFonts w:asciiTheme="minorHAnsi" w:hAnsiTheme="minorHAnsi" w:cstheme="minorHAnsi"/>
          <w:b/>
          <w:bCs/>
          <w:color w:val="000000"/>
          <w:sz w:val="22"/>
          <w:szCs w:val="22"/>
          <w:highlight w:val="cyan"/>
          <w:u w:val="single"/>
        </w:rPr>
        <w:t>privatisation</w:t>
      </w:r>
      <w:proofErr w:type="spellEnd"/>
      <w:r w:rsidRPr="005F368F">
        <w:rPr>
          <w:rFonts w:asciiTheme="minorHAnsi" w:hAnsiTheme="minorHAnsi" w:cstheme="minorHAnsi"/>
          <w:b/>
          <w:bCs/>
          <w:color w:val="000000"/>
          <w:sz w:val="22"/>
          <w:szCs w:val="22"/>
          <w:u w:val="single"/>
        </w:rPr>
        <w:t xml:space="preserve"> and control </w:t>
      </w:r>
      <w:r w:rsidRPr="00F25E33">
        <w:rPr>
          <w:rFonts w:asciiTheme="minorHAnsi" w:hAnsiTheme="minorHAnsi" w:cstheme="minorHAnsi"/>
          <w:b/>
          <w:bCs/>
          <w:color w:val="000000"/>
          <w:sz w:val="22"/>
          <w:szCs w:val="22"/>
          <w:highlight w:val="cyan"/>
          <w:u w:val="single"/>
        </w:rPr>
        <w:t>destroy the common</w:t>
      </w:r>
      <w:r w:rsidRPr="005F368F">
        <w:rPr>
          <w:rFonts w:asciiTheme="minorHAnsi" w:hAnsiTheme="minorHAnsi" w:cstheme="minorHAnsi"/>
          <w:b/>
          <w:bCs/>
          <w:color w:val="000000"/>
          <w:sz w:val="22"/>
          <w:szCs w:val="22"/>
          <w:u w:val="single"/>
        </w:rPr>
        <w:t xml:space="preserve"> that is at the base </w:t>
      </w:r>
      <w:r w:rsidRPr="00F25E33">
        <w:rPr>
          <w:rFonts w:asciiTheme="minorHAnsi" w:hAnsiTheme="minorHAnsi" w:cstheme="minorHAnsi"/>
          <w:b/>
          <w:bCs/>
          <w:color w:val="000000"/>
          <w:sz w:val="22"/>
          <w:szCs w:val="22"/>
          <w:highlight w:val="cyan"/>
          <w:u w:val="single"/>
        </w:rPr>
        <w:t>of biopolitical production</w:t>
      </w:r>
      <w:r w:rsidRPr="005F368F">
        <w:rPr>
          <w:rFonts w:asciiTheme="minorHAnsi" w:hAnsiTheme="minorHAnsi" w:cstheme="minorHAnsi"/>
          <w:color w:val="000000"/>
          <w:sz w:val="16"/>
          <w:szCs w:val="22"/>
        </w:rPr>
        <w:t xml:space="preserve">, so biopolitical productivity is hampered every time the common is destroyed. </w:t>
      </w:r>
      <w:r w:rsidRPr="005F368F">
        <w:rPr>
          <w:rFonts w:asciiTheme="minorHAnsi" w:hAnsiTheme="minorHAnsi" w:cstheme="minorHAnsi"/>
          <w:color w:val="000000"/>
          <w:sz w:val="22"/>
          <w:szCs w:val="22"/>
          <w:u w:val="single"/>
        </w:rPr>
        <w:t>A good example is the impediment of innovation</w:t>
      </w:r>
      <w:r w:rsidRPr="005F368F">
        <w:rPr>
          <w:rFonts w:asciiTheme="minorHAnsi" w:hAnsiTheme="minorHAnsi" w:cstheme="minorHAnsi"/>
          <w:color w:val="000000"/>
          <w:sz w:val="16"/>
          <w:szCs w:val="22"/>
        </w:rPr>
        <w:t xml:space="preserve"> Perspectives on </w:t>
      </w:r>
      <w:proofErr w:type="spellStart"/>
      <w:r w:rsidRPr="005F368F">
        <w:rPr>
          <w:rFonts w:asciiTheme="minorHAnsi" w:hAnsiTheme="minorHAnsi" w:cstheme="minorHAnsi"/>
          <w:color w:val="000000"/>
          <w:sz w:val="16"/>
          <w:szCs w:val="22"/>
        </w:rPr>
        <w:t>Commoning</w:t>
      </w:r>
      <w:proofErr w:type="spellEnd"/>
      <w:r w:rsidRPr="005F368F">
        <w:rPr>
          <w:rFonts w:asciiTheme="minorHAnsi" w:hAnsiTheme="minorHAnsi" w:cstheme="minorHAnsi"/>
          <w:color w:val="000000"/>
          <w:sz w:val="16"/>
          <w:szCs w:val="22"/>
        </w:rPr>
        <w:t xml:space="preserve"> 1st </w:t>
      </w:r>
      <w:proofErr w:type="spellStart"/>
      <w:r w:rsidRPr="005F368F">
        <w:rPr>
          <w:rFonts w:asciiTheme="minorHAnsi" w:hAnsiTheme="minorHAnsi" w:cstheme="minorHAnsi"/>
          <w:color w:val="000000"/>
          <w:sz w:val="16"/>
          <w:szCs w:val="22"/>
        </w:rPr>
        <w:t>proof.indd</w:t>
      </w:r>
      <w:proofErr w:type="spellEnd"/>
      <w:r w:rsidRPr="005F368F">
        <w:rPr>
          <w:rFonts w:asciiTheme="minorHAnsi" w:hAnsiTheme="minorHAnsi" w:cstheme="minorHAnsi"/>
          <w:color w:val="000000"/>
          <w:sz w:val="16"/>
          <w:szCs w:val="22"/>
        </w:rPr>
        <w:t xml:space="preserve"> 178 04/05/2017 16:16 The conditions of the common 179 in agriculture and biotechnology and the </w:t>
      </w:r>
      <w:r w:rsidRPr="00F25E33">
        <w:rPr>
          <w:rFonts w:asciiTheme="minorHAnsi" w:hAnsiTheme="minorHAnsi" w:cstheme="minorHAnsi"/>
          <w:b/>
          <w:bCs/>
          <w:color w:val="000000"/>
          <w:sz w:val="22"/>
          <w:szCs w:val="22"/>
          <w:highlight w:val="cyan"/>
          <w:u w:val="single"/>
        </w:rPr>
        <w:t>blocking of</w:t>
      </w:r>
      <w:r w:rsidRPr="005F368F">
        <w:rPr>
          <w:rFonts w:asciiTheme="minorHAnsi" w:hAnsiTheme="minorHAnsi" w:cstheme="minorHAnsi"/>
          <w:b/>
          <w:bCs/>
          <w:color w:val="000000"/>
          <w:sz w:val="22"/>
          <w:szCs w:val="22"/>
          <w:u w:val="single"/>
        </w:rPr>
        <w:t xml:space="preserve"> creativity in </w:t>
      </w:r>
      <w:r w:rsidRPr="00F25E33">
        <w:rPr>
          <w:rFonts w:asciiTheme="minorHAnsi" w:hAnsiTheme="minorHAnsi" w:cstheme="minorHAnsi"/>
          <w:b/>
          <w:bCs/>
          <w:color w:val="000000"/>
          <w:sz w:val="22"/>
          <w:szCs w:val="22"/>
          <w:highlight w:val="cyan"/>
          <w:u w:val="single"/>
        </w:rPr>
        <w:t>cultural production due to excessive intellectual property regimes</w:t>
      </w:r>
      <w:r w:rsidRPr="005F368F">
        <w:rPr>
          <w:rFonts w:asciiTheme="minorHAnsi" w:hAnsiTheme="minorHAnsi" w:cstheme="minorHAnsi"/>
          <w:color w:val="000000"/>
          <w:sz w:val="16"/>
          <w:szCs w:val="22"/>
        </w:rPr>
        <w:t xml:space="preserve"> in the form of patents and copyrights (see </w:t>
      </w:r>
      <w:proofErr w:type="spellStart"/>
      <w:r w:rsidRPr="005F368F">
        <w:rPr>
          <w:rFonts w:asciiTheme="minorHAnsi" w:hAnsiTheme="minorHAnsi" w:cstheme="minorHAnsi"/>
          <w:color w:val="000000"/>
          <w:sz w:val="16"/>
          <w:szCs w:val="22"/>
        </w:rPr>
        <w:t>Drahos</w:t>
      </w:r>
      <w:proofErr w:type="spellEnd"/>
      <w:r w:rsidRPr="005F368F">
        <w:rPr>
          <w:rFonts w:asciiTheme="minorHAnsi" w:hAnsiTheme="minorHAnsi" w:cstheme="minorHAnsi"/>
          <w:color w:val="000000"/>
          <w:sz w:val="16"/>
          <w:szCs w:val="22"/>
        </w:rPr>
        <w:t xml:space="preserve"> &amp; Braithwaite, 2002; Lessig, 2004; </w:t>
      </w:r>
      <w:proofErr w:type="spellStart"/>
      <w:r w:rsidRPr="005F368F">
        <w:rPr>
          <w:rFonts w:asciiTheme="minorHAnsi" w:hAnsiTheme="minorHAnsi" w:cstheme="minorHAnsi"/>
          <w:color w:val="000000"/>
          <w:sz w:val="16"/>
          <w:szCs w:val="22"/>
        </w:rPr>
        <w:t>Aigrain</w:t>
      </w:r>
      <w:proofErr w:type="spellEnd"/>
      <w:r w:rsidRPr="005F368F">
        <w:rPr>
          <w:rFonts w:asciiTheme="minorHAnsi" w:hAnsiTheme="minorHAnsi" w:cstheme="minorHAnsi"/>
          <w:color w:val="000000"/>
          <w:sz w:val="16"/>
          <w:szCs w:val="22"/>
        </w:rPr>
        <w:t xml:space="preserve">, 2005; Jefferson, 2006; Boyle, 2008; Hope, 2008; Kloppenburg, 2010). The </w:t>
      </w:r>
      <w:r w:rsidRPr="00F25E33">
        <w:rPr>
          <w:rFonts w:asciiTheme="minorHAnsi" w:hAnsiTheme="minorHAnsi" w:cstheme="minorHAnsi"/>
          <w:b/>
          <w:bCs/>
          <w:color w:val="000000"/>
          <w:sz w:val="22"/>
          <w:szCs w:val="22"/>
          <w:highlight w:val="cyan"/>
          <w:u w:val="single"/>
        </w:rPr>
        <w:t>disciplinary strategies</w:t>
      </w:r>
      <w:r w:rsidRPr="005F368F">
        <w:rPr>
          <w:rFonts w:asciiTheme="minorHAnsi" w:hAnsiTheme="minorHAnsi" w:cstheme="minorHAnsi"/>
          <w:b/>
          <w:bCs/>
          <w:color w:val="000000"/>
          <w:sz w:val="22"/>
          <w:szCs w:val="22"/>
          <w:u w:val="single"/>
        </w:rPr>
        <w:t xml:space="preserve"> of </w:t>
      </w:r>
      <w:proofErr w:type="spellStart"/>
      <w:r w:rsidRPr="005F368F">
        <w:rPr>
          <w:rFonts w:asciiTheme="minorHAnsi" w:hAnsiTheme="minorHAnsi" w:cstheme="minorHAnsi"/>
          <w:b/>
          <w:bCs/>
          <w:color w:val="000000"/>
          <w:sz w:val="22"/>
          <w:szCs w:val="22"/>
          <w:u w:val="single"/>
        </w:rPr>
        <w:t>precarisation</w:t>
      </w:r>
      <w:proofErr w:type="spellEnd"/>
      <w:r w:rsidRPr="005F368F">
        <w:rPr>
          <w:rFonts w:asciiTheme="minorHAnsi" w:hAnsiTheme="minorHAnsi" w:cstheme="minorHAnsi"/>
          <w:b/>
          <w:bCs/>
          <w:color w:val="000000"/>
          <w:sz w:val="22"/>
          <w:szCs w:val="22"/>
          <w:u w:val="single"/>
        </w:rPr>
        <w:t xml:space="preserve"> of work and </w:t>
      </w:r>
      <w:proofErr w:type="spellStart"/>
      <w:r w:rsidRPr="005F368F">
        <w:rPr>
          <w:rFonts w:asciiTheme="minorHAnsi" w:hAnsiTheme="minorHAnsi" w:cstheme="minorHAnsi"/>
          <w:b/>
          <w:bCs/>
          <w:color w:val="000000"/>
          <w:sz w:val="22"/>
          <w:szCs w:val="22"/>
          <w:u w:val="single"/>
        </w:rPr>
        <w:t>flexibilisation</w:t>
      </w:r>
      <w:proofErr w:type="spellEnd"/>
      <w:r w:rsidRPr="005F368F">
        <w:rPr>
          <w:rFonts w:asciiTheme="minorHAnsi" w:hAnsiTheme="minorHAnsi" w:cstheme="minorHAnsi"/>
          <w:b/>
          <w:bCs/>
          <w:color w:val="000000"/>
          <w:sz w:val="22"/>
          <w:szCs w:val="22"/>
          <w:u w:val="single"/>
        </w:rPr>
        <w:t xml:space="preserve"> of the labour market </w:t>
      </w:r>
      <w:r w:rsidRPr="00F25E33">
        <w:rPr>
          <w:rFonts w:asciiTheme="minorHAnsi" w:hAnsiTheme="minorHAnsi" w:cstheme="minorHAnsi"/>
          <w:b/>
          <w:bCs/>
          <w:color w:val="000000"/>
          <w:sz w:val="22"/>
          <w:szCs w:val="22"/>
          <w:highlight w:val="cyan"/>
          <w:u w:val="single"/>
        </w:rPr>
        <w:t>are</w:t>
      </w:r>
      <w:r w:rsidRPr="005F368F">
        <w:rPr>
          <w:rFonts w:asciiTheme="minorHAnsi" w:hAnsiTheme="minorHAnsi" w:cstheme="minorHAnsi"/>
          <w:b/>
          <w:bCs/>
          <w:color w:val="000000"/>
          <w:sz w:val="22"/>
          <w:szCs w:val="22"/>
          <w:u w:val="single"/>
        </w:rPr>
        <w:t xml:space="preserve"> also </w:t>
      </w:r>
      <w:r w:rsidRPr="00F25E33">
        <w:rPr>
          <w:rFonts w:asciiTheme="minorHAnsi" w:hAnsiTheme="minorHAnsi" w:cstheme="minorHAnsi"/>
          <w:b/>
          <w:bCs/>
          <w:color w:val="000000"/>
          <w:sz w:val="22"/>
          <w:szCs w:val="22"/>
          <w:highlight w:val="cyan"/>
          <w:u w:val="single"/>
        </w:rPr>
        <w:t>counterproductive, depriving</w:t>
      </w:r>
      <w:r w:rsidRPr="005F368F">
        <w:rPr>
          <w:rFonts w:asciiTheme="minorHAnsi" w:hAnsiTheme="minorHAnsi" w:cstheme="minorHAnsi"/>
          <w:b/>
          <w:bCs/>
          <w:color w:val="000000"/>
          <w:sz w:val="22"/>
          <w:szCs w:val="22"/>
          <w:u w:val="single"/>
        </w:rPr>
        <w:t xml:space="preserve"> cognitive and </w:t>
      </w:r>
      <w:r w:rsidRPr="00F25E33">
        <w:rPr>
          <w:rFonts w:asciiTheme="minorHAnsi" w:hAnsiTheme="minorHAnsi" w:cstheme="minorHAnsi"/>
          <w:b/>
          <w:bCs/>
          <w:color w:val="000000"/>
          <w:sz w:val="22"/>
          <w:szCs w:val="22"/>
          <w:highlight w:val="cyan"/>
          <w:u w:val="single"/>
        </w:rPr>
        <w:t>affective workers of</w:t>
      </w:r>
      <w:r w:rsidRPr="005F368F">
        <w:rPr>
          <w:rFonts w:asciiTheme="minorHAnsi" w:hAnsiTheme="minorHAnsi" w:cstheme="minorHAnsi"/>
          <w:b/>
          <w:bCs/>
          <w:color w:val="000000"/>
          <w:sz w:val="22"/>
          <w:szCs w:val="22"/>
          <w:u w:val="single"/>
        </w:rPr>
        <w:t xml:space="preserve"> precisely the time and freedom on which the </w:t>
      </w:r>
      <w:r w:rsidRPr="00F25E33">
        <w:rPr>
          <w:rFonts w:asciiTheme="minorHAnsi" w:hAnsiTheme="minorHAnsi" w:cstheme="minorHAnsi"/>
          <w:b/>
          <w:bCs/>
          <w:color w:val="000000"/>
          <w:sz w:val="22"/>
          <w:szCs w:val="22"/>
          <w:highlight w:val="cyan"/>
          <w:u w:val="single"/>
        </w:rPr>
        <w:t>creativity</w:t>
      </w:r>
      <w:r w:rsidRPr="005F368F">
        <w:rPr>
          <w:rFonts w:asciiTheme="minorHAnsi" w:hAnsiTheme="minorHAnsi" w:cstheme="minorHAnsi"/>
          <w:color w:val="000000"/>
          <w:sz w:val="16"/>
          <w:szCs w:val="22"/>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5F368F">
        <w:rPr>
          <w:rFonts w:asciiTheme="minorHAnsi" w:hAnsiTheme="minorHAnsi" w:cstheme="minorHAnsi"/>
          <w:color w:val="000000"/>
          <w:sz w:val="22"/>
          <w:szCs w:val="22"/>
          <w:u w:val="single"/>
        </w:rPr>
        <w:t>the more it embarks on</w:t>
      </w:r>
      <w:r w:rsidRPr="005F368F">
        <w:rPr>
          <w:rFonts w:asciiTheme="minorHAnsi" w:hAnsiTheme="minorHAnsi" w:cstheme="minorHAnsi"/>
          <w:color w:val="000000"/>
          <w:sz w:val="16"/>
          <w:szCs w:val="22"/>
        </w:rPr>
        <w:t xml:space="preserve"> the path of </w:t>
      </w:r>
      <w:r w:rsidRPr="005F368F">
        <w:rPr>
          <w:rFonts w:asciiTheme="minorHAnsi" w:hAnsiTheme="minorHAnsi" w:cstheme="minorHAnsi"/>
          <w:color w:val="000000"/>
          <w:sz w:val="22"/>
          <w:szCs w:val="22"/>
          <w:u w:val="single"/>
        </w:rPr>
        <w:t>value creation</w:t>
      </w:r>
      <w:r w:rsidRPr="005F368F">
        <w:rPr>
          <w:rFonts w:asciiTheme="minorHAnsi" w:hAnsiTheme="minorHAnsi" w:cstheme="minorHAnsi"/>
          <w:color w:val="000000"/>
          <w:sz w:val="16"/>
          <w:szCs w:val="22"/>
        </w:rPr>
        <w:t xml:space="preserve"> through knowledge production, </w:t>
      </w:r>
      <w:r w:rsidRPr="005F368F">
        <w:rPr>
          <w:rFonts w:asciiTheme="minorHAnsi" w:hAnsiTheme="minorHAnsi" w:cstheme="minorHAnsi"/>
          <w:color w:val="000000"/>
          <w:sz w:val="22"/>
          <w:szCs w:val="22"/>
          <w:u w:val="single"/>
        </w:rPr>
        <w:t>the more</w:t>
      </w:r>
      <w:r w:rsidRPr="005F368F">
        <w:rPr>
          <w:rFonts w:asciiTheme="minorHAnsi" w:hAnsiTheme="minorHAnsi" w:cstheme="minorHAnsi"/>
          <w:color w:val="000000"/>
          <w:sz w:val="16"/>
          <w:szCs w:val="22"/>
        </w:rPr>
        <w:t xml:space="preserve"> that </w:t>
      </w:r>
      <w:r w:rsidRPr="005F368F">
        <w:rPr>
          <w:rFonts w:asciiTheme="minorHAnsi" w:hAnsiTheme="minorHAnsi" w:cstheme="minorHAnsi"/>
          <w:color w:val="000000"/>
          <w:sz w:val="22"/>
          <w:szCs w:val="22"/>
          <w:u w:val="single"/>
        </w:rPr>
        <w:t>knowledge escapes its control</w:t>
      </w:r>
      <w:r w:rsidRPr="005F368F">
        <w:rPr>
          <w:rFonts w:asciiTheme="minorHAnsi" w:hAnsiTheme="minorHAnsi" w:cstheme="minorHAnsi"/>
          <w:color w:val="000000"/>
          <w:sz w:val="16"/>
          <w:szCs w:val="22"/>
        </w:rPr>
        <w:t xml:space="preserve"> and the more it produces and nourishes that which ultimately undermines its own existence: the common. Of course, as Hardt and Negri admit, ever since Marx uncovered the logic of capital, </w:t>
      </w:r>
      <w:r w:rsidRPr="005F368F">
        <w:rPr>
          <w:rFonts w:asciiTheme="minorHAnsi" w:hAnsiTheme="minorHAnsi" w:cstheme="minorHAnsi"/>
          <w:color w:val="000000"/>
          <w:sz w:val="22"/>
          <w:szCs w:val="22"/>
          <w:u w:val="single"/>
        </w:rPr>
        <w:t xml:space="preserve">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w:t>
      </w:r>
      <w:proofErr w:type="spellStart"/>
      <w:r w:rsidRPr="005F368F">
        <w:rPr>
          <w:rFonts w:asciiTheme="minorHAnsi" w:hAnsiTheme="minorHAnsi" w:cstheme="minorHAnsi"/>
          <w:color w:val="000000"/>
          <w:sz w:val="22"/>
          <w:szCs w:val="22"/>
          <w:u w:val="single"/>
        </w:rPr>
        <w:t>endeavour</w:t>
      </w:r>
      <w:proofErr w:type="spellEnd"/>
      <w:r w:rsidRPr="005F368F">
        <w:rPr>
          <w:rFonts w:asciiTheme="minorHAnsi" w:hAnsiTheme="minorHAnsi" w:cstheme="minorHAnsi"/>
          <w:color w:val="000000"/>
          <w:sz w:val="22"/>
          <w:szCs w:val="22"/>
          <w:u w:val="single"/>
        </w:rPr>
        <w:t>, reaching a point of rupture</w:t>
      </w:r>
      <w:r w:rsidRPr="005F368F">
        <w:rPr>
          <w:rFonts w:asciiTheme="minorHAnsi" w:hAnsiTheme="minorHAnsi" w:cstheme="minorHAnsi"/>
          <w:color w:val="000000"/>
          <w:sz w:val="16"/>
          <w:szCs w:val="22"/>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w:t>
      </w:r>
      <w:proofErr w:type="spellStart"/>
      <w:r w:rsidRPr="005F368F">
        <w:rPr>
          <w:rFonts w:asciiTheme="minorHAnsi" w:hAnsiTheme="minorHAnsi" w:cstheme="minorHAnsi"/>
          <w:color w:val="000000"/>
          <w:sz w:val="16"/>
          <w:szCs w:val="22"/>
        </w:rPr>
        <w:t>Commoning</w:t>
      </w:r>
      <w:proofErr w:type="spellEnd"/>
      <w:r w:rsidRPr="005F368F">
        <w:rPr>
          <w:rFonts w:asciiTheme="minorHAnsi" w:hAnsiTheme="minorHAnsi" w:cstheme="minorHAnsi"/>
          <w:color w:val="000000"/>
          <w:sz w:val="16"/>
          <w:szCs w:val="22"/>
        </w:rPr>
        <w:t xml:space="preserve"> 1st </w:t>
      </w:r>
      <w:proofErr w:type="spellStart"/>
      <w:r w:rsidRPr="005F368F">
        <w:rPr>
          <w:rFonts w:asciiTheme="minorHAnsi" w:hAnsiTheme="minorHAnsi" w:cstheme="minorHAnsi"/>
          <w:color w:val="000000"/>
          <w:sz w:val="16"/>
          <w:szCs w:val="22"/>
        </w:rPr>
        <w:t>proof.indd</w:t>
      </w:r>
      <w:proofErr w:type="spellEnd"/>
      <w:r w:rsidRPr="005F368F">
        <w:rPr>
          <w:rFonts w:asciiTheme="minorHAnsi" w:hAnsiTheme="minorHAnsi" w:cstheme="minorHAnsi"/>
          <w:color w:val="000000"/>
          <w:sz w:val="16"/>
          <w:szCs w:val="22"/>
        </w:rPr>
        <w:t xml:space="preserve"> 179 04/05/2017 16:16 180 PERSPECTIVES ON COMMONING multitude will emerge with the ability to rule common wealth.’ Indeed, </w:t>
      </w:r>
      <w:r w:rsidRPr="005F368F">
        <w:rPr>
          <w:rFonts w:asciiTheme="minorHAnsi" w:hAnsiTheme="minorHAnsi" w:cstheme="minorHAnsi"/>
          <w:color w:val="000000"/>
          <w:sz w:val="22"/>
          <w:szCs w:val="22"/>
          <w:u w:val="single"/>
        </w:rPr>
        <w:t>capital today is ‘facing increasingly autonomous, antagonistic, and unmanageable forms of social labor-power’ which embody an inherent potential for autonomy and have the capacity to ‘destroy capital and create something entirely new’</w:t>
      </w:r>
      <w:r w:rsidRPr="005F368F">
        <w:rPr>
          <w:rFonts w:asciiTheme="minorHAnsi" w:hAnsiTheme="minorHAnsi" w:cstheme="minorHAnsi"/>
          <w:color w:val="000000"/>
          <w:sz w:val="16"/>
          <w:szCs w:val="22"/>
        </w:rPr>
        <w:t xml:space="preserve"> (Hardt &amp; Negri, 2009: 136, 288, 311).</w:t>
      </w:r>
    </w:p>
    <w:p w14:paraId="1E6CC954" w14:textId="77777777" w:rsidR="005622DC" w:rsidRPr="005F368F" w:rsidRDefault="005622DC" w:rsidP="00EE21DF">
      <w:pPr>
        <w:rPr>
          <w:rFonts w:asciiTheme="minorHAnsi" w:hAnsiTheme="minorHAnsi" w:cstheme="minorHAnsi"/>
          <w:b/>
          <w:bCs/>
          <w:u w:val="single"/>
        </w:rPr>
      </w:pPr>
    </w:p>
    <w:p w14:paraId="0B2FE983" w14:textId="39591425" w:rsidR="00BA3DC3" w:rsidRPr="005F368F" w:rsidRDefault="00F1768D" w:rsidP="00BA3DC3">
      <w:pPr>
        <w:pStyle w:val="Heading4"/>
        <w:rPr>
          <w:rFonts w:asciiTheme="minorHAnsi" w:hAnsiTheme="minorHAnsi" w:cstheme="minorHAnsi"/>
        </w:rPr>
      </w:pPr>
      <w:r>
        <w:rPr>
          <w:rFonts w:asciiTheme="minorHAnsi" w:hAnsiTheme="minorHAnsi" w:cstheme="minorHAnsi"/>
        </w:rPr>
        <w:t>R</w:t>
      </w:r>
      <w:r w:rsidR="00BA3DC3" w:rsidRPr="005F368F">
        <w:rPr>
          <w:rFonts w:asciiTheme="minorHAnsi" w:hAnsiTheme="minorHAnsi" w:cstheme="minorHAnsi"/>
        </w:rPr>
        <w:t xml:space="preserve">estrictions of fluidity idealize </w:t>
      </w:r>
      <w:r w:rsidR="00BA3DC3" w:rsidRPr="001F4E7B">
        <w:rPr>
          <w:rFonts w:asciiTheme="minorHAnsi" w:hAnsiTheme="minorHAnsi" w:cstheme="minorHAnsi"/>
          <w:u w:val="single"/>
        </w:rPr>
        <w:t>life</w:t>
      </w:r>
      <w:r w:rsidR="00BA3DC3" w:rsidRPr="005F368F">
        <w:rPr>
          <w:rFonts w:asciiTheme="minorHAnsi" w:hAnsiTheme="minorHAnsi" w:cstheme="minorHAnsi"/>
        </w:rPr>
        <w:t xml:space="preserve"> to warrant a cleansing of </w:t>
      </w:r>
      <w:r w:rsidR="00BA3DC3" w:rsidRPr="0070314F">
        <w:rPr>
          <w:rFonts w:asciiTheme="minorHAnsi" w:hAnsiTheme="minorHAnsi" w:cstheme="minorHAnsi"/>
          <w:u w:val="single"/>
        </w:rPr>
        <w:t>difference</w:t>
      </w:r>
      <w:r w:rsidR="00BA3DC3" w:rsidRPr="005F368F">
        <w:rPr>
          <w:rFonts w:asciiTheme="minorHAnsi" w:hAnsiTheme="minorHAnsi" w:cstheme="minorHAnsi"/>
        </w:rPr>
        <w:t xml:space="preserve"> </w:t>
      </w:r>
      <w:r w:rsidR="004D1B8F">
        <w:rPr>
          <w:rFonts w:asciiTheme="minorHAnsi" w:hAnsiTheme="minorHAnsi" w:cstheme="minorHAnsi"/>
        </w:rPr>
        <w:t xml:space="preserve">which </w:t>
      </w:r>
      <w:r>
        <w:rPr>
          <w:rFonts w:asciiTheme="minorHAnsi" w:hAnsiTheme="minorHAnsi" w:cstheme="minorHAnsi"/>
        </w:rPr>
        <w:t xml:space="preserve">is the root cause of </w:t>
      </w:r>
      <w:r w:rsidRPr="009652ED">
        <w:rPr>
          <w:rFonts w:asciiTheme="minorHAnsi" w:hAnsiTheme="minorHAnsi" w:cstheme="minorHAnsi"/>
          <w:u w:val="single"/>
        </w:rPr>
        <w:t>material violence</w:t>
      </w:r>
      <w:r>
        <w:rPr>
          <w:rFonts w:asciiTheme="minorHAnsi" w:hAnsiTheme="minorHAnsi" w:cstheme="minorHAnsi"/>
        </w:rPr>
        <w:t xml:space="preserve"> </w:t>
      </w:r>
      <w:r w:rsidR="006B7BBE">
        <w:rPr>
          <w:rFonts w:asciiTheme="minorHAnsi" w:hAnsiTheme="minorHAnsi" w:cstheme="minorHAnsi"/>
        </w:rPr>
        <w:t xml:space="preserve">and </w:t>
      </w:r>
      <w:r w:rsidR="00927967">
        <w:rPr>
          <w:rFonts w:asciiTheme="minorHAnsi" w:hAnsiTheme="minorHAnsi" w:cstheme="minorHAnsi"/>
        </w:rPr>
        <w:t>collapses</w:t>
      </w:r>
      <w:r w:rsidR="004D1B8F">
        <w:rPr>
          <w:rFonts w:asciiTheme="minorHAnsi" w:hAnsiTheme="minorHAnsi" w:cstheme="minorHAnsi"/>
        </w:rPr>
        <w:t xml:space="preserve"> </w:t>
      </w:r>
      <w:r w:rsidR="00927967">
        <w:rPr>
          <w:rFonts w:asciiTheme="minorHAnsi" w:hAnsiTheme="minorHAnsi" w:cstheme="minorHAnsi"/>
        </w:rPr>
        <w:t>to</w:t>
      </w:r>
      <w:r w:rsidR="004D1B8F">
        <w:rPr>
          <w:rFonts w:asciiTheme="minorHAnsi" w:hAnsiTheme="minorHAnsi" w:cstheme="minorHAnsi"/>
        </w:rPr>
        <w:t xml:space="preserve"> </w:t>
      </w:r>
      <w:r w:rsidR="00872977" w:rsidRPr="004D1B8F">
        <w:rPr>
          <w:rFonts w:asciiTheme="minorHAnsi" w:hAnsiTheme="minorHAnsi" w:cstheme="minorHAnsi"/>
          <w:u w:val="single"/>
        </w:rPr>
        <w:t>fascism</w:t>
      </w:r>
      <w:r w:rsidR="00BA3DC3" w:rsidRPr="005F368F">
        <w:rPr>
          <w:rFonts w:asciiTheme="minorHAnsi" w:hAnsiTheme="minorHAnsi" w:cstheme="minorHAnsi"/>
        </w:rPr>
        <w:t xml:space="preserve">. </w:t>
      </w:r>
    </w:p>
    <w:p w14:paraId="481DFFC3" w14:textId="4BDF5244" w:rsidR="00BA3DC3" w:rsidRPr="005F368F" w:rsidRDefault="00BA3DC3" w:rsidP="00BA3DC3">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00DA6E51" w:rsidRPr="005F368F">
        <w:rPr>
          <w:rFonts w:asciiTheme="minorHAnsi" w:hAnsiTheme="minorHAnsi" w:cstheme="minorHAnsi"/>
        </w:rPr>
        <w:t xml:space="preserve">– </w:t>
      </w:r>
      <w:r w:rsidRPr="005F368F">
        <w:rPr>
          <w:rFonts w:asciiTheme="minorHAnsi" w:hAnsiTheme="minorHAnsi" w:cstheme="minorHAnsi"/>
        </w:rPr>
        <w:t xml:space="preserve">Brad Evans, Lecturer in the School of Politics and International Studies at the University of Leeds and </w:t>
      </w:r>
      <w:proofErr w:type="spellStart"/>
      <w:r w:rsidRPr="005F368F">
        <w:rPr>
          <w:rFonts w:asciiTheme="minorHAnsi" w:hAnsiTheme="minorHAnsi" w:cstheme="minorHAnsi"/>
        </w:rPr>
        <w:t>Programme</w:t>
      </w:r>
      <w:proofErr w:type="spellEnd"/>
      <w:r w:rsidRPr="005F368F">
        <w:rPr>
          <w:rFonts w:asciiTheme="minorHAnsi" w:hAnsiTheme="minorHAnsi" w:cstheme="minorHAnsi"/>
        </w:rPr>
        <w:t xml:space="preserve"> Director for International Relations, “Foucault’s Legacy: Security, War, and Violence in the 21st Century,” Security Dialogue vol.41, no. 4, August 2010, pg. 422-424</w:t>
      </w:r>
    </w:p>
    <w:p w14:paraId="4D0305B6" w14:textId="5097E4D9" w:rsidR="00E57352" w:rsidRDefault="00BA3DC3" w:rsidP="00E57352">
      <w:pPr>
        <w:rPr>
          <w:rFonts w:asciiTheme="minorHAnsi" w:hAnsiTheme="minorHAnsi" w:cstheme="minorHAnsi"/>
          <w:u w:val="single"/>
        </w:rPr>
      </w:pPr>
      <w:r w:rsidRPr="00F25E33">
        <w:rPr>
          <w:rFonts w:asciiTheme="minorHAnsi" w:hAnsiTheme="minorHAnsi" w:cstheme="minorHAnsi"/>
          <w:b/>
          <w:highlight w:val="cyan"/>
          <w:u w:val="single"/>
        </w:rPr>
        <w:t>Imposing liberalism has</w:t>
      </w:r>
      <w:r w:rsidRPr="005F368F">
        <w:rPr>
          <w:rFonts w:asciiTheme="minorHAnsi" w:hAnsiTheme="minorHAnsi" w:cstheme="minorHAnsi"/>
          <w:sz w:val="16"/>
        </w:rPr>
        <w:t xml:space="preserve"> often </w:t>
      </w:r>
      <w:r w:rsidRPr="00F25E33">
        <w:rPr>
          <w:rFonts w:asciiTheme="minorHAnsi" w:hAnsiTheme="minorHAnsi" w:cstheme="minorHAnsi"/>
          <w:b/>
          <w:highlight w:val="cyan"/>
          <w:u w:val="single"/>
        </w:rPr>
        <w:t>come at a price</w:t>
      </w:r>
      <w:r w:rsidRPr="005F368F">
        <w:rPr>
          <w:rFonts w:asciiTheme="minorHAnsi" w:hAnsiTheme="minorHAnsi" w:cstheme="minorHAnsi"/>
          <w:sz w:val="16"/>
        </w:rPr>
        <w:t xml:space="preserve">. That price has tended to be </w:t>
      </w:r>
      <w:r w:rsidRPr="00F25E33">
        <w:rPr>
          <w:rStyle w:val="Emphasis"/>
          <w:rFonts w:asciiTheme="minorHAnsi" w:hAnsiTheme="minorHAnsi" w:cstheme="minorHAnsi"/>
          <w:highlight w:val="cyan"/>
        </w:rPr>
        <w:t>a</w:t>
      </w:r>
      <w:r w:rsidRPr="00F25E33">
        <w:rPr>
          <w:rFonts w:asciiTheme="minorHAnsi" w:hAnsiTheme="minorHAnsi" w:cstheme="minorHAnsi"/>
          <w:sz w:val="16"/>
          <w:highlight w:val="cyan"/>
        </w:rPr>
        <w:t xml:space="preserve"> </w:t>
      </w:r>
      <w:r w:rsidRPr="00F25E33">
        <w:rPr>
          <w:rFonts w:asciiTheme="minorHAnsi" w:hAnsiTheme="minorHAnsi" w:cstheme="minorHAnsi"/>
          <w:b/>
          <w:highlight w:val="cyan"/>
          <w:u w:val="single"/>
        </w:rPr>
        <w:t>continuous recourse to war.</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5F368F">
        <w:rPr>
          <w:rFonts w:asciiTheme="minorHAnsi" w:hAnsiTheme="minorHAnsi" w:cstheme="minorHAnsi"/>
          <w:b/>
          <w:u w:val="single"/>
        </w:rPr>
        <w:t xml:space="preserve">Liberalism </w:t>
      </w:r>
      <w:r w:rsidRPr="005F368F">
        <w:rPr>
          <w:rFonts w:asciiTheme="minorHAnsi" w:hAnsiTheme="minorHAnsi" w:cstheme="minorHAnsi"/>
          <w:sz w:val="16"/>
        </w:rPr>
        <w:t xml:space="preserve">today, they argue, </w:t>
      </w:r>
      <w:r w:rsidRPr="005F368F">
        <w:rPr>
          <w:rFonts w:asciiTheme="minorHAnsi" w:hAnsiTheme="minorHAnsi" w:cstheme="minorHAnsi"/>
          <w:b/>
          <w:u w:val="single"/>
        </w:rPr>
        <w:t>is underwritten by the</w:t>
      </w:r>
      <w:r w:rsidRPr="005F368F">
        <w:rPr>
          <w:rFonts w:asciiTheme="minorHAnsi" w:hAnsiTheme="minorHAnsi" w:cstheme="minorHAnsi"/>
          <w:sz w:val="16"/>
        </w:rPr>
        <w:t xml:space="preserve"> unreserved </w:t>
      </w:r>
      <w:r w:rsidRPr="005F368F">
        <w:rPr>
          <w:rFonts w:asciiTheme="minorHAnsi" w:hAnsiTheme="minorHAnsi" w:cstheme="minorHAnsi"/>
          <w:b/>
          <w:u w:val="single"/>
        </w:rPr>
        <w:t>righteousness of its mission</w:t>
      </w:r>
      <w:r w:rsidRPr="005F368F">
        <w:rPr>
          <w:rFonts w:asciiTheme="minorHAnsi" w:hAnsiTheme="minorHAnsi" w:cstheme="minorHAnsi"/>
          <w:sz w:val="16"/>
        </w:rPr>
        <w:t xml:space="preserve">. Hence, while there may still be populations that exist beyond the liberal pale, it is now taken that they should be included. With ‘Liberal </w:t>
      </w:r>
      <w:r w:rsidRPr="00F25E33">
        <w:rPr>
          <w:rStyle w:val="Emphasis"/>
          <w:rFonts w:asciiTheme="minorHAnsi" w:hAnsiTheme="minorHAnsi" w:cstheme="minorHAnsi"/>
          <w:highlight w:val="cyan"/>
        </w:rPr>
        <w:t>peace</w:t>
      </w:r>
      <w:r w:rsidRPr="005F368F">
        <w:rPr>
          <w:rStyle w:val="Emphasis"/>
          <w:rFonts w:asciiTheme="minorHAnsi" w:hAnsiTheme="minorHAnsi" w:cstheme="minorHAnsi"/>
        </w:rPr>
        <w:t>’</w:t>
      </w:r>
      <w:r w:rsidRPr="005F368F">
        <w:rPr>
          <w:rFonts w:asciiTheme="minorHAnsi" w:hAnsiTheme="minorHAnsi" w:cstheme="minorHAnsi"/>
          <w:sz w:val="16"/>
        </w:rPr>
        <w:t xml:space="preserve"> therefore </w:t>
      </w:r>
      <w:r w:rsidRPr="00F25E33">
        <w:rPr>
          <w:rStyle w:val="Emphasis"/>
          <w:rFonts w:asciiTheme="minorHAnsi" w:hAnsiTheme="minorHAnsi" w:cstheme="minorHAnsi"/>
          <w:highlight w:val="cyan"/>
        </w:rPr>
        <w:t>predicated on the</w:t>
      </w:r>
      <w:r w:rsidRPr="005F368F">
        <w:rPr>
          <w:rFonts w:asciiTheme="minorHAnsi" w:hAnsiTheme="minorHAnsi" w:cstheme="minorHAnsi"/>
          <w:sz w:val="16"/>
        </w:rPr>
        <w:t xml:space="preserve"> pacification/</w:t>
      </w:r>
      <w:r w:rsidRPr="00F25E33">
        <w:rPr>
          <w:rFonts w:asciiTheme="minorHAnsi" w:hAnsiTheme="minorHAnsi" w:cstheme="minorHAnsi"/>
          <w:b/>
          <w:highlight w:val="cyan"/>
          <w:u w:val="single"/>
        </w:rPr>
        <w:t>elimination of</w:t>
      </w:r>
      <w:r w:rsidRPr="005F368F">
        <w:rPr>
          <w:rFonts w:asciiTheme="minorHAnsi" w:hAnsiTheme="minorHAnsi" w:cstheme="minorHAnsi"/>
          <w:sz w:val="16"/>
        </w:rPr>
        <w:t xml:space="preserve"> all forms of </w:t>
      </w:r>
      <w:r w:rsidRPr="00F25E33">
        <w:rPr>
          <w:rFonts w:asciiTheme="minorHAnsi" w:hAnsiTheme="minorHAnsi" w:cstheme="minorHAnsi"/>
          <w:b/>
          <w:highlight w:val="cyan"/>
          <w:u w:val="single"/>
        </w:rPr>
        <w:t>political difference</w:t>
      </w:r>
      <w:r w:rsidRPr="005F368F">
        <w:rPr>
          <w:rFonts w:asciiTheme="minorHAnsi" w:hAnsiTheme="minorHAnsi" w:cstheme="minorHAnsi"/>
          <w:sz w:val="16"/>
        </w:rPr>
        <w:t xml:space="preserve"> in order that liberalism might meet its own moral and political objectives, </w:t>
      </w:r>
      <w:r w:rsidRPr="005F368F">
        <w:rPr>
          <w:rFonts w:asciiTheme="minorHAnsi" w:hAnsiTheme="minorHAnsi" w:cstheme="minorHAnsi"/>
          <w:b/>
          <w:u w:val="single"/>
        </w:rPr>
        <w:t>The more peace is commanded, the more war is declared</w:t>
      </w:r>
      <w:r w:rsidRPr="005F368F">
        <w:rPr>
          <w:rFonts w:asciiTheme="minorHAnsi" w:hAnsiTheme="minorHAnsi" w:cstheme="minorHAnsi"/>
          <w:sz w:val="16"/>
        </w:rPr>
        <w:t xml:space="preserve"> in order </w:t>
      </w:r>
      <w:r w:rsidRPr="005F368F">
        <w:rPr>
          <w:rFonts w:asciiTheme="minorHAnsi" w:hAnsiTheme="minorHAnsi" w:cstheme="minorHAnsi"/>
          <w:b/>
          <w:u w:val="single"/>
        </w:rPr>
        <w:t>To achieve it</w:t>
      </w:r>
      <w:r w:rsidRPr="005F368F">
        <w:rPr>
          <w:rFonts w:asciiTheme="minorHAnsi" w:hAnsiTheme="minorHAnsi" w:cstheme="minorHAnsi"/>
          <w:sz w:val="16"/>
        </w:rPr>
        <w:t xml:space="preserve">: ‘In proclaiming peace . . . </w:t>
      </w:r>
      <w:r w:rsidRPr="005F368F">
        <w:rPr>
          <w:rFonts w:asciiTheme="minorHAnsi" w:hAnsiTheme="minorHAnsi" w:cstheme="minorHAnsi"/>
          <w:b/>
          <w:u w:val="single"/>
        </w:rPr>
        <w:t xml:space="preserve">liberals are </w:t>
      </w:r>
      <w:r w:rsidRPr="005F368F">
        <w:rPr>
          <w:rFonts w:asciiTheme="minorHAnsi" w:hAnsiTheme="minorHAnsi" w:cstheme="minorHAnsi"/>
          <w:sz w:val="16"/>
        </w:rPr>
        <w:t xml:space="preserve">nonetheless </w:t>
      </w:r>
      <w:r w:rsidRPr="005F368F">
        <w:rPr>
          <w:rFonts w:asciiTheme="minorHAnsi" w:hAnsiTheme="minorHAnsi" w:cstheme="minorHAnsi"/>
          <w:b/>
          <w:u w:val="single"/>
        </w:rPr>
        <w:t>committed</w:t>
      </w:r>
      <w:r w:rsidRPr="005F368F">
        <w:rPr>
          <w:rFonts w:asciiTheme="minorHAnsi" w:hAnsiTheme="minorHAnsi" w:cstheme="minorHAnsi"/>
          <w:sz w:val="16"/>
        </w:rPr>
        <w:t xml:space="preserve"> also </w:t>
      </w:r>
      <w:r w:rsidRPr="005F368F">
        <w:rPr>
          <w:rFonts w:asciiTheme="minorHAnsi" w:hAnsiTheme="minorHAnsi" w:cstheme="minorHAnsi"/>
          <w:b/>
          <w:u w:val="single"/>
        </w:rPr>
        <w:t>to making war.</w:t>
      </w:r>
      <w:r w:rsidRPr="005F368F">
        <w:rPr>
          <w:rFonts w:asciiTheme="minorHAnsi" w:hAnsiTheme="minorHAnsi" w:cstheme="minorHAnsi"/>
          <w:sz w:val="16"/>
        </w:rPr>
        <w:t xml:space="preserve">’ This is the ‘martial face of liberal power’ that, contrary to the familiar narrative, is ‘directly </w:t>
      </w:r>
      <w:proofErr w:type="spellStart"/>
      <w:r w:rsidRPr="005F368F">
        <w:rPr>
          <w:rFonts w:asciiTheme="minorHAnsi" w:hAnsiTheme="minorHAnsi" w:cstheme="minorHAnsi"/>
          <w:sz w:val="16"/>
        </w:rPr>
        <w:t>fuelled</w:t>
      </w:r>
      <w:proofErr w:type="spellEnd"/>
      <w:r w:rsidRPr="005F368F">
        <w:rPr>
          <w:rFonts w:asciiTheme="minorHAnsi" w:hAnsiTheme="minorHAnsi" w:cstheme="minorHAnsi"/>
          <w:sz w:val="16"/>
        </w:rPr>
        <w:t xml:space="preserve"> by the universal and pacific ambitions for which liberalism is to be admired’ (Dillon &amp; Reid, 2009: 2). </w:t>
      </w:r>
      <w:r w:rsidRPr="005F368F">
        <w:rPr>
          <w:rFonts w:asciiTheme="minorHAnsi" w:hAnsiTheme="minorHAnsi" w:cstheme="minorHAnsi"/>
          <w:b/>
          <w:bCs/>
          <w:u w:val="single"/>
        </w:rPr>
        <w:t xml:space="preserve">Liberalism thus stands accused </w:t>
      </w:r>
      <w:proofErr w:type="spellStart"/>
      <w:r w:rsidRPr="005F368F">
        <w:rPr>
          <w:rFonts w:asciiTheme="minorHAnsi" w:hAnsiTheme="minorHAnsi" w:cstheme="minorHAnsi"/>
          <w:b/>
          <w:bCs/>
          <w:u w:val="single"/>
        </w:rPr>
        <w:t>here</w:t>
      </w:r>
      <w:proofErr w:type="spellEnd"/>
      <w:r w:rsidRPr="005F368F">
        <w:rPr>
          <w:rFonts w:asciiTheme="minorHAnsi" w:hAnsiTheme="minorHAnsi" w:cstheme="minorHAnsi"/>
          <w:b/>
          <w:bCs/>
          <w:u w:val="single"/>
        </w:rPr>
        <w:t xml:space="preserve"> of universalizing war in its pursuit of peace: However much liberalism abjures war, indeed finds the instrumental use of war, especially, a scandal, war has always been as instrumental </w:t>
      </w:r>
      <w:proofErr w:type="spellStart"/>
      <w:r w:rsidRPr="005F368F">
        <w:rPr>
          <w:rFonts w:asciiTheme="minorHAnsi" w:hAnsiTheme="minorHAnsi" w:cstheme="minorHAnsi"/>
          <w:b/>
          <w:bCs/>
          <w:u w:val="single"/>
        </w:rPr>
        <w:t>to</w:t>
      </w:r>
      <w:proofErr w:type="spellEnd"/>
      <w:r w:rsidRPr="005F368F">
        <w:rPr>
          <w:rFonts w:asciiTheme="minorHAnsi" w:hAnsiTheme="minorHAnsi" w:cstheme="minorHAnsi"/>
          <w:b/>
          <w:bCs/>
          <w:u w:val="single"/>
        </w:rPr>
        <w:t xml:space="preserve"> liberal as to geopolitical thinkers. In that very attempt to instrumentalize, indeed universalize, war in the pursuit of its own global project of emancipation, the practice of liberal rule itself becomes profoundly shaped by war.</w:t>
      </w:r>
      <w:r w:rsidRPr="005F368F">
        <w:rPr>
          <w:rFonts w:asciiTheme="minorHAnsi" w:hAnsiTheme="minorHAnsi" w:cstheme="minorHAnsi"/>
          <w:sz w:val="16"/>
        </w:rPr>
        <w:t xml:space="preserve"> </w:t>
      </w:r>
      <w:r w:rsidRPr="005F368F">
        <w:rPr>
          <w:rFonts w:asciiTheme="minorHAnsi" w:hAnsiTheme="minorHAnsi" w:cstheme="minorHAnsi"/>
          <w:u w:val="single"/>
        </w:rPr>
        <w:t xml:space="preserve">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sidRPr="005F368F">
        <w:rPr>
          <w:rFonts w:asciiTheme="minorHAnsi" w:hAnsiTheme="minorHAnsi" w:cstheme="minorHAnsi"/>
          <w:u w:val="single"/>
        </w:rPr>
        <w:t>cul</w:t>
      </w:r>
      <w:proofErr w:type="spellEnd"/>
      <w:r w:rsidRPr="005F368F">
        <w:rPr>
          <w:rFonts w:asciiTheme="minorHAnsi" w:hAnsiTheme="minorHAnsi" w:cstheme="minorHAnsi"/>
          <w:u w:val="single"/>
        </w:rPr>
        <w:t xml:space="preserve">-­ </w:t>
      </w:r>
      <w:proofErr w:type="spellStart"/>
      <w:r w:rsidRPr="005F368F">
        <w:rPr>
          <w:rFonts w:asciiTheme="minorHAnsi" w:hAnsiTheme="minorHAnsi" w:cstheme="minorHAnsi"/>
          <w:u w:val="single"/>
        </w:rPr>
        <w:t>tures</w:t>
      </w:r>
      <w:proofErr w:type="spellEnd"/>
      <w:r w:rsidRPr="005F368F">
        <w:rPr>
          <w:rFonts w:asciiTheme="minorHAnsi" w:hAnsiTheme="minorHAnsi" w:cstheme="minorHAnsi"/>
          <w:u w:val="single"/>
        </w:rPr>
        <w:t>’</w:t>
      </w:r>
      <w:r w:rsidRPr="005F368F">
        <w:rPr>
          <w:rFonts w:asciiTheme="minorHAnsi" w:hAnsiTheme="minorHAnsi" w:cstheme="minorHAnsi"/>
          <w:sz w:val="16"/>
        </w:rPr>
        <w:t xml:space="preserve"> (Dillon &amp; Reid, 2009: 5). Endless war is underwritten here by a new set of problems. Unlike </w:t>
      </w:r>
      <w:proofErr w:type="spellStart"/>
      <w:r w:rsidRPr="005F368F">
        <w:rPr>
          <w:rFonts w:asciiTheme="minorHAnsi" w:hAnsiTheme="minorHAnsi" w:cstheme="minorHAnsi"/>
          <w:sz w:val="16"/>
        </w:rPr>
        <w:t>Clausewitzean</w:t>
      </w:r>
      <w:proofErr w:type="spellEnd"/>
      <w:r w:rsidRPr="005F368F">
        <w:rPr>
          <w:rFonts w:asciiTheme="minorHAnsi" w:hAnsiTheme="minorHAnsi" w:cstheme="minorHAnsi"/>
          <w:sz w:val="16"/>
        </w:rPr>
        <w:t xml:space="preserve"> confrontations, which at least provided the strategic comforts of clear demarcations (them/us, war/peace, citizen/soldier, and so on), </w:t>
      </w:r>
      <w:r w:rsidRPr="005F368F">
        <w:rPr>
          <w:rFonts w:asciiTheme="minorHAnsi" w:hAnsiTheme="minorHAnsi" w:cstheme="minorHAnsi"/>
          <w:b/>
          <w:u w:val="single"/>
        </w:rPr>
        <w:t>These wars no longer benefit from the possibility of</w:t>
      </w:r>
      <w:r w:rsidRPr="005F368F">
        <w:rPr>
          <w:rFonts w:asciiTheme="minorHAnsi" w:hAnsiTheme="minorHAnsi" w:cstheme="minorHAnsi"/>
          <w:sz w:val="16"/>
        </w:rPr>
        <w:t xml:space="preserve"> scoring outright </w:t>
      </w:r>
      <w:r w:rsidRPr="005F368F">
        <w:rPr>
          <w:rFonts w:asciiTheme="minorHAnsi" w:hAnsiTheme="minorHAnsi" w:cstheme="minorHAnsi"/>
          <w:b/>
          <w:u w:val="single"/>
        </w:rPr>
        <w:t>victory</w:t>
      </w:r>
      <w:r w:rsidRPr="005F368F">
        <w:rPr>
          <w:rFonts w:asciiTheme="minorHAnsi" w:hAnsiTheme="minorHAnsi" w:cstheme="minorHAnsi"/>
          <w:sz w:val="16"/>
        </w:rPr>
        <w:t xml:space="preserve">, retreating, </w:t>
      </w:r>
      <w:r w:rsidRPr="005F368F">
        <w:rPr>
          <w:rFonts w:asciiTheme="minorHAnsi" w:hAnsiTheme="minorHAnsi" w:cstheme="minorHAnsi"/>
          <w:b/>
          <w:u w:val="single"/>
        </w:rPr>
        <w:t>or</w:t>
      </w:r>
      <w:r w:rsidRPr="005F368F">
        <w:rPr>
          <w:rFonts w:asciiTheme="minorHAnsi" w:hAnsiTheme="minorHAnsi" w:cstheme="minorHAnsi"/>
          <w:sz w:val="16"/>
        </w:rPr>
        <w:t xml:space="preserve"> achieving a lasting negotiated </w:t>
      </w:r>
      <w:r w:rsidRPr="005F368F">
        <w:rPr>
          <w:rFonts w:asciiTheme="minorHAnsi" w:hAnsiTheme="minorHAnsi" w:cstheme="minorHAnsi"/>
          <w:b/>
          <w:u w:val="single"/>
        </w:rPr>
        <w:t>peace</w:t>
      </w:r>
      <w:r w:rsidRPr="005F368F">
        <w:rPr>
          <w:rFonts w:asciiTheme="minorHAnsi" w:hAnsiTheme="minorHAnsi" w:cstheme="minorHAnsi"/>
          <w:sz w:val="16"/>
        </w:rPr>
        <w:t xml:space="preserve"> by means of political compromise</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Indeed, deprived of the prospect of defining enmity in advance, </w:t>
      </w:r>
      <w:r w:rsidRPr="005F368F">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F25E33">
        <w:rPr>
          <w:rFonts w:asciiTheme="minorHAnsi" w:hAnsiTheme="minorHAnsi" w:cstheme="minorHAnsi"/>
          <w:b/>
          <w:highlight w:val="cyan"/>
          <w:u w:val="single"/>
        </w:rPr>
        <w:t>The project</w:t>
      </w:r>
      <w:r w:rsidRPr="005F368F">
        <w:rPr>
          <w:rFonts w:asciiTheme="minorHAnsi" w:hAnsiTheme="minorHAnsi" w:cstheme="minorHAnsi"/>
          <w:u w:val="single"/>
        </w:rPr>
        <w:t xml:space="preserve"> of removing war from the life of the species </w:t>
      </w:r>
      <w:r w:rsidRPr="00F25E33">
        <w:rPr>
          <w:rFonts w:asciiTheme="minorHAnsi" w:hAnsiTheme="minorHAnsi" w:cstheme="minorHAnsi"/>
          <w:b/>
          <w:highlight w:val="cyan"/>
          <w:u w:val="single"/>
        </w:rPr>
        <w:t>becomes</w:t>
      </w:r>
      <w:r w:rsidRPr="005F368F">
        <w:rPr>
          <w:rFonts w:asciiTheme="minorHAnsi" w:hAnsiTheme="minorHAnsi" w:cstheme="minorHAnsi"/>
          <w:b/>
          <w:u w:val="single"/>
        </w:rPr>
        <w:t xml:space="preserve"> </w:t>
      </w:r>
      <w:r w:rsidRPr="005F368F">
        <w:rPr>
          <w:rFonts w:asciiTheme="minorHAnsi" w:hAnsiTheme="minorHAnsi" w:cstheme="minorHAnsi"/>
          <w:u w:val="single"/>
        </w:rPr>
        <w:t>a lethal</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and, in principle, continuous and </w:t>
      </w:r>
      <w:r w:rsidRPr="00F25E33">
        <w:rPr>
          <w:rFonts w:asciiTheme="minorHAnsi" w:hAnsiTheme="minorHAnsi" w:cstheme="minorHAnsi"/>
          <w:b/>
          <w:highlight w:val="cyan"/>
          <w:u w:val="single"/>
        </w:rPr>
        <w:t>unending</w:t>
      </w:r>
      <w:r w:rsidRPr="005F368F">
        <w:rPr>
          <w:rFonts w:asciiTheme="minorHAnsi" w:hAnsiTheme="minorHAnsi" w:cstheme="minorHAnsi"/>
          <w:b/>
          <w:u w:val="single"/>
        </w:rPr>
        <w:t xml:space="preserve"> </w:t>
      </w:r>
      <w:r w:rsidRPr="005F368F">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which is </w:t>
      </w:r>
      <w:r w:rsidRPr="00F25E33">
        <w:rPr>
          <w:rFonts w:asciiTheme="minorHAnsi" w:hAnsiTheme="minorHAnsi" w:cstheme="minorHAnsi"/>
          <w:b/>
          <w:highlight w:val="cyan"/>
          <w:u w:val="single"/>
        </w:rPr>
        <w:t>fought</w:t>
      </w:r>
      <w:r w:rsidRPr="005F368F">
        <w:rPr>
          <w:rFonts w:asciiTheme="minorHAnsi" w:hAnsiTheme="minorHAnsi" w:cstheme="minorHAnsi"/>
          <w:b/>
          <w:u w:val="single"/>
        </w:rPr>
        <w:t xml:space="preserve"> on and </w:t>
      </w:r>
      <w:r w:rsidRPr="00F25E33">
        <w:rPr>
          <w:rFonts w:asciiTheme="minorHAnsi" w:hAnsiTheme="minorHAnsi" w:cstheme="minorHAnsi"/>
          <w:b/>
          <w:highlight w:val="cyan"/>
          <w:u w:val="single"/>
        </w:rPr>
        <w:t>between the modalities of life</w:t>
      </w:r>
      <w:r w:rsidRPr="005F368F">
        <w:rPr>
          <w:rFonts w:asciiTheme="minorHAnsi" w:hAnsiTheme="minorHAnsi" w:cstheme="minorHAnsi"/>
          <w:b/>
          <w:u w:val="single"/>
        </w:rPr>
        <w:t xml:space="preserve"> itself.</w:t>
      </w:r>
      <w:r w:rsidRPr="005F368F">
        <w:rPr>
          <w:rFonts w:asciiTheme="minorHAnsi" w:hAnsiTheme="minorHAnsi" w:cstheme="minorHAnsi"/>
          <w:u w:val="single"/>
        </w:rPr>
        <w:t xml:space="preserve"> . . . </w:t>
      </w:r>
      <w:r w:rsidRPr="005F368F">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sidRPr="005F368F">
        <w:rPr>
          <w:rFonts w:asciiTheme="minorHAnsi" w:hAnsiTheme="minorHAnsi" w:cstheme="minorHAnsi"/>
          <w:sz w:val="16"/>
        </w:rPr>
        <w:t>depar</w:t>
      </w:r>
      <w:proofErr w:type="spellEnd"/>
      <w:r w:rsidRPr="005F368F">
        <w:rPr>
          <w:rFonts w:asciiTheme="minorHAnsi" w:hAnsiTheme="minorHAnsi" w:cstheme="minorHAnsi"/>
          <w:sz w:val="16"/>
        </w:rPr>
        <w:t xml:space="preserve">-­ </w:t>
      </w:r>
      <w:proofErr w:type="spellStart"/>
      <w:r w:rsidRPr="005F368F">
        <w:rPr>
          <w:rFonts w:asciiTheme="minorHAnsi" w:hAnsiTheme="minorHAnsi" w:cstheme="minorHAnsi"/>
          <w:sz w:val="16"/>
        </w:rPr>
        <w:t>ture</w:t>
      </w:r>
      <w:proofErr w:type="spellEnd"/>
      <w:r w:rsidRPr="005F368F">
        <w:rPr>
          <w:rFonts w:asciiTheme="minorHAnsi" w:hAnsiTheme="minorHAnsi" w:cstheme="minorHAnsi"/>
          <w:sz w:val="16"/>
        </w:rPr>
        <w:t xml:space="preserve">. Not only does it illustrate how </w:t>
      </w:r>
      <w:r w:rsidRPr="00F25E33">
        <w:rPr>
          <w:rFonts w:asciiTheme="minorHAnsi" w:hAnsiTheme="minorHAnsi" w:cstheme="minorHAnsi"/>
          <w:b/>
          <w:highlight w:val="cyan"/>
          <w:u w:val="single"/>
        </w:rPr>
        <w:t>Liberalism gains</w:t>
      </w:r>
      <w:r w:rsidRPr="005F368F">
        <w:rPr>
          <w:rFonts w:asciiTheme="minorHAnsi" w:hAnsiTheme="minorHAnsi" w:cstheme="minorHAnsi"/>
          <w:b/>
          <w:u w:val="single"/>
        </w:rPr>
        <w:t xml:space="preserve"> its </w:t>
      </w:r>
      <w:r w:rsidRPr="00F25E33">
        <w:rPr>
          <w:rFonts w:asciiTheme="minorHAnsi" w:hAnsiTheme="minorHAnsi" w:cstheme="minorHAnsi"/>
          <w:b/>
          <w:highlight w:val="cyan"/>
          <w:u w:val="single"/>
        </w:rPr>
        <w:t>mastery by posing</w:t>
      </w:r>
      <w:r w:rsidRPr="005F368F">
        <w:rPr>
          <w:rFonts w:asciiTheme="minorHAnsi" w:hAnsiTheme="minorHAnsi" w:cstheme="minorHAnsi"/>
          <w:b/>
          <w:u w:val="single"/>
        </w:rPr>
        <w:t xml:space="preserve"> </w:t>
      </w:r>
      <w:r w:rsidRPr="005F368F">
        <w:rPr>
          <w:rFonts w:asciiTheme="minorHAnsi" w:hAnsiTheme="minorHAnsi" w:cstheme="minorHAnsi"/>
          <w:sz w:val="16"/>
        </w:rPr>
        <w:t>fundamental</w:t>
      </w:r>
      <w:r w:rsidRPr="005F368F">
        <w:rPr>
          <w:rFonts w:asciiTheme="minorHAnsi" w:hAnsiTheme="minorHAnsi" w:cstheme="minorHAnsi"/>
          <w:b/>
          <w:u w:val="single"/>
        </w:rPr>
        <w:t xml:space="preserve"> </w:t>
      </w:r>
      <w:r w:rsidRPr="00F25E33">
        <w:rPr>
          <w:rFonts w:asciiTheme="minorHAnsi" w:hAnsiTheme="minorHAnsi" w:cstheme="minorHAnsi"/>
          <w:b/>
          <w:highlight w:val="cyan"/>
          <w:u w:val="single"/>
        </w:rPr>
        <w:t>questions of life and death</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5F368F">
        <w:rPr>
          <w:rFonts w:asciiTheme="minorHAnsi" w:hAnsiTheme="minorHAnsi" w:cstheme="minorHAnsi"/>
          <w:b/>
          <w:u w:val="single"/>
        </w:rPr>
        <w:t xml:space="preserve">a globally ambitious biopolitical imperative </w:t>
      </w:r>
      <w:r w:rsidRPr="005F368F">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F25E33">
        <w:rPr>
          <w:rFonts w:asciiTheme="minorHAnsi" w:hAnsiTheme="minorHAnsi" w:cstheme="minorHAnsi"/>
          <w:b/>
          <w:highlight w:val="cyan"/>
          <w:u w:val="single"/>
        </w:rPr>
        <w:t>for the unification of the species</w:t>
      </w:r>
      <w:r w:rsidRPr="005F368F">
        <w:rPr>
          <w:rFonts w:asciiTheme="minorHAnsi" w:hAnsiTheme="minorHAnsi" w:cstheme="minorHAnsi"/>
          <w:b/>
          <w:u w:val="single"/>
        </w:rPr>
        <w:t>.</w:t>
      </w:r>
      <w:r w:rsidRPr="005F368F">
        <w:rPr>
          <w:rFonts w:asciiTheme="minorHAnsi" w:hAnsiTheme="minorHAnsi" w:cstheme="minorHAnsi"/>
          <w:sz w:val="16"/>
        </w:rPr>
        <w:t xml:space="preserve"> This humanitarian caveat is by no means out of </w:t>
      </w:r>
      <w:proofErr w:type="spellStart"/>
      <w:r w:rsidRPr="005F368F">
        <w:rPr>
          <w:rFonts w:asciiTheme="minorHAnsi" w:hAnsiTheme="minorHAnsi" w:cstheme="minorHAnsi"/>
          <w:sz w:val="16"/>
        </w:rPr>
        <w:t>favour</w:t>
      </w:r>
      <w:proofErr w:type="spellEnd"/>
      <w:r w:rsidRPr="005F368F">
        <w:rPr>
          <w:rFonts w:asciiTheme="minorHAnsi" w:hAnsiTheme="minorHAnsi" w:cstheme="minorHAnsi"/>
          <w:sz w:val="16"/>
        </w:rPr>
        <w:t xml:space="preserve">.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w:t>
      </w:r>
      <w:proofErr w:type="spellStart"/>
      <w:r w:rsidRPr="005F368F">
        <w:rPr>
          <w:rFonts w:asciiTheme="minorHAnsi" w:hAnsiTheme="minorHAnsi" w:cstheme="minorHAnsi"/>
          <w:sz w:val="16"/>
        </w:rPr>
        <w:t>vigour</w:t>
      </w:r>
      <w:proofErr w:type="spellEnd"/>
      <w:r w:rsidRPr="005F368F">
        <w:rPr>
          <w:rFonts w:asciiTheme="minorHAnsi" w:hAnsiTheme="minorHAnsi" w:cstheme="minorHAnsi"/>
          <w:sz w:val="16"/>
        </w:rPr>
        <w:t>.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5F368F">
        <w:rPr>
          <w:rFonts w:asciiTheme="minorHAnsi" w:hAnsiTheme="minorHAnsi" w:cstheme="minorHAnsi"/>
          <w:u w:val="single"/>
        </w:rPr>
        <w:t xml:space="preserve">,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w:t>
      </w:r>
      <w:proofErr w:type="spellStart"/>
      <w:r w:rsidRPr="005F368F">
        <w:rPr>
          <w:rFonts w:asciiTheme="minorHAnsi" w:hAnsiTheme="minorHAnsi" w:cstheme="minorHAnsi"/>
          <w:u w:val="single"/>
        </w:rPr>
        <w:t>philo</w:t>
      </w:r>
      <w:proofErr w:type="spellEnd"/>
      <w:r w:rsidRPr="005F368F">
        <w:rPr>
          <w:rFonts w:asciiTheme="minorHAnsi" w:hAnsiTheme="minorHAnsi" w:cstheme="minorHAnsi"/>
          <w:u w:val="single"/>
        </w:rPr>
        <w:t xml:space="preserve">-­ </w:t>
      </w:r>
      <w:proofErr w:type="spellStart"/>
      <w:r w:rsidRPr="005F368F">
        <w:rPr>
          <w:rFonts w:asciiTheme="minorHAnsi" w:hAnsiTheme="minorHAnsi" w:cstheme="minorHAnsi"/>
          <w:u w:val="single"/>
        </w:rPr>
        <w:t>sophical</w:t>
      </w:r>
      <w:proofErr w:type="spellEnd"/>
      <w:r w:rsidRPr="005F368F">
        <w:rPr>
          <w:rFonts w:asciiTheme="minorHAnsi" w:hAnsiTheme="minorHAnsi" w:cstheme="minorHAnsi"/>
          <w:u w:val="single"/>
        </w:rPr>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5F368F">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5F368F">
        <w:rPr>
          <w:rFonts w:asciiTheme="minorHAnsi" w:hAnsiTheme="minorHAnsi" w:cstheme="minorHAnsi"/>
          <w:u w:val="single"/>
        </w:rPr>
        <w:t>With global war there-­ fore appearing to be an internal state of affairs</w:t>
      </w:r>
      <w:r w:rsidRPr="005F368F">
        <w:rPr>
          <w:rFonts w:asciiTheme="minorHAnsi" w:hAnsiTheme="minorHAnsi" w:cstheme="minorHAnsi"/>
          <w:sz w:val="16"/>
        </w:rPr>
        <w:t xml:space="preserve">, vanquishing enemies can no longer be sanctioned for the mere </w:t>
      </w:r>
      <w:proofErr w:type="spellStart"/>
      <w:r w:rsidRPr="005F368F">
        <w:rPr>
          <w:rFonts w:asciiTheme="minorHAnsi" w:hAnsiTheme="minorHAnsi" w:cstheme="minorHAnsi"/>
          <w:sz w:val="16"/>
        </w:rPr>
        <w:t>defence</w:t>
      </w:r>
      <w:proofErr w:type="spellEnd"/>
      <w:r w:rsidRPr="005F368F">
        <w:rPr>
          <w:rFonts w:asciiTheme="minorHAnsi" w:hAnsiTheme="minorHAnsi" w:cstheme="minorHAnsi"/>
          <w:sz w:val="16"/>
        </w:rPr>
        <w:t xml:space="preserv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5F368F">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w:t>
      </w:r>
      <w:proofErr w:type="spellStart"/>
      <w:r w:rsidRPr="005F368F">
        <w:rPr>
          <w:rFonts w:asciiTheme="minorHAnsi" w:hAnsiTheme="minorHAnsi" w:cstheme="minorHAnsi"/>
          <w:u w:val="single"/>
        </w:rPr>
        <w:t>devel</w:t>
      </w:r>
      <w:proofErr w:type="spellEnd"/>
      <w:r w:rsidRPr="005F368F">
        <w:rPr>
          <w:rFonts w:asciiTheme="minorHAnsi" w:hAnsiTheme="minorHAnsi" w:cstheme="minorHAnsi"/>
          <w:u w:val="single"/>
        </w:rPr>
        <w:t xml:space="preserve">-­ </w:t>
      </w:r>
      <w:proofErr w:type="spellStart"/>
      <w:r w:rsidRPr="005F368F">
        <w:rPr>
          <w:rFonts w:asciiTheme="minorHAnsi" w:hAnsiTheme="minorHAnsi" w:cstheme="minorHAnsi"/>
          <w:u w:val="single"/>
        </w:rPr>
        <w:t>opmental</w:t>
      </w:r>
      <w:proofErr w:type="spellEnd"/>
      <w:r w:rsidRPr="005F368F">
        <w:rPr>
          <w:rFonts w:asciiTheme="minorHAnsi" w:hAnsiTheme="minorHAnsi" w:cstheme="minorHAnsi"/>
          <w:u w:val="single"/>
        </w:rPr>
        <w:t xml:space="preserve">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5F368F">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5F368F">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5F368F">
        <w:rPr>
          <w:rFonts w:asciiTheme="minorHAnsi" w:hAnsiTheme="minorHAnsi" w:cstheme="minorHAnsi"/>
          <w:sz w:val="16"/>
        </w:rPr>
        <w:t xml:space="preserve">, nothing and nobody is necessarily dangerous simply because location dictates. </w:t>
      </w:r>
      <w:r w:rsidRPr="005F368F">
        <w:rPr>
          <w:rFonts w:asciiTheme="minorHAnsi" w:hAnsiTheme="minorHAnsi" w:cstheme="minorHAnsi"/>
          <w:b/>
          <w:u w:val="single"/>
        </w:rPr>
        <w:t>With enmity</w:t>
      </w:r>
      <w:r w:rsidRPr="005F368F">
        <w:rPr>
          <w:rFonts w:asciiTheme="minorHAnsi" w:hAnsiTheme="minorHAnsi" w:cstheme="minorHAnsi"/>
          <w:sz w:val="16"/>
        </w:rPr>
        <w:t xml:space="preserve"> instead </w:t>
      </w:r>
      <w:r w:rsidRPr="005F368F">
        <w:rPr>
          <w:rFonts w:asciiTheme="minorHAnsi" w:hAnsiTheme="minorHAnsi" w:cstheme="minorHAnsi"/>
          <w:b/>
          <w:u w:val="single"/>
        </w:rPr>
        <w:t>depending upon the</w:t>
      </w:r>
      <w:r w:rsidRPr="005F368F">
        <w:rPr>
          <w:rFonts w:asciiTheme="minorHAnsi" w:hAnsiTheme="minorHAnsi" w:cstheme="minorHAnsi"/>
          <w:sz w:val="16"/>
        </w:rPr>
        <w:t xml:space="preserve"> complex, adaptive, dynamic </w:t>
      </w:r>
      <w:r w:rsidRPr="005F368F">
        <w:rPr>
          <w:rFonts w:asciiTheme="minorHAnsi" w:hAnsiTheme="minorHAnsi" w:cstheme="minorHAnsi"/>
          <w:b/>
          <w:u w:val="single"/>
        </w:rPr>
        <w:t>account of life</w:t>
      </w:r>
      <w:r w:rsidRPr="005F368F">
        <w:rPr>
          <w:rFonts w:asciiTheme="minorHAnsi" w:hAnsiTheme="minorHAnsi" w:cstheme="minorHAnsi"/>
          <w:sz w:val="16"/>
        </w:rPr>
        <w:t xml:space="preserve"> itself</w:t>
      </w:r>
      <w:r w:rsidRPr="005F368F">
        <w:rPr>
          <w:rFonts w:asciiTheme="minorHAnsi" w:hAnsiTheme="minorHAnsi" w:cstheme="minorHAnsi"/>
          <w:b/>
          <w:u w:val="single"/>
        </w:rPr>
        <w:t xml:space="preserve">, what becomes dangerous emerges from within the liberal imaginary of threat. Violence accordingly can only be sanctioned against those </w:t>
      </w:r>
      <w:r w:rsidRPr="005F368F">
        <w:rPr>
          <w:rFonts w:asciiTheme="minorHAnsi" w:hAnsiTheme="minorHAnsi" w:cstheme="minorHAnsi"/>
          <w:sz w:val="16"/>
        </w:rPr>
        <w:t>newly</w:t>
      </w:r>
      <w:r w:rsidRPr="005F368F">
        <w:rPr>
          <w:rFonts w:asciiTheme="minorHAnsi" w:hAnsiTheme="minorHAnsi" w:cstheme="minorHAnsi"/>
          <w:b/>
          <w:u w:val="single"/>
        </w:rPr>
        <w:t xml:space="preserve"> appointed enemies of humanity</w:t>
      </w:r>
      <w:r w:rsidRPr="005F368F">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Vital in other words to all human existence, </w:t>
      </w:r>
      <w:r w:rsidRPr="005F368F">
        <w:rPr>
          <w:rFonts w:asciiTheme="minorHAnsi" w:hAnsiTheme="minorHAnsi" w:cstheme="minorHAnsi"/>
          <w:b/>
          <w:u w:val="single"/>
        </w:rPr>
        <w:t xml:space="preserve">Doing what is necessary </w:t>
      </w:r>
      <w:r w:rsidRPr="005F368F">
        <w:rPr>
          <w:rFonts w:asciiTheme="minorHAnsi" w:hAnsiTheme="minorHAnsi" w:cstheme="minorHAnsi"/>
          <w:sz w:val="16"/>
        </w:rPr>
        <w:t>out of global species necessity</w:t>
      </w:r>
      <w:r w:rsidRPr="005F368F">
        <w:rPr>
          <w:rFonts w:asciiTheme="minorHAnsi" w:hAnsiTheme="minorHAnsi" w:cstheme="minorHAnsi"/>
          <w:b/>
          <w:u w:val="single"/>
        </w:rPr>
        <w:t xml:space="preserve"> requires a new moral assay of life that</w:t>
      </w:r>
      <w:r w:rsidRPr="005F368F">
        <w:rPr>
          <w:rFonts w:asciiTheme="minorHAnsi" w:hAnsiTheme="minorHAnsi" w:cstheme="minorHAnsi"/>
          <w:sz w:val="16"/>
        </w:rPr>
        <w:t xml:space="preserve">, pitting the universal against the particular, </w:t>
      </w:r>
      <w:r w:rsidRPr="005F368F">
        <w:rPr>
          <w:rFonts w:asciiTheme="minorHAnsi" w:hAnsiTheme="minorHAnsi" w:cstheme="minorHAnsi"/>
          <w:b/>
          <w:u w:val="single"/>
        </w:rPr>
        <w:t>willingly commits violence against any ontological commitment to political difference</w:t>
      </w:r>
      <w:r w:rsidRPr="005F368F">
        <w:rPr>
          <w:rFonts w:asciiTheme="minorHAnsi" w:hAnsiTheme="minorHAnsi" w:cstheme="minorHAnsi"/>
          <w:sz w:val="16"/>
        </w:rPr>
        <w:t>, even though universality itself is a shallow disguise for the practice of destroying political adversaries through the contingency of particular encounters</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5F368F">
        <w:rPr>
          <w:rFonts w:asciiTheme="minorHAnsi" w:hAnsiTheme="minorHAnsi" w:cstheme="minorHAnsi"/>
          <w:b/>
          <w:u w:val="single"/>
        </w:rPr>
        <w:t>Racism</w:t>
      </w:r>
      <w:r w:rsidRPr="005F368F">
        <w:rPr>
          <w:rFonts w:asciiTheme="minorHAnsi" w:hAnsiTheme="minorHAnsi" w:cstheme="minorHAnsi"/>
          <w:sz w:val="16"/>
        </w:rPr>
        <w:t xml:space="preserve"> thus </w:t>
      </w:r>
      <w:r w:rsidRPr="005F368F">
        <w:rPr>
          <w:rFonts w:asciiTheme="minorHAnsi" w:hAnsiTheme="minorHAnsi" w:cstheme="minorHAnsi"/>
          <w:b/>
          <w:u w:val="single"/>
        </w:rPr>
        <w:t>appears here</w:t>
      </w:r>
      <w:r w:rsidRPr="005F368F">
        <w:rPr>
          <w:rFonts w:asciiTheme="minorHAnsi" w:hAnsiTheme="minorHAnsi" w:cstheme="minorHAnsi"/>
          <w:sz w:val="16"/>
        </w:rPr>
        <w:t xml:space="preserve"> to be a </w:t>
      </w:r>
      <w:r w:rsidRPr="005F368F">
        <w:rPr>
          <w:rFonts w:asciiTheme="minorHAnsi" w:hAnsiTheme="minorHAnsi" w:cstheme="minorHAnsi"/>
          <w:b/>
          <w:u w:val="single"/>
        </w:rPr>
        <w:t>thoroughly modern</w:t>
      </w:r>
      <w:r w:rsidRPr="005F368F">
        <w:rPr>
          <w:rFonts w:asciiTheme="minorHAnsi" w:hAnsiTheme="minorHAnsi" w:cstheme="minorHAnsi"/>
          <w:sz w:val="16"/>
        </w:rPr>
        <w:t xml:space="preserve"> phenomenon (Deleuze &amp; Guattari, 2002)</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w:t>
      </w:r>
      <w:proofErr w:type="spellStart"/>
      <w:r w:rsidRPr="005F368F">
        <w:rPr>
          <w:rFonts w:asciiTheme="minorHAnsi" w:hAnsiTheme="minorHAnsi" w:cstheme="minorHAnsi"/>
          <w:sz w:val="16"/>
        </w:rPr>
        <w:t>Biopolitically</w:t>
      </w:r>
      <w:proofErr w:type="spellEnd"/>
      <w:r w:rsidRPr="005F368F">
        <w:rPr>
          <w:rFonts w:asciiTheme="minorHAnsi" w:hAnsiTheme="minorHAnsi" w:cstheme="minorHAnsi"/>
          <w:sz w:val="16"/>
        </w:rPr>
        <w:t xml:space="preserve"> speaking, then, since it is precisely through the internalization of threat – the constitution of </w:t>
      </w:r>
      <w:r w:rsidRPr="005F368F">
        <w:rPr>
          <w:rFonts w:asciiTheme="minorHAnsi" w:hAnsiTheme="minorHAnsi" w:cstheme="minorHAnsi"/>
          <w:b/>
          <w:u w:val="single"/>
        </w:rPr>
        <w:t xml:space="preserve">The threat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is now </w:t>
      </w:r>
      <w:r w:rsidRPr="005F368F">
        <w:rPr>
          <w:rFonts w:asciiTheme="minorHAnsi" w:hAnsiTheme="minorHAnsi" w:cstheme="minorHAnsi"/>
          <w:sz w:val="16"/>
        </w:rPr>
        <w:t>from</w:t>
      </w:r>
      <w:r w:rsidRPr="005F368F">
        <w:rPr>
          <w:rFonts w:asciiTheme="minorHAnsi" w:hAnsiTheme="minorHAnsi" w:cstheme="minorHAnsi"/>
          <w:b/>
          <w:u w:val="single"/>
        </w:rPr>
        <w:t xml:space="preserve"> the dangerous ‘Others’ that exist within –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societies reproduce at the level of life the ontological commitment to secure the subject, since everybody is now possibly dangerous </w:t>
      </w:r>
      <w:r w:rsidRPr="005F368F">
        <w:rPr>
          <w:rFonts w:asciiTheme="minorHAnsi" w:hAnsiTheme="minorHAnsi" w:cstheme="minorHAnsi"/>
          <w:sz w:val="16"/>
        </w:rPr>
        <w:t>and nobody can be exempt,</w:t>
      </w:r>
      <w:r w:rsidRPr="005F368F">
        <w:rPr>
          <w:rFonts w:asciiTheme="minorHAnsi" w:hAnsiTheme="minorHAnsi" w:cstheme="minorHAnsi"/>
          <w:b/>
          <w:u w:val="single"/>
        </w:rPr>
        <w:t xml:space="preserve"> for political modernity to function </w:t>
      </w:r>
      <w:r w:rsidRPr="005F368F">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5F368F">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5F368F">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F25E33">
        <w:rPr>
          <w:rFonts w:asciiTheme="minorHAnsi" w:hAnsiTheme="minorHAnsi" w:cstheme="minorHAnsi"/>
          <w:b/>
          <w:bCs/>
          <w:highlight w:val="cyan"/>
          <w:u w:val="single"/>
        </w:rPr>
        <w:t>when notions of security are invoked</w:t>
      </w:r>
      <w:r w:rsidRPr="005F368F">
        <w:rPr>
          <w:rFonts w:asciiTheme="minorHAnsi" w:hAnsiTheme="minorHAnsi" w:cstheme="minorHAnsi"/>
          <w:b/>
          <w:bCs/>
          <w:u w:val="single"/>
        </w:rPr>
        <w:t xml:space="preserve"> in order </w:t>
      </w:r>
      <w:r w:rsidRPr="00F25E33">
        <w:rPr>
          <w:rFonts w:asciiTheme="minorHAnsi" w:hAnsiTheme="minorHAnsi" w:cstheme="minorHAnsi"/>
          <w:b/>
          <w:bCs/>
          <w:highlight w:val="cyan"/>
          <w:u w:val="single"/>
        </w:rPr>
        <w:t>to preserve the destiny of a species</w:t>
      </w:r>
      <w:r w:rsidRPr="005F368F">
        <w:rPr>
          <w:rFonts w:asciiTheme="minorHAnsi" w:hAnsiTheme="minorHAnsi" w:cstheme="minorHAnsi"/>
          <w:b/>
          <w:bCs/>
          <w:u w:val="single"/>
        </w:rPr>
        <w:t xml:space="preserve">, when the </w:t>
      </w:r>
      <w:proofErr w:type="spellStart"/>
      <w:r w:rsidRPr="005F368F">
        <w:rPr>
          <w:rFonts w:asciiTheme="minorHAnsi" w:hAnsiTheme="minorHAnsi" w:cstheme="minorHAnsi"/>
          <w:b/>
          <w:bCs/>
          <w:u w:val="single"/>
        </w:rPr>
        <w:t>defence</w:t>
      </w:r>
      <w:proofErr w:type="spellEnd"/>
      <w:r w:rsidRPr="005F368F">
        <w:rPr>
          <w:rFonts w:asciiTheme="minorHAnsi" w:hAnsiTheme="minorHAnsi" w:cstheme="minorHAnsi"/>
          <w:b/>
          <w:bCs/>
          <w:u w:val="single"/>
        </w:rPr>
        <w:t xml:space="preserve"> of society gives sanction to very real acts of violence that are justified in terms of species necessity, that is when the capacity to legitimate murderous political actions in all our names and for all our sakes becomes altogether more rational, </w:t>
      </w:r>
      <w:r w:rsidRPr="00F25E33">
        <w:rPr>
          <w:rFonts w:asciiTheme="minorHAnsi" w:hAnsiTheme="minorHAnsi" w:cstheme="minorHAnsi"/>
          <w:b/>
          <w:bCs/>
          <w:highlight w:val="cyan"/>
          <w:u w:val="single"/>
        </w:rPr>
        <w:t>calculated, utilitarian</w:t>
      </w:r>
      <w:r w:rsidRPr="005F368F">
        <w:rPr>
          <w:rFonts w:asciiTheme="minorHAnsi" w:hAnsiTheme="minorHAnsi" w:cstheme="minorHAnsi"/>
          <w:b/>
          <w:bCs/>
          <w:u w:val="single"/>
        </w:rPr>
        <w:t xml:space="preserve">, hence altogether more frightening: When a diagram of power abandons the model of sovereignty in </w:t>
      </w:r>
      <w:proofErr w:type="spellStart"/>
      <w:r w:rsidRPr="005F368F">
        <w:rPr>
          <w:rFonts w:asciiTheme="minorHAnsi" w:hAnsiTheme="minorHAnsi" w:cstheme="minorHAnsi"/>
          <w:b/>
          <w:bCs/>
          <w:u w:val="single"/>
        </w:rPr>
        <w:t>favour</w:t>
      </w:r>
      <w:proofErr w:type="spellEnd"/>
      <w:r w:rsidRPr="005F368F">
        <w:rPr>
          <w:rFonts w:asciiTheme="minorHAnsi" w:hAnsiTheme="minorHAnsi" w:cstheme="minorHAnsi"/>
          <w:b/>
          <w:bCs/>
          <w:u w:val="single"/>
        </w:rPr>
        <w:t xml:space="preserve"> of a disciplinary model, when it becomes the ‘bio-­power’ or ‘bio-­politics’ of populations, controlling and administering life, it is indeed </w:t>
      </w:r>
      <w:r w:rsidRPr="00F25E33">
        <w:rPr>
          <w:rFonts w:asciiTheme="minorHAnsi" w:hAnsiTheme="minorHAnsi" w:cstheme="minorHAnsi"/>
          <w:b/>
          <w:bCs/>
          <w:highlight w:val="cyan"/>
          <w:u w:val="single"/>
        </w:rPr>
        <w:t>life</w:t>
      </w:r>
      <w:r w:rsidRPr="005F368F">
        <w:rPr>
          <w:rFonts w:asciiTheme="minorHAnsi" w:hAnsiTheme="minorHAnsi" w:cstheme="minorHAnsi"/>
          <w:b/>
          <w:bCs/>
          <w:u w:val="single"/>
        </w:rPr>
        <w:t xml:space="preserve"> that </w:t>
      </w:r>
      <w:r w:rsidRPr="00F25E33">
        <w:rPr>
          <w:rFonts w:asciiTheme="minorHAnsi" w:hAnsiTheme="minorHAnsi" w:cstheme="minorHAnsi"/>
          <w:b/>
          <w:bCs/>
          <w:highlight w:val="cyan"/>
          <w:u w:val="single"/>
        </w:rPr>
        <w:t>emerges as the new object of power</w:t>
      </w:r>
      <w:r w:rsidRPr="005F368F">
        <w:rPr>
          <w:rFonts w:asciiTheme="minorHAnsi" w:hAnsiTheme="minorHAnsi" w:cstheme="minorHAnsi"/>
          <w:b/>
          <w:bCs/>
          <w:u w:val="single"/>
        </w:rPr>
        <w:t xml:space="preserve">. At that point </w:t>
      </w:r>
      <w:r w:rsidRPr="00F25E33">
        <w:rPr>
          <w:rFonts w:asciiTheme="minorHAnsi" w:hAnsiTheme="minorHAnsi" w:cstheme="minorHAnsi"/>
          <w:b/>
          <w:bCs/>
          <w:highlight w:val="cyan"/>
          <w:u w:val="single"/>
        </w:rPr>
        <w:t>law</w:t>
      </w:r>
      <w:r w:rsidRPr="005F368F">
        <w:rPr>
          <w:rFonts w:asciiTheme="minorHAnsi" w:hAnsiTheme="minorHAnsi" w:cstheme="minorHAnsi"/>
          <w:b/>
          <w:bCs/>
          <w:u w:val="single"/>
        </w:rPr>
        <w:t xml:space="preserve"> increasingly </w:t>
      </w:r>
      <w:r w:rsidRPr="00F25E33">
        <w:rPr>
          <w:rFonts w:asciiTheme="minorHAnsi" w:hAnsiTheme="minorHAnsi" w:cstheme="minorHAnsi"/>
          <w:b/>
          <w:bCs/>
          <w:highlight w:val="cyan"/>
          <w:u w:val="single"/>
        </w:rPr>
        <w:t>renounces that symbol of sovereign privilege</w:t>
      </w:r>
      <w:r w:rsidRPr="005F368F">
        <w:rPr>
          <w:rFonts w:asciiTheme="minorHAnsi" w:hAnsiTheme="minorHAnsi" w:cstheme="minorHAnsi"/>
          <w:b/>
          <w:bCs/>
          <w:u w:val="single"/>
        </w:rPr>
        <w:t xml:space="preserve">, the right to put someone to death, </w:t>
      </w:r>
      <w:r w:rsidRPr="00F25E33">
        <w:rPr>
          <w:rFonts w:asciiTheme="minorHAnsi" w:hAnsiTheme="minorHAnsi" w:cstheme="minorHAnsi"/>
          <w:b/>
          <w:bCs/>
          <w:highlight w:val="cyan"/>
          <w:u w:val="single"/>
        </w:rPr>
        <w:t>but</w:t>
      </w:r>
      <w:r w:rsidRPr="005F368F">
        <w:rPr>
          <w:rFonts w:asciiTheme="minorHAnsi" w:hAnsiTheme="minorHAnsi" w:cstheme="minorHAnsi"/>
          <w:b/>
          <w:bCs/>
          <w:u w:val="single"/>
        </w:rPr>
        <w:t xml:space="preserve"> allows itself to </w:t>
      </w:r>
      <w:r w:rsidRPr="00F25E33">
        <w:rPr>
          <w:rFonts w:asciiTheme="minorHAnsi" w:hAnsiTheme="minorHAnsi" w:cstheme="minorHAnsi"/>
          <w:b/>
          <w:bCs/>
          <w:highlight w:val="cyan"/>
          <w:u w:val="single"/>
        </w:rPr>
        <w:t>produce</w:t>
      </w:r>
      <w:r w:rsidRPr="005F368F">
        <w:rPr>
          <w:rFonts w:asciiTheme="minorHAnsi" w:hAnsiTheme="minorHAnsi" w:cstheme="minorHAnsi"/>
          <w:b/>
          <w:bCs/>
          <w:u w:val="single"/>
        </w:rPr>
        <w:t xml:space="preserve"> all the more hecatombs and </w:t>
      </w:r>
      <w:r w:rsidRPr="00F25E33">
        <w:rPr>
          <w:rFonts w:asciiTheme="minorHAnsi" w:hAnsiTheme="minorHAnsi" w:cstheme="minorHAnsi"/>
          <w:b/>
          <w:bCs/>
          <w:highlight w:val="cyan"/>
          <w:u w:val="single"/>
        </w:rPr>
        <w:t>genocides:</w:t>
      </w:r>
      <w:r w:rsidRPr="005F368F">
        <w:rPr>
          <w:rFonts w:asciiTheme="minorHAnsi" w:hAnsiTheme="minorHAnsi" w:cstheme="minorHAnsi"/>
          <w:b/>
          <w:bCs/>
          <w:u w:val="single"/>
        </w:rPr>
        <w:t xml:space="preserve"> not by returning to the old law of killing, but on the contrary </w:t>
      </w:r>
      <w:r w:rsidRPr="00F25E33">
        <w:rPr>
          <w:rFonts w:asciiTheme="minorHAnsi" w:hAnsiTheme="minorHAnsi" w:cstheme="minorHAnsi"/>
          <w:b/>
          <w:bCs/>
          <w:highlight w:val="cyan"/>
          <w:u w:val="single"/>
        </w:rPr>
        <w:t>in the name of</w:t>
      </w:r>
      <w:r w:rsidRPr="005F368F">
        <w:rPr>
          <w:rFonts w:asciiTheme="minorHAnsi" w:hAnsiTheme="minorHAnsi" w:cstheme="minorHAnsi"/>
          <w:b/>
          <w:bCs/>
          <w:u w:val="single"/>
        </w:rPr>
        <w:t xml:space="preserve"> race, precious space, conditions of life and the </w:t>
      </w:r>
      <w:r w:rsidRPr="00F25E33">
        <w:rPr>
          <w:rFonts w:asciiTheme="minorHAnsi" w:hAnsiTheme="minorHAnsi" w:cstheme="minorHAnsi"/>
          <w:b/>
          <w:bCs/>
          <w:highlight w:val="cyan"/>
          <w:u w:val="single"/>
        </w:rPr>
        <w:t>survival</w:t>
      </w:r>
      <w:r w:rsidRPr="005F368F">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r w:rsidRPr="00F25E33">
        <w:rPr>
          <w:rFonts w:asciiTheme="minorHAnsi" w:hAnsiTheme="minorHAnsi" w:cstheme="minorHAnsi"/>
          <w:b/>
          <w:bCs/>
          <w:highlight w:val="cyan"/>
          <w:u w:val="single"/>
        </w:rPr>
        <w:t>The</w:t>
      </w:r>
      <w:r w:rsidRPr="005F368F">
        <w:rPr>
          <w:rFonts w:asciiTheme="minorHAnsi" w:hAnsiTheme="minorHAnsi" w:cstheme="minorHAnsi"/>
          <w:b/>
          <w:bCs/>
          <w:u w:val="single"/>
        </w:rPr>
        <w:t xml:space="preserve"> most ‘essential characteristics’ of </w:t>
      </w:r>
      <w:r w:rsidRPr="00F25E33">
        <w:rPr>
          <w:rFonts w:asciiTheme="minorHAnsi" w:hAnsiTheme="minorHAnsi" w:cstheme="minorHAnsi"/>
          <w:b/>
          <w:bCs/>
          <w:highlight w:val="cyan"/>
          <w:u w:val="single"/>
        </w:rPr>
        <w:t>modern</w:t>
      </w:r>
      <w:r w:rsidRPr="005F368F">
        <w:rPr>
          <w:rFonts w:asciiTheme="minorHAnsi" w:hAnsiTheme="minorHAnsi" w:cstheme="minorHAnsi"/>
          <w:b/>
          <w:bCs/>
          <w:u w:val="single"/>
        </w:rPr>
        <w:t xml:space="preserve"> biopolitics is to </w:t>
      </w:r>
      <w:r w:rsidRPr="00F25E33">
        <w:rPr>
          <w:rFonts w:asciiTheme="minorHAnsi" w:hAnsiTheme="minorHAnsi" w:cstheme="minorHAnsi"/>
          <w:b/>
          <w:bCs/>
          <w:highlight w:val="cyan"/>
          <w:u w:val="single"/>
        </w:rPr>
        <w:t>constantly ‘redefine the threshold in life that</w:t>
      </w:r>
      <w:r w:rsidRPr="005F368F">
        <w:rPr>
          <w:rFonts w:asciiTheme="minorHAnsi" w:hAnsiTheme="minorHAnsi" w:cstheme="minorHAnsi"/>
          <w:b/>
          <w:bCs/>
          <w:u w:val="single"/>
        </w:rPr>
        <w:t xml:space="preserve"> distinguishes and </w:t>
      </w:r>
      <w:r w:rsidRPr="00F25E33">
        <w:rPr>
          <w:rFonts w:asciiTheme="minorHAnsi" w:hAnsiTheme="minorHAnsi" w:cstheme="minorHAnsi"/>
          <w:b/>
          <w:bCs/>
          <w:highlight w:val="cyan"/>
          <w:u w:val="single"/>
        </w:rPr>
        <w:t>separates what is inside from what is outside’</w:t>
      </w:r>
      <w:r w:rsidRPr="005F368F">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w:t>
      </w:r>
      <w:proofErr w:type="spellStart"/>
      <w:r w:rsidRPr="005F368F">
        <w:rPr>
          <w:rFonts w:asciiTheme="minorHAnsi" w:hAnsiTheme="minorHAnsi" w:cstheme="minorHAnsi"/>
          <w:sz w:val="16"/>
        </w:rPr>
        <w:t>tion</w:t>
      </w:r>
      <w:proofErr w:type="spellEnd"/>
      <w:r w:rsidRPr="005F368F">
        <w:rPr>
          <w:rFonts w:asciiTheme="minorHAnsi" w:hAnsiTheme="minorHAnsi" w:cstheme="minorHAnsi"/>
          <w:sz w:val="16"/>
        </w:rPr>
        <w:t xml:space="preserve">’ (Agamben, 1995: 179). While lacking Agamben’s intellectual sophistry, such a </w:t>
      </w:r>
      <w:proofErr w:type="spellStart"/>
      <w:r w:rsidRPr="005F368F">
        <w:rPr>
          <w:rFonts w:asciiTheme="minorHAnsi" w:hAnsiTheme="minorHAnsi" w:cstheme="minorHAnsi"/>
          <w:sz w:val="16"/>
        </w:rPr>
        <w:t>Schmittean</w:t>
      </w:r>
      <w:proofErr w:type="spellEnd"/>
      <w:r w:rsidRPr="005F368F">
        <w:rPr>
          <w:rFonts w:asciiTheme="minorHAnsi" w:hAnsiTheme="minorHAnsi" w:cstheme="minorHAnsi"/>
          <w:sz w:val="16"/>
        </w:rPr>
        <w:t xml:space="preserve">-­inspired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w:t>
      </w:r>
      <w:proofErr w:type="spellStart"/>
      <w:r w:rsidRPr="005F368F">
        <w:rPr>
          <w:rFonts w:asciiTheme="minorHAnsi" w:hAnsiTheme="minorHAnsi" w:cstheme="minorHAnsi"/>
          <w:sz w:val="16"/>
        </w:rPr>
        <w:t>Devetak</w:t>
      </w:r>
      <w:proofErr w:type="spellEnd"/>
      <w:r w:rsidRPr="005F368F">
        <w:rPr>
          <w:rFonts w:asciiTheme="minorHAnsi" w:hAnsiTheme="minorHAnsi" w:cstheme="minorHAnsi"/>
          <w:sz w:val="16"/>
        </w:rPr>
        <w:t xml:space="preserve">, 2007; Kaldor, 2007). While some of the tactics deployed in the ‘Global War on Terror’ have undoubtedly lent credibility to these approaches, in terms of understanding violence they are limited. </w:t>
      </w:r>
      <w:r w:rsidRPr="005F368F">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w:t>
      </w:r>
      <w:proofErr w:type="spellStart"/>
      <w:r w:rsidRPr="005F368F">
        <w:rPr>
          <w:rFonts w:asciiTheme="minorHAnsi" w:hAnsiTheme="minorHAnsi" w:cstheme="minorHAnsi"/>
          <w:u w:val="single"/>
        </w:rPr>
        <w:t>interventionary</w:t>
      </w:r>
      <w:proofErr w:type="spellEnd"/>
      <w:r w:rsidRPr="005F368F">
        <w:rPr>
          <w:rFonts w:asciiTheme="minorHAnsi" w:hAnsiTheme="minorHAnsi" w:cstheme="minorHAnsi"/>
          <w:u w:val="single"/>
        </w:rPr>
        <w:t xml:space="preserve"> forms of violence no longer appearing to be any cause for concern, the nature of the racial imperative that underwrites the violence of contemporary liberal occupations is removed from the analytical arena.</w:t>
      </w:r>
    </w:p>
    <w:p w14:paraId="6E332B07" w14:textId="77777777" w:rsidR="00F27D76" w:rsidRDefault="00F27D76" w:rsidP="00E57352">
      <w:pPr>
        <w:rPr>
          <w:rFonts w:asciiTheme="minorHAnsi" w:hAnsiTheme="minorHAnsi" w:cstheme="minorHAnsi"/>
          <w:u w:val="single"/>
        </w:rPr>
      </w:pPr>
    </w:p>
    <w:p w14:paraId="14F6C5E6" w14:textId="77777777" w:rsidR="00DA0543" w:rsidRPr="00EB0F9F" w:rsidRDefault="00DA0543" w:rsidP="00DA0543">
      <w:pPr>
        <w:keepNext/>
        <w:keepLines/>
        <w:spacing w:before="40" w:after="0"/>
        <w:outlineLvl w:val="3"/>
        <w:rPr>
          <w:rFonts w:asciiTheme="minorHAnsi" w:eastAsia="MS Gothic" w:hAnsiTheme="minorHAnsi" w:cstheme="minorHAnsi"/>
          <w:b/>
          <w:iCs/>
          <w:sz w:val="26"/>
        </w:rPr>
      </w:pPr>
      <w:r w:rsidRPr="00EB0F9F">
        <w:rPr>
          <w:rFonts w:asciiTheme="minorHAnsi" w:eastAsia="MS Gothic" w:hAnsiTheme="minorHAnsi" w:cstheme="minorHAnsi"/>
          <w:b/>
          <w:iCs/>
          <w:sz w:val="26"/>
        </w:rPr>
        <w:t xml:space="preserve">Reject </w:t>
      </w:r>
      <w:r w:rsidRPr="00EB0F9F">
        <w:rPr>
          <w:rFonts w:asciiTheme="minorHAnsi" w:eastAsia="MS Gothic" w:hAnsiTheme="minorHAnsi" w:cstheme="minorHAnsi"/>
          <w:b/>
          <w:iCs/>
          <w:sz w:val="26"/>
          <w:u w:val="single"/>
        </w:rPr>
        <w:t>focus</w:t>
      </w:r>
      <w:r w:rsidRPr="00EB0F9F">
        <w:rPr>
          <w:rFonts w:asciiTheme="minorHAnsi" w:eastAsia="MS Gothic" w:hAnsiTheme="minorHAnsi" w:cstheme="minorHAnsi"/>
          <w:b/>
          <w:iCs/>
          <w:sz w:val="26"/>
        </w:rPr>
        <w:t xml:space="preserve"> </w:t>
      </w:r>
      <w:r w:rsidRPr="006B05C1">
        <w:rPr>
          <w:rFonts w:asciiTheme="minorHAnsi" w:eastAsia="MS Gothic" w:hAnsiTheme="minorHAnsi" w:cstheme="minorHAnsi"/>
          <w:b/>
          <w:iCs/>
          <w:sz w:val="26"/>
        </w:rPr>
        <w:t xml:space="preserve">on </w:t>
      </w:r>
      <w:r w:rsidRPr="006B05C1">
        <w:rPr>
          <w:rFonts w:asciiTheme="minorHAnsi" w:eastAsia="MS Gothic" w:hAnsiTheme="minorHAnsi" w:cstheme="minorHAnsi"/>
          <w:b/>
          <w:iCs/>
          <w:sz w:val="26"/>
          <w:u w:val="single"/>
        </w:rPr>
        <w:t>utility</w:t>
      </w:r>
      <w:r w:rsidRPr="006B05C1">
        <w:rPr>
          <w:rFonts w:asciiTheme="minorHAnsi" w:eastAsia="MS Gothic" w:hAnsiTheme="minorHAnsi" w:cstheme="minorHAnsi"/>
          <w:b/>
          <w:iCs/>
          <w:sz w:val="26"/>
        </w:rPr>
        <w:t xml:space="preserve"> and </w:t>
      </w:r>
      <w:r w:rsidRPr="006B05C1">
        <w:rPr>
          <w:rFonts w:asciiTheme="minorHAnsi" w:eastAsia="MS Gothic" w:hAnsiTheme="minorHAnsi" w:cstheme="minorHAnsi"/>
          <w:b/>
          <w:iCs/>
          <w:sz w:val="26"/>
          <w:u w:val="single"/>
        </w:rPr>
        <w:t>death</w:t>
      </w:r>
      <w:r w:rsidRPr="006B05C1">
        <w:rPr>
          <w:rFonts w:asciiTheme="minorHAnsi" w:eastAsia="MS Gothic" w:hAnsiTheme="minorHAnsi" w:cstheme="minorHAnsi"/>
          <w:b/>
          <w:iCs/>
          <w:sz w:val="26"/>
        </w:rPr>
        <w:t xml:space="preserve"> </w:t>
      </w:r>
      <w:r w:rsidRPr="00EB0F9F">
        <w:rPr>
          <w:rFonts w:asciiTheme="minorHAnsi" w:eastAsia="MS Gothic" w:hAnsiTheme="minorHAnsi" w:cstheme="minorHAnsi"/>
          <w:b/>
          <w:iCs/>
          <w:sz w:val="26"/>
        </w:rPr>
        <w:t xml:space="preserve">– it creates a </w:t>
      </w:r>
      <w:r w:rsidRPr="00EB0F9F">
        <w:rPr>
          <w:rFonts w:asciiTheme="minorHAnsi" w:eastAsia="MS Gothic" w:hAnsiTheme="minorHAnsi" w:cstheme="minorHAnsi"/>
          <w:b/>
          <w:iCs/>
          <w:sz w:val="26"/>
          <w:u w:val="single"/>
        </w:rPr>
        <w:t>survival</w:t>
      </w:r>
      <w:r w:rsidRPr="006B05C1">
        <w:rPr>
          <w:rFonts w:asciiTheme="minorHAnsi" w:eastAsia="MS Gothic" w:hAnsiTheme="minorHAnsi" w:cstheme="minorHAnsi"/>
          <w:b/>
          <w:iCs/>
          <w:sz w:val="26"/>
          <w:u w:val="single"/>
        </w:rPr>
        <w:t>-</w:t>
      </w:r>
      <w:r w:rsidRPr="00EB0F9F">
        <w:rPr>
          <w:rFonts w:asciiTheme="minorHAnsi" w:eastAsia="MS Gothic" w:hAnsiTheme="minorHAnsi" w:cstheme="minorHAnsi"/>
          <w:b/>
          <w:iCs/>
          <w:sz w:val="26"/>
          <w:u w:val="single"/>
        </w:rPr>
        <w:t>at-all-costs</w:t>
      </w:r>
      <w:r w:rsidRPr="00EB0F9F">
        <w:rPr>
          <w:rFonts w:asciiTheme="minorHAnsi" w:eastAsia="MS Gothic" w:hAnsiTheme="minorHAnsi" w:cstheme="minorHAnsi"/>
          <w:b/>
          <w:iCs/>
          <w:sz w:val="26"/>
        </w:rPr>
        <w:t xml:space="preserve"> </w:t>
      </w:r>
      <w:r w:rsidRPr="006B05C1">
        <w:rPr>
          <w:rFonts w:asciiTheme="minorHAnsi" w:eastAsia="MS Gothic" w:hAnsiTheme="minorHAnsi" w:cstheme="minorHAnsi"/>
          <w:b/>
          <w:iCs/>
          <w:sz w:val="26"/>
        </w:rPr>
        <w:t>mindset</w:t>
      </w:r>
      <w:r w:rsidRPr="00EB0F9F">
        <w:rPr>
          <w:rFonts w:asciiTheme="minorHAnsi" w:eastAsia="MS Gothic" w:hAnsiTheme="minorHAnsi" w:cstheme="minorHAnsi"/>
          <w:b/>
          <w:iCs/>
          <w:sz w:val="26"/>
        </w:rPr>
        <w:t xml:space="preserve"> in the form of </w:t>
      </w:r>
      <w:r w:rsidRPr="00EB0F9F">
        <w:rPr>
          <w:rFonts w:asciiTheme="minorHAnsi" w:eastAsia="MS Gothic" w:hAnsiTheme="minorHAnsi" w:cstheme="minorHAnsi"/>
          <w:b/>
          <w:iCs/>
          <w:sz w:val="26"/>
          <w:u w:val="single"/>
        </w:rPr>
        <w:t>racism</w:t>
      </w:r>
      <w:r w:rsidRPr="00EB0F9F">
        <w:rPr>
          <w:rFonts w:asciiTheme="minorHAnsi" w:eastAsia="MS Gothic" w:hAnsiTheme="minorHAnsi" w:cstheme="minorHAnsi"/>
          <w:b/>
          <w:iCs/>
          <w:sz w:val="26"/>
        </w:rPr>
        <w:t xml:space="preserve">, </w:t>
      </w:r>
      <w:r w:rsidRPr="006B05C1">
        <w:rPr>
          <w:rFonts w:asciiTheme="minorHAnsi" w:eastAsia="MS Gothic" w:hAnsiTheme="minorHAnsi" w:cstheme="minorHAnsi"/>
          <w:b/>
          <w:iCs/>
          <w:sz w:val="26"/>
          <w:u w:val="single"/>
        </w:rPr>
        <w:t>xenophobia</w:t>
      </w:r>
      <w:r w:rsidRPr="00EB0F9F">
        <w:rPr>
          <w:rFonts w:asciiTheme="minorHAnsi" w:eastAsia="MS Gothic" w:hAnsiTheme="minorHAnsi" w:cstheme="minorHAnsi"/>
          <w:b/>
          <w:iCs/>
          <w:sz w:val="26"/>
        </w:rPr>
        <w:t xml:space="preserve">, and </w:t>
      </w:r>
      <w:r w:rsidRPr="00EB0F9F">
        <w:rPr>
          <w:rFonts w:asciiTheme="minorHAnsi" w:eastAsia="MS Gothic" w:hAnsiTheme="minorHAnsi" w:cstheme="minorHAnsi"/>
          <w:b/>
          <w:iCs/>
          <w:sz w:val="26"/>
          <w:u w:val="single"/>
        </w:rPr>
        <w:t>sexism</w:t>
      </w:r>
      <w:r w:rsidRPr="00EB0F9F">
        <w:rPr>
          <w:rFonts w:asciiTheme="minorHAnsi" w:eastAsia="MS Gothic" w:hAnsiTheme="minorHAnsi" w:cstheme="minorHAnsi"/>
          <w:b/>
          <w:iCs/>
          <w:sz w:val="26"/>
        </w:rPr>
        <w:t xml:space="preserve"> that makes debate </w:t>
      </w:r>
      <w:r w:rsidRPr="00EB0F9F">
        <w:rPr>
          <w:rFonts w:asciiTheme="minorHAnsi" w:eastAsia="MS Gothic" w:hAnsiTheme="minorHAnsi" w:cstheme="minorHAnsi"/>
          <w:b/>
          <w:iCs/>
          <w:sz w:val="26"/>
          <w:u w:val="single"/>
        </w:rPr>
        <w:t>unsafe</w:t>
      </w:r>
      <w:r w:rsidRPr="006B05C1">
        <w:rPr>
          <w:rFonts w:asciiTheme="minorHAnsi" w:eastAsia="MS Gothic" w:hAnsiTheme="minorHAnsi" w:cstheme="minorHAnsi"/>
          <w:b/>
          <w:iCs/>
          <w:sz w:val="26"/>
        </w:rPr>
        <w:t>.</w:t>
      </w:r>
    </w:p>
    <w:p w14:paraId="5A12C5EB" w14:textId="3033C5FA" w:rsidR="00DA0543" w:rsidRPr="00EB0F9F" w:rsidRDefault="00DA0543" w:rsidP="00DA0543">
      <w:pPr>
        <w:rPr>
          <w:rFonts w:asciiTheme="minorHAnsi" w:eastAsia="Cambria" w:hAnsiTheme="minorHAnsi" w:cstheme="minorHAnsi"/>
        </w:rPr>
      </w:pPr>
      <w:proofErr w:type="spellStart"/>
      <w:r w:rsidRPr="00EB0F9F">
        <w:rPr>
          <w:rFonts w:asciiTheme="minorHAnsi" w:eastAsia="MS Gothic" w:hAnsiTheme="minorHAnsi" w:cstheme="minorHAnsi"/>
          <w:b/>
          <w:iCs/>
          <w:sz w:val="26"/>
        </w:rPr>
        <w:t>Winnubst</w:t>
      </w:r>
      <w:proofErr w:type="spellEnd"/>
      <w:r w:rsidRPr="00EB0F9F">
        <w:rPr>
          <w:rFonts w:asciiTheme="minorHAnsi" w:eastAsia="MS Gothic" w:hAnsiTheme="minorHAnsi" w:cstheme="minorHAnsi"/>
          <w:b/>
          <w:iCs/>
          <w:sz w:val="26"/>
        </w:rPr>
        <w:t xml:space="preserve"> </w:t>
      </w:r>
      <w:r w:rsidR="003E3722">
        <w:rPr>
          <w:rFonts w:asciiTheme="minorHAnsi" w:eastAsia="Cambria" w:hAnsiTheme="minorHAnsi" w:cstheme="minorHAnsi"/>
        </w:rPr>
        <w:t xml:space="preserve">– </w:t>
      </w:r>
      <w:r w:rsidRPr="00EB0F9F">
        <w:rPr>
          <w:rFonts w:asciiTheme="minorHAnsi" w:eastAsia="Cambria" w:hAnsiTheme="minorHAnsi" w:cstheme="minorHAnsi"/>
        </w:rPr>
        <w:t xml:space="preserve">Shannon </w:t>
      </w:r>
      <w:proofErr w:type="spellStart"/>
      <w:r w:rsidRPr="00EB0F9F">
        <w:rPr>
          <w:rFonts w:asciiTheme="minorHAnsi" w:eastAsia="Cambria" w:hAnsiTheme="minorHAnsi" w:cstheme="minorHAnsi"/>
        </w:rPr>
        <w:t>Winnubst</w:t>
      </w:r>
      <w:proofErr w:type="spellEnd"/>
      <w:r w:rsidRPr="00EB0F9F">
        <w:rPr>
          <w:rFonts w:asciiTheme="minorHAnsi" w:eastAsia="Cambria" w:hAnsiTheme="minorHAnsi" w:cstheme="minorHAnsi"/>
        </w:rPr>
        <w:t>, professor of Women’s and gender studies at Ohio State University, Queering Freedom, pg. 183</w:t>
      </w:r>
    </w:p>
    <w:p w14:paraId="1D3FBF82" w14:textId="77777777" w:rsidR="00DA0543" w:rsidRPr="00EB0F9F" w:rsidRDefault="00DA0543" w:rsidP="00DA0543">
      <w:pPr>
        <w:rPr>
          <w:rFonts w:asciiTheme="minorHAnsi" w:eastAsia="Cambria" w:hAnsiTheme="minorHAnsi" w:cstheme="minorHAnsi"/>
          <w:sz w:val="16"/>
        </w:rPr>
      </w:pPr>
      <w:r w:rsidRPr="00EB0F9F">
        <w:rPr>
          <w:rFonts w:asciiTheme="minorHAnsi" w:eastAsia="Cambria" w:hAnsiTheme="minorHAnsi" w:cstheme="minorHAnsi"/>
          <w:sz w:val="16"/>
        </w:rPr>
        <w:t xml:space="preserve">For </w:t>
      </w:r>
      <w:proofErr w:type="spellStart"/>
      <w:r w:rsidRPr="00EB0F9F">
        <w:rPr>
          <w:rFonts w:asciiTheme="minorHAnsi" w:eastAsia="Cambria" w:hAnsiTheme="minorHAnsi" w:cstheme="minorHAnsi"/>
          <w:sz w:val="16"/>
        </w:rPr>
        <w:t>Bataille</w:t>
      </w:r>
      <w:proofErr w:type="spellEnd"/>
      <w:r w:rsidRPr="00EB0F9F">
        <w:rPr>
          <w:rFonts w:asciiTheme="minorHAnsi" w:eastAsia="Cambria" w:hAnsiTheme="minorHAnsi" w:cstheme="minorHAnsi"/>
          <w:sz w:val="16"/>
        </w:rPr>
        <w:t xml:space="preserve">, </w:t>
      </w:r>
      <w:r w:rsidRPr="00EB0F9F">
        <w:rPr>
          <w:rFonts w:asciiTheme="minorHAnsi" w:eastAsia="Cambria" w:hAnsiTheme="minorHAnsi" w:cstheme="minorHAnsi"/>
          <w:u w:val="single"/>
        </w:rPr>
        <w:t xml:space="preserve">the </w:t>
      </w:r>
      <w:r w:rsidRPr="00EB0F9F">
        <w:rPr>
          <w:rFonts w:asciiTheme="minorHAnsi" w:eastAsia="Cambria" w:hAnsiTheme="minorHAnsi" w:cstheme="minorHAnsi"/>
          <w:b/>
          <w:iCs/>
          <w:u w:val="single"/>
        </w:rPr>
        <w:t>servility to utility</w:t>
      </w:r>
      <w:r w:rsidRPr="00EB0F9F">
        <w:rPr>
          <w:rFonts w:asciiTheme="minorHAnsi" w:eastAsia="Cambria" w:hAnsiTheme="minorHAnsi" w:cstheme="minorHAnsi"/>
          <w:u w:val="single"/>
        </w:rPr>
        <w:t xml:space="preserve"> is </w:t>
      </w:r>
      <w:r w:rsidRPr="00EB0F9F">
        <w:rPr>
          <w:rFonts w:asciiTheme="minorHAnsi" w:eastAsia="Cambria" w:hAnsiTheme="minorHAnsi" w:cstheme="minorHAnsi"/>
          <w:b/>
          <w:iCs/>
          <w:u w:val="single"/>
        </w:rPr>
        <w:t>displayed</w:t>
      </w:r>
      <w:r w:rsidRPr="00EB0F9F">
        <w:rPr>
          <w:rFonts w:asciiTheme="minorHAnsi" w:eastAsia="Cambria" w:hAnsiTheme="minorHAnsi" w:cstheme="minorHAnsi"/>
          <w:u w:val="single"/>
        </w:rPr>
        <w:t xml:space="preserve"> particularly in </w:t>
      </w:r>
      <w:r w:rsidRPr="00EB0F9F">
        <w:rPr>
          <w:rFonts w:asciiTheme="minorHAnsi" w:eastAsia="Cambria" w:hAnsiTheme="minorHAnsi" w:cstheme="minorHAnsi"/>
          <w:b/>
          <w:iCs/>
          <w:u w:val="single"/>
        </w:rPr>
        <w:t>the temporality</w:t>
      </w:r>
      <w:r w:rsidRPr="00EB0F9F">
        <w:rPr>
          <w:rFonts w:asciiTheme="minorHAnsi" w:eastAsia="Cambria" w:hAnsiTheme="minorHAnsi" w:cstheme="minorHAnsi"/>
          <w:u w:val="single"/>
        </w:rPr>
        <w:t xml:space="preserve"> of such a world—</w:t>
      </w:r>
      <w:r w:rsidRPr="00EB0F9F">
        <w:rPr>
          <w:rFonts w:asciiTheme="minorHAnsi" w:eastAsia="Cambria" w:hAnsiTheme="minorHAnsi" w:cstheme="minorHAnsi"/>
          <w:b/>
          <w:iCs/>
          <w:u w:val="single"/>
        </w:rPr>
        <w:t>the temporality of anticipation</w:t>
      </w:r>
      <w:r w:rsidRPr="00EB0F9F">
        <w:rPr>
          <w:rFonts w:asciiTheme="minorHAnsi" w:eastAsia="Cambria" w:hAnsiTheme="minorHAnsi" w:cstheme="minorHAnsi"/>
          <w:sz w:val="16"/>
        </w:rPr>
        <w:t xml:space="preserve">. Returning again to the role of the tool, he writes, </w:t>
      </w:r>
      <w:r w:rsidRPr="00EB0F9F">
        <w:rPr>
          <w:rFonts w:asciiTheme="minorHAnsi" w:eastAsia="Cambria" w:hAnsiTheme="minorHAnsi" w:cstheme="minorHAnsi"/>
          <w:u w:val="single"/>
        </w:rPr>
        <w:t xml:space="preserve">In efficacious activity man becomes </w:t>
      </w:r>
      <w:r w:rsidRPr="00EB0F9F">
        <w:rPr>
          <w:rFonts w:asciiTheme="minorHAnsi" w:eastAsia="Cambria" w:hAnsiTheme="minorHAnsi" w:cstheme="minorHAnsi"/>
          <w:b/>
          <w:iCs/>
          <w:u w:val="single"/>
        </w:rPr>
        <w:t>the equivalent of a tool</w:t>
      </w:r>
      <w:r w:rsidRPr="00EB0F9F">
        <w:rPr>
          <w:rFonts w:asciiTheme="minorHAnsi" w:eastAsia="Cambria" w:hAnsiTheme="minorHAnsi" w:cstheme="minorHAnsi"/>
          <w:u w:val="single"/>
        </w:rPr>
        <w:t xml:space="preserve">, which produces; he is like the thing </w:t>
      </w:r>
      <w:r w:rsidRPr="00EB0F9F">
        <w:rPr>
          <w:rFonts w:asciiTheme="minorHAnsi" w:eastAsia="Cambria" w:hAnsiTheme="minorHAnsi" w:cstheme="minorHAnsi"/>
          <w:b/>
          <w:iCs/>
          <w:u w:val="single"/>
        </w:rPr>
        <w:t>the tool is</w:t>
      </w:r>
      <w:r w:rsidRPr="00EB0F9F">
        <w:rPr>
          <w:rFonts w:asciiTheme="minorHAnsi" w:eastAsia="Cambria" w:hAnsiTheme="minorHAnsi" w:cstheme="minorHAnsi"/>
          <w:u w:val="single"/>
        </w:rPr>
        <w:t>, being itself a product</w:t>
      </w:r>
      <w:r w:rsidRPr="00EB0F9F">
        <w:rPr>
          <w:rFonts w:asciiTheme="minorHAnsi" w:eastAsia="Cambria" w:hAnsiTheme="minorHAnsi" w:cstheme="minorHAnsi"/>
          <w:sz w:val="16"/>
        </w:rPr>
        <w:t xml:space="preserve">. The implication of these facts is quite clear: </w:t>
      </w:r>
      <w:r w:rsidRPr="00EB0F9F">
        <w:rPr>
          <w:rFonts w:asciiTheme="minorHAnsi" w:eastAsia="Cambria" w:hAnsiTheme="minorHAnsi" w:cstheme="minorHAnsi"/>
          <w:u w:val="single"/>
        </w:rPr>
        <w:t>the tool’s meaning is given by the future</w:t>
      </w:r>
      <w:r w:rsidRPr="00EB0F9F">
        <w:rPr>
          <w:rFonts w:asciiTheme="minorHAnsi" w:eastAsia="Cambria" w:hAnsiTheme="minorHAnsi" w:cstheme="minorHAnsi"/>
          <w:sz w:val="16"/>
        </w:rPr>
        <w:t xml:space="preserve">, in what the tool will produce, in the future utilization of the product: like the tool, he who serves—who works—has the value of that which will be later, not of that which is. (1988–91, 2:218) </w:t>
      </w:r>
      <w:r w:rsidRPr="00F25E33">
        <w:rPr>
          <w:rFonts w:asciiTheme="minorHAnsi" w:eastAsia="Cambria" w:hAnsiTheme="minorHAnsi" w:cstheme="minorHAnsi"/>
          <w:highlight w:val="cyan"/>
          <w:u w:val="single"/>
        </w:rPr>
        <w:t xml:space="preserve">The </w:t>
      </w:r>
      <w:r w:rsidRPr="00F25E33">
        <w:rPr>
          <w:rFonts w:asciiTheme="minorHAnsi" w:eastAsia="Cambria" w:hAnsiTheme="minorHAnsi" w:cstheme="minorHAnsi"/>
          <w:b/>
          <w:iCs/>
          <w:highlight w:val="cyan"/>
          <w:u w:val="single"/>
        </w:rPr>
        <w:t>reduction of our lives to the order of utility</w:t>
      </w:r>
      <w:r w:rsidRPr="00F25E33">
        <w:rPr>
          <w:rFonts w:asciiTheme="minorHAnsi" w:eastAsia="Cambria" w:hAnsiTheme="minorHAnsi" w:cstheme="minorHAnsi"/>
          <w:highlight w:val="cyan"/>
          <w:u w:val="single"/>
        </w:rPr>
        <w:t xml:space="preserve"> forces us to </w:t>
      </w:r>
      <w:r w:rsidRPr="00F25E33">
        <w:rPr>
          <w:rFonts w:asciiTheme="minorHAnsi" w:eastAsia="Cambria" w:hAnsiTheme="minorHAnsi" w:cstheme="minorHAnsi"/>
          <w:b/>
          <w:iCs/>
          <w:highlight w:val="cyan"/>
          <w:u w:val="single"/>
        </w:rPr>
        <w:t xml:space="preserve">project ourselves </w:t>
      </w:r>
      <w:r w:rsidRPr="00EB0F9F">
        <w:rPr>
          <w:rFonts w:asciiTheme="minorHAnsi" w:eastAsia="Cambria" w:hAnsiTheme="minorHAnsi" w:cstheme="minorHAnsi"/>
          <w:b/>
          <w:iCs/>
          <w:u w:val="single"/>
        </w:rPr>
        <w:t>endlessly</w:t>
      </w:r>
      <w:r w:rsidRPr="00EB0F9F">
        <w:rPr>
          <w:rFonts w:asciiTheme="minorHAnsi" w:eastAsia="Cambria" w:hAnsiTheme="minorHAnsi" w:cstheme="minorHAnsi"/>
          <w:u w:val="single"/>
        </w:rPr>
        <w:t xml:space="preserve"> </w:t>
      </w:r>
      <w:r w:rsidRPr="00F25E33">
        <w:rPr>
          <w:rFonts w:asciiTheme="minorHAnsi" w:eastAsia="Cambria" w:hAnsiTheme="minorHAnsi" w:cstheme="minorHAnsi"/>
          <w:highlight w:val="cyan"/>
          <w:u w:val="single"/>
        </w:rPr>
        <w:t xml:space="preserve">into the </w:t>
      </w:r>
      <w:r w:rsidRPr="00F25E33">
        <w:rPr>
          <w:rFonts w:asciiTheme="minorHAnsi" w:eastAsia="Cambria" w:hAnsiTheme="minorHAnsi" w:cstheme="minorHAnsi"/>
          <w:b/>
          <w:iCs/>
          <w:highlight w:val="cyan"/>
          <w:u w:val="single"/>
        </w:rPr>
        <w:t>future</w:t>
      </w:r>
      <w:r w:rsidRPr="00F25E33">
        <w:rPr>
          <w:rFonts w:asciiTheme="minorHAnsi" w:eastAsia="Cambria" w:hAnsiTheme="minorHAnsi" w:cstheme="minorHAnsi"/>
          <w:sz w:val="16"/>
          <w:highlight w:val="cyan"/>
        </w:rPr>
        <w:t xml:space="preserve">. </w:t>
      </w:r>
      <w:proofErr w:type="spellStart"/>
      <w:r w:rsidRPr="00EB0F9F">
        <w:rPr>
          <w:rFonts w:asciiTheme="minorHAnsi" w:eastAsia="Cambria" w:hAnsiTheme="minorHAnsi" w:cstheme="minorHAnsi"/>
          <w:u w:val="single"/>
        </w:rPr>
        <w:t>Bataille</w:t>
      </w:r>
      <w:proofErr w:type="spellEnd"/>
      <w:r w:rsidRPr="00EB0F9F">
        <w:rPr>
          <w:rFonts w:asciiTheme="minorHAnsi" w:eastAsia="Cambria" w:hAnsiTheme="minorHAnsi" w:cstheme="minorHAnsi"/>
          <w:u w:val="single"/>
        </w:rPr>
        <w:t xml:space="preserve"> writes of </w:t>
      </w:r>
      <w:r w:rsidRPr="00F25E33">
        <w:rPr>
          <w:rFonts w:asciiTheme="minorHAnsi" w:eastAsia="Cambria" w:hAnsiTheme="minorHAnsi" w:cstheme="minorHAnsi"/>
          <w:highlight w:val="cyan"/>
          <w:u w:val="single"/>
        </w:rPr>
        <w:t xml:space="preserve">this </w:t>
      </w:r>
      <w:r w:rsidRPr="00EB0F9F">
        <w:rPr>
          <w:rFonts w:asciiTheme="minorHAnsi" w:eastAsia="Cambria" w:hAnsiTheme="minorHAnsi" w:cstheme="minorHAnsi"/>
          <w:u w:val="single"/>
        </w:rPr>
        <w:t xml:space="preserve">as </w:t>
      </w:r>
      <w:r w:rsidRPr="00F25E33">
        <w:rPr>
          <w:rFonts w:asciiTheme="minorHAnsi" w:eastAsia="Cambria" w:hAnsiTheme="minorHAnsi" w:cstheme="minorHAnsi"/>
          <w:highlight w:val="cyan"/>
          <w:u w:val="single"/>
        </w:rPr>
        <w:t>our anguished state</w:t>
      </w:r>
      <w:r w:rsidRPr="00EB0F9F">
        <w:rPr>
          <w:rFonts w:asciiTheme="minorHAnsi" w:eastAsia="Cambria" w:hAnsiTheme="minorHAnsi" w:cstheme="minorHAnsi"/>
          <w:u w:val="single"/>
        </w:rPr>
        <w:t xml:space="preserve">, caused by this anticipation “that must be called </w:t>
      </w:r>
      <w:r w:rsidRPr="00F25E33">
        <w:rPr>
          <w:rFonts w:asciiTheme="minorHAnsi" w:eastAsia="Cambria" w:hAnsiTheme="minorHAnsi" w:cstheme="minorHAnsi"/>
          <w:b/>
          <w:iCs/>
          <w:highlight w:val="cyan"/>
          <w:u w:val="single"/>
        </w:rPr>
        <w:t>anticipation of oneself</w:t>
      </w:r>
      <w:r w:rsidRPr="00F25E33">
        <w:rPr>
          <w:rFonts w:asciiTheme="minorHAnsi" w:eastAsia="Cambria" w:hAnsiTheme="minorHAnsi" w:cstheme="minorHAnsi"/>
          <w:sz w:val="16"/>
          <w:highlight w:val="cyan"/>
        </w:rPr>
        <w:t>.</w:t>
      </w:r>
      <w:r w:rsidRPr="00EB0F9F">
        <w:rPr>
          <w:rFonts w:asciiTheme="minorHAnsi" w:eastAsia="Cambria" w:hAnsiTheme="minorHAnsi" w:cstheme="minorHAnsi"/>
          <w:sz w:val="16"/>
        </w:rPr>
        <w:t xml:space="preserve"> For he must apprehend himself in the future, </w:t>
      </w:r>
      <w:r w:rsidRPr="00F25E33">
        <w:rPr>
          <w:rFonts w:asciiTheme="minorHAnsi" w:eastAsia="Cambria" w:hAnsiTheme="minorHAnsi" w:cstheme="minorHAnsi"/>
          <w:highlight w:val="cyan"/>
          <w:u w:val="single"/>
        </w:rPr>
        <w:t xml:space="preserve">through </w:t>
      </w:r>
      <w:r w:rsidRPr="00EB0F9F">
        <w:rPr>
          <w:rFonts w:asciiTheme="minorHAnsi" w:eastAsia="Cambria" w:hAnsiTheme="minorHAnsi" w:cstheme="minorHAnsi"/>
          <w:u w:val="single"/>
        </w:rPr>
        <w:t xml:space="preserve">the anticipated </w:t>
      </w:r>
      <w:r w:rsidRPr="00F25E33">
        <w:rPr>
          <w:rFonts w:asciiTheme="minorHAnsi" w:eastAsia="Cambria" w:hAnsiTheme="minorHAnsi" w:cstheme="minorHAnsi"/>
          <w:highlight w:val="cyan"/>
          <w:u w:val="single"/>
        </w:rPr>
        <w:t xml:space="preserve">results of </w:t>
      </w:r>
      <w:r w:rsidRPr="00EB0F9F">
        <w:rPr>
          <w:rFonts w:asciiTheme="minorHAnsi" w:eastAsia="Cambria" w:hAnsiTheme="minorHAnsi" w:cstheme="minorHAnsi"/>
          <w:u w:val="single"/>
        </w:rPr>
        <w:t xml:space="preserve">his </w:t>
      </w:r>
      <w:r w:rsidRPr="00F25E33">
        <w:rPr>
          <w:rFonts w:asciiTheme="minorHAnsi" w:eastAsia="Cambria" w:hAnsiTheme="minorHAnsi" w:cstheme="minorHAnsi"/>
          <w:highlight w:val="cyan"/>
          <w:u w:val="single"/>
        </w:rPr>
        <w:t>action”</w:t>
      </w:r>
      <w:r w:rsidRPr="00EB0F9F">
        <w:rPr>
          <w:rFonts w:asciiTheme="minorHAnsi" w:eastAsia="Cambria" w:hAnsiTheme="minorHAnsi" w:cstheme="minorHAnsi"/>
          <w:sz w:val="16"/>
        </w:rPr>
        <w:t xml:space="preserve"> (1988–91, 2:218). </w:t>
      </w:r>
      <w:r w:rsidRPr="00EB0F9F">
        <w:rPr>
          <w:rFonts w:asciiTheme="minorHAnsi" w:eastAsia="Cambria" w:hAnsiTheme="minorHAnsi" w:cstheme="minorHAnsi"/>
          <w:u w:val="single"/>
        </w:rPr>
        <w:t xml:space="preserve">This is why </w:t>
      </w:r>
      <w:r w:rsidRPr="00EB0F9F">
        <w:rPr>
          <w:rFonts w:asciiTheme="minorHAnsi" w:eastAsia="Cambria" w:hAnsiTheme="minorHAnsi" w:cstheme="minorHAnsi"/>
          <w:b/>
          <w:iCs/>
          <w:u w:val="single"/>
        </w:rPr>
        <w:t>advanced capitalism</w:t>
      </w:r>
      <w:r w:rsidRPr="00EB0F9F">
        <w:rPr>
          <w:rFonts w:asciiTheme="minorHAnsi" w:eastAsia="Cambria" w:hAnsiTheme="minorHAnsi" w:cstheme="minorHAnsi"/>
          <w:u w:val="single"/>
        </w:rPr>
        <w:t xml:space="preserve"> and </w:t>
      </w:r>
      <w:proofErr w:type="spellStart"/>
      <w:r w:rsidRPr="00EB0F9F">
        <w:rPr>
          <w:rFonts w:asciiTheme="minorHAnsi" w:eastAsia="Cambria" w:hAnsiTheme="minorHAnsi" w:cstheme="minorHAnsi"/>
          <w:b/>
          <w:iCs/>
          <w:u w:val="single"/>
        </w:rPr>
        <w:t>phallicized</w:t>
      </w:r>
      <w:proofErr w:type="spellEnd"/>
      <w:r w:rsidRPr="00EB0F9F">
        <w:rPr>
          <w:rFonts w:asciiTheme="minorHAnsi" w:eastAsia="Cambria" w:hAnsiTheme="minorHAnsi" w:cstheme="minorHAnsi"/>
          <w:b/>
          <w:iCs/>
          <w:u w:val="single"/>
        </w:rPr>
        <w:t xml:space="preserve"> whiteness</w:t>
      </w:r>
      <w:r w:rsidRPr="00EB0F9F">
        <w:rPr>
          <w:rFonts w:asciiTheme="minorHAnsi" w:eastAsia="Cambria" w:hAnsiTheme="minorHAnsi" w:cstheme="minorHAnsi"/>
          <w:u w:val="single"/>
        </w:rPr>
        <w:t xml:space="preserve"> must </w:t>
      </w:r>
      <w:r w:rsidRPr="00EB0F9F">
        <w:rPr>
          <w:rFonts w:asciiTheme="minorHAnsi" w:eastAsia="Cambria" w:hAnsiTheme="minorHAnsi" w:cstheme="minorHAnsi"/>
          <w:b/>
          <w:iCs/>
          <w:u w:val="single"/>
        </w:rPr>
        <w:t>ground themselves in a denial of death</w:t>
      </w:r>
      <w:r w:rsidRPr="00EB0F9F">
        <w:rPr>
          <w:rFonts w:asciiTheme="minorHAnsi" w:eastAsia="Cambria" w:hAnsiTheme="minorHAnsi" w:cstheme="minorHAnsi"/>
          <w:u w:val="single"/>
        </w:rPr>
        <w:t xml:space="preserve">: death </w:t>
      </w:r>
      <w:r w:rsidRPr="00EB0F9F">
        <w:rPr>
          <w:rFonts w:asciiTheme="minorHAnsi" w:eastAsia="Cambria" w:hAnsiTheme="minorHAnsi" w:cstheme="minorHAnsi"/>
          <w:b/>
          <w:iCs/>
          <w:u w:val="single"/>
        </w:rPr>
        <w:t>precludes</w:t>
      </w:r>
      <w:r w:rsidRPr="00EB0F9F">
        <w:rPr>
          <w:rFonts w:asciiTheme="minorHAnsi" w:eastAsia="Cambria" w:hAnsiTheme="minorHAnsi" w:cstheme="minorHAnsi"/>
          <w:u w:val="single"/>
        </w:rPr>
        <w:t xml:space="preserve"> the </w:t>
      </w:r>
      <w:r w:rsidRPr="00EB0F9F">
        <w:rPr>
          <w:rFonts w:asciiTheme="minorHAnsi" w:eastAsia="Cambria" w:hAnsiTheme="minorHAnsi" w:cstheme="minorHAnsi"/>
          <w:b/>
          <w:iCs/>
          <w:u w:val="single"/>
        </w:rPr>
        <w:t>arrival of this future</w:t>
      </w:r>
      <w:r w:rsidRPr="00EB0F9F">
        <w:rPr>
          <w:rFonts w:asciiTheme="minorHAnsi" w:eastAsia="Cambria" w:hAnsiTheme="minorHAnsi" w:cstheme="minorHAnsi"/>
          <w:sz w:val="16"/>
        </w:rPr>
        <w:t xml:space="preserve">. </w:t>
      </w:r>
      <w:r w:rsidRPr="00EB0F9F">
        <w:rPr>
          <w:rFonts w:asciiTheme="minorHAnsi" w:eastAsia="Cambria" w:hAnsiTheme="minorHAnsi" w:cstheme="minorHAnsi"/>
          <w:u w:val="single"/>
        </w:rPr>
        <w:t xml:space="preserve">It </w:t>
      </w:r>
      <w:r w:rsidRPr="00EB0F9F">
        <w:rPr>
          <w:rFonts w:asciiTheme="minorHAnsi" w:eastAsia="Cambria" w:hAnsiTheme="minorHAnsi" w:cstheme="minorHAnsi"/>
          <w:b/>
          <w:iCs/>
          <w:u w:val="single"/>
        </w:rPr>
        <w:t>cuts us off from ourselves</w:t>
      </w:r>
      <w:r w:rsidRPr="00EB0F9F">
        <w:rPr>
          <w:rFonts w:asciiTheme="minorHAnsi" w:eastAsia="Cambria" w:hAnsiTheme="minorHAnsi" w:cstheme="minorHAnsi"/>
          <w:u w:val="single"/>
        </w:rPr>
        <w:t xml:space="preserve">, </w:t>
      </w:r>
      <w:r w:rsidRPr="00EB0F9F">
        <w:rPr>
          <w:rFonts w:asciiTheme="minorHAnsi" w:eastAsia="Cambria" w:hAnsiTheme="minorHAnsi" w:cstheme="minorHAnsi"/>
          <w:b/>
          <w:iCs/>
          <w:u w:val="single"/>
        </w:rPr>
        <w:t>severing us</w:t>
      </w:r>
      <w:r w:rsidRPr="00EB0F9F">
        <w:rPr>
          <w:rFonts w:asciiTheme="minorHAnsi" w:eastAsia="Cambria" w:hAnsiTheme="minorHAnsi" w:cstheme="minorHAnsi"/>
          <w:u w:val="single"/>
        </w:rPr>
        <w:t xml:space="preserve"> from the </w:t>
      </w:r>
      <w:r w:rsidRPr="00EB0F9F">
        <w:rPr>
          <w:rFonts w:asciiTheme="minorHAnsi" w:eastAsia="Cambria" w:hAnsiTheme="minorHAnsi" w:cstheme="minorHAnsi"/>
          <w:b/>
          <w:iCs/>
          <w:u w:val="single"/>
        </w:rPr>
        <w:t>future self</w:t>
      </w:r>
      <w:r w:rsidRPr="00EB0F9F">
        <w:rPr>
          <w:rFonts w:asciiTheme="minorHAnsi" w:eastAsia="Cambria" w:hAnsiTheme="minorHAnsi" w:cstheme="minorHAnsi"/>
          <w:u w:val="single"/>
        </w:rPr>
        <w:t xml:space="preserve"> that is always our real and true self</w:t>
      </w:r>
      <w:r w:rsidRPr="00EB0F9F">
        <w:rPr>
          <w:rFonts w:asciiTheme="minorHAnsi" w:eastAsia="Cambria" w:hAnsiTheme="minorHAnsi" w:cstheme="minorHAnsi"/>
          <w:sz w:val="16"/>
        </w:rPr>
        <w:t xml:space="preserve">. Resisting the existential turn, however, </w:t>
      </w:r>
      <w:proofErr w:type="spellStart"/>
      <w:r w:rsidRPr="00EB0F9F">
        <w:rPr>
          <w:rFonts w:asciiTheme="minorHAnsi" w:eastAsia="Cambria" w:hAnsiTheme="minorHAnsi" w:cstheme="minorHAnsi"/>
          <w:u w:val="single"/>
        </w:rPr>
        <w:t>Bataille</w:t>
      </w:r>
      <w:proofErr w:type="spellEnd"/>
      <w:r w:rsidRPr="00EB0F9F">
        <w:rPr>
          <w:rFonts w:asciiTheme="minorHAnsi" w:eastAsia="Cambria" w:hAnsiTheme="minorHAnsi" w:cstheme="minorHAnsi"/>
          <w:u w:val="single"/>
        </w:rPr>
        <w:t xml:space="preserve"> refuses to read this denial of death as an ontological condition of humanity</w:t>
      </w:r>
      <w:r w:rsidRPr="00EB0F9F">
        <w:rPr>
          <w:rFonts w:asciiTheme="minorHAnsi" w:eastAsia="Cambria" w:hAnsiTheme="minorHAnsi" w:cstheme="minorHAnsi"/>
          <w:sz w:val="16"/>
        </w:rPr>
        <w:t xml:space="preserve">. For </w:t>
      </w:r>
      <w:proofErr w:type="spellStart"/>
      <w:r w:rsidRPr="00EB0F9F">
        <w:rPr>
          <w:rFonts w:asciiTheme="minorHAnsi" w:eastAsia="Cambria" w:hAnsiTheme="minorHAnsi" w:cstheme="minorHAnsi"/>
          <w:sz w:val="16"/>
        </w:rPr>
        <w:t>Bataille</w:t>
      </w:r>
      <w:proofErr w:type="spellEnd"/>
      <w:r w:rsidRPr="00EB0F9F">
        <w:rPr>
          <w:rFonts w:asciiTheme="minorHAnsi" w:eastAsia="Cambria" w:hAnsiTheme="minorHAnsi" w:cstheme="minorHAnsi"/>
          <w:sz w:val="16"/>
        </w:rPr>
        <w:t xml:space="preserve">, </w:t>
      </w:r>
      <w:r w:rsidRPr="00EB0F9F">
        <w:rPr>
          <w:rFonts w:asciiTheme="minorHAnsi" w:eastAsia="Cambria" w:hAnsiTheme="minorHAnsi" w:cstheme="minorHAnsi"/>
          <w:u w:val="single"/>
        </w:rPr>
        <w:t xml:space="preserve">this is a </w:t>
      </w:r>
      <w:r w:rsidRPr="00EB0F9F">
        <w:rPr>
          <w:rFonts w:asciiTheme="minorHAnsi" w:eastAsia="Cambria" w:hAnsiTheme="minorHAnsi" w:cstheme="minorHAnsi"/>
          <w:b/>
          <w:iCs/>
          <w:u w:val="single"/>
        </w:rPr>
        <w:t>historical</w:t>
      </w:r>
      <w:r w:rsidRPr="00EB0F9F">
        <w:rPr>
          <w:rFonts w:asciiTheme="minorHAnsi" w:eastAsia="Cambria" w:hAnsiTheme="minorHAnsi" w:cstheme="minorHAnsi"/>
          <w:u w:val="single"/>
        </w:rPr>
        <w:t xml:space="preserve"> and </w:t>
      </w:r>
      <w:r w:rsidRPr="00EB0F9F">
        <w:rPr>
          <w:rFonts w:asciiTheme="minorHAnsi" w:eastAsia="Cambria" w:hAnsiTheme="minorHAnsi" w:cstheme="minorHAnsi"/>
          <w:b/>
          <w:iCs/>
          <w:u w:val="single"/>
        </w:rPr>
        <w:t>economic denial</w:t>
      </w:r>
      <w:r w:rsidRPr="00EB0F9F">
        <w:rPr>
          <w:rFonts w:asciiTheme="minorHAnsi" w:eastAsia="Cambria" w:hAnsiTheme="minorHAnsi" w:cstheme="minorHAnsi"/>
          <w:u w:val="single"/>
        </w:rPr>
        <w:t xml:space="preserve">, one in which only a culture </w:t>
      </w:r>
      <w:r w:rsidRPr="00EB0F9F">
        <w:rPr>
          <w:rFonts w:asciiTheme="minorHAnsi" w:eastAsia="Cambria" w:hAnsiTheme="minorHAnsi" w:cstheme="minorHAnsi"/>
          <w:b/>
          <w:iCs/>
          <w:u w:val="single"/>
        </w:rPr>
        <w:t>grounded in the anticipation</w:t>
      </w:r>
      <w:r w:rsidRPr="00EB0F9F">
        <w:rPr>
          <w:rFonts w:asciiTheme="minorHAnsi" w:eastAsia="Cambria" w:hAnsiTheme="minorHAnsi" w:cstheme="minorHAnsi"/>
          <w:u w:val="single"/>
        </w:rPr>
        <w:t xml:space="preserve"> of the </w:t>
      </w:r>
      <w:r w:rsidRPr="00EB0F9F">
        <w:rPr>
          <w:rFonts w:asciiTheme="minorHAnsi" w:eastAsia="Cambria" w:hAnsiTheme="minorHAnsi" w:cstheme="minorHAnsi"/>
          <w:b/>
          <w:iCs/>
          <w:u w:val="single"/>
        </w:rPr>
        <w:t>future</w:t>
      </w:r>
      <w:r w:rsidRPr="00EB0F9F">
        <w:rPr>
          <w:rFonts w:asciiTheme="minorHAnsi" w:eastAsia="Cambria" w:hAnsiTheme="minorHAnsi" w:cstheme="minorHAnsi"/>
          <w:u w:val="single"/>
        </w:rPr>
        <w:t xml:space="preserve"> must </w:t>
      </w:r>
      <w:r w:rsidRPr="00EB0F9F">
        <w:rPr>
          <w:rFonts w:asciiTheme="minorHAnsi" w:eastAsia="Cambria" w:hAnsiTheme="minorHAnsi" w:cstheme="minorHAnsi"/>
          <w:b/>
          <w:iCs/>
          <w:u w:val="single"/>
        </w:rPr>
        <w:t>participate</w:t>
      </w:r>
      <w:r w:rsidRPr="00EB0F9F">
        <w:rPr>
          <w:rFonts w:asciiTheme="minorHAnsi" w:eastAsia="Cambria" w:hAnsiTheme="minorHAnsi" w:cstheme="minorHAnsi"/>
          <w:u w:val="single"/>
        </w:rPr>
        <w:t xml:space="preserve">. He frames it primarily as </w:t>
      </w:r>
      <w:r w:rsidRPr="00EB0F9F">
        <w:rPr>
          <w:rFonts w:asciiTheme="minorHAnsi" w:eastAsia="Cambria" w:hAnsiTheme="minorHAnsi" w:cstheme="minorHAnsi"/>
          <w:b/>
          <w:iCs/>
          <w:u w:val="single"/>
        </w:rPr>
        <w:t>a problem of the intellect</w:t>
      </w:r>
      <w:r w:rsidRPr="00EB0F9F">
        <w:rPr>
          <w:rFonts w:asciiTheme="minorHAnsi" w:eastAsia="Cambria" w:hAnsiTheme="minorHAnsi" w:cstheme="minorHAnsi"/>
          <w:u w:val="single"/>
        </w:rPr>
        <w:t>. In the reduction of the world to</w:t>
      </w:r>
      <w:r w:rsidRPr="00EB0F9F">
        <w:rPr>
          <w:rFonts w:asciiTheme="minorHAnsi" w:eastAsia="Cambria" w:hAnsiTheme="minorHAnsi" w:cstheme="minorHAnsi"/>
          <w:sz w:val="16"/>
        </w:rPr>
        <w:t xml:space="preserve"> the order of </w:t>
      </w:r>
      <w:r w:rsidRPr="00EB0F9F">
        <w:rPr>
          <w:rFonts w:asciiTheme="minorHAnsi" w:eastAsia="Cambria" w:hAnsiTheme="minorHAnsi" w:cstheme="minorHAnsi"/>
          <w:u w:val="single"/>
        </w:rPr>
        <w:t xml:space="preserve">utility, we have </w:t>
      </w:r>
      <w:r w:rsidRPr="00EB0F9F">
        <w:rPr>
          <w:rFonts w:asciiTheme="minorHAnsi" w:eastAsia="Cambria" w:hAnsiTheme="minorHAnsi" w:cstheme="minorHAnsi"/>
          <w:b/>
          <w:iCs/>
          <w:u w:val="single"/>
        </w:rPr>
        <w:t>reduced our lives</w:t>
      </w:r>
      <w:r w:rsidRPr="00EB0F9F">
        <w:rPr>
          <w:rFonts w:asciiTheme="minorHAnsi" w:eastAsia="Cambria" w:hAnsiTheme="minorHAnsi" w:cstheme="minorHAnsi"/>
          <w:u w:val="single"/>
        </w:rPr>
        <w:t xml:space="preserve"> and </w:t>
      </w:r>
      <w:r w:rsidRPr="00EB0F9F">
        <w:rPr>
          <w:rFonts w:asciiTheme="minorHAnsi" w:eastAsia="Cambria" w:hAnsiTheme="minorHAnsi" w:cstheme="minorHAnsi"/>
          <w:b/>
          <w:iCs/>
          <w:u w:val="single"/>
        </w:rPr>
        <w:t>experiences</w:t>
      </w:r>
      <w:r w:rsidRPr="00EB0F9F">
        <w:rPr>
          <w:rFonts w:asciiTheme="minorHAnsi" w:eastAsia="Cambria" w:hAnsiTheme="minorHAnsi" w:cstheme="minorHAnsi"/>
          <w:u w:val="single"/>
        </w:rPr>
        <w:t xml:space="preserve"> to </w:t>
      </w:r>
      <w:r w:rsidRPr="00EB0F9F">
        <w:rPr>
          <w:rFonts w:asciiTheme="minorHAnsi" w:eastAsia="Cambria" w:hAnsiTheme="minorHAnsi" w:cstheme="minorHAnsi"/>
          <w:b/>
          <w:iCs/>
          <w:u w:val="single"/>
        </w:rPr>
        <w:t>the order of instrumental reason</w:t>
      </w:r>
      <w:r w:rsidRPr="00EB0F9F">
        <w:rPr>
          <w:rFonts w:asciiTheme="minorHAnsi" w:eastAsia="Cambria" w:hAnsiTheme="minorHAnsi" w:cstheme="minorHAnsi"/>
          <w:sz w:val="16"/>
        </w:rPr>
        <w:t xml:space="preserve">. This order necessarily operates in a sequential temporality, facing forward toward the time when the results will be achieved, the questions solved, the theorems proved—and also when political domination will be ended and ethical an- </w:t>
      </w:r>
      <w:proofErr w:type="spellStart"/>
      <w:r w:rsidRPr="00EB0F9F">
        <w:rPr>
          <w:rFonts w:asciiTheme="minorHAnsi" w:eastAsia="Cambria" w:hAnsiTheme="minorHAnsi" w:cstheme="minorHAnsi"/>
          <w:sz w:val="16"/>
        </w:rPr>
        <w:t>guish</w:t>
      </w:r>
      <w:proofErr w:type="spellEnd"/>
      <w:r w:rsidRPr="00EB0F9F">
        <w:rPr>
          <w:rFonts w:asciiTheme="minorHAnsi" w:eastAsia="Cambria" w:hAnsiTheme="minorHAnsi" w:cstheme="minorHAnsi"/>
          <w:sz w:val="16"/>
        </w:rPr>
        <w:t xml:space="preserve"> quieted. As </w:t>
      </w:r>
      <w:proofErr w:type="spellStart"/>
      <w:r w:rsidRPr="00EB0F9F">
        <w:rPr>
          <w:rFonts w:asciiTheme="minorHAnsi" w:eastAsia="Cambria" w:hAnsiTheme="minorHAnsi" w:cstheme="minorHAnsi"/>
          <w:sz w:val="16"/>
        </w:rPr>
        <w:t>Bataille</w:t>
      </w:r>
      <w:proofErr w:type="spellEnd"/>
      <w:r w:rsidRPr="00EB0F9F">
        <w:rPr>
          <w:rFonts w:asciiTheme="minorHAnsi" w:eastAsia="Cambria" w:hAnsiTheme="minorHAnsi" w:cstheme="minorHAnsi"/>
          <w:sz w:val="16"/>
        </w:rPr>
        <w:t xml:space="preserve"> credits Hegel for seeing, “knowledge is never given to us except by unfolding in time” (1988–91, 2:202). It never appears to us except, finally, “as the result of a calculated effort, an operation useful to some end” (1988–91, 2:202)—and its utility, as we have seen, only drives it forward toward some future utility, endlessly. </w:t>
      </w:r>
      <w:r w:rsidRPr="00EB0F9F">
        <w:rPr>
          <w:rFonts w:asciiTheme="minorHAnsi" w:eastAsia="Cambria" w:hAnsiTheme="minorHAnsi" w:cstheme="minorHAnsi"/>
          <w:u w:val="single"/>
        </w:rPr>
        <w:t xml:space="preserve">There are always </w:t>
      </w:r>
      <w:r w:rsidRPr="00EB0F9F">
        <w:rPr>
          <w:rFonts w:asciiTheme="minorHAnsi" w:eastAsia="Cambria" w:hAnsiTheme="minorHAnsi" w:cstheme="minorHAnsi"/>
          <w:b/>
          <w:iCs/>
          <w:u w:val="single"/>
        </w:rPr>
        <w:t>new and future objects</w:t>
      </w:r>
      <w:r w:rsidRPr="00EB0F9F">
        <w:rPr>
          <w:rFonts w:asciiTheme="minorHAnsi" w:eastAsia="Cambria" w:hAnsiTheme="minorHAnsi" w:cstheme="minorHAnsi"/>
          <w:u w:val="single"/>
        </w:rPr>
        <w:t xml:space="preserve"> of thought to conquer and domesticate</w:t>
      </w:r>
      <w:r w:rsidRPr="00EB0F9F">
        <w:rPr>
          <w:rFonts w:asciiTheme="minorHAnsi" w:eastAsia="Cambria" w:hAnsiTheme="minorHAnsi" w:cstheme="minorHAnsi"/>
          <w:sz w:val="16"/>
        </w:rPr>
        <w:t xml:space="preserve">. Within this order of reason, </w:t>
      </w:r>
      <w:r w:rsidRPr="00EB0F9F">
        <w:rPr>
          <w:rFonts w:asciiTheme="minorHAnsi" w:eastAsia="Cambria" w:hAnsiTheme="minorHAnsi" w:cstheme="minorHAnsi"/>
          <w:u w:val="single"/>
        </w:rPr>
        <w:t xml:space="preserve">death presents the cessation of the very practice of knowledge itself. </w:t>
      </w:r>
      <w:r w:rsidRPr="00EB0F9F">
        <w:rPr>
          <w:rFonts w:asciiTheme="minorHAnsi" w:eastAsia="Cambria" w:hAnsiTheme="minorHAnsi" w:cstheme="minorHAnsi"/>
          <w:b/>
          <w:iCs/>
          <w:u w:val="single"/>
        </w:rPr>
        <w:t>Severing us</w:t>
      </w:r>
      <w:r w:rsidRPr="00EB0F9F">
        <w:rPr>
          <w:rFonts w:asciiTheme="minorHAnsi" w:eastAsia="Cambria" w:hAnsiTheme="minorHAnsi" w:cstheme="minorHAnsi"/>
          <w:u w:val="single"/>
        </w:rPr>
        <w:t xml:space="preserve"> from the </w:t>
      </w:r>
      <w:r w:rsidRPr="00EB0F9F">
        <w:rPr>
          <w:rFonts w:asciiTheme="minorHAnsi" w:eastAsia="Cambria" w:hAnsiTheme="minorHAnsi" w:cstheme="minorHAnsi"/>
          <w:b/>
          <w:iCs/>
          <w:u w:val="single"/>
        </w:rPr>
        <w:t>future objects of thought</w:t>
      </w:r>
      <w:r w:rsidRPr="00EB0F9F">
        <w:rPr>
          <w:rFonts w:asciiTheme="minorHAnsi" w:eastAsia="Cambria" w:hAnsiTheme="minorHAnsi" w:cstheme="minorHAnsi"/>
          <w:u w:val="single"/>
        </w:rPr>
        <w:t xml:space="preserve"> and </w:t>
      </w:r>
      <w:r w:rsidRPr="00EB0F9F">
        <w:rPr>
          <w:rFonts w:asciiTheme="minorHAnsi" w:eastAsia="Cambria" w:hAnsiTheme="minorHAnsi" w:cstheme="minorHAnsi"/>
          <w:b/>
          <w:iCs/>
          <w:u w:val="single"/>
        </w:rPr>
        <w:t>from our future selves</w:t>
      </w:r>
      <w:r w:rsidRPr="00EB0F9F">
        <w:rPr>
          <w:rFonts w:asciiTheme="minorHAnsi" w:eastAsia="Cambria" w:hAnsiTheme="minorHAnsi" w:cstheme="minorHAnsi"/>
          <w:u w:val="single"/>
        </w:rPr>
        <w:t xml:space="preserve">, “death </w:t>
      </w:r>
      <w:r w:rsidRPr="00EB0F9F">
        <w:rPr>
          <w:rFonts w:asciiTheme="minorHAnsi" w:eastAsia="Cambria" w:hAnsiTheme="minorHAnsi" w:cstheme="minorHAnsi"/>
          <w:b/>
          <w:iCs/>
          <w:u w:val="single"/>
        </w:rPr>
        <w:t>prevents man</w:t>
      </w:r>
      <w:r w:rsidRPr="00EB0F9F">
        <w:rPr>
          <w:rFonts w:asciiTheme="minorHAnsi" w:eastAsia="Cambria" w:hAnsiTheme="minorHAnsi" w:cstheme="minorHAnsi"/>
          <w:u w:val="single"/>
        </w:rPr>
        <w:t xml:space="preserve"> from attaining himself</w:t>
      </w:r>
      <w:r w:rsidRPr="00EB0F9F">
        <w:rPr>
          <w:rFonts w:asciiTheme="minorHAnsi" w:eastAsia="Cambria" w:hAnsiTheme="minorHAnsi" w:cstheme="minorHAnsi"/>
          <w:sz w:val="16"/>
        </w:rPr>
        <w:t xml:space="preserve">” (1988–91, 2:218). As </w:t>
      </w:r>
      <w:proofErr w:type="spellStart"/>
      <w:r w:rsidRPr="00EB0F9F">
        <w:rPr>
          <w:rFonts w:asciiTheme="minorHAnsi" w:eastAsia="Cambria" w:hAnsiTheme="minorHAnsi" w:cstheme="minorHAnsi"/>
          <w:sz w:val="16"/>
        </w:rPr>
        <w:t>Bataille</w:t>
      </w:r>
      <w:proofErr w:type="spellEnd"/>
      <w:r w:rsidRPr="00EB0F9F">
        <w:rPr>
          <w:rFonts w:asciiTheme="minorHAnsi" w:eastAsia="Cambria" w:hAnsiTheme="minorHAnsi" w:cstheme="minorHAnsi"/>
          <w:sz w:val="16"/>
        </w:rPr>
        <w:t xml:space="preserve"> explains, “the fear of death appears linked from the start to the projection of oneself into a future time, which [is] an effect of the positing of oneself as a thing” (1988–91, 2:218). </w:t>
      </w:r>
      <w:r w:rsidRPr="00EB0F9F">
        <w:rPr>
          <w:rFonts w:asciiTheme="minorHAnsi" w:eastAsia="Cambria" w:hAnsiTheme="minorHAnsi" w:cstheme="minorHAnsi"/>
          <w:u w:val="single"/>
        </w:rPr>
        <w:t xml:space="preserve">The </w:t>
      </w:r>
      <w:r w:rsidRPr="00EB0F9F">
        <w:rPr>
          <w:rFonts w:asciiTheme="minorHAnsi" w:eastAsia="Cambria" w:hAnsiTheme="minorHAnsi" w:cstheme="minorHAnsi"/>
          <w:b/>
          <w:iCs/>
          <w:u w:val="single"/>
        </w:rPr>
        <w:t>fear of death derives from the subordination</w:t>
      </w:r>
      <w:r w:rsidRPr="00EB0F9F">
        <w:rPr>
          <w:rFonts w:asciiTheme="minorHAnsi" w:eastAsia="Cambria" w:hAnsiTheme="minorHAnsi" w:cstheme="minorHAnsi"/>
          <w:u w:val="single"/>
        </w:rPr>
        <w:t xml:space="preserve"> to the </w:t>
      </w:r>
      <w:r w:rsidRPr="00EB0F9F">
        <w:rPr>
          <w:rFonts w:asciiTheme="minorHAnsi" w:eastAsia="Cambria" w:hAnsiTheme="minorHAnsi" w:cstheme="minorHAnsi"/>
          <w:b/>
          <w:iCs/>
          <w:u w:val="single"/>
        </w:rPr>
        <w:t>order</w:t>
      </w:r>
      <w:r w:rsidRPr="00EB0F9F">
        <w:rPr>
          <w:rFonts w:asciiTheme="minorHAnsi" w:eastAsia="Cambria" w:hAnsiTheme="minorHAnsi" w:cstheme="minorHAnsi"/>
          <w:u w:val="single"/>
        </w:rPr>
        <w:t xml:space="preserve"> of </w:t>
      </w:r>
      <w:r w:rsidRPr="00EB0F9F">
        <w:rPr>
          <w:rFonts w:asciiTheme="minorHAnsi" w:eastAsia="Cambria" w:hAnsiTheme="minorHAnsi" w:cstheme="minorHAnsi"/>
          <w:b/>
          <w:iCs/>
          <w:u w:val="single"/>
        </w:rPr>
        <w:t>utility</w:t>
      </w:r>
      <w:r w:rsidRPr="00EB0F9F">
        <w:rPr>
          <w:rFonts w:asciiTheme="minorHAnsi" w:eastAsia="Cambria" w:hAnsiTheme="minorHAnsi" w:cstheme="minorHAnsi"/>
          <w:u w:val="single"/>
        </w:rPr>
        <w:t xml:space="preserve"> and its dominant form of the intellect, </w:t>
      </w:r>
      <w:r w:rsidRPr="00EB0F9F">
        <w:rPr>
          <w:rFonts w:asciiTheme="minorHAnsi" w:eastAsia="Cambria" w:hAnsiTheme="minorHAnsi" w:cstheme="minorHAnsi"/>
          <w:b/>
          <w:iCs/>
          <w:u w:val="single"/>
        </w:rPr>
        <w:t>instrumental reason.</w:t>
      </w:r>
      <w:r w:rsidRPr="00EB0F9F">
        <w:rPr>
          <w:rFonts w:asciiTheme="minorHAnsi" w:eastAsia="Cambria" w:hAnsiTheme="minorHAnsi" w:cstheme="minorHAnsi"/>
          <w:sz w:val="16"/>
        </w:rPr>
        <w:t xml:space="preserve"> While death is unarguably a part of the human condition, for </w:t>
      </w:r>
      <w:proofErr w:type="spellStart"/>
      <w:r w:rsidRPr="00EB0F9F">
        <w:rPr>
          <w:rFonts w:asciiTheme="minorHAnsi" w:eastAsia="Cambria" w:hAnsiTheme="minorHAnsi" w:cstheme="minorHAnsi"/>
          <w:sz w:val="16"/>
        </w:rPr>
        <w:t>Bataille</w:t>
      </w:r>
      <w:proofErr w:type="spellEnd"/>
      <w:r w:rsidRPr="00EB0F9F">
        <w:rPr>
          <w:rFonts w:asciiTheme="minorHAnsi" w:eastAsia="Cambria" w:hAnsiTheme="minorHAnsi" w:cstheme="minorHAnsi"/>
          <w:sz w:val="16"/>
        </w:rPr>
        <w:t xml:space="preserve"> </w:t>
      </w:r>
      <w:r w:rsidRPr="00EB0F9F">
        <w:rPr>
          <w:rFonts w:asciiTheme="minorHAnsi" w:eastAsia="Cambria" w:hAnsiTheme="minorHAnsi" w:cstheme="minorHAnsi"/>
          <w:u w:val="single"/>
        </w:rPr>
        <w:t xml:space="preserve">the </w:t>
      </w:r>
      <w:r w:rsidRPr="00F25E33">
        <w:rPr>
          <w:rFonts w:asciiTheme="minorHAnsi" w:eastAsia="Cambria" w:hAnsiTheme="minorHAnsi" w:cstheme="minorHAnsi"/>
          <w:b/>
          <w:iCs/>
          <w:highlight w:val="cyan"/>
          <w:u w:val="single"/>
        </w:rPr>
        <w:t>fear of death</w:t>
      </w:r>
      <w:r w:rsidRPr="00F25E33">
        <w:rPr>
          <w:rFonts w:asciiTheme="minorHAnsi" w:eastAsia="Cambria" w:hAnsiTheme="minorHAnsi" w:cstheme="minorHAnsi"/>
          <w:highlight w:val="cyan"/>
          <w:u w:val="single"/>
        </w:rPr>
        <w:t xml:space="preserve"> </w:t>
      </w:r>
      <w:r w:rsidRPr="00EB0F9F">
        <w:rPr>
          <w:rFonts w:asciiTheme="minorHAnsi" w:eastAsia="Cambria" w:hAnsiTheme="minorHAnsi" w:cstheme="minorHAnsi"/>
          <w:u w:val="single"/>
        </w:rPr>
        <w:t xml:space="preserve">is a </w:t>
      </w:r>
      <w:r w:rsidRPr="00EB0F9F">
        <w:rPr>
          <w:rFonts w:asciiTheme="minorHAnsi" w:eastAsia="Cambria" w:hAnsiTheme="minorHAnsi" w:cstheme="minorHAnsi"/>
          <w:b/>
          <w:iCs/>
          <w:u w:val="single"/>
        </w:rPr>
        <w:t>historically habituated response</w:t>
      </w:r>
      <w:r w:rsidRPr="00EB0F9F">
        <w:rPr>
          <w:rFonts w:asciiTheme="minorHAnsi" w:eastAsia="Cambria" w:hAnsiTheme="minorHAnsi" w:cstheme="minorHAnsi"/>
          <w:u w:val="single"/>
        </w:rPr>
        <w:t xml:space="preserve">, one </w:t>
      </w:r>
      <w:r w:rsidRPr="00EB0F9F">
        <w:rPr>
          <w:rFonts w:asciiTheme="minorHAnsi" w:eastAsia="Cambria" w:hAnsiTheme="minorHAnsi" w:cstheme="minorHAnsi"/>
          <w:b/>
          <w:iCs/>
          <w:u w:val="single"/>
        </w:rPr>
        <w:t xml:space="preserve">that </w:t>
      </w:r>
      <w:r w:rsidRPr="00F25E33">
        <w:rPr>
          <w:rFonts w:asciiTheme="minorHAnsi" w:eastAsia="Cambria" w:hAnsiTheme="minorHAnsi" w:cstheme="minorHAnsi"/>
          <w:b/>
          <w:iCs/>
          <w:highlight w:val="cyan"/>
          <w:u w:val="single"/>
        </w:rPr>
        <w:t xml:space="preserve">grounds </w:t>
      </w:r>
      <w:r w:rsidRPr="00EB0F9F">
        <w:rPr>
          <w:rFonts w:asciiTheme="minorHAnsi" w:eastAsia="Cambria" w:hAnsiTheme="minorHAnsi" w:cstheme="minorHAnsi"/>
          <w:b/>
          <w:iCs/>
          <w:u w:val="single"/>
        </w:rPr>
        <w:t xml:space="preserve">cultures of advanced </w:t>
      </w:r>
      <w:r w:rsidRPr="00F25E33">
        <w:rPr>
          <w:rFonts w:asciiTheme="minorHAnsi" w:eastAsia="Cambria" w:hAnsiTheme="minorHAnsi" w:cstheme="minorHAnsi"/>
          <w:b/>
          <w:iCs/>
          <w:highlight w:val="cyan"/>
          <w:u w:val="single"/>
        </w:rPr>
        <w:t>capitalism</w:t>
      </w:r>
      <w:r w:rsidRPr="00F25E33">
        <w:rPr>
          <w:rFonts w:asciiTheme="minorHAnsi" w:eastAsia="Cambria" w:hAnsiTheme="minorHAnsi" w:cstheme="minorHAnsi"/>
          <w:highlight w:val="cyan"/>
          <w:u w:val="single"/>
        </w:rPr>
        <w:t xml:space="preserve"> and</w:t>
      </w:r>
      <w:r w:rsidRPr="00EB0F9F">
        <w:rPr>
          <w:rFonts w:asciiTheme="minorHAnsi" w:eastAsia="Cambria" w:hAnsiTheme="minorHAnsi" w:cstheme="minorHAnsi"/>
          <w:u w:val="single"/>
        </w:rPr>
        <w:t xml:space="preserve"> </w:t>
      </w:r>
      <w:proofErr w:type="spellStart"/>
      <w:r w:rsidRPr="00EB0F9F">
        <w:rPr>
          <w:rFonts w:asciiTheme="minorHAnsi" w:eastAsia="Cambria" w:hAnsiTheme="minorHAnsi" w:cstheme="minorHAnsi"/>
          <w:b/>
          <w:iCs/>
          <w:u w:val="single"/>
        </w:rPr>
        <w:t>phallicized</w:t>
      </w:r>
      <w:proofErr w:type="spellEnd"/>
      <w:r w:rsidRPr="00EB0F9F">
        <w:rPr>
          <w:rFonts w:asciiTheme="minorHAnsi" w:eastAsia="Cambria" w:hAnsiTheme="minorHAnsi" w:cstheme="minorHAnsi"/>
          <w:b/>
          <w:iCs/>
          <w:u w:val="single"/>
        </w:rPr>
        <w:t xml:space="preserve"> </w:t>
      </w:r>
      <w:r w:rsidRPr="00F25E33">
        <w:rPr>
          <w:rFonts w:asciiTheme="minorHAnsi" w:eastAsia="Cambria" w:hAnsiTheme="minorHAnsi" w:cstheme="minorHAnsi"/>
          <w:b/>
          <w:iCs/>
          <w:highlight w:val="cyan"/>
          <w:u w:val="single"/>
        </w:rPr>
        <w:t>whiteness</w:t>
      </w:r>
      <w:r w:rsidRPr="00EB0F9F">
        <w:rPr>
          <w:rFonts w:asciiTheme="minorHAnsi" w:eastAsia="Cambria" w:hAnsiTheme="minorHAnsi" w:cstheme="minorHAnsi"/>
          <w:sz w:val="16"/>
        </w:rPr>
        <w:t xml:space="preserve">. In those frames of late modernity, </w:t>
      </w:r>
      <w:r w:rsidRPr="00F25E33">
        <w:rPr>
          <w:rFonts w:asciiTheme="minorHAnsi" w:eastAsia="Cambria" w:hAnsiTheme="minorHAnsi" w:cstheme="minorHAnsi"/>
          <w:highlight w:val="cyan"/>
          <w:u w:val="single"/>
        </w:rPr>
        <w:t xml:space="preserve">death introduces </w:t>
      </w:r>
      <w:r w:rsidRPr="00EB0F9F">
        <w:rPr>
          <w:rFonts w:asciiTheme="minorHAnsi" w:eastAsia="Cambria" w:hAnsiTheme="minorHAnsi" w:cstheme="minorHAnsi"/>
          <w:b/>
          <w:iCs/>
          <w:u w:val="single"/>
        </w:rPr>
        <w:t xml:space="preserve">an </w:t>
      </w:r>
      <w:r w:rsidRPr="00F25E33">
        <w:rPr>
          <w:rFonts w:asciiTheme="minorHAnsi" w:eastAsia="Cambria" w:hAnsiTheme="minorHAnsi" w:cstheme="minorHAnsi"/>
          <w:b/>
          <w:iCs/>
          <w:highlight w:val="cyan"/>
          <w:u w:val="single"/>
        </w:rPr>
        <w:t>ontological scarcity</w:t>
      </w:r>
      <w:r w:rsidRPr="00F25E33">
        <w:rPr>
          <w:rFonts w:asciiTheme="minorHAnsi" w:eastAsia="Cambria" w:hAnsiTheme="minorHAnsi" w:cstheme="minorHAnsi"/>
          <w:highlight w:val="cyan"/>
          <w:u w:val="single"/>
        </w:rPr>
        <w:t xml:space="preserve"> </w:t>
      </w:r>
      <w:r w:rsidRPr="00EB0F9F">
        <w:rPr>
          <w:rFonts w:asciiTheme="minorHAnsi" w:eastAsia="Cambria" w:hAnsiTheme="minorHAnsi" w:cstheme="minorHAnsi"/>
          <w:u w:val="single"/>
        </w:rPr>
        <w:t xml:space="preserve">into </w:t>
      </w:r>
      <w:r w:rsidRPr="00EB0F9F">
        <w:rPr>
          <w:rFonts w:asciiTheme="minorHAnsi" w:eastAsia="Cambria" w:hAnsiTheme="minorHAnsi" w:cstheme="minorHAnsi"/>
          <w:b/>
          <w:iCs/>
          <w:u w:val="single"/>
        </w:rPr>
        <w:t>the very human condition</w:t>
      </w:r>
      <w:r w:rsidRPr="00EB0F9F">
        <w:rPr>
          <w:rFonts w:asciiTheme="minorHAnsi" w:eastAsia="Cambria" w:hAnsiTheme="minorHAnsi" w:cstheme="minorHAnsi"/>
          <w:u w:val="single"/>
        </w:rPr>
        <w:t xml:space="preserve">: it </w:t>
      </w:r>
      <w:r w:rsidRPr="00EB0F9F">
        <w:rPr>
          <w:rFonts w:asciiTheme="minorHAnsi" w:eastAsia="Cambria" w:hAnsiTheme="minorHAnsi" w:cstheme="minorHAnsi"/>
          <w:b/>
          <w:iCs/>
          <w:u w:val="single"/>
        </w:rPr>
        <w:t>represents</w:t>
      </w:r>
      <w:r w:rsidRPr="00F25E33">
        <w:rPr>
          <w:rFonts w:asciiTheme="minorHAnsi" w:eastAsia="Cambria" w:hAnsiTheme="minorHAnsi" w:cstheme="minorHAnsi"/>
          <w:b/>
          <w:iCs/>
          <w:highlight w:val="cyan"/>
          <w:u w:val="single"/>
        </w:rPr>
        <w:t xml:space="preserve"> </w:t>
      </w:r>
      <w:r w:rsidRPr="00EB0F9F">
        <w:rPr>
          <w:rFonts w:asciiTheme="minorHAnsi" w:eastAsia="Cambria" w:hAnsiTheme="minorHAnsi" w:cstheme="minorHAnsi"/>
          <w:b/>
          <w:iCs/>
          <w:u w:val="single"/>
        </w:rPr>
        <w:t>finitude</w:t>
      </w:r>
      <w:r w:rsidRPr="00EB0F9F">
        <w:rPr>
          <w:rFonts w:asciiTheme="minorHAnsi" w:eastAsia="Cambria" w:hAnsiTheme="minorHAnsi" w:cstheme="minorHAnsi"/>
          <w:u w:val="single"/>
        </w:rPr>
        <w:t xml:space="preserve">, </w:t>
      </w:r>
      <w:r w:rsidRPr="00F25E33">
        <w:rPr>
          <w:rFonts w:asciiTheme="minorHAnsi" w:eastAsia="Cambria" w:hAnsiTheme="minorHAnsi" w:cstheme="minorHAnsi"/>
          <w:highlight w:val="cyan"/>
          <w:u w:val="single"/>
        </w:rPr>
        <w:t xml:space="preserve">the </w:t>
      </w:r>
      <w:r w:rsidRPr="00F25E33">
        <w:rPr>
          <w:rFonts w:asciiTheme="minorHAnsi" w:eastAsia="Cambria" w:hAnsiTheme="minorHAnsi" w:cstheme="minorHAnsi"/>
          <w:b/>
          <w:iCs/>
          <w:highlight w:val="cyan"/>
          <w:u w:val="single"/>
        </w:rPr>
        <w:t>ultimate limit</w:t>
      </w:r>
      <w:r w:rsidRPr="00F25E33">
        <w:rPr>
          <w:rFonts w:asciiTheme="minorHAnsi" w:eastAsia="Cambria" w:hAnsiTheme="minorHAnsi" w:cstheme="minorHAnsi"/>
          <w:sz w:val="16"/>
          <w:highlight w:val="cyan"/>
        </w:rPr>
        <w:t xml:space="preserve">. </w:t>
      </w:r>
      <w:r w:rsidRPr="00F25E33">
        <w:rPr>
          <w:rFonts w:asciiTheme="minorHAnsi" w:eastAsia="Cambria" w:hAnsiTheme="minorHAnsi" w:cstheme="minorHAnsi"/>
          <w:highlight w:val="cyan"/>
          <w:u w:val="single"/>
        </w:rPr>
        <w:t xml:space="preserve">We </w:t>
      </w:r>
      <w:r w:rsidRPr="00EB0F9F">
        <w:rPr>
          <w:rFonts w:asciiTheme="minorHAnsi" w:eastAsia="Cambria" w:hAnsiTheme="minorHAnsi" w:cstheme="minorHAnsi"/>
          <w:u w:val="single"/>
        </w:rPr>
        <w:t xml:space="preserve">must </w:t>
      </w:r>
      <w:r w:rsidRPr="00F25E33">
        <w:rPr>
          <w:rFonts w:asciiTheme="minorHAnsi" w:eastAsia="Cambria" w:hAnsiTheme="minorHAnsi" w:cstheme="minorHAnsi"/>
          <w:b/>
          <w:iCs/>
          <w:highlight w:val="cyan"/>
          <w:u w:val="single"/>
        </w:rPr>
        <w:t xml:space="preserve">distance ourselves from </w:t>
      </w:r>
      <w:r w:rsidRPr="00EB0F9F">
        <w:rPr>
          <w:rFonts w:asciiTheme="minorHAnsi" w:eastAsia="Cambria" w:hAnsiTheme="minorHAnsi" w:cstheme="minorHAnsi"/>
          <w:b/>
          <w:iCs/>
          <w:u w:val="single"/>
        </w:rPr>
        <w:t xml:space="preserve">such </w:t>
      </w:r>
      <w:r w:rsidRPr="00F25E33">
        <w:rPr>
          <w:rFonts w:asciiTheme="minorHAnsi" w:eastAsia="Cambria" w:hAnsiTheme="minorHAnsi" w:cstheme="minorHAnsi"/>
          <w:b/>
          <w:iCs/>
          <w:highlight w:val="cyan"/>
          <w:u w:val="single"/>
        </w:rPr>
        <w:t>threats</w:t>
      </w:r>
      <w:r w:rsidRPr="00F25E33">
        <w:rPr>
          <w:rFonts w:asciiTheme="minorHAnsi" w:eastAsia="Cambria" w:hAnsiTheme="minorHAnsi" w:cstheme="minorHAnsi"/>
          <w:highlight w:val="cyan"/>
          <w:u w:val="single"/>
        </w:rPr>
        <w:t xml:space="preserve">, </w:t>
      </w:r>
      <w:r w:rsidRPr="00EB0F9F">
        <w:rPr>
          <w:rFonts w:asciiTheme="minorHAnsi" w:eastAsia="Cambria" w:hAnsiTheme="minorHAnsi" w:cstheme="minorHAnsi"/>
          <w:u w:val="single"/>
        </w:rPr>
        <w:t xml:space="preserve">and we do so most often </w:t>
      </w:r>
      <w:r w:rsidRPr="00F25E33">
        <w:rPr>
          <w:rFonts w:asciiTheme="minorHAnsi" w:eastAsia="Cambria" w:hAnsiTheme="minorHAnsi" w:cstheme="minorHAnsi"/>
          <w:highlight w:val="cyan"/>
          <w:u w:val="single"/>
        </w:rPr>
        <w:t xml:space="preserve">by </w:t>
      </w:r>
      <w:r w:rsidRPr="00F25E33">
        <w:rPr>
          <w:rFonts w:asciiTheme="minorHAnsi" w:eastAsia="Cambria" w:hAnsiTheme="minorHAnsi" w:cstheme="minorHAnsi"/>
          <w:b/>
          <w:iCs/>
          <w:highlight w:val="cyan"/>
          <w:u w:val="single"/>
        </w:rPr>
        <w:t>projecting</w:t>
      </w:r>
      <w:r w:rsidRPr="00F25E33">
        <w:rPr>
          <w:rFonts w:asciiTheme="minorHAnsi" w:eastAsia="Cambria" w:hAnsiTheme="minorHAnsi" w:cstheme="minorHAnsi"/>
          <w:highlight w:val="cyan"/>
          <w:u w:val="single"/>
        </w:rPr>
        <w:t xml:space="preserve"> them </w:t>
      </w:r>
      <w:r w:rsidRPr="00F25E33">
        <w:rPr>
          <w:rFonts w:asciiTheme="minorHAnsi" w:eastAsia="Cambria" w:hAnsiTheme="minorHAnsi" w:cstheme="minorHAnsi"/>
          <w:b/>
          <w:iCs/>
          <w:highlight w:val="cyan"/>
          <w:u w:val="single"/>
        </w:rPr>
        <w:t>onto sexualized, racialized</w:t>
      </w:r>
      <w:r w:rsidRPr="00EB0F9F">
        <w:rPr>
          <w:rFonts w:asciiTheme="minorHAnsi" w:eastAsia="Cambria" w:hAnsiTheme="minorHAnsi" w:cstheme="minorHAnsi"/>
          <w:u w:val="single"/>
        </w:rPr>
        <w:t xml:space="preserve">, and </w:t>
      </w:r>
      <w:r w:rsidRPr="00F25E33">
        <w:rPr>
          <w:rFonts w:asciiTheme="minorHAnsi" w:eastAsia="Cambria" w:hAnsiTheme="minorHAnsi" w:cstheme="minorHAnsi"/>
          <w:b/>
          <w:iCs/>
          <w:highlight w:val="cyan"/>
          <w:u w:val="single"/>
        </w:rPr>
        <w:t>classed bodies</w:t>
      </w:r>
      <w:r w:rsidRPr="00EB0F9F">
        <w:rPr>
          <w:rFonts w:asciiTheme="minorHAnsi" w:eastAsia="Cambria" w:hAnsiTheme="minorHAnsi" w:cstheme="minorHAnsi"/>
          <w:sz w:val="16"/>
        </w:rPr>
        <w:t xml:space="preserve">. But for </w:t>
      </w:r>
      <w:proofErr w:type="spellStart"/>
      <w:r w:rsidRPr="00EB0F9F">
        <w:rPr>
          <w:rFonts w:asciiTheme="minorHAnsi" w:eastAsia="Cambria" w:hAnsiTheme="minorHAnsi" w:cstheme="minorHAnsi"/>
          <w:sz w:val="16"/>
        </w:rPr>
        <w:t>Bataille</w:t>
      </w:r>
      <w:proofErr w:type="spellEnd"/>
      <w:r w:rsidRPr="00EB0F9F">
        <w:rPr>
          <w:rFonts w:asciiTheme="minorHAnsi" w:eastAsia="Cambria" w:hAnsiTheme="minorHAnsi" w:cstheme="minorHAnsi"/>
          <w:sz w:val="16"/>
        </w:rPr>
        <w:t xml:space="preserve">, </w:t>
      </w:r>
      <w:r w:rsidRPr="00EB0F9F">
        <w:rPr>
          <w:rFonts w:asciiTheme="minorHAnsi" w:eastAsia="Cambria" w:hAnsiTheme="minorHAnsi" w:cstheme="minorHAnsi"/>
          <w:b/>
          <w:iCs/>
          <w:u w:val="single"/>
        </w:rPr>
        <w:t>servility</w:t>
      </w:r>
      <w:r w:rsidRPr="00EB0F9F">
        <w:rPr>
          <w:rFonts w:asciiTheme="minorHAnsi" w:eastAsia="Cambria" w:hAnsiTheme="minorHAnsi" w:cstheme="minorHAnsi"/>
          <w:u w:val="single"/>
        </w:rPr>
        <w:t xml:space="preserve"> to the </w:t>
      </w:r>
      <w:r w:rsidRPr="00EB0F9F">
        <w:rPr>
          <w:rFonts w:asciiTheme="minorHAnsi" w:eastAsia="Cambria" w:hAnsiTheme="minorHAnsi" w:cstheme="minorHAnsi"/>
          <w:b/>
          <w:iCs/>
          <w:u w:val="single"/>
        </w:rPr>
        <w:t>order of knowledge</w:t>
      </w:r>
      <w:r w:rsidRPr="00EB0F9F">
        <w:rPr>
          <w:rFonts w:asciiTheme="minorHAnsi" w:eastAsia="Cambria" w:hAnsiTheme="minorHAnsi" w:cstheme="minorHAnsi"/>
          <w:u w:val="single"/>
        </w:rPr>
        <w:t xml:space="preserve"> is as </w:t>
      </w:r>
      <w:r w:rsidRPr="00EB0F9F">
        <w:rPr>
          <w:rFonts w:asciiTheme="minorHAnsi" w:eastAsia="Cambria" w:hAnsiTheme="minorHAnsi" w:cstheme="minorHAnsi"/>
          <w:b/>
          <w:iCs/>
          <w:u w:val="single"/>
        </w:rPr>
        <w:t>unnecessary</w:t>
      </w:r>
      <w:r w:rsidRPr="00EB0F9F">
        <w:rPr>
          <w:rFonts w:asciiTheme="minorHAnsi" w:eastAsia="Cambria" w:hAnsiTheme="minorHAnsi" w:cstheme="minorHAnsi"/>
          <w:u w:val="single"/>
        </w:rPr>
        <w:t xml:space="preserve"> as </w:t>
      </w:r>
      <w:r w:rsidRPr="00EB0F9F">
        <w:rPr>
          <w:rFonts w:asciiTheme="minorHAnsi" w:eastAsia="Cambria" w:hAnsiTheme="minorHAnsi" w:cstheme="minorHAnsi"/>
          <w:b/>
          <w:iCs/>
          <w:u w:val="single"/>
        </w:rPr>
        <w:t>servility to the order of utility</w:t>
      </w:r>
      <w:r w:rsidRPr="00EB0F9F">
        <w:rPr>
          <w:rFonts w:asciiTheme="minorHAnsi" w:eastAsia="Cambria" w:hAnsiTheme="minorHAnsi" w:cstheme="minorHAnsi"/>
          <w:sz w:val="16"/>
        </w:rPr>
        <w:t xml:space="preserve">. </w:t>
      </w:r>
      <w:r w:rsidRPr="00EB0F9F">
        <w:rPr>
          <w:rFonts w:asciiTheme="minorHAnsi" w:eastAsia="Cambria" w:hAnsiTheme="minorHAnsi" w:cstheme="minorHAnsi"/>
          <w:u w:val="single"/>
        </w:rPr>
        <w:t xml:space="preserve">To </w:t>
      </w:r>
      <w:r w:rsidRPr="00EB0F9F">
        <w:rPr>
          <w:rFonts w:asciiTheme="minorHAnsi" w:eastAsia="Cambria" w:hAnsiTheme="minorHAnsi" w:cstheme="minorHAnsi"/>
          <w:b/>
          <w:iCs/>
          <w:u w:val="single"/>
        </w:rPr>
        <w:t>die humanly</w:t>
      </w:r>
      <w:r w:rsidRPr="00EB0F9F">
        <w:rPr>
          <w:rFonts w:asciiTheme="minorHAnsi" w:eastAsia="Cambria" w:hAnsiTheme="minorHAnsi" w:cstheme="minorHAnsi"/>
          <w:sz w:val="16"/>
        </w:rPr>
        <w:t xml:space="preserve">, he argues, </w:t>
      </w:r>
      <w:r w:rsidRPr="00EB0F9F">
        <w:rPr>
          <w:rFonts w:asciiTheme="minorHAnsi" w:eastAsia="Cambria" w:hAnsiTheme="minorHAnsi" w:cstheme="minorHAnsi"/>
          <w:u w:val="single"/>
        </w:rPr>
        <w:t>is to accept “</w:t>
      </w:r>
      <w:r w:rsidRPr="00EB0F9F">
        <w:rPr>
          <w:rFonts w:asciiTheme="minorHAnsi" w:eastAsia="Cambria" w:hAnsiTheme="minorHAnsi" w:cstheme="minorHAnsi"/>
          <w:b/>
          <w:iCs/>
          <w:u w:val="single"/>
        </w:rPr>
        <w:t>the subordination of the thing</w:t>
      </w:r>
      <w:r w:rsidRPr="00EB0F9F">
        <w:rPr>
          <w:rFonts w:asciiTheme="minorHAnsi" w:eastAsia="Cambria" w:hAnsiTheme="minorHAnsi" w:cstheme="minorHAnsi"/>
          <w:u w:val="single"/>
        </w:rPr>
        <w:t>”</w:t>
      </w:r>
      <w:r w:rsidRPr="00EB0F9F">
        <w:rPr>
          <w:rFonts w:asciiTheme="minorHAnsi" w:eastAsia="Cambria" w:hAnsiTheme="minorHAnsi" w:cstheme="minorHAnsi"/>
          <w:sz w:val="16"/>
        </w:rPr>
        <w:t xml:space="preserve"> (1988– 91, 2:219), which places us in the schema that separates our present self from the future, desired, anticipated self: “to die humanly is to have of the future being, of the one who matters most in our eyes, the senseless idea that he is not” (1988–91, 2:219). But </w:t>
      </w:r>
      <w:r w:rsidRPr="00F25E33">
        <w:rPr>
          <w:rFonts w:asciiTheme="minorHAnsi" w:eastAsia="Cambria" w:hAnsiTheme="minorHAnsi" w:cstheme="minorHAnsi"/>
          <w:highlight w:val="cyan"/>
          <w:u w:val="single"/>
        </w:rPr>
        <w:t xml:space="preserve">if we are not trapped in </w:t>
      </w:r>
      <w:r w:rsidRPr="00EB0F9F">
        <w:rPr>
          <w:rFonts w:asciiTheme="minorHAnsi" w:eastAsia="Cambria" w:hAnsiTheme="minorHAnsi" w:cstheme="minorHAnsi"/>
          <w:u w:val="single"/>
        </w:rPr>
        <w:t xml:space="preserve">the </w:t>
      </w:r>
      <w:r w:rsidRPr="00F25E33">
        <w:rPr>
          <w:rFonts w:asciiTheme="minorHAnsi" w:eastAsia="Cambria" w:hAnsiTheme="minorHAnsi" w:cstheme="minorHAnsi"/>
          <w:highlight w:val="cyan"/>
          <w:u w:val="single"/>
        </w:rPr>
        <w:t xml:space="preserve">endless anticipation </w:t>
      </w:r>
      <w:r w:rsidRPr="00EB0F9F">
        <w:rPr>
          <w:rFonts w:asciiTheme="minorHAnsi" w:eastAsia="Cambria" w:hAnsiTheme="minorHAnsi" w:cstheme="minorHAnsi"/>
          <w:u w:val="single"/>
        </w:rPr>
        <w:t>of our future self a</w:t>
      </w:r>
      <w:r w:rsidRPr="00F25E33">
        <w:rPr>
          <w:rFonts w:asciiTheme="minorHAnsi" w:eastAsia="Cambria" w:hAnsiTheme="minorHAnsi" w:cstheme="minorHAnsi"/>
          <w:highlight w:val="cyan"/>
          <w:u w:val="single"/>
        </w:rPr>
        <w:t>s the index of meaning</w:t>
      </w:r>
      <w:r w:rsidRPr="00EB0F9F">
        <w:rPr>
          <w:rFonts w:asciiTheme="minorHAnsi" w:eastAsia="Cambria" w:hAnsiTheme="minorHAnsi" w:cstheme="minorHAnsi"/>
          <w:u w:val="single"/>
        </w:rPr>
        <w:t xml:space="preserve"> in our lives</w:t>
      </w:r>
      <w:r w:rsidRPr="00EB0F9F">
        <w:rPr>
          <w:rFonts w:asciiTheme="minorHAnsi" w:eastAsia="Cambria" w:hAnsiTheme="minorHAnsi" w:cstheme="minorHAnsi"/>
          <w:sz w:val="16"/>
        </w:rPr>
        <w:t>, we may not be anguished by this cessation: “</w:t>
      </w:r>
      <w:r w:rsidRPr="00F25E33">
        <w:rPr>
          <w:rFonts w:asciiTheme="minorHAnsi" w:eastAsia="Cambria" w:hAnsiTheme="minorHAnsi" w:cstheme="minorHAnsi"/>
          <w:highlight w:val="cyan"/>
          <w:u w:val="single"/>
        </w:rPr>
        <w:t xml:space="preserve">If we live sovereignly, </w:t>
      </w:r>
      <w:r w:rsidRPr="00EB0F9F">
        <w:rPr>
          <w:rFonts w:asciiTheme="minorHAnsi" w:eastAsia="Cambria" w:hAnsiTheme="minorHAnsi" w:cstheme="minorHAnsi"/>
          <w:u w:val="single"/>
        </w:rPr>
        <w:t xml:space="preserve">the </w:t>
      </w:r>
      <w:r w:rsidRPr="00F25E33">
        <w:rPr>
          <w:rFonts w:asciiTheme="minorHAnsi" w:eastAsia="Cambria" w:hAnsiTheme="minorHAnsi" w:cstheme="minorHAnsi"/>
          <w:b/>
          <w:iCs/>
          <w:highlight w:val="cyan"/>
          <w:u w:val="single"/>
        </w:rPr>
        <w:t>representation of death is impossible</w:t>
      </w:r>
      <w:r w:rsidRPr="00F25E33">
        <w:rPr>
          <w:rFonts w:asciiTheme="minorHAnsi" w:eastAsia="Cambria" w:hAnsiTheme="minorHAnsi" w:cstheme="minorHAnsi"/>
          <w:highlight w:val="cyan"/>
          <w:u w:val="single"/>
        </w:rPr>
        <w:t xml:space="preserve">, </w:t>
      </w:r>
      <w:r w:rsidRPr="00EB0F9F">
        <w:rPr>
          <w:rFonts w:asciiTheme="minorHAnsi" w:eastAsia="Cambria" w:hAnsiTheme="minorHAnsi" w:cstheme="minorHAnsi"/>
          <w:u w:val="single"/>
        </w:rPr>
        <w:t xml:space="preserve">for the </w:t>
      </w:r>
      <w:r w:rsidRPr="00F25E33">
        <w:rPr>
          <w:rFonts w:asciiTheme="minorHAnsi" w:eastAsia="Cambria" w:hAnsiTheme="minorHAnsi" w:cstheme="minorHAnsi"/>
          <w:b/>
          <w:iCs/>
          <w:highlight w:val="cyan"/>
          <w:u w:val="single"/>
        </w:rPr>
        <w:t>present is not subject</w:t>
      </w:r>
      <w:r w:rsidRPr="00F25E33">
        <w:rPr>
          <w:rFonts w:asciiTheme="minorHAnsi" w:eastAsia="Cambria" w:hAnsiTheme="minorHAnsi" w:cstheme="minorHAnsi"/>
          <w:highlight w:val="cyan"/>
          <w:u w:val="single"/>
        </w:rPr>
        <w:t xml:space="preserve"> to the </w:t>
      </w:r>
      <w:r w:rsidRPr="00F25E33">
        <w:rPr>
          <w:rFonts w:asciiTheme="minorHAnsi" w:eastAsia="Cambria" w:hAnsiTheme="minorHAnsi" w:cstheme="minorHAnsi"/>
          <w:b/>
          <w:iCs/>
          <w:highlight w:val="cyan"/>
          <w:u w:val="single"/>
        </w:rPr>
        <w:t>demands of the future</w:t>
      </w:r>
      <w:r w:rsidRPr="00F25E33">
        <w:rPr>
          <w:rFonts w:asciiTheme="minorHAnsi" w:eastAsia="Cambria" w:hAnsiTheme="minorHAnsi" w:cstheme="minorHAnsi"/>
          <w:sz w:val="16"/>
          <w:highlight w:val="cyan"/>
        </w:rPr>
        <w:t>”</w:t>
      </w:r>
      <w:r w:rsidRPr="00EB0F9F">
        <w:rPr>
          <w:rFonts w:asciiTheme="minorHAnsi" w:eastAsia="Cambria" w:hAnsiTheme="minorHAnsi" w:cstheme="minorHAnsi"/>
          <w:sz w:val="16"/>
        </w:rPr>
        <w:t xml:space="preserve"> (1988–91, 2:219). </w:t>
      </w:r>
      <w:r w:rsidRPr="00F25E33">
        <w:rPr>
          <w:rFonts w:asciiTheme="minorHAnsi" w:eastAsia="Cambria" w:hAnsiTheme="minorHAnsi" w:cstheme="minorHAnsi"/>
          <w:b/>
          <w:iCs/>
          <w:highlight w:val="cyan"/>
          <w:u w:val="single"/>
        </w:rPr>
        <w:t>To live sovereignly</w:t>
      </w:r>
      <w:r w:rsidRPr="00F25E33">
        <w:rPr>
          <w:rFonts w:asciiTheme="minorHAnsi" w:eastAsia="Cambria" w:hAnsiTheme="minorHAnsi" w:cstheme="minorHAnsi"/>
          <w:highlight w:val="cyan"/>
          <w:u w:val="single"/>
        </w:rPr>
        <w:t xml:space="preserve"> is </w:t>
      </w:r>
      <w:r w:rsidRPr="00F25E33">
        <w:rPr>
          <w:rFonts w:asciiTheme="minorHAnsi" w:eastAsia="Cambria" w:hAnsiTheme="minorHAnsi" w:cstheme="minorHAnsi"/>
          <w:b/>
          <w:iCs/>
          <w:highlight w:val="cyan"/>
          <w:u w:val="single"/>
        </w:rPr>
        <w:t>not to escape death</w:t>
      </w:r>
      <w:r w:rsidRPr="00F25E33">
        <w:rPr>
          <w:rFonts w:asciiTheme="minorHAnsi" w:eastAsia="Cambria" w:hAnsiTheme="minorHAnsi" w:cstheme="minorHAnsi"/>
          <w:highlight w:val="cyan"/>
          <w:u w:val="single"/>
        </w:rPr>
        <w:t xml:space="preserve">, which is ontologically </w:t>
      </w:r>
      <w:r w:rsidRPr="00F25E33">
        <w:rPr>
          <w:rFonts w:asciiTheme="minorHAnsi" w:eastAsia="Cambria" w:hAnsiTheme="minorHAnsi" w:cstheme="minorHAnsi"/>
          <w:b/>
          <w:iCs/>
          <w:highlight w:val="cyan"/>
          <w:u w:val="single"/>
        </w:rPr>
        <w:t>impossible</w:t>
      </w:r>
      <w:r w:rsidRPr="00EB0F9F">
        <w:rPr>
          <w:rFonts w:asciiTheme="minorHAnsi" w:eastAsia="Cambria" w:hAnsiTheme="minorHAnsi" w:cstheme="minorHAnsi"/>
          <w:sz w:val="16"/>
        </w:rPr>
        <w:t xml:space="preserve">. But </w:t>
      </w:r>
      <w:r w:rsidRPr="00F25E33">
        <w:rPr>
          <w:rFonts w:asciiTheme="minorHAnsi" w:eastAsia="Cambria" w:hAnsiTheme="minorHAnsi" w:cstheme="minorHAnsi"/>
          <w:highlight w:val="cyan"/>
          <w:u w:val="single"/>
        </w:rPr>
        <w:t xml:space="preserve">it is to </w:t>
      </w:r>
      <w:r w:rsidRPr="00F25E33">
        <w:rPr>
          <w:rFonts w:asciiTheme="minorHAnsi" w:eastAsia="Cambria" w:hAnsiTheme="minorHAnsi" w:cstheme="minorHAnsi"/>
          <w:b/>
          <w:iCs/>
          <w:highlight w:val="cyan"/>
          <w:u w:val="single"/>
        </w:rPr>
        <w:t>refuse the fear</w:t>
      </w:r>
      <w:r w:rsidRPr="00F25E33">
        <w:rPr>
          <w:rFonts w:asciiTheme="minorHAnsi" w:eastAsia="Cambria" w:hAnsiTheme="minorHAnsi" w:cstheme="minorHAnsi"/>
          <w:highlight w:val="cyan"/>
          <w:u w:val="single"/>
        </w:rPr>
        <w:t xml:space="preserve">, </w:t>
      </w:r>
      <w:r w:rsidRPr="00EB0F9F">
        <w:rPr>
          <w:rFonts w:asciiTheme="minorHAnsi" w:eastAsia="Cambria" w:hAnsiTheme="minorHAnsi" w:cstheme="minorHAnsi"/>
          <w:u w:val="single"/>
        </w:rPr>
        <w:t xml:space="preserve">and </w:t>
      </w:r>
      <w:r w:rsidRPr="00EB0F9F">
        <w:rPr>
          <w:rFonts w:asciiTheme="minorHAnsi" w:eastAsia="Cambria" w:hAnsiTheme="minorHAnsi" w:cstheme="minorHAnsi"/>
          <w:b/>
          <w:iCs/>
          <w:u w:val="single"/>
        </w:rPr>
        <w:t>subsequent attempts at disavowal</w:t>
      </w:r>
      <w:r w:rsidRPr="00EB0F9F">
        <w:rPr>
          <w:rFonts w:asciiTheme="minorHAnsi" w:eastAsia="Cambria" w:hAnsiTheme="minorHAnsi" w:cstheme="minorHAnsi"/>
          <w:u w:val="single"/>
        </w:rPr>
        <w:t xml:space="preserve">, of death </w:t>
      </w:r>
      <w:r w:rsidRPr="00F25E33">
        <w:rPr>
          <w:rFonts w:asciiTheme="minorHAnsi" w:eastAsia="Cambria" w:hAnsiTheme="minorHAnsi" w:cstheme="minorHAnsi"/>
          <w:highlight w:val="cyan"/>
          <w:u w:val="single"/>
        </w:rPr>
        <w:t xml:space="preserve">as the </w:t>
      </w:r>
      <w:r w:rsidRPr="00F25E33">
        <w:rPr>
          <w:rFonts w:asciiTheme="minorHAnsi" w:eastAsia="Cambria" w:hAnsiTheme="minorHAnsi" w:cstheme="minorHAnsi"/>
          <w:b/>
          <w:iCs/>
          <w:highlight w:val="cyan"/>
          <w:u w:val="single"/>
        </w:rPr>
        <w:t>ontological condition</w:t>
      </w:r>
      <w:r w:rsidRPr="00F25E33">
        <w:rPr>
          <w:rFonts w:asciiTheme="minorHAnsi" w:eastAsia="Cambria" w:hAnsiTheme="minorHAnsi" w:cstheme="minorHAnsi"/>
          <w:highlight w:val="cyan"/>
          <w:u w:val="single"/>
        </w:rPr>
        <w:t xml:space="preserve"> that </w:t>
      </w:r>
      <w:r w:rsidRPr="00F25E33">
        <w:rPr>
          <w:rFonts w:asciiTheme="minorHAnsi" w:eastAsia="Cambria" w:hAnsiTheme="minorHAnsi" w:cstheme="minorHAnsi"/>
          <w:b/>
          <w:iCs/>
          <w:highlight w:val="cyan"/>
          <w:u w:val="single"/>
        </w:rPr>
        <w:t>defines humanity</w:t>
      </w:r>
      <w:r w:rsidRPr="00EB0F9F">
        <w:rPr>
          <w:rFonts w:asciiTheme="minorHAnsi" w:eastAsia="Cambria" w:hAnsiTheme="minorHAnsi" w:cstheme="minorHAnsi"/>
          <w:sz w:val="16"/>
        </w:rPr>
        <w:t xml:space="preserve">. Rather than trying to transgress this ultimate limit and prohibition, </w:t>
      </w:r>
      <w:r w:rsidRPr="00EB0F9F">
        <w:rPr>
          <w:rFonts w:asciiTheme="minorHAnsi" w:eastAsia="Cambria" w:hAnsiTheme="minorHAnsi" w:cstheme="minorHAnsi"/>
          <w:u w:val="single"/>
        </w:rPr>
        <w:t>the sovereign [person] man “</w:t>
      </w:r>
      <w:r w:rsidRPr="00EB0F9F">
        <w:rPr>
          <w:rFonts w:asciiTheme="minorHAnsi" w:eastAsia="Cambria" w:hAnsiTheme="minorHAnsi" w:cstheme="minorHAnsi"/>
          <w:b/>
          <w:iCs/>
          <w:u w:val="single"/>
        </w:rPr>
        <w:t>cannot die fleeing</w:t>
      </w:r>
      <w:r w:rsidRPr="00EB0F9F">
        <w:rPr>
          <w:rFonts w:asciiTheme="minorHAnsi" w:eastAsia="Cambria" w:hAnsiTheme="minorHAnsi" w:cstheme="minorHAnsi"/>
          <w:u w:val="single"/>
        </w:rPr>
        <w:t xml:space="preserve">. He [it] </w:t>
      </w:r>
      <w:r w:rsidRPr="00EB0F9F">
        <w:rPr>
          <w:rFonts w:asciiTheme="minorHAnsi" w:eastAsia="Cambria" w:hAnsiTheme="minorHAnsi" w:cstheme="minorHAnsi"/>
          <w:b/>
          <w:iCs/>
          <w:u w:val="single"/>
        </w:rPr>
        <w:t>cannot let the threat</w:t>
      </w:r>
      <w:r w:rsidRPr="00EB0F9F">
        <w:rPr>
          <w:rFonts w:asciiTheme="minorHAnsi" w:eastAsia="Cambria" w:hAnsiTheme="minorHAnsi" w:cstheme="minorHAnsi"/>
          <w:u w:val="single"/>
        </w:rPr>
        <w:t xml:space="preserve"> of </w:t>
      </w:r>
      <w:r w:rsidRPr="00EB0F9F">
        <w:rPr>
          <w:rFonts w:asciiTheme="minorHAnsi" w:eastAsia="Cambria" w:hAnsiTheme="minorHAnsi" w:cstheme="minorHAnsi"/>
          <w:b/>
          <w:iCs/>
          <w:u w:val="single"/>
        </w:rPr>
        <w:t>death</w:t>
      </w:r>
      <w:r w:rsidRPr="00EB0F9F">
        <w:rPr>
          <w:rFonts w:asciiTheme="minorHAnsi" w:eastAsia="Cambria" w:hAnsiTheme="minorHAnsi" w:cstheme="minorHAnsi"/>
          <w:u w:val="single"/>
        </w:rPr>
        <w:t xml:space="preserve"> deliver him over to </w:t>
      </w:r>
      <w:r w:rsidRPr="00EB0F9F">
        <w:rPr>
          <w:rFonts w:asciiTheme="minorHAnsi" w:eastAsia="Cambria" w:hAnsiTheme="minorHAnsi" w:cstheme="minorHAnsi"/>
          <w:b/>
          <w:iCs/>
          <w:u w:val="single"/>
        </w:rPr>
        <w:t>the horror of a desperate yet impossible flight</w:t>
      </w:r>
      <w:r w:rsidRPr="00EB0F9F">
        <w:rPr>
          <w:rFonts w:asciiTheme="minorHAnsi" w:eastAsia="Cambria" w:hAnsiTheme="minorHAnsi" w:cstheme="minorHAnsi"/>
          <w:sz w:val="16"/>
        </w:rPr>
        <w:t xml:space="preserve">” (1988–91, 2:219). </w:t>
      </w:r>
      <w:r w:rsidRPr="00EB0F9F">
        <w:rPr>
          <w:rFonts w:asciiTheme="minorHAnsi" w:eastAsia="Cambria" w:hAnsiTheme="minorHAnsi" w:cstheme="minorHAnsi"/>
          <w:u w:val="single"/>
        </w:rPr>
        <w:t xml:space="preserve">Living in a temporal mode in which </w:t>
      </w:r>
      <w:r w:rsidRPr="00F25E33">
        <w:rPr>
          <w:rFonts w:asciiTheme="minorHAnsi" w:eastAsia="Cambria" w:hAnsiTheme="minorHAnsi" w:cstheme="minorHAnsi"/>
          <w:highlight w:val="cyan"/>
          <w:u w:val="single"/>
        </w:rPr>
        <w:t>“</w:t>
      </w:r>
      <w:r w:rsidRPr="00EB0F9F">
        <w:rPr>
          <w:rFonts w:asciiTheme="minorHAnsi" w:eastAsia="Cambria" w:hAnsiTheme="minorHAnsi" w:cstheme="minorHAnsi"/>
          <w:u w:val="single"/>
        </w:rPr>
        <w:t xml:space="preserve">anticipation would </w:t>
      </w:r>
      <w:r w:rsidRPr="00EB0F9F">
        <w:rPr>
          <w:rFonts w:asciiTheme="minorHAnsi" w:eastAsia="Cambria" w:hAnsiTheme="minorHAnsi" w:cstheme="minorHAnsi"/>
          <w:b/>
          <w:iCs/>
          <w:u w:val="single"/>
        </w:rPr>
        <w:t>dissolve into NOTHING</w:t>
      </w:r>
      <w:r w:rsidRPr="00EB0F9F">
        <w:rPr>
          <w:rFonts w:asciiTheme="minorHAnsi" w:eastAsia="Cambria" w:hAnsiTheme="minorHAnsi" w:cstheme="minorHAnsi"/>
          <w:sz w:val="16"/>
        </w:rPr>
        <w:t xml:space="preserve">” (1988–91, 2: 208), </w:t>
      </w:r>
      <w:r w:rsidRPr="00EB0F9F">
        <w:rPr>
          <w:rFonts w:asciiTheme="minorHAnsi" w:eastAsia="Cambria" w:hAnsiTheme="minorHAnsi" w:cstheme="minorHAnsi"/>
          <w:u w:val="single"/>
        </w:rPr>
        <w:t>the sovereign</w:t>
      </w:r>
      <w:r w:rsidRPr="00EB0F9F">
        <w:rPr>
          <w:rFonts w:asciiTheme="minorHAnsi" w:eastAsia="Cambria" w:hAnsiTheme="minorHAnsi" w:cstheme="minorHAnsi"/>
          <w:sz w:val="16"/>
        </w:rPr>
        <w:t xml:space="preserve"> man </w:t>
      </w:r>
      <w:r w:rsidRPr="00EB0F9F">
        <w:rPr>
          <w:rFonts w:asciiTheme="minorHAnsi" w:eastAsia="Cambria" w:hAnsiTheme="minorHAnsi" w:cstheme="minorHAnsi"/>
          <w:b/>
          <w:iCs/>
          <w:u w:val="single"/>
        </w:rPr>
        <w:t>[person] “lives and dies like an animal”</w:t>
      </w:r>
      <w:r w:rsidRPr="00EB0F9F">
        <w:rPr>
          <w:rFonts w:asciiTheme="minorHAnsi" w:eastAsia="Cambria" w:hAnsiTheme="minorHAnsi" w:cstheme="minorHAnsi"/>
          <w:sz w:val="16"/>
        </w:rPr>
        <w:t xml:space="preserve"> (1988–91, 2:219). </w:t>
      </w:r>
      <w:r w:rsidRPr="00EB0F9F">
        <w:rPr>
          <w:rFonts w:asciiTheme="minorHAnsi" w:eastAsia="Cambria" w:hAnsiTheme="minorHAnsi" w:cstheme="minorHAnsi"/>
          <w:u w:val="single"/>
        </w:rPr>
        <w:t>He lives and dies without the anxiety invoked by the forever unknown and forever encroaching anticipation of the future. A</w:t>
      </w:r>
      <w:r w:rsidRPr="00EB0F9F">
        <w:rPr>
          <w:rFonts w:asciiTheme="minorHAnsi" w:eastAsia="Cambria" w:hAnsiTheme="minorHAnsi" w:cstheme="minorHAnsi"/>
          <w:sz w:val="16"/>
        </w:rPr>
        <w:t xml:space="preserve">s </w:t>
      </w:r>
      <w:proofErr w:type="spellStart"/>
      <w:r w:rsidRPr="00EB0F9F">
        <w:rPr>
          <w:rFonts w:asciiTheme="minorHAnsi" w:eastAsia="Cambria" w:hAnsiTheme="minorHAnsi" w:cstheme="minorHAnsi"/>
          <w:sz w:val="16"/>
        </w:rPr>
        <w:t>Bataille</w:t>
      </w:r>
      <w:proofErr w:type="spellEnd"/>
      <w:r w:rsidRPr="00EB0F9F">
        <w:rPr>
          <w:rFonts w:asciiTheme="minorHAnsi" w:eastAsia="Cambria" w:hAnsiTheme="minorHAnsi" w:cstheme="minorHAnsi"/>
          <w:sz w:val="16"/>
        </w:rPr>
        <w:t xml:space="preserve"> encourages us elsewhere, “</w:t>
      </w:r>
      <w:r w:rsidRPr="00EB0F9F">
        <w:rPr>
          <w:rFonts w:asciiTheme="minorHAnsi" w:eastAsia="Cambria" w:hAnsiTheme="minorHAnsi" w:cstheme="minorHAnsi"/>
          <w:u w:val="single"/>
        </w:rPr>
        <w:t xml:space="preserve">Think of </w:t>
      </w:r>
      <w:r w:rsidRPr="00EB0F9F">
        <w:rPr>
          <w:rFonts w:asciiTheme="minorHAnsi" w:eastAsia="Cambria" w:hAnsiTheme="minorHAnsi" w:cstheme="minorHAnsi"/>
          <w:b/>
          <w:iCs/>
          <w:u w:val="single"/>
        </w:rPr>
        <w:t>the voracity</w:t>
      </w:r>
      <w:r w:rsidRPr="00EB0F9F">
        <w:rPr>
          <w:rFonts w:asciiTheme="minorHAnsi" w:eastAsia="Cambria" w:hAnsiTheme="minorHAnsi" w:cstheme="minorHAnsi"/>
          <w:u w:val="single"/>
        </w:rPr>
        <w:t xml:space="preserve"> of </w:t>
      </w:r>
      <w:r w:rsidRPr="00EB0F9F">
        <w:rPr>
          <w:rFonts w:asciiTheme="minorHAnsi" w:eastAsia="Cambria" w:hAnsiTheme="minorHAnsi" w:cstheme="minorHAnsi"/>
          <w:b/>
          <w:iCs/>
          <w:u w:val="single"/>
        </w:rPr>
        <w:t>animals</w:t>
      </w:r>
      <w:r w:rsidRPr="00EB0F9F">
        <w:rPr>
          <w:rFonts w:asciiTheme="minorHAnsi" w:eastAsia="Cambria" w:hAnsiTheme="minorHAnsi" w:cstheme="minorHAnsi"/>
          <w:u w:val="single"/>
        </w:rPr>
        <w:t xml:space="preserve">, as </w:t>
      </w:r>
      <w:r w:rsidRPr="00EB0F9F">
        <w:rPr>
          <w:rFonts w:asciiTheme="minorHAnsi" w:eastAsia="Cambria" w:hAnsiTheme="minorHAnsi" w:cstheme="minorHAnsi"/>
          <w:b/>
          <w:iCs/>
          <w:u w:val="single"/>
        </w:rPr>
        <w:t>against the composure of a cook</w:t>
      </w:r>
      <w:r w:rsidRPr="00EB0F9F">
        <w:rPr>
          <w:rFonts w:asciiTheme="minorHAnsi" w:eastAsia="Cambria" w:hAnsiTheme="minorHAnsi" w:cstheme="minorHAnsi"/>
          <w:sz w:val="16"/>
        </w:rPr>
        <w:t xml:space="preserve">” (1988–91, 2:83). </w:t>
      </w:r>
    </w:p>
    <w:p w14:paraId="31A2B0B9" w14:textId="77777777" w:rsidR="00DA0543" w:rsidRDefault="00DA0543" w:rsidP="00DA0543">
      <w:pPr>
        <w:rPr>
          <w:rFonts w:asciiTheme="minorHAnsi" w:hAnsiTheme="minorHAnsi" w:cstheme="minorHAnsi"/>
        </w:rPr>
      </w:pPr>
    </w:p>
    <w:p w14:paraId="49628285" w14:textId="77777777" w:rsidR="00DA0543" w:rsidRPr="000B7BC2" w:rsidRDefault="00DA0543" w:rsidP="00DA0543">
      <w:pPr>
        <w:pStyle w:val="Heading4"/>
        <w:rPr>
          <w:rFonts w:asciiTheme="minorHAnsi" w:hAnsiTheme="minorHAnsi" w:cstheme="minorHAnsi"/>
        </w:rPr>
      </w:pPr>
      <w:r w:rsidRPr="000B7BC2">
        <w:rPr>
          <w:rFonts w:asciiTheme="minorHAnsi" w:hAnsiTheme="minorHAnsi" w:cstheme="minorHAnsi"/>
        </w:rPr>
        <w:t xml:space="preserve">Utilitarianism fails – </w:t>
      </w:r>
      <w:r w:rsidRPr="000B7BC2">
        <w:rPr>
          <w:rFonts w:asciiTheme="minorHAnsi" w:hAnsiTheme="minorHAnsi" w:cstheme="minorHAnsi"/>
          <w:u w:val="single"/>
        </w:rPr>
        <w:t>multiple warrants</w:t>
      </w:r>
      <w:r w:rsidRPr="000B7BC2">
        <w:rPr>
          <w:rFonts w:asciiTheme="minorHAnsi" w:hAnsiTheme="minorHAnsi" w:cstheme="minorHAnsi"/>
        </w:rPr>
        <w:t>.</w:t>
      </w:r>
    </w:p>
    <w:p w14:paraId="633615EF" w14:textId="77777777" w:rsidR="00DA0543" w:rsidRPr="000B7BC2" w:rsidRDefault="00DA0543" w:rsidP="00DA0543">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[Cleveland, Paul A. “The Failure of Utilitarian Ethics in Political Economy.” Independent Institute. </w:t>
      </w:r>
      <w:hyperlink r:id="rId8"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xml:space="preserve">. Published 1 September 2002] </w:t>
      </w:r>
    </w:p>
    <w:p w14:paraId="2CF46810" w14:textId="77777777" w:rsidR="00DA0543" w:rsidRPr="000B7BC2" w:rsidRDefault="00DA0543" w:rsidP="00DA0543">
      <w:pPr>
        <w:rPr>
          <w:rFonts w:asciiTheme="minorHAnsi" w:hAnsiTheme="minorHAnsi" w:cstheme="minorHAnsi"/>
          <w:sz w:val="16"/>
        </w:rPr>
      </w:pPr>
      <w:r w:rsidRPr="000B7BC2">
        <w:rPr>
          <w:rFonts w:asciiTheme="minorHAnsi" w:hAnsiTheme="minorHAnsi" w:cstheme="minorHAnsi"/>
          <w:u w:val="single"/>
        </w:rPr>
        <w:t xml:space="preserve">The Problem of Making Interpersonal Comparisons Among the many difficulties encountered in </w:t>
      </w:r>
      <w:proofErr w:type="spellStart"/>
      <w:r w:rsidRPr="000B7BC2">
        <w:rPr>
          <w:rFonts w:asciiTheme="minorHAnsi" w:hAnsiTheme="minorHAnsi" w:cstheme="minorHAnsi"/>
          <w:u w:val="single"/>
        </w:rPr>
        <w:t>Bentham?s</w:t>
      </w:r>
      <w:proofErr w:type="spellEnd"/>
      <w:r w:rsidRPr="000B7BC2">
        <w:rPr>
          <w:rFonts w:asciiTheme="minorHAnsi" w:hAnsiTheme="minorHAnsi" w:cstheme="minorHAnsi"/>
          <w:u w:val="single"/>
        </w:rPr>
        <w:t xml:space="preserve">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F25E33">
        <w:rPr>
          <w:rFonts w:asciiTheme="minorHAnsi" w:hAnsiTheme="minorHAnsi" w:cstheme="minorHAnsi"/>
          <w:b/>
          <w:bCs/>
          <w:highlight w:val="cyan"/>
          <w:u w:val="single"/>
        </w:rPr>
        <w:t>people have different tastes</w:t>
      </w:r>
      <w:r w:rsidRPr="000B7BC2">
        <w:rPr>
          <w:rFonts w:asciiTheme="minorHAnsi" w:hAnsiTheme="minorHAnsi" w:cstheme="minorHAnsi"/>
          <w:u w:val="single"/>
        </w:rPr>
        <w:t xml:space="preserve">. In addition, there are differences in personalities and talents that different people possess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F25E33">
        <w:rPr>
          <w:rFonts w:asciiTheme="minorHAnsi" w:hAnsiTheme="minorHAnsi" w:cstheme="minorHAnsi"/>
          <w:b/>
          <w:bCs/>
          <w:highlight w:val="cyan"/>
          <w:u w:val="single"/>
        </w:rPr>
        <w:t>it is impossible</w:t>
      </w:r>
      <w:r w:rsidRPr="000B7BC2">
        <w:rPr>
          <w:rFonts w:asciiTheme="minorHAnsi" w:hAnsiTheme="minorHAnsi" w:cstheme="minorHAnsi"/>
          <w:u w:val="single"/>
        </w:rPr>
        <w:t xml:space="preserve"> for us </w:t>
      </w:r>
      <w:r w:rsidRPr="00F25E33">
        <w:rPr>
          <w:rFonts w:asciiTheme="minorHAnsi" w:hAnsiTheme="minorHAnsi" w:cstheme="minorHAnsi"/>
          <w:b/>
          <w:bCs/>
          <w:highlight w:val="cyan"/>
          <w:u w:val="single"/>
        </w:rPr>
        <w:t>to</w:t>
      </w:r>
      <w:r w:rsidRPr="000B7BC2">
        <w:rPr>
          <w:rFonts w:asciiTheme="minorHAnsi" w:hAnsiTheme="minorHAnsi" w:cstheme="minorHAnsi"/>
          <w:u w:val="single"/>
        </w:rPr>
        <w:t xml:space="preserve"> know or </w:t>
      </w:r>
      <w:r w:rsidRPr="00F25E33">
        <w:rPr>
          <w:rFonts w:asciiTheme="minorHAnsi" w:hAnsiTheme="minorHAnsi" w:cstheme="minorHAnsi"/>
          <w:b/>
          <w:bCs/>
          <w:highlight w:val="cyan"/>
          <w:u w:val="single"/>
        </w:rPr>
        <w:t>measure the extent of</w:t>
      </w:r>
      <w:r w:rsidRPr="000B7BC2">
        <w:rPr>
          <w:rFonts w:asciiTheme="minorHAnsi" w:hAnsiTheme="minorHAnsi" w:cstheme="minorHAnsi"/>
          <w:b/>
          <w:bCs/>
          <w:u w:val="single"/>
        </w:rPr>
        <w:t xml:space="preserve"> either </w:t>
      </w:r>
      <w:r w:rsidRPr="00F25E33">
        <w:rPr>
          <w:rFonts w:asciiTheme="minorHAnsi" w:hAnsiTheme="minorHAnsi" w:cstheme="minorHAnsi"/>
          <w:b/>
          <w:bCs/>
          <w:highlight w:val="cya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F25E33">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F25E33">
        <w:rPr>
          <w:rFonts w:asciiTheme="minorHAnsi" w:hAnsiTheme="minorHAnsi" w:cstheme="minorHAnsi"/>
          <w:b/>
          <w:bCs/>
          <w:highlight w:val="cyan"/>
          <w:u w:val="single"/>
        </w:rPr>
        <w:t>cannot escape the reality that</w:t>
      </w:r>
      <w:r w:rsidRPr="000B7BC2">
        <w:rPr>
          <w:rFonts w:asciiTheme="minorHAnsi" w:hAnsiTheme="minorHAnsi" w:cstheme="minorHAnsi"/>
          <w:u w:val="single"/>
        </w:rPr>
        <w:t xml:space="preserve"> such </w:t>
      </w:r>
      <w:r w:rsidRPr="00F25E33">
        <w:rPr>
          <w:rFonts w:asciiTheme="minorHAnsi" w:hAnsiTheme="minorHAnsi" w:cstheme="minorHAnsi"/>
          <w:b/>
          <w:bCs/>
          <w:highlight w:val="cyan"/>
          <w:u w:val="single"/>
        </w:rPr>
        <w:t>measures</w:t>
      </w:r>
      <w:r w:rsidRPr="000B7BC2">
        <w:rPr>
          <w:rFonts w:asciiTheme="minorHAnsi" w:hAnsiTheme="minorHAnsi" w:cstheme="minorHAnsi"/>
          <w:b/>
          <w:bCs/>
          <w:u w:val="single"/>
        </w:rPr>
        <w:t xml:space="preserve"> </w:t>
      </w:r>
      <w:r w:rsidRPr="00F25E33">
        <w:rPr>
          <w:rFonts w:asciiTheme="minorHAnsi" w:hAnsiTheme="minorHAnsi" w:cstheme="minorHAnsi"/>
          <w:b/>
          <w:bCs/>
          <w:highlight w:val="cya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F25E33">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F25E33">
        <w:rPr>
          <w:rFonts w:asciiTheme="minorHAnsi" w:hAnsiTheme="minorHAnsi" w:cstheme="minorHAnsi"/>
          <w:b/>
          <w:bCs/>
          <w:highlight w:val="cyan"/>
          <w:u w:val="single"/>
        </w:rPr>
        <w:t>has a</w:t>
      </w:r>
      <w:r w:rsidRPr="000B7BC2">
        <w:rPr>
          <w:rFonts w:asciiTheme="minorHAnsi" w:hAnsiTheme="minorHAnsi" w:cstheme="minorHAnsi"/>
          <w:b/>
          <w:bCs/>
          <w:u w:val="single"/>
        </w:rPr>
        <w:t xml:space="preserve"> very </w:t>
      </w:r>
      <w:r w:rsidRPr="00F25E33">
        <w:rPr>
          <w:rFonts w:asciiTheme="minorHAnsi" w:hAnsiTheme="minorHAnsi" w:cstheme="minorHAnsi"/>
          <w:b/>
          <w:bCs/>
          <w:highlight w:val="cyan"/>
          <w:u w:val="single"/>
        </w:rPr>
        <w:t>narrow</w:t>
      </w:r>
      <w:r w:rsidRPr="000B7BC2">
        <w:rPr>
          <w:rFonts w:asciiTheme="minorHAnsi" w:hAnsiTheme="minorHAnsi" w:cstheme="minorHAnsi"/>
          <w:b/>
          <w:bCs/>
          <w:u w:val="single"/>
        </w:rPr>
        <w:t xml:space="preserve"> </w:t>
      </w:r>
      <w:r w:rsidRPr="00F25E33">
        <w:rPr>
          <w:rFonts w:asciiTheme="minorHAnsi" w:hAnsiTheme="minorHAnsi" w:cstheme="minorHAnsi"/>
          <w:b/>
          <w:bCs/>
          <w:highlight w:val="cyan"/>
          <w:u w:val="single"/>
        </w:rPr>
        <w:t>conception of what it means to be</w:t>
      </w:r>
      <w:r w:rsidRPr="000B7BC2">
        <w:rPr>
          <w:rFonts w:asciiTheme="minorHAnsi" w:hAnsiTheme="minorHAnsi" w:cstheme="minorHAnsi"/>
          <w:b/>
          <w:bCs/>
          <w:u w:val="single"/>
        </w:rPr>
        <w:t xml:space="preserve"> a </w:t>
      </w:r>
      <w:r w:rsidRPr="00F25E33">
        <w:rPr>
          <w:rFonts w:asciiTheme="minorHAnsi" w:hAnsiTheme="minorHAnsi" w:cstheme="minorHAnsi"/>
          <w:b/>
          <w:bCs/>
          <w:highlight w:val="cya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F25E33">
        <w:rPr>
          <w:rFonts w:asciiTheme="minorHAnsi" w:hAnsiTheme="minorHAnsi" w:cstheme="minorHAnsi"/>
          <w:b/>
          <w:bCs/>
          <w:highlight w:val="cyan"/>
          <w:u w:val="single"/>
        </w:rPr>
        <w:t>there are no</w:t>
      </w:r>
      <w:r w:rsidRPr="000B7BC2">
        <w:rPr>
          <w:rFonts w:asciiTheme="minorHAnsi" w:hAnsiTheme="minorHAnsi" w:cstheme="minorHAnsi"/>
          <w:b/>
          <w:bCs/>
          <w:u w:val="single"/>
        </w:rPr>
        <w:t xml:space="preserve"> “bad” </w:t>
      </w:r>
      <w:r w:rsidRPr="00F25E33">
        <w:rPr>
          <w:rFonts w:asciiTheme="minorHAnsi" w:hAnsiTheme="minorHAnsi" w:cstheme="minorHAnsi"/>
          <w:b/>
          <w:bCs/>
          <w:highlight w:val="cya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F25E33">
        <w:rPr>
          <w:rFonts w:asciiTheme="minorHAnsi" w:hAnsiTheme="minorHAnsi" w:cstheme="minorHAnsi"/>
          <w:b/>
          <w:bCs/>
          <w:highlight w:val="cya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F25E33">
        <w:rPr>
          <w:rFonts w:asciiTheme="minorHAnsi" w:hAnsiTheme="minorHAnsi" w:cstheme="minorHAnsi"/>
          <w:b/>
          <w:bCs/>
          <w:highlight w:val="cya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F25E33">
        <w:rPr>
          <w:rFonts w:asciiTheme="minorHAnsi" w:hAnsiTheme="minorHAnsi" w:cstheme="minorHAnsi"/>
          <w:b/>
          <w:bCs/>
          <w:highlight w:val="cyan"/>
          <w:u w:val="single"/>
        </w:rPr>
        <w:t>is no meaning</w:t>
      </w:r>
      <w:r w:rsidRPr="000B7BC2">
        <w:rPr>
          <w:rFonts w:asciiTheme="minorHAnsi" w:hAnsiTheme="minorHAnsi" w:cstheme="minorHAnsi"/>
          <w:b/>
          <w:bCs/>
          <w:u w:val="single"/>
        </w:rPr>
        <w:t xml:space="preserve"> to human thought or human action and all </w:t>
      </w:r>
      <w:r w:rsidRPr="00F25E33">
        <w:rPr>
          <w:rFonts w:asciiTheme="minorHAnsi" w:hAnsiTheme="minorHAnsi" w:cstheme="minorHAnsi"/>
          <w:b/>
          <w:bCs/>
          <w:highlight w:val="cyan"/>
          <w:u w:val="single"/>
        </w:rPr>
        <w:t xml:space="preserve">human reason is reduced to the point of </w:t>
      </w:r>
      <w:r w:rsidRPr="000B7BC2">
        <w:rPr>
          <w:rFonts w:asciiTheme="minorHAnsi" w:hAnsiTheme="minorHAnsi" w:cstheme="minorHAnsi"/>
          <w:b/>
          <w:bCs/>
          <w:u w:val="single"/>
        </w:rPr>
        <w:t xml:space="preserve">being </w:t>
      </w:r>
      <w:r w:rsidRPr="00F25E33">
        <w:rPr>
          <w:rFonts w:asciiTheme="minorHAnsi" w:hAnsiTheme="minorHAnsi" w:cstheme="minorHAnsi"/>
          <w:b/>
          <w:bCs/>
          <w:highlight w:val="cyan"/>
          <w:u w:val="single"/>
        </w:rPr>
        <w:t>meaningless</w:t>
      </w:r>
      <w:r w:rsidRPr="000B7BC2">
        <w:rPr>
          <w:rFonts w:asciiTheme="minorHAnsi" w:hAnsiTheme="minorHAnsi" w:cstheme="minorHAnsi"/>
          <w:sz w:val="16"/>
        </w:rPr>
        <w:t>.</w:t>
      </w:r>
      <w:bookmarkStart w:id="0"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0"/>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F25E33">
        <w:rPr>
          <w:rFonts w:asciiTheme="minorHAnsi" w:hAnsiTheme="minorHAnsi" w:cstheme="minorHAnsi"/>
          <w:b/>
          <w:bCs/>
          <w:highlight w:val="cyan"/>
          <w:u w:val="single"/>
        </w:rPr>
        <w:t>Words like pleasure</w:t>
      </w:r>
      <w:r w:rsidRPr="000B7BC2">
        <w:rPr>
          <w:rFonts w:asciiTheme="minorHAnsi" w:hAnsiTheme="minorHAnsi" w:cstheme="minorHAnsi"/>
          <w:u w:val="single"/>
        </w:rPr>
        <w:t xml:space="preserve"> happiness, or satisfaction </w:t>
      </w:r>
      <w:r w:rsidRPr="00F25E33">
        <w:rPr>
          <w:rFonts w:asciiTheme="minorHAnsi" w:hAnsiTheme="minorHAnsi" w:cstheme="minorHAnsi"/>
          <w:b/>
          <w:bCs/>
          <w:highlight w:val="cyan"/>
          <w:u w:val="single"/>
        </w:rPr>
        <w:t>are</w:t>
      </w:r>
      <w:r w:rsidRPr="000B7BC2">
        <w:rPr>
          <w:rFonts w:asciiTheme="minorHAnsi" w:hAnsiTheme="minorHAnsi" w:cstheme="minorHAnsi"/>
          <w:u w:val="single"/>
        </w:rPr>
        <w:t xml:space="preserve"> what might be called “</w:t>
      </w:r>
      <w:r w:rsidRPr="00F25E33">
        <w:rPr>
          <w:rFonts w:asciiTheme="minorHAnsi" w:hAnsiTheme="minorHAnsi" w:cstheme="minorHAnsi"/>
          <w:b/>
          <w:bCs/>
          <w:highlight w:val="cyan"/>
          <w:u w:val="single"/>
        </w:rPr>
        <w:t>container words</w:t>
      </w:r>
      <w:r w:rsidRPr="000B7BC2">
        <w:rPr>
          <w:rFonts w:asciiTheme="minorHAnsi" w:hAnsiTheme="minorHAnsi" w:cstheme="minorHAnsi"/>
          <w:u w:val="single"/>
        </w:rPr>
        <w:t xml:space="preserve">.” </w:t>
      </w:r>
      <w:r w:rsidRPr="000B7BC2">
        <w:rPr>
          <w:rFonts w:asciiTheme="minorHAnsi" w:hAnsiTheme="minorHAnsi" w:cstheme="minorHAnsi"/>
          <w:b/>
          <w:bCs/>
          <w:u w:val="single"/>
        </w:rPr>
        <w:t xml:space="preserve">They are words </w:t>
      </w:r>
      <w:r w:rsidRPr="00F25E33">
        <w:rPr>
          <w:rFonts w:asciiTheme="minorHAnsi" w:hAnsiTheme="minorHAnsi" w:cstheme="minorHAnsi"/>
          <w:b/>
          <w:bCs/>
          <w:highlight w:val="cyan"/>
          <w:u w:val="single"/>
        </w:rPr>
        <w:t>needing a content,</w:t>
      </w:r>
      <w:r w:rsidRPr="000B7B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0B7BC2">
        <w:rPr>
          <w:rFonts w:asciiTheme="minorHAnsi" w:hAnsiTheme="minorHAnsi" w:cstheme="minorHAnsi"/>
          <w:b/>
          <w:bCs/>
          <w:u w:val="single"/>
        </w:rPr>
        <w:t>There is no such entity as pleasure or happiness</w:t>
      </w:r>
      <w:r w:rsidRPr="000B7BC2">
        <w:rPr>
          <w:rFonts w:asciiTheme="minorHAnsi" w:hAnsiTheme="minorHAnsi" w:cstheme="minorHAnsi"/>
          <w:u w:val="single"/>
        </w:rPr>
        <w:t>; these are mental states which may be associated with many different things.</w:t>
      </w:r>
      <w:bookmarkStart w:id="1" w:name="_ftnref7"/>
      <w:r w:rsidRPr="000B7BC2">
        <w:rPr>
          <w:rFonts w:asciiTheme="minorHAnsi" w:hAnsiTheme="minorHAnsi" w:cstheme="minorHAnsi"/>
          <w:u w:val="single"/>
        </w:rPr>
        <w:fldChar w:fldCharType="begin"/>
      </w:r>
      <w:r w:rsidRPr="000B7BC2">
        <w:rPr>
          <w:rFonts w:asciiTheme="minorHAnsi" w:hAnsiTheme="minorHAnsi" w:cstheme="minorHAnsi"/>
          <w:u w:val="single"/>
        </w:rPr>
        <w:instrText xml:space="preserve"> HYPERLINK "https://www.independent.org/publications/article.asp?id=1602" \l "_ftn7" \o "" </w:instrText>
      </w:r>
      <w:r w:rsidRPr="000B7BC2">
        <w:rPr>
          <w:rFonts w:asciiTheme="minorHAnsi" w:hAnsiTheme="minorHAnsi" w:cstheme="minorHAnsi"/>
          <w:u w:val="single"/>
        </w:rPr>
        <w:fldChar w:fldCharType="separate"/>
      </w:r>
      <w:r w:rsidRPr="000B7BC2">
        <w:rPr>
          <w:rStyle w:val="Hyperlink"/>
          <w:rFonts w:asciiTheme="minorHAnsi" w:hAnsiTheme="minorHAnsi" w:cstheme="minorHAnsi"/>
          <w:u w:val="single"/>
        </w:rPr>
        <w:t>[7]</w:t>
      </w:r>
      <w:r w:rsidRPr="000B7BC2">
        <w:rPr>
          <w:rFonts w:asciiTheme="minorHAnsi" w:hAnsiTheme="minorHAnsi" w:cstheme="minorHAnsi"/>
          <w:u w:val="single"/>
        </w:rPr>
        <w:fldChar w:fldCharType="end"/>
      </w:r>
      <w:bookmarkEnd w:id="1"/>
      <w:r w:rsidRPr="000B7BC2">
        <w:rPr>
          <w:rFonts w:asciiTheme="minorHAnsi" w:hAnsiTheme="minorHAnsi" w:cstheme="minorHAnsi"/>
          <w:u w:val="single"/>
        </w:rPr>
        <w:t xml:space="preserve"> Since this is true, </w:t>
      </w:r>
      <w:r w:rsidRPr="00F25E33">
        <w:rPr>
          <w:rFonts w:asciiTheme="minorHAnsi" w:hAnsiTheme="minorHAnsi" w:cstheme="minorHAnsi"/>
          <w:b/>
          <w:bCs/>
          <w:highlight w:val="cyan"/>
          <w:u w:val="single"/>
        </w:rPr>
        <w:t>pleasure cannot be the goal</w:t>
      </w:r>
      <w:r w:rsidRPr="000B7BC2">
        <w:rPr>
          <w:rFonts w:asciiTheme="minorHAnsi" w:hAnsiTheme="minorHAnsi" w:cstheme="minorHAnsi"/>
          <w:b/>
          <w:bCs/>
          <w:u w:val="single"/>
        </w:rPr>
        <w:t xml:space="preserve"> </w:t>
      </w:r>
      <w:r w:rsidRPr="00F25E33">
        <w:rPr>
          <w:rFonts w:asciiTheme="minorHAnsi" w:hAnsiTheme="minorHAnsi" w:cstheme="minorHAnsi"/>
          <w:b/>
          <w:bCs/>
          <w:highlight w:val="cyan"/>
          <w:u w:val="single"/>
        </w:rPr>
        <w:t>of human action in and of itself</w:t>
      </w:r>
      <w:r w:rsidRPr="000B7BC2">
        <w:rPr>
          <w:rFonts w:asciiTheme="minorHAnsi" w:hAnsiTheme="minorHAnsi" w:cstheme="minorHAnsi"/>
          <w:u w:val="single"/>
        </w:rPr>
        <w:t xml:space="preserve">. </w:t>
      </w:r>
      <w:r w:rsidRPr="000B7BC2">
        <w:rPr>
          <w:rFonts w:asciiTheme="minorHAnsi" w:hAnsiTheme="minorHAnsi" w:cstheme="minorHAnsi"/>
          <w:b/>
          <w:bCs/>
          <w:u w:val="single"/>
        </w:rPr>
        <w:t>It is simply the by-product</w:t>
      </w:r>
      <w:r w:rsidRPr="000B7BC2">
        <w:rPr>
          <w:rFonts w:asciiTheme="minorHAnsi" w:hAnsiTheme="minorHAnsi" w:cstheme="minorHAnsi"/>
          <w:sz w:val="16"/>
        </w:rPr>
        <w:t xml:space="preserve"> of human action which is actually aimed at the attainment of some specific goal or end. </w:t>
      </w:r>
      <w:r w:rsidRPr="000B7B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0B7BC2">
        <w:rPr>
          <w:rFonts w:asciiTheme="minorHAnsi" w:hAnsiTheme="minorHAnsi" w:cstheme="minorHAnsi"/>
          <w:sz w:val="16"/>
        </w:rPr>
        <w:t xml:space="preserve"> The reason why this is so is that </w:t>
      </w:r>
      <w:r w:rsidRPr="00F25E33">
        <w:rPr>
          <w:rFonts w:asciiTheme="minorHAnsi" w:hAnsiTheme="minorHAnsi" w:cstheme="minorHAnsi"/>
          <w:b/>
          <w:bCs/>
          <w:highlight w:val="cyan"/>
          <w:u w:val="single"/>
        </w:rPr>
        <w:t>an effort to include qualitative factors</w:t>
      </w:r>
      <w:r w:rsidRPr="000B7BC2">
        <w:rPr>
          <w:rFonts w:asciiTheme="minorHAnsi" w:hAnsiTheme="minorHAnsi" w:cstheme="minorHAnsi"/>
          <w:b/>
          <w:bCs/>
          <w:u w:val="single"/>
        </w:rPr>
        <w:t xml:space="preserve"> into one’s ethical thinking</w:t>
      </w:r>
      <w:r w:rsidRPr="000B7BC2">
        <w:rPr>
          <w:rFonts w:asciiTheme="minorHAnsi" w:hAnsiTheme="minorHAnsi" w:cstheme="minorHAnsi"/>
          <w:u w:val="single"/>
        </w:rPr>
        <w:t xml:space="preserve"> necessarily </w:t>
      </w:r>
      <w:r w:rsidRPr="00F25E33">
        <w:rPr>
          <w:rFonts w:asciiTheme="minorHAnsi" w:hAnsiTheme="minorHAnsi" w:cstheme="minorHAnsi"/>
          <w:b/>
          <w:bCs/>
          <w:highlight w:val="cyan"/>
          <w:u w:val="single"/>
        </w:rPr>
        <w:t>requires an appeal to some ideal</w:t>
      </w:r>
      <w:r w:rsidRPr="000B7B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0B7BC2">
        <w:rPr>
          <w:rFonts w:asciiTheme="minorHAnsi" w:hAnsiTheme="minorHAnsi" w:cstheme="minorHAnsi"/>
          <w:b/>
          <w:bCs/>
          <w:u w:val="single"/>
        </w:rPr>
        <w:t>there must be a standard of excellence</w:t>
      </w:r>
      <w:r w:rsidRPr="000B7B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"_ftn8"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[8]</w:t>
      </w:r>
      <w:r w:rsidRPr="000B7BC2">
        <w:rPr>
          <w:rFonts w:asciiTheme="minorHAnsi" w:hAnsiTheme="minorHAnsi" w:cstheme="minorHAnsi"/>
          <w:sz w:val="16"/>
        </w:rPr>
        <w:fldChar w:fldCharType="end"/>
      </w:r>
      <w:bookmarkEnd w:id="2"/>
      <w:r w:rsidRPr="000B7BC2">
        <w:rPr>
          <w:rFonts w:asciiTheme="minorHAnsi" w:hAnsiTheme="minorHAnsi" w:cstheme="minorHAnsi"/>
          <w:sz w:val="16"/>
        </w:rPr>
        <w:t xml:space="preserve"> C. The Fallacy of Composition A final problem </w:t>
      </w:r>
      <w:r w:rsidRPr="000B7BC2">
        <w:rPr>
          <w:rFonts w:asciiTheme="minorHAnsi" w:hAnsiTheme="minorHAnsi" w:cstheme="minorHAnsi"/>
          <w:u w:val="single"/>
        </w:rPr>
        <w:t xml:space="preserve">with </w:t>
      </w:r>
      <w:r w:rsidRPr="000B7BC2">
        <w:rPr>
          <w:rFonts w:asciiTheme="minorHAnsi" w:hAnsiTheme="minorHAnsi" w:cstheme="minorHAnsi"/>
          <w:b/>
          <w:bCs/>
          <w:u w:val="single"/>
        </w:rPr>
        <w:t>utilitarianism</w:t>
      </w:r>
      <w:r w:rsidRPr="000B7BC2">
        <w:rPr>
          <w:rFonts w:asciiTheme="minorHAnsi" w:hAnsiTheme="minorHAnsi" w:cstheme="minorHAnsi"/>
          <w:u w:val="single"/>
        </w:rPr>
        <w:t xml:space="preserve"> that ought to be mentioned is that it </w:t>
      </w:r>
      <w:r w:rsidRPr="000B7BC2">
        <w:rPr>
          <w:rFonts w:asciiTheme="minorHAnsi" w:hAnsiTheme="minorHAnsi" w:cstheme="minorHAnsi"/>
          <w:b/>
          <w:bCs/>
          <w:u w:val="single"/>
        </w:rPr>
        <w:t>is subject to</w:t>
      </w:r>
      <w:r w:rsidRPr="000B7BC2">
        <w:rPr>
          <w:rFonts w:asciiTheme="minorHAnsi" w:hAnsiTheme="minorHAnsi" w:cstheme="minorHAnsi"/>
          <w:u w:val="single"/>
        </w:rPr>
        <w:t xml:space="preserve"> being criticized because of </w:t>
      </w:r>
      <w:r w:rsidRPr="000B7BC2">
        <w:rPr>
          <w:rFonts w:asciiTheme="minorHAnsi" w:hAnsiTheme="minorHAnsi" w:cstheme="minorHAnsi"/>
          <w:b/>
          <w:bCs/>
          <w:u w:val="single"/>
        </w:rPr>
        <w:t>a</w:t>
      </w:r>
      <w:r w:rsidRPr="000B7BC2">
        <w:rPr>
          <w:rFonts w:asciiTheme="minorHAnsi" w:hAnsiTheme="minorHAnsi" w:cstheme="minorHAnsi"/>
          <w:u w:val="single"/>
        </w:rPr>
        <w:t xml:space="preserve"> potential </w:t>
      </w:r>
      <w:r w:rsidRPr="000B7BC2">
        <w:rPr>
          <w:rFonts w:asciiTheme="minorHAnsi" w:hAnsiTheme="minorHAnsi" w:cstheme="minorHAnsi"/>
          <w:b/>
          <w:bCs/>
          <w:u w:val="single"/>
        </w:rPr>
        <w:t>fallacy of composition</w:t>
      </w:r>
      <w:r w:rsidRPr="000B7BC2">
        <w:rPr>
          <w:rFonts w:asciiTheme="minorHAnsi" w:hAnsiTheme="minorHAnsi" w:cstheme="minorHAnsi"/>
          <w:u w:val="single"/>
        </w:rPr>
        <w:t xml:space="preserve">. </w:t>
      </w:r>
      <w:r w:rsidRPr="00F25E33">
        <w:rPr>
          <w:rFonts w:asciiTheme="minorHAnsi" w:hAnsiTheme="minorHAnsi" w:cstheme="minorHAnsi"/>
          <w:b/>
          <w:bCs/>
          <w:highlight w:val="cyan"/>
          <w:u w:val="single"/>
        </w:rPr>
        <w:t>The common good</w:t>
      </w:r>
      <w:r w:rsidRPr="000B7BC2">
        <w:rPr>
          <w:rFonts w:asciiTheme="minorHAnsi" w:hAnsiTheme="minorHAnsi" w:cstheme="minorHAnsi"/>
          <w:b/>
          <w:bCs/>
          <w:u w:val="single"/>
        </w:rPr>
        <w:t xml:space="preserve"> </w:t>
      </w:r>
      <w:r w:rsidRPr="00F25E33">
        <w:rPr>
          <w:rFonts w:asciiTheme="minorHAnsi" w:hAnsiTheme="minorHAnsi" w:cstheme="minorHAnsi"/>
          <w:b/>
          <w:bCs/>
          <w:highlight w:val="cyan"/>
          <w:u w:val="single"/>
        </w:rPr>
        <w:t>is not</w:t>
      </w:r>
      <w:r w:rsidRPr="000B7BC2">
        <w:rPr>
          <w:rFonts w:asciiTheme="minorHAnsi" w:hAnsiTheme="minorHAnsi" w:cstheme="minorHAnsi"/>
          <w:u w:val="single"/>
        </w:rPr>
        <w:t xml:space="preserve"> necessarily </w:t>
      </w:r>
      <w:r w:rsidRPr="00F25E33">
        <w:rPr>
          <w:rFonts w:asciiTheme="minorHAnsi" w:hAnsiTheme="minorHAnsi" w:cstheme="minorHAnsi"/>
          <w:b/>
          <w:bCs/>
          <w:highlight w:val="cyan"/>
          <w:u w:val="single"/>
        </w:rPr>
        <w:t>the sum of the interests</w:t>
      </w:r>
      <w:r w:rsidRPr="000B7BC2">
        <w:rPr>
          <w:rFonts w:asciiTheme="minorHAnsi" w:hAnsiTheme="minorHAnsi" w:cstheme="minorHAnsi"/>
          <w:b/>
          <w:bCs/>
          <w:u w:val="single"/>
        </w:rPr>
        <w:t xml:space="preserve"> of individuals</w:t>
      </w:r>
      <w:r w:rsidRPr="000B7BC2">
        <w:rPr>
          <w:rFonts w:asciiTheme="minorHAnsi" w:hAnsiTheme="minorHAnsi" w:cstheme="minorHAnsi"/>
          <w:u w:val="single"/>
        </w:rPr>
        <w:t xml:space="preserve">. In their book, A History of Economic Theory and Method, </w:t>
      </w:r>
      <w:proofErr w:type="spellStart"/>
      <w:r w:rsidRPr="000B7BC2">
        <w:rPr>
          <w:rFonts w:asciiTheme="minorHAnsi" w:hAnsiTheme="minorHAnsi" w:cstheme="minorHAnsi"/>
          <w:u w:val="single"/>
        </w:rPr>
        <w:t>Ekelund</w:t>
      </w:r>
      <w:proofErr w:type="spellEnd"/>
      <w:r w:rsidRPr="000B7BC2">
        <w:rPr>
          <w:rFonts w:asciiTheme="minorHAnsi" w:hAnsiTheme="minorHAnsi" w:cstheme="minorHAnsi"/>
          <w:u w:val="single"/>
        </w:rPr>
        <w:t xml:space="preserve"> and Hebert provide a well-conceived example to demonstrate this problem. They write: </w:t>
      </w:r>
      <w:r w:rsidRPr="00F25E33">
        <w:rPr>
          <w:rFonts w:asciiTheme="minorHAnsi" w:hAnsiTheme="minorHAnsi" w:cstheme="minorHAnsi"/>
          <w:b/>
          <w:bCs/>
          <w:highlight w:val="cyan"/>
          <w:u w:val="single"/>
        </w:rPr>
        <w:t>It is</w:t>
      </w:r>
      <w:r w:rsidRPr="000B7BC2">
        <w:rPr>
          <w:rFonts w:asciiTheme="minorHAnsi" w:hAnsiTheme="minorHAnsi" w:cstheme="minorHAnsi"/>
          <w:u w:val="single"/>
        </w:rPr>
        <w:t xml:space="preserve"> presumably </w:t>
      </w:r>
      <w:r w:rsidRPr="00F25E33">
        <w:rPr>
          <w:rFonts w:asciiTheme="minorHAnsi" w:hAnsiTheme="minorHAnsi" w:cstheme="minorHAnsi"/>
          <w:b/>
          <w:bCs/>
          <w:highlight w:val="cyan"/>
          <w:u w:val="single"/>
        </w:rPr>
        <w:t>in the</w:t>
      </w:r>
      <w:r w:rsidRPr="000B7BC2">
        <w:rPr>
          <w:rFonts w:asciiTheme="minorHAnsi" w:hAnsiTheme="minorHAnsi" w:cstheme="minorHAnsi"/>
          <w:u w:val="single"/>
        </w:rPr>
        <w:t xml:space="preserve"> general </w:t>
      </w:r>
      <w:r w:rsidRPr="00F25E33">
        <w:rPr>
          <w:rFonts w:asciiTheme="minorHAnsi" w:hAnsiTheme="minorHAnsi" w:cstheme="minorHAnsi"/>
          <w:b/>
          <w:bCs/>
          <w:highlight w:val="cyan"/>
          <w:u w:val="single"/>
        </w:rPr>
        <w:t>interest of</w:t>
      </w:r>
      <w:r w:rsidRPr="000B7BC2">
        <w:rPr>
          <w:rFonts w:asciiTheme="minorHAnsi" w:hAnsiTheme="minorHAnsi" w:cstheme="minorHAnsi"/>
          <w:b/>
          <w:bCs/>
          <w:u w:val="single"/>
        </w:rPr>
        <w:t xml:space="preserve"> American </w:t>
      </w:r>
      <w:r w:rsidRPr="00F25E33">
        <w:rPr>
          <w:rFonts w:asciiTheme="minorHAnsi" w:hAnsiTheme="minorHAnsi" w:cstheme="minorHAnsi"/>
          <w:b/>
          <w:bCs/>
          <w:highlight w:val="cyan"/>
          <w:u w:val="single"/>
        </w:rPr>
        <w:t>society to have every automobile</w:t>
      </w:r>
      <w:r w:rsidRPr="000B7BC2">
        <w:rPr>
          <w:rFonts w:asciiTheme="minorHAnsi" w:hAnsiTheme="minorHAnsi" w:cstheme="minorHAnsi"/>
          <w:u w:val="single"/>
        </w:rPr>
        <w:t xml:space="preserve"> in the United States </w:t>
      </w:r>
      <w:r w:rsidRPr="00F25E33">
        <w:rPr>
          <w:rFonts w:asciiTheme="minorHAnsi" w:hAnsiTheme="minorHAnsi" w:cstheme="minorHAnsi"/>
          <w:b/>
          <w:bCs/>
          <w:highlight w:val="cyan"/>
          <w:u w:val="single"/>
        </w:rPr>
        <w:t>equipped with</w:t>
      </w:r>
      <w:r w:rsidRPr="000B7BC2">
        <w:rPr>
          <w:rFonts w:asciiTheme="minorHAnsi" w:hAnsiTheme="minorHAnsi" w:cstheme="minorHAnsi"/>
          <w:u w:val="single"/>
        </w:rPr>
        <w:t xml:space="preserve"> all </w:t>
      </w:r>
      <w:r w:rsidRPr="000B7BC2">
        <w:rPr>
          <w:rFonts w:asciiTheme="minorHAnsi" w:hAnsiTheme="minorHAnsi" w:cstheme="minorHAnsi"/>
          <w:b/>
          <w:bCs/>
          <w:u w:val="single"/>
        </w:rPr>
        <w:t xml:space="preserve">possible </w:t>
      </w:r>
      <w:r w:rsidRPr="00F25E33">
        <w:rPr>
          <w:rFonts w:asciiTheme="minorHAnsi" w:hAnsiTheme="minorHAnsi" w:cstheme="minorHAnsi"/>
          <w:b/>
          <w:bCs/>
          <w:highlight w:val="cyan"/>
          <w:u w:val="single"/>
        </w:rPr>
        <w:t>safety devices</w:t>
      </w:r>
      <w:r w:rsidRPr="00F25E33">
        <w:rPr>
          <w:rFonts w:asciiTheme="minorHAnsi" w:hAnsiTheme="minorHAnsi" w:cstheme="minorHAnsi"/>
          <w:highlight w:val="cyan"/>
          <w:u w:val="single"/>
        </w:rPr>
        <w:t>.</w:t>
      </w:r>
      <w:r w:rsidRPr="000B7BC2">
        <w:rPr>
          <w:rFonts w:asciiTheme="minorHAnsi" w:hAnsiTheme="minorHAnsi" w:cstheme="minorHAnsi"/>
          <w:u w:val="single"/>
        </w:rPr>
        <w:t xml:space="preserve"> </w:t>
      </w:r>
      <w:r w:rsidRPr="00F25E33">
        <w:rPr>
          <w:rFonts w:asciiTheme="minorHAnsi" w:hAnsiTheme="minorHAnsi" w:cstheme="minorHAnsi"/>
          <w:b/>
          <w:bCs/>
          <w:highlight w:val="cyan"/>
          <w:u w:val="single"/>
        </w:rPr>
        <w:t>However</w:t>
      </w:r>
      <w:r w:rsidRPr="000B7BC2">
        <w:rPr>
          <w:rFonts w:asciiTheme="minorHAnsi" w:hAnsiTheme="minorHAnsi" w:cstheme="minorHAnsi"/>
          <w:u w:val="single"/>
        </w:rPr>
        <w:t xml:space="preserve">, a majority of </w:t>
      </w:r>
      <w:r w:rsidRPr="00F25E33">
        <w:rPr>
          <w:rFonts w:asciiTheme="minorHAnsi" w:hAnsiTheme="minorHAnsi" w:cstheme="minorHAnsi"/>
          <w:b/>
          <w:bCs/>
          <w:highlight w:val="cyan"/>
          <w:u w:val="single"/>
        </w:rPr>
        <w:t>individual car buyers may not be willing to pay the cost</w:t>
      </w:r>
      <w:r w:rsidRPr="000B7BC2">
        <w:rPr>
          <w:rFonts w:asciiTheme="minorHAnsi" w:hAnsiTheme="minorHAnsi" w:cstheme="minorHAnsi"/>
          <w:sz w:val="16"/>
        </w:rPr>
        <w:t xml:space="preserve"> of such equipment in the form of higher auto prices. </w:t>
      </w:r>
      <w:r w:rsidRPr="000B7BC2">
        <w:rPr>
          <w:rFonts w:asciiTheme="minorHAnsi" w:hAnsiTheme="minorHAnsi" w:cstheme="minorHAnsi"/>
          <w:b/>
          <w:bCs/>
          <w:u w:val="single"/>
        </w:rPr>
        <w:t>In this case, the collective interest does not coincide with the sum of the individual interests.</w:t>
      </w:r>
      <w:r w:rsidRPr="000B7BC2">
        <w:rPr>
          <w:rFonts w:asciiTheme="minorHAnsi" w:hAnsiTheme="minorHAnsi" w:cstheme="minorHAnsi"/>
          <w:sz w:val="16"/>
        </w:rPr>
        <w:t xml:space="preserve"> The result is a legislative and economic dilemma. </w:t>
      </w:r>
      <w:bookmarkStart w:id="3" w:name="_ftnref9"/>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"_ftn9"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[9]</w:t>
      </w:r>
      <w:r w:rsidRPr="000B7BC2">
        <w:rPr>
          <w:rFonts w:asciiTheme="minorHAnsi" w:hAnsiTheme="minorHAnsi" w:cstheme="minorHAnsi"/>
          <w:sz w:val="16"/>
        </w:rPr>
        <w:fldChar w:fldCharType="end"/>
      </w:r>
      <w:bookmarkEnd w:id="3"/>
      <w:r w:rsidRPr="000B7B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0B7BC2">
        <w:rPr>
          <w:rFonts w:asciiTheme="minorHAnsi" w:hAnsiTheme="minorHAnsi" w:cstheme="minorHAnsi"/>
          <w:b/>
          <w:bCs/>
          <w:u w:val="single"/>
        </w:rPr>
        <w:t>what happens to individual human rights</w:t>
      </w:r>
      <w:r w:rsidRPr="000B7B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F25E33">
        <w:rPr>
          <w:rFonts w:asciiTheme="minorHAnsi" w:hAnsiTheme="minorHAnsi" w:cstheme="minorHAnsi"/>
          <w:b/>
          <w:bCs/>
          <w:highlight w:val="cyan"/>
          <w:u w:val="single"/>
        </w:rPr>
        <w:t>such thinking</w:t>
      </w:r>
      <w:r w:rsidRPr="000B7BC2">
        <w:rPr>
          <w:rFonts w:asciiTheme="minorHAnsi" w:hAnsiTheme="minorHAnsi" w:cstheme="minorHAnsi"/>
          <w:b/>
          <w:bCs/>
          <w:u w:val="single"/>
        </w:rPr>
        <w:t xml:space="preserve"> largely</w:t>
      </w:r>
      <w:r w:rsidRPr="000B7BC2">
        <w:rPr>
          <w:rFonts w:asciiTheme="minorHAnsi" w:hAnsiTheme="minorHAnsi" w:cstheme="minorHAnsi"/>
          <w:u w:val="single"/>
        </w:rPr>
        <w:t xml:space="preserve"> </w:t>
      </w:r>
      <w:r w:rsidRPr="00F25E33">
        <w:rPr>
          <w:rFonts w:asciiTheme="minorHAnsi" w:hAnsiTheme="minorHAnsi" w:cstheme="minorHAnsi"/>
          <w:b/>
          <w:bCs/>
          <w:highlight w:val="cyan"/>
          <w:u w:val="single"/>
        </w:rPr>
        <w:t>served as</w:t>
      </w:r>
      <w:r w:rsidRPr="00F25E33">
        <w:rPr>
          <w:rFonts w:asciiTheme="minorHAnsi" w:hAnsiTheme="minorHAnsi" w:cstheme="minorHAnsi"/>
          <w:highlight w:val="cyan"/>
          <w:u w:val="single"/>
        </w:rPr>
        <w:t xml:space="preserve"> </w:t>
      </w:r>
      <w:r w:rsidRPr="000B7BC2">
        <w:rPr>
          <w:rFonts w:asciiTheme="minorHAnsi" w:hAnsiTheme="minorHAnsi" w:cstheme="minorHAnsi"/>
          <w:u w:val="single"/>
        </w:rPr>
        <w:t xml:space="preserve">the </w:t>
      </w:r>
      <w:r w:rsidRPr="00F25E33">
        <w:rPr>
          <w:rFonts w:asciiTheme="minorHAnsi" w:hAnsiTheme="minorHAnsi" w:cstheme="minorHAnsi"/>
          <w:b/>
          <w:bCs/>
          <w:highlight w:val="cyan"/>
          <w:u w:val="single"/>
        </w:rPr>
        <w:t>justification for the mass murders of millions</w:t>
      </w:r>
      <w:r w:rsidRPr="00F25E33">
        <w:rPr>
          <w:rFonts w:asciiTheme="minorHAnsi" w:hAnsiTheme="minorHAnsi" w:cstheme="minorHAnsi"/>
          <w:highlight w:val="cyan"/>
          <w:u w:val="single"/>
        </w:rPr>
        <w:t xml:space="preserve"> </w:t>
      </w:r>
      <w:r w:rsidRPr="00F25E33">
        <w:rPr>
          <w:rFonts w:asciiTheme="minorHAnsi" w:hAnsiTheme="minorHAnsi" w:cstheme="minorHAnsi"/>
          <w:b/>
          <w:bCs/>
          <w:highlight w:val="cyan"/>
          <w:u w:val="single"/>
        </w:rPr>
        <w:t>of innocent people in</w:t>
      </w:r>
      <w:r w:rsidRPr="000B7BC2">
        <w:rPr>
          <w:rFonts w:asciiTheme="minorHAnsi" w:hAnsiTheme="minorHAnsi" w:cstheme="minorHAnsi"/>
          <w:b/>
          <w:bCs/>
          <w:u w:val="single"/>
        </w:rPr>
        <w:t xml:space="preserve"> </w:t>
      </w:r>
      <w:r w:rsidRPr="00F25E33">
        <w:rPr>
          <w:rFonts w:asciiTheme="minorHAnsi" w:hAnsiTheme="minorHAnsi" w:cstheme="minorHAnsi"/>
          <w:b/>
          <w:bCs/>
          <w:highlight w:val="cyan"/>
          <w:u w:val="single"/>
        </w:rPr>
        <w:t>communist countries</w:t>
      </w:r>
      <w:r w:rsidRPr="000B7B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0B7BC2">
        <w:rPr>
          <w:rFonts w:asciiTheme="minorHAnsi" w:hAnsiTheme="minorHAnsi" w:cstheme="minorHAnsi"/>
          <w:sz w:val="16"/>
        </w:rPr>
        <w:t>. Among them, the issue of the government’s provision of public goods is worth our consideration.</w:t>
      </w:r>
    </w:p>
    <w:p w14:paraId="4A1E310E" w14:textId="5623CC56" w:rsidR="00531B42" w:rsidRDefault="002469F4" w:rsidP="00531B42">
      <w:pPr>
        <w:pStyle w:val="Heading3"/>
      </w:pPr>
      <w:r>
        <w:t>AFC</w:t>
      </w:r>
    </w:p>
    <w:p w14:paraId="14665E5F" w14:textId="77777777" w:rsidR="002469F4" w:rsidRPr="006B05C1" w:rsidRDefault="002469F4" w:rsidP="002469F4">
      <w:pPr>
        <w:pStyle w:val="Heading4"/>
        <w:rPr>
          <w:rFonts w:asciiTheme="minorHAnsi" w:hAnsiTheme="minorHAnsi" w:cstheme="minorHAnsi"/>
        </w:rPr>
      </w:pPr>
      <w:r w:rsidRPr="006B05C1">
        <w:rPr>
          <w:rFonts w:asciiTheme="minorHAnsi" w:hAnsiTheme="minorHAnsi" w:cstheme="minorHAnsi"/>
        </w:rPr>
        <w:t>Interpretation: The negative must concede the affirmative framework</w:t>
      </w:r>
      <w:r>
        <w:rPr>
          <w:rFonts w:asciiTheme="minorHAnsi" w:hAnsiTheme="minorHAnsi" w:cstheme="minorHAnsi"/>
        </w:rPr>
        <w:t xml:space="preserve"> if the standard is promoting economic creative difference.</w:t>
      </w:r>
    </w:p>
    <w:p w14:paraId="363F2A25" w14:textId="77777777" w:rsidR="002469F4" w:rsidRPr="006B05C1" w:rsidRDefault="002469F4" w:rsidP="002469F4">
      <w:pPr>
        <w:pStyle w:val="Heading4"/>
        <w:rPr>
          <w:rFonts w:asciiTheme="minorHAnsi" w:hAnsiTheme="minorHAnsi" w:cstheme="minorHAnsi"/>
        </w:rPr>
      </w:pPr>
      <w:r w:rsidRPr="006B05C1">
        <w:rPr>
          <w:rFonts w:asciiTheme="minorHAnsi" w:hAnsiTheme="minorHAnsi" w:cstheme="minorHAnsi"/>
        </w:rPr>
        <w:t xml:space="preserve">Prefer – 1] </w:t>
      </w:r>
      <w:r w:rsidRPr="006B05C1">
        <w:rPr>
          <w:rFonts w:asciiTheme="minorHAnsi" w:hAnsiTheme="minorHAnsi" w:cstheme="minorHAnsi"/>
          <w:u w:val="single"/>
        </w:rPr>
        <w:t>Time skew</w:t>
      </w:r>
      <w:r w:rsidRPr="006B05C1">
        <w:rPr>
          <w:rFonts w:asciiTheme="minorHAnsi" w:hAnsiTheme="minorHAnsi" w:cstheme="minorHAnsi"/>
        </w:rPr>
        <w:t xml:space="preserve"> – Winning the negative framework moots 6 minutes of 1AC offense and forces a 1AR restart against a 7 min 1NC – outweighs on quantifiability and reversibility – I can’t get back time lost and it’s the only way to measure abuse. 2] </w:t>
      </w:r>
      <w:r w:rsidRPr="006B05C1">
        <w:rPr>
          <w:rFonts w:asciiTheme="minorHAnsi" w:hAnsiTheme="minorHAnsi" w:cstheme="minorHAnsi"/>
          <w:u w:val="single"/>
        </w:rPr>
        <w:t>Topic Ed</w:t>
      </w:r>
      <w:r w:rsidRPr="006B05C1">
        <w:rPr>
          <w:rFonts w:asciiTheme="minorHAnsi" w:hAnsiTheme="minorHAnsi" w:cstheme="minorHAnsi"/>
        </w:rPr>
        <w:t xml:space="preserve"> – Every debate would just be a framework debate which crowds out our ability to have core debates about the topic – that outweighs –</w:t>
      </w:r>
      <w:r>
        <w:rPr>
          <w:rFonts w:asciiTheme="minorHAnsi" w:hAnsiTheme="minorHAnsi" w:cstheme="minorHAnsi"/>
        </w:rPr>
        <w:t xml:space="preserve"> w</w:t>
      </w:r>
      <w:r w:rsidRPr="006B05C1">
        <w:rPr>
          <w:rFonts w:asciiTheme="minorHAnsi" w:hAnsiTheme="minorHAnsi" w:cstheme="minorHAnsi"/>
        </w:rPr>
        <w:t xml:space="preserve">e only have 2 months to debate the topic 3] </w:t>
      </w:r>
      <w:r w:rsidRPr="006B05C1">
        <w:rPr>
          <w:rFonts w:asciiTheme="minorHAnsi" w:hAnsiTheme="minorHAnsi" w:cstheme="minorHAnsi"/>
          <w:u w:val="single"/>
        </w:rPr>
        <w:t>Prep skew</w:t>
      </w:r>
      <w:r w:rsidRPr="006B05C1">
        <w:rPr>
          <w:rFonts w:asciiTheme="minorHAnsi" w:hAnsiTheme="minorHAnsi" w:cstheme="minorHAnsi"/>
        </w:rPr>
        <w:t xml:space="preserve"> – We can’t predict every single negative framework before round but they know the aff coming into round which makes pre-tournament prep impossible. Especially true since there are millions of K’s and NC’s that could negate</w:t>
      </w:r>
      <w:r>
        <w:rPr>
          <w:rFonts w:asciiTheme="minorHAnsi" w:hAnsiTheme="minorHAnsi" w:cstheme="minorHAnsi"/>
        </w:rPr>
        <w:t xml:space="preserve"> – that</w:t>
      </w:r>
      <w:r w:rsidRPr="006B05C1">
        <w:rPr>
          <w:rFonts w:asciiTheme="minorHAnsi" w:hAnsiTheme="minorHAnsi" w:cstheme="minorHAnsi"/>
        </w:rPr>
        <w:t xml:space="preserve"> outweighs </w:t>
      </w:r>
      <w:r>
        <w:rPr>
          <w:rFonts w:asciiTheme="minorHAnsi" w:hAnsiTheme="minorHAnsi" w:cstheme="minorHAnsi"/>
        </w:rPr>
        <w:t xml:space="preserve">– </w:t>
      </w:r>
      <w:r w:rsidRPr="006B05C1">
        <w:rPr>
          <w:rFonts w:asciiTheme="minorHAnsi" w:hAnsiTheme="minorHAnsi" w:cstheme="minorHAnsi"/>
        </w:rPr>
        <w:t xml:space="preserve">A] </w:t>
      </w:r>
      <w:r w:rsidRPr="006B05C1">
        <w:rPr>
          <w:rFonts w:asciiTheme="minorHAnsi" w:hAnsiTheme="minorHAnsi" w:cstheme="minorHAnsi"/>
          <w:u w:val="single"/>
        </w:rPr>
        <w:t>Sequencing</w:t>
      </w:r>
      <w:r w:rsidRPr="006B05C1">
        <w:rPr>
          <w:rFonts w:asciiTheme="minorHAnsi" w:hAnsiTheme="minorHAnsi" w:cstheme="minorHAnsi"/>
        </w:rPr>
        <w:t xml:space="preserve"> – It’s a perquisite engaging in-round since you need prep to debate B] </w:t>
      </w:r>
      <w:r w:rsidRPr="006B05C1">
        <w:rPr>
          <w:rFonts w:asciiTheme="minorHAnsi" w:hAnsiTheme="minorHAnsi" w:cstheme="minorHAnsi"/>
          <w:u w:val="single"/>
        </w:rPr>
        <w:t>Engagement</w:t>
      </w:r>
      <w:r w:rsidRPr="006B05C1">
        <w:rPr>
          <w:rFonts w:asciiTheme="minorHAnsi" w:hAnsiTheme="minorHAnsi" w:cstheme="minorHAnsi"/>
        </w:rPr>
        <w:t xml:space="preserve"> – It ruins the quality and depth of discussions that make debate rounds educational.</w:t>
      </w:r>
    </w:p>
    <w:p w14:paraId="76445A48" w14:textId="4754C4F0" w:rsidR="00AC75F0" w:rsidRDefault="00AC75F0" w:rsidP="00AC75F0">
      <w:pPr>
        <w:pStyle w:val="Heading3"/>
      </w:pPr>
      <w:r>
        <w:t xml:space="preserve">1AC – </w:t>
      </w:r>
      <w:r w:rsidR="00E75FB8">
        <w:t>Paradigm</w:t>
      </w:r>
    </w:p>
    <w:p w14:paraId="677FF9C7" w14:textId="6531F64A" w:rsidR="00AC75F0" w:rsidRDefault="00AC75F0" w:rsidP="00AB20E0">
      <w:pPr>
        <w:pStyle w:val="Heading4"/>
        <w:rPr>
          <w:bCs/>
        </w:rPr>
      </w:pPr>
      <w:r>
        <w:rPr>
          <w:bCs/>
        </w:rPr>
        <w:t xml:space="preserve">1] Yes </w:t>
      </w:r>
      <w:r w:rsidRPr="00FB72FC">
        <w:rPr>
          <w:bCs/>
        </w:rPr>
        <w:t xml:space="preserve">1AR theory – anything else means </w:t>
      </w:r>
      <w:r w:rsidRPr="00FB72FC">
        <w:rPr>
          <w:bCs/>
          <w:u w:val="single"/>
        </w:rPr>
        <w:t>infinite abuse</w:t>
      </w:r>
      <w:r w:rsidRPr="00FB72FC">
        <w:rPr>
          <w:bCs/>
        </w:rPr>
        <w:t xml:space="preserve"> – drop the debater, competing interps, and the highest layer – </w:t>
      </w:r>
      <w:r>
        <w:rPr>
          <w:bCs/>
        </w:rPr>
        <w:t xml:space="preserve">the </w:t>
      </w:r>
      <w:r w:rsidRPr="00FB72FC">
        <w:rPr>
          <w:bCs/>
        </w:rPr>
        <w:t xml:space="preserve">1AR </w:t>
      </w:r>
      <w:r>
        <w:rPr>
          <w:bCs/>
        </w:rPr>
        <w:t>is</w:t>
      </w:r>
      <w:r w:rsidRPr="00FB72FC">
        <w:rPr>
          <w:bCs/>
        </w:rPr>
        <w:t xml:space="preserve"> </w:t>
      </w:r>
      <w:r w:rsidRPr="00FB72FC">
        <w:rPr>
          <w:bCs/>
          <w:u w:val="single"/>
        </w:rPr>
        <w:t>too short</w:t>
      </w:r>
      <w:r w:rsidRPr="00FB72FC">
        <w:rPr>
          <w:bCs/>
        </w:rPr>
        <w:t xml:space="preserve"> to make up for the time trade-off – no RVIs – 6 min 2NR means they can brute force me every time.</w:t>
      </w:r>
    </w:p>
    <w:sectPr w:rsidR="00AC75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A8021" w14:textId="77777777" w:rsidR="00C56966" w:rsidRDefault="00C56966" w:rsidP="00BB3288">
      <w:pPr>
        <w:spacing w:after="0" w:line="240" w:lineRule="auto"/>
      </w:pPr>
      <w:r>
        <w:separator/>
      </w:r>
    </w:p>
  </w:endnote>
  <w:endnote w:type="continuationSeparator" w:id="0">
    <w:p w14:paraId="34091F34" w14:textId="77777777" w:rsidR="00C56966" w:rsidRDefault="00C56966"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8627D" w14:textId="77777777" w:rsidR="00C56966" w:rsidRDefault="00C56966" w:rsidP="00BB3288">
      <w:pPr>
        <w:spacing w:after="0" w:line="240" w:lineRule="auto"/>
      </w:pPr>
      <w:r>
        <w:separator/>
      </w:r>
    </w:p>
  </w:footnote>
  <w:footnote w:type="continuationSeparator" w:id="0">
    <w:p w14:paraId="7AEC2B0D" w14:textId="77777777" w:rsidR="00C56966" w:rsidRDefault="00C56966" w:rsidP="00BB3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3"/>
  </w:num>
  <w:num w:numId="14">
    <w:abstractNumId w:val="14"/>
  </w:num>
  <w:num w:numId="15">
    <w:abstractNumId w:val="18"/>
  </w:num>
  <w:num w:numId="16">
    <w:abstractNumId w:val="26"/>
  </w:num>
  <w:num w:numId="17">
    <w:abstractNumId w:val="24"/>
  </w:num>
  <w:num w:numId="18">
    <w:abstractNumId w:val="11"/>
  </w:num>
  <w:num w:numId="19">
    <w:abstractNumId w:val="22"/>
  </w:num>
  <w:num w:numId="20">
    <w:abstractNumId w:val="19"/>
  </w:num>
  <w:num w:numId="21">
    <w:abstractNumId w:val="25"/>
  </w:num>
  <w:num w:numId="22">
    <w:abstractNumId w:val="20"/>
  </w:num>
  <w:num w:numId="23">
    <w:abstractNumId w:val="28"/>
  </w:num>
  <w:num w:numId="24">
    <w:abstractNumId w:val="16"/>
  </w:num>
  <w:num w:numId="25">
    <w:abstractNumId w:val="10"/>
  </w:num>
  <w:num w:numId="26">
    <w:abstractNumId w:val="23"/>
  </w:num>
  <w:num w:numId="27">
    <w:abstractNumId w:val="15"/>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45178444672"/>
    <w:docVar w:name="VerbatimVersion" w:val="5.1"/>
  </w:docVars>
  <w:rsids>
    <w:rsidRoot w:val="007139C4"/>
    <w:rsid w:val="00000892"/>
    <w:rsid w:val="000044A6"/>
    <w:rsid w:val="00007366"/>
    <w:rsid w:val="000139A3"/>
    <w:rsid w:val="00013EE6"/>
    <w:rsid w:val="00015973"/>
    <w:rsid w:val="00025032"/>
    <w:rsid w:val="0002615D"/>
    <w:rsid w:val="0003219C"/>
    <w:rsid w:val="00042AC4"/>
    <w:rsid w:val="0004321B"/>
    <w:rsid w:val="00043D8D"/>
    <w:rsid w:val="00045135"/>
    <w:rsid w:val="000462AA"/>
    <w:rsid w:val="00053358"/>
    <w:rsid w:val="00053BD4"/>
    <w:rsid w:val="00064B4D"/>
    <w:rsid w:val="0006680E"/>
    <w:rsid w:val="000676A7"/>
    <w:rsid w:val="0007003C"/>
    <w:rsid w:val="00090512"/>
    <w:rsid w:val="000908D0"/>
    <w:rsid w:val="000939AE"/>
    <w:rsid w:val="000A16DD"/>
    <w:rsid w:val="000A4B87"/>
    <w:rsid w:val="000A5C93"/>
    <w:rsid w:val="000A689A"/>
    <w:rsid w:val="000B71CC"/>
    <w:rsid w:val="000C0C99"/>
    <w:rsid w:val="000C2E55"/>
    <w:rsid w:val="000D7C80"/>
    <w:rsid w:val="000E19E0"/>
    <w:rsid w:val="000E2AAF"/>
    <w:rsid w:val="000E6BB0"/>
    <w:rsid w:val="000E7BE8"/>
    <w:rsid w:val="000F4B5E"/>
    <w:rsid w:val="000F55D9"/>
    <w:rsid w:val="00100553"/>
    <w:rsid w:val="00100833"/>
    <w:rsid w:val="00103846"/>
    <w:rsid w:val="00104529"/>
    <w:rsid w:val="00105942"/>
    <w:rsid w:val="00107396"/>
    <w:rsid w:val="00107F1A"/>
    <w:rsid w:val="001221F8"/>
    <w:rsid w:val="00124667"/>
    <w:rsid w:val="00131105"/>
    <w:rsid w:val="00131592"/>
    <w:rsid w:val="0013166A"/>
    <w:rsid w:val="00135093"/>
    <w:rsid w:val="001373E7"/>
    <w:rsid w:val="0014390C"/>
    <w:rsid w:val="00144A4C"/>
    <w:rsid w:val="00154B50"/>
    <w:rsid w:val="00165EE2"/>
    <w:rsid w:val="00166008"/>
    <w:rsid w:val="00167B0E"/>
    <w:rsid w:val="001705C0"/>
    <w:rsid w:val="00174B43"/>
    <w:rsid w:val="00175020"/>
    <w:rsid w:val="00176AB0"/>
    <w:rsid w:val="00177B7D"/>
    <w:rsid w:val="00180B8E"/>
    <w:rsid w:val="00181F25"/>
    <w:rsid w:val="0018322D"/>
    <w:rsid w:val="00184B54"/>
    <w:rsid w:val="00184F89"/>
    <w:rsid w:val="00185969"/>
    <w:rsid w:val="00185D5E"/>
    <w:rsid w:val="00187D5B"/>
    <w:rsid w:val="00191A67"/>
    <w:rsid w:val="00193235"/>
    <w:rsid w:val="001A0CCD"/>
    <w:rsid w:val="001A2007"/>
    <w:rsid w:val="001A218D"/>
    <w:rsid w:val="001A2845"/>
    <w:rsid w:val="001A32E7"/>
    <w:rsid w:val="001B0FA6"/>
    <w:rsid w:val="001B4B9D"/>
    <w:rsid w:val="001B5776"/>
    <w:rsid w:val="001C168B"/>
    <w:rsid w:val="001C33DB"/>
    <w:rsid w:val="001C6887"/>
    <w:rsid w:val="001D1C32"/>
    <w:rsid w:val="001D2696"/>
    <w:rsid w:val="001E05C2"/>
    <w:rsid w:val="001E2DDD"/>
    <w:rsid w:val="001E527A"/>
    <w:rsid w:val="001F2E5E"/>
    <w:rsid w:val="001F4E7B"/>
    <w:rsid w:val="001F573E"/>
    <w:rsid w:val="001F78CE"/>
    <w:rsid w:val="002014A4"/>
    <w:rsid w:val="00201E03"/>
    <w:rsid w:val="00202994"/>
    <w:rsid w:val="00203749"/>
    <w:rsid w:val="002122FE"/>
    <w:rsid w:val="00221592"/>
    <w:rsid w:val="00222529"/>
    <w:rsid w:val="00225EC6"/>
    <w:rsid w:val="002302B1"/>
    <w:rsid w:val="00234E2C"/>
    <w:rsid w:val="00237BB4"/>
    <w:rsid w:val="00237CDE"/>
    <w:rsid w:val="0024217B"/>
    <w:rsid w:val="002469F4"/>
    <w:rsid w:val="002503B6"/>
    <w:rsid w:val="00251FC7"/>
    <w:rsid w:val="0025579E"/>
    <w:rsid w:val="002578CF"/>
    <w:rsid w:val="00267086"/>
    <w:rsid w:val="00270BA8"/>
    <w:rsid w:val="00274B85"/>
    <w:rsid w:val="00276361"/>
    <w:rsid w:val="002855A7"/>
    <w:rsid w:val="0029261A"/>
    <w:rsid w:val="002957F7"/>
    <w:rsid w:val="00295DC0"/>
    <w:rsid w:val="002A19A2"/>
    <w:rsid w:val="002A30C2"/>
    <w:rsid w:val="002A6975"/>
    <w:rsid w:val="002B146A"/>
    <w:rsid w:val="002B5E17"/>
    <w:rsid w:val="002B776A"/>
    <w:rsid w:val="002C60FA"/>
    <w:rsid w:val="002D2D11"/>
    <w:rsid w:val="002D3F73"/>
    <w:rsid w:val="002E1FF7"/>
    <w:rsid w:val="002E23B0"/>
    <w:rsid w:val="002E52A3"/>
    <w:rsid w:val="002E6FB7"/>
    <w:rsid w:val="003010B1"/>
    <w:rsid w:val="00303E17"/>
    <w:rsid w:val="00315659"/>
    <w:rsid w:val="00315690"/>
    <w:rsid w:val="00316B75"/>
    <w:rsid w:val="00323B2C"/>
    <w:rsid w:val="0032445C"/>
    <w:rsid w:val="003248C1"/>
    <w:rsid w:val="00325646"/>
    <w:rsid w:val="003256E2"/>
    <w:rsid w:val="00327249"/>
    <w:rsid w:val="003278BF"/>
    <w:rsid w:val="00327CB4"/>
    <w:rsid w:val="00332712"/>
    <w:rsid w:val="00335687"/>
    <w:rsid w:val="00340E4F"/>
    <w:rsid w:val="0034204D"/>
    <w:rsid w:val="00345FF0"/>
    <w:rsid w:val="003460F2"/>
    <w:rsid w:val="003465FB"/>
    <w:rsid w:val="00346985"/>
    <w:rsid w:val="00352A4F"/>
    <w:rsid w:val="003558E5"/>
    <w:rsid w:val="00355966"/>
    <w:rsid w:val="00356AB5"/>
    <w:rsid w:val="003624C7"/>
    <w:rsid w:val="00363E99"/>
    <w:rsid w:val="003768E4"/>
    <w:rsid w:val="0038158C"/>
    <w:rsid w:val="00386B65"/>
    <w:rsid w:val="003902BA"/>
    <w:rsid w:val="00392467"/>
    <w:rsid w:val="0039503F"/>
    <w:rsid w:val="003968E8"/>
    <w:rsid w:val="003A09E2"/>
    <w:rsid w:val="003A1EA4"/>
    <w:rsid w:val="003A4611"/>
    <w:rsid w:val="003A4BB9"/>
    <w:rsid w:val="003B228A"/>
    <w:rsid w:val="003B745E"/>
    <w:rsid w:val="003C113F"/>
    <w:rsid w:val="003C3597"/>
    <w:rsid w:val="003D254F"/>
    <w:rsid w:val="003D3DC2"/>
    <w:rsid w:val="003D782B"/>
    <w:rsid w:val="003E2A1E"/>
    <w:rsid w:val="003E3722"/>
    <w:rsid w:val="003E4B9B"/>
    <w:rsid w:val="003F0203"/>
    <w:rsid w:val="003F2DC7"/>
    <w:rsid w:val="003F39E6"/>
    <w:rsid w:val="003F64CD"/>
    <w:rsid w:val="00403CBB"/>
    <w:rsid w:val="004043AA"/>
    <w:rsid w:val="00405512"/>
    <w:rsid w:val="00407037"/>
    <w:rsid w:val="004116FD"/>
    <w:rsid w:val="0041298C"/>
    <w:rsid w:val="00415D34"/>
    <w:rsid w:val="004173EC"/>
    <w:rsid w:val="00432BF1"/>
    <w:rsid w:val="004331C5"/>
    <w:rsid w:val="004347D8"/>
    <w:rsid w:val="00434EFC"/>
    <w:rsid w:val="00436A32"/>
    <w:rsid w:val="00451462"/>
    <w:rsid w:val="004564CB"/>
    <w:rsid w:val="004605D6"/>
    <w:rsid w:val="00464410"/>
    <w:rsid w:val="00464BAA"/>
    <w:rsid w:val="00465AC9"/>
    <w:rsid w:val="00467556"/>
    <w:rsid w:val="00467A91"/>
    <w:rsid w:val="004724A5"/>
    <w:rsid w:val="00487017"/>
    <w:rsid w:val="00487D56"/>
    <w:rsid w:val="0049235A"/>
    <w:rsid w:val="004935B5"/>
    <w:rsid w:val="00493FFA"/>
    <w:rsid w:val="004A2341"/>
    <w:rsid w:val="004B19BA"/>
    <w:rsid w:val="004C60E8"/>
    <w:rsid w:val="004C77EC"/>
    <w:rsid w:val="004D1B8F"/>
    <w:rsid w:val="004E3579"/>
    <w:rsid w:val="004E473E"/>
    <w:rsid w:val="004E695C"/>
    <w:rsid w:val="004E728B"/>
    <w:rsid w:val="004F39E0"/>
    <w:rsid w:val="004F4145"/>
    <w:rsid w:val="004F5380"/>
    <w:rsid w:val="004F7376"/>
    <w:rsid w:val="00504255"/>
    <w:rsid w:val="0051262F"/>
    <w:rsid w:val="00515D92"/>
    <w:rsid w:val="00524117"/>
    <w:rsid w:val="005241F9"/>
    <w:rsid w:val="00526C14"/>
    <w:rsid w:val="005274A8"/>
    <w:rsid w:val="005278F8"/>
    <w:rsid w:val="00531B42"/>
    <w:rsid w:val="00532E42"/>
    <w:rsid w:val="00537BD5"/>
    <w:rsid w:val="00541DF1"/>
    <w:rsid w:val="00542955"/>
    <w:rsid w:val="00552230"/>
    <w:rsid w:val="00560D82"/>
    <w:rsid w:val="005622DC"/>
    <w:rsid w:val="005648FE"/>
    <w:rsid w:val="00566446"/>
    <w:rsid w:val="005718B3"/>
    <w:rsid w:val="0057268A"/>
    <w:rsid w:val="005731CE"/>
    <w:rsid w:val="00574F49"/>
    <w:rsid w:val="0057532D"/>
    <w:rsid w:val="0058000B"/>
    <w:rsid w:val="005832DF"/>
    <w:rsid w:val="005843C7"/>
    <w:rsid w:val="00585549"/>
    <w:rsid w:val="005855E4"/>
    <w:rsid w:val="00586A4D"/>
    <w:rsid w:val="00586AAE"/>
    <w:rsid w:val="00587838"/>
    <w:rsid w:val="005924C6"/>
    <w:rsid w:val="00595F8E"/>
    <w:rsid w:val="0059772B"/>
    <w:rsid w:val="005A1C58"/>
    <w:rsid w:val="005A3610"/>
    <w:rsid w:val="005A3A12"/>
    <w:rsid w:val="005A3C73"/>
    <w:rsid w:val="005A67FB"/>
    <w:rsid w:val="005B5E03"/>
    <w:rsid w:val="005B5E60"/>
    <w:rsid w:val="005C130C"/>
    <w:rsid w:val="005C26EE"/>
    <w:rsid w:val="005D2912"/>
    <w:rsid w:val="005D3315"/>
    <w:rsid w:val="005E35D8"/>
    <w:rsid w:val="005E567E"/>
    <w:rsid w:val="005F0559"/>
    <w:rsid w:val="005F11A0"/>
    <w:rsid w:val="005F368F"/>
    <w:rsid w:val="005F6C14"/>
    <w:rsid w:val="005F76E1"/>
    <w:rsid w:val="0060262B"/>
    <w:rsid w:val="006061DB"/>
    <w:rsid w:val="006065BD"/>
    <w:rsid w:val="00611CB1"/>
    <w:rsid w:val="00612610"/>
    <w:rsid w:val="00612F87"/>
    <w:rsid w:val="006164AF"/>
    <w:rsid w:val="00616721"/>
    <w:rsid w:val="00621753"/>
    <w:rsid w:val="0063449F"/>
    <w:rsid w:val="0064022A"/>
    <w:rsid w:val="00645FA9"/>
    <w:rsid w:val="00647866"/>
    <w:rsid w:val="00656D99"/>
    <w:rsid w:val="00662842"/>
    <w:rsid w:val="00665003"/>
    <w:rsid w:val="00673853"/>
    <w:rsid w:val="006764EA"/>
    <w:rsid w:val="006812D7"/>
    <w:rsid w:val="00682407"/>
    <w:rsid w:val="006833AB"/>
    <w:rsid w:val="006904DC"/>
    <w:rsid w:val="006A0B21"/>
    <w:rsid w:val="006A2AD0"/>
    <w:rsid w:val="006B0455"/>
    <w:rsid w:val="006B05C1"/>
    <w:rsid w:val="006B1CBA"/>
    <w:rsid w:val="006B3866"/>
    <w:rsid w:val="006B7BBE"/>
    <w:rsid w:val="006C2375"/>
    <w:rsid w:val="006C368D"/>
    <w:rsid w:val="006C6B61"/>
    <w:rsid w:val="006C6FDF"/>
    <w:rsid w:val="006C7CE6"/>
    <w:rsid w:val="006D0861"/>
    <w:rsid w:val="006D410B"/>
    <w:rsid w:val="006D4ECC"/>
    <w:rsid w:val="006E547B"/>
    <w:rsid w:val="006E5B0E"/>
    <w:rsid w:val="006F2163"/>
    <w:rsid w:val="00702797"/>
    <w:rsid w:val="0070314F"/>
    <w:rsid w:val="00704871"/>
    <w:rsid w:val="007056CE"/>
    <w:rsid w:val="00707B7F"/>
    <w:rsid w:val="00711660"/>
    <w:rsid w:val="007139C4"/>
    <w:rsid w:val="00720601"/>
    <w:rsid w:val="00722258"/>
    <w:rsid w:val="00723433"/>
    <w:rsid w:val="007243E5"/>
    <w:rsid w:val="00725D08"/>
    <w:rsid w:val="007269BA"/>
    <w:rsid w:val="00735B92"/>
    <w:rsid w:val="00735FC6"/>
    <w:rsid w:val="00736831"/>
    <w:rsid w:val="00745CA8"/>
    <w:rsid w:val="00755531"/>
    <w:rsid w:val="007617A8"/>
    <w:rsid w:val="00766EA0"/>
    <w:rsid w:val="0076709B"/>
    <w:rsid w:val="00773857"/>
    <w:rsid w:val="00780637"/>
    <w:rsid w:val="007936CE"/>
    <w:rsid w:val="00796490"/>
    <w:rsid w:val="007A0ACE"/>
    <w:rsid w:val="007A2226"/>
    <w:rsid w:val="007A4B96"/>
    <w:rsid w:val="007A5FE7"/>
    <w:rsid w:val="007A7EFB"/>
    <w:rsid w:val="007B02FC"/>
    <w:rsid w:val="007B1094"/>
    <w:rsid w:val="007B4F04"/>
    <w:rsid w:val="007C20B6"/>
    <w:rsid w:val="007C22ED"/>
    <w:rsid w:val="007C3030"/>
    <w:rsid w:val="007C4864"/>
    <w:rsid w:val="007C5074"/>
    <w:rsid w:val="007C659B"/>
    <w:rsid w:val="007C7CD1"/>
    <w:rsid w:val="007D23E2"/>
    <w:rsid w:val="007D2A5D"/>
    <w:rsid w:val="007D584D"/>
    <w:rsid w:val="007E1E78"/>
    <w:rsid w:val="007E38D5"/>
    <w:rsid w:val="007F0D73"/>
    <w:rsid w:val="007F5B66"/>
    <w:rsid w:val="007F65DF"/>
    <w:rsid w:val="007F746F"/>
    <w:rsid w:val="00800463"/>
    <w:rsid w:val="00801172"/>
    <w:rsid w:val="0080250D"/>
    <w:rsid w:val="00807F74"/>
    <w:rsid w:val="00817D82"/>
    <w:rsid w:val="00821B92"/>
    <w:rsid w:val="00823A1C"/>
    <w:rsid w:val="00830DAC"/>
    <w:rsid w:val="008407F4"/>
    <w:rsid w:val="00842F17"/>
    <w:rsid w:val="00845B9D"/>
    <w:rsid w:val="008472FF"/>
    <w:rsid w:val="0085013E"/>
    <w:rsid w:val="00851FAA"/>
    <w:rsid w:val="00853291"/>
    <w:rsid w:val="008555D3"/>
    <w:rsid w:val="00860984"/>
    <w:rsid w:val="00860E01"/>
    <w:rsid w:val="00862329"/>
    <w:rsid w:val="0086484D"/>
    <w:rsid w:val="0086751A"/>
    <w:rsid w:val="00867C73"/>
    <w:rsid w:val="00871BED"/>
    <w:rsid w:val="00872977"/>
    <w:rsid w:val="00874B2E"/>
    <w:rsid w:val="008757CC"/>
    <w:rsid w:val="00875B10"/>
    <w:rsid w:val="008775FF"/>
    <w:rsid w:val="00892E08"/>
    <w:rsid w:val="008957BC"/>
    <w:rsid w:val="008975E5"/>
    <w:rsid w:val="008A1122"/>
    <w:rsid w:val="008A4A8D"/>
    <w:rsid w:val="008A51C0"/>
    <w:rsid w:val="008B0498"/>
    <w:rsid w:val="008B20BB"/>
    <w:rsid w:val="008B2E2F"/>
    <w:rsid w:val="008B3ECB"/>
    <w:rsid w:val="008B4E85"/>
    <w:rsid w:val="008C03AE"/>
    <w:rsid w:val="008C1AA3"/>
    <w:rsid w:val="008C1B2E"/>
    <w:rsid w:val="008C1C2B"/>
    <w:rsid w:val="008C487B"/>
    <w:rsid w:val="008D3081"/>
    <w:rsid w:val="008D43A8"/>
    <w:rsid w:val="008D67D6"/>
    <w:rsid w:val="008E17C9"/>
    <w:rsid w:val="008F100F"/>
    <w:rsid w:val="00904103"/>
    <w:rsid w:val="00904380"/>
    <w:rsid w:val="00904983"/>
    <w:rsid w:val="009077EA"/>
    <w:rsid w:val="00911B99"/>
    <w:rsid w:val="00912920"/>
    <w:rsid w:val="00913004"/>
    <w:rsid w:val="009136FE"/>
    <w:rsid w:val="00915E89"/>
    <w:rsid w:val="00916273"/>
    <w:rsid w:val="0091627E"/>
    <w:rsid w:val="00927967"/>
    <w:rsid w:val="00927BC4"/>
    <w:rsid w:val="00933B02"/>
    <w:rsid w:val="00935DFF"/>
    <w:rsid w:val="00944D20"/>
    <w:rsid w:val="00945216"/>
    <w:rsid w:val="00945E21"/>
    <w:rsid w:val="00946AB3"/>
    <w:rsid w:val="00950B1F"/>
    <w:rsid w:val="00950B9F"/>
    <w:rsid w:val="0095528B"/>
    <w:rsid w:val="00960435"/>
    <w:rsid w:val="00960EAE"/>
    <w:rsid w:val="0096225D"/>
    <w:rsid w:val="00964C16"/>
    <w:rsid w:val="009652ED"/>
    <w:rsid w:val="0097032B"/>
    <w:rsid w:val="009718F7"/>
    <w:rsid w:val="009749AD"/>
    <w:rsid w:val="009811C5"/>
    <w:rsid w:val="00982235"/>
    <w:rsid w:val="00984BCE"/>
    <w:rsid w:val="00991A1D"/>
    <w:rsid w:val="00992418"/>
    <w:rsid w:val="009958D0"/>
    <w:rsid w:val="0099737A"/>
    <w:rsid w:val="009A16CB"/>
    <w:rsid w:val="009A4E0D"/>
    <w:rsid w:val="009A7C99"/>
    <w:rsid w:val="009B044A"/>
    <w:rsid w:val="009B224D"/>
    <w:rsid w:val="009B2F68"/>
    <w:rsid w:val="009B40F8"/>
    <w:rsid w:val="009C1761"/>
    <w:rsid w:val="009C745A"/>
    <w:rsid w:val="009C79B7"/>
    <w:rsid w:val="009D1384"/>
    <w:rsid w:val="009D2EAD"/>
    <w:rsid w:val="009D327C"/>
    <w:rsid w:val="009D54B2"/>
    <w:rsid w:val="009D7CF2"/>
    <w:rsid w:val="009E1922"/>
    <w:rsid w:val="009E21A0"/>
    <w:rsid w:val="009E3EBA"/>
    <w:rsid w:val="009E7ABB"/>
    <w:rsid w:val="009F5A3E"/>
    <w:rsid w:val="009F7A7F"/>
    <w:rsid w:val="009F7ED2"/>
    <w:rsid w:val="00A014CF"/>
    <w:rsid w:val="00A03C26"/>
    <w:rsid w:val="00A077B3"/>
    <w:rsid w:val="00A07EBE"/>
    <w:rsid w:val="00A100B4"/>
    <w:rsid w:val="00A10F5B"/>
    <w:rsid w:val="00A15430"/>
    <w:rsid w:val="00A21815"/>
    <w:rsid w:val="00A22151"/>
    <w:rsid w:val="00A23216"/>
    <w:rsid w:val="00A25290"/>
    <w:rsid w:val="00A262D8"/>
    <w:rsid w:val="00A3728B"/>
    <w:rsid w:val="00A439F7"/>
    <w:rsid w:val="00A47B69"/>
    <w:rsid w:val="00A5360C"/>
    <w:rsid w:val="00A5742B"/>
    <w:rsid w:val="00A60BDF"/>
    <w:rsid w:val="00A65C7C"/>
    <w:rsid w:val="00A6673B"/>
    <w:rsid w:val="00A66DE9"/>
    <w:rsid w:val="00A70D29"/>
    <w:rsid w:val="00A72417"/>
    <w:rsid w:val="00A7562C"/>
    <w:rsid w:val="00A85646"/>
    <w:rsid w:val="00A926D4"/>
    <w:rsid w:val="00A93661"/>
    <w:rsid w:val="00A95652"/>
    <w:rsid w:val="00A9663B"/>
    <w:rsid w:val="00A97C5C"/>
    <w:rsid w:val="00AA349A"/>
    <w:rsid w:val="00AB20E0"/>
    <w:rsid w:val="00AB3BC5"/>
    <w:rsid w:val="00AB4079"/>
    <w:rsid w:val="00AB5B13"/>
    <w:rsid w:val="00AB5D49"/>
    <w:rsid w:val="00AC015B"/>
    <w:rsid w:val="00AC0AB8"/>
    <w:rsid w:val="00AC4136"/>
    <w:rsid w:val="00AC75F0"/>
    <w:rsid w:val="00AD028F"/>
    <w:rsid w:val="00AD053B"/>
    <w:rsid w:val="00AD3079"/>
    <w:rsid w:val="00AD53B0"/>
    <w:rsid w:val="00AD722A"/>
    <w:rsid w:val="00AD77A7"/>
    <w:rsid w:val="00AE32AB"/>
    <w:rsid w:val="00AE3527"/>
    <w:rsid w:val="00AE4FDE"/>
    <w:rsid w:val="00B00914"/>
    <w:rsid w:val="00B05D4C"/>
    <w:rsid w:val="00B0703C"/>
    <w:rsid w:val="00B13317"/>
    <w:rsid w:val="00B13408"/>
    <w:rsid w:val="00B16104"/>
    <w:rsid w:val="00B20302"/>
    <w:rsid w:val="00B24BFA"/>
    <w:rsid w:val="00B309D8"/>
    <w:rsid w:val="00B33BD8"/>
    <w:rsid w:val="00B33C6D"/>
    <w:rsid w:val="00B3507D"/>
    <w:rsid w:val="00B37266"/>
    <w:rsid w:val="00B4470F"/>
    <w:rsid w:val="00B4480E"/>
    <w:rsid w:val="00B4508F"/>
    <w:rsid w:val="00B46557"/>
    <w:rsid w:val="00B55AD5"/>
    <w:rsid w:val="00B574E0"/>
    <w:rsid w:val="00B57757"/>
    <w:rsid w:val="00B57A9F"/>
    <w:rsid w:val="00B608EB"/>
    <w:rsid w:val="00B6239E"/>
    <w:rsid w:val="00B67F4C"/>
    <w:rsid w:val="00B71BC9"/>
    <w:rsid w:val="00B8057C"/>
    <w:rsid w:val="00B80888"/>
    <w:rsid w:val="00B824B6"/>
    <w:rsid w:val="00B87E52"/>
    <w:rsid w:val="00B90540"/>
    <w:rsid w:val="00B9329B"/>
    <w:rsid w:val="00B93C9F"/>
    <w:rsid w:val="00B95A12"/>
    <w:rsid w:val="00BA03DC"/>
    <w:rsid w:val="00BA3C69"/>
    <w:rsid w:val="00BA3DC3"/>
    <w:rsid w:val="00BA535D"/>
    <w:rsid w:val="00BA5E94"/>
    <w:rsid w:val="00BA749C"/>
    <w:rsid w:val="00BA7652"/>
    <w:rsid w:val="00BB3288"/>
    <w:rsid w:val="00BC0ECF"/>
    <w:rsid w:val="00BC2050"/>
    <w:rsid w:val="00BD6238"/>
    <w:rsid w:val="00BD6EF7"/>
    <w:rsid w:val="00BE5EC7"/>
    <w:rsid w:val="00BF1562"/>
    <w:rsid w:val="00BF4AD2"/>
    <w:rsid w:val="00BF5434"/>
    <w:rsid w:val="00BF593B"/>
    <w:rsid w:val="00BF6837"/>
    <w:rsid w:val="00BF773A"/>
    <w:rsid w:val="00BF7E81"/>
    <w:rsid w:val="00C05B6C"/>
    <w:rsid w:val="00C10CEE"/>
    <w:rsid w:val="00C13773"/>
    <w:rsid w:val="00C17CC8"/>
    <w:rsid w:val="00C30A99"/>
    <w:rsid w:val="00C41C82"/>
    <w:rsid w:val="00C41EA4"/>
    <w:rsid w:val="00C440EF"/>
    <w:rsid w:val="00C458F0"/>
    <w:rsid w:val="00C522B4"/>
    <w:rsid w:val="00C56966"/>
    <w:rsid w:val="00C6270F"/>
    <w:rsid w:val="00C6271D"/>
    <w:rsid w:val="00C64376"/>
    <w:rsid w:val="00C672F2"/>
    <w:rsid w:val="00C715FF"/>
    <w:rsid w:val="00C72BD9"/>
    <w:rsid w:val="00C72DC5"/>
    <w:rsid w:val="00C77BF6"/>
    <w:rsid w:val="00C83417"/>
    <w:rsid w:val="00C86ACA"/>
    <w:rsid w:val="00C90CCE"/>
    <w:rsid w:val="00C92B83"/>
    <w:rsid w:val="00C937CC"/>
    <w:rsid w:val="00C9604F"/>
    <w:rsid w:val="00CA19AA"/>
    <w:rsid w:val="00CA3DAA"/>
    <w:rsid w:val="00CA406D"/>
    <w:rsid w:val="00CA675B"/>
    <w:rsid w:val="00CC1F3B"/>
    <w:rsid w:val="00CC2D4A"/>
    <w:rsid w:val="00CC3848"/>
    <w:rsid w:val="00CC5298"/>
    <w:rsid w:val="00CC6D13"/>
    <w:rsid w:val="00CD0D62"/>
    <w:rsid w:val="00CD2330"/>
    <w:rsid w:val="00CD736E"/>
    <w:rsid w:val="00CD798D"/>
    <w:rsid w:val="00CE161E"/>
    <w:rsid w:val="00CE2682"/>
    <w:rsid w:val="00CE49F7"/>
    <w:rsid w:val="00CF1286"/>
    <w:rsid w:val="00CF4053"/>
    <w:rsid w:val="00CF59A8"/>
    <w:rsid w:val="00CF5D63"/>
    <w:rsid w:val="00CF6155"/>
    <w:rsid w:val="00D0317A"/>
    <w:rsid w:val="00D0543B"/>
    <w:rsid w:val="00D063F8"/>
    <w:rsid w:val="00D10C11"/>
    <w:rsid w:val="00D15230"/>
    <w:rsid w:val="00D157DD"/>
    <w:rsid w:val="00D20B07"/>
    <w:rsid w:val="00D21514"/>
    <w:rsid w:val="00D230A3"/>
    <w:rsid w:val="00D23E52"/>
    <w:rsid w:val="00D30773"/>
    <w:rsid w:val="00D325A9"/>
    <w:rsid w:val="00D3527D"/>
    <w:rsid w:val="00D36A8A"/>
    <w:rsid w:val="00D417E6"/>
    <w:rsid w:val="00D44738"/>
    <w:rsid w:val="00D458DD"/>
    <w:rsid w:val="00D50504"/>
    <w:rsid w:val="00D50B13"/>
    <w:rsid w:val="00D61409"/>
    <w:rsid w:val="00D64CE2"/>
    <w:rsid w:val="00D6691E"/>
    <w:rsid w:val="00D71170"/>
    <w:rsid w:val="00D770FF"/>
    <w:rsid w:val="00D83680"/>
    <w:rsid w:val="00D84727"/>
    <w:rsid w:val="00D85F55"/>
    <w:rsid w:val="00D85F83"/>
    <w:rsid w:val="00D8769D"/>
    <w:rsid w:val="00D9196C"/>
    <w:rsid w:val="00D941AD"/>
    <w:rsid w:val="00D95D81"/>
    <w:rsid w:val="00D96DCA"/>
    <w:rsid w:val="00D97CB7"/>
    <w:rsid w:val="00DA0543"/>
    <w:rsid w:val="00DA1C92"/>
    <w:rsid w:val="00DA25D4"/>
    <w:rsid w:val="00DA6538"/>
    <w:rsid w:val="00DA6E51"/>
    <w:rsid w:val="00DB38F6"/>
    <w:rsid w:val="00DB60B1"/>
    <w:rsid w:val="00DC10C9"/>
    <w:rsid w:val="00DC13B4"/>
    <w:rsid w:val="00DC1D98"/>
    <w:rsid w:val="00DC4351"/>
    <w:rsid w:val="00DC6577"/>
    <w:rsid w:val="00DC6958"/>
    <w:rsid w:val="00DC73F2"/>
    <w:rsid w:val="00DD1BA5"/>
    <w:rsid w:val="00DD3D41"/>
    <w:rsid w:val="00DE0CD1"/>
    <w:rsid w:val="00DE19E6"/>
    <w:rsid w:val="00DE2A70"/>
    <w:rsid w:val="00DE5AFF"/>
    <w:rsid w:val="00DE79F2"/>
    <w:rsid w:val="00DF0FC6"/>
    <w:rsid w:val="00E01822"/>
    <w:rsid w:val="00E07A92"/>
    <w:rsid w:val="00E12B8A"/>
    <w:rsid w:val="00E15E75"/>
    <w:rsid w:val="00E20BDF"/>
    <w:rsid w:val="00E21D69"/>
    <w:rsid w:val="00E239E7"/>
    <w:rsid w:val="00E32282"/>
    <w:rsid w:val="00E33E0C"/>
    <w:rsid w:val="00E43D71"/>
    <w:rsid w:val="00E51B3A"/>
    <w:rsid w:val="00E525CC"/>
    <w:rsid w:val="00E5262C"/>
    <w:rsid w:val="00E52FEC"/>
    <w:rsid w:val="00E53244"/>
    <w:rsid w:val="00E5407E"/>
    <w:rsid w:val="00E57352"/>
    <w:rsid w:val="00E6622E"/>
    <w:rsid w:val="00E67196"/>
    <w:rsid w:val="00E71A2C"/>
    <w:rsid w:val="00E75FB8"/>
    <w:rsid w:val="00E76297"/>
    <w:rsid w:val="00E76619"/>
    <w:rsid w:val="00E7701A"/>
    <w:rsid w:val="00E84273"/>
    <w:rsid w:val="00E84A4D"/>
    <w:rsid w:val="00E960FA"/>
    <w:rsid w:val="00E97410"/>
    <w:rsid w:val="00E97527"/>
    <w:rsid w:val="00EA0E1F"/>
    <w:rsid w:val="00EA3B43"/>
    <w:rsid w:val="00EA4C48"/>
    <w:rsid w:val="00EA4F89"/>
    <w:rsid w:val="00EB0B47"/>
    <w:rsid w:val="00EB0F9F"/>
    <w:rsid w:val="00EB32CE"/>
    <w:rsid w:val="00EB3A2A"/>
    <w:rsid w:val="00EC0B6F"/>
    <w:rsid w:val="00EC2459"/>
    <w:rsid w:val="00EC3B9D"/>
    <w:rsid w:val="00EC7DC4"/>
    <w:rsid w:val="00ED0F6D"/>
    <w:rsid w:val="00ED30CF"/>
    <w:rsid w:val="00EE0892"/>
    <w:rsid w:val="00EE21DF"/>
    <w:rsid w:val="00EE5EAB"/>
    <w:rsid w:val="00EE7A83"/>
    <w:rsid w:val="00EF0214"/>
    <w:rsid w:val="00EF0A59"/>
    <w:rsid w:val="00EF55A3"/>
    <w:rsid w:val="00EF67B3"/>
    <w:rsid w:val="00F07475"/>
    <w:rsid w:val="00F11C88"/>
    <w:rsid w:val="00F123F3"/>
    <w:rsid w:val="00F12FEF"/>
    <w:rsid w:val="00F1445C"/>
    <w:rsid w:val="00F1768D"/>
    <w:rsid w:val="00F176EF"/>
    <w:rsid w:val="00F24637"/>
    <w:rsid w:val="00F2592A"/>
    <w:rsid w:val="00F25E33"/>
    <w:rsid w:val="00F27D76"/>
    <w:rsid w:val="00F3059D"/>
    <w:rsid w:val="00F3688A"/>
    <w:rsid w:val="00F4059B"/>
    <w:rsid w:val="00F41BEE"/>
    <w:rsid w:val="00F45E10"/>
    <w:rsid w:val="00F514D1"/>
    <w:rsid w:val="00F522A5"/>
    <w:rsid w:val="00F52436"/>
    <w:rsid w:val="00F56EA8"/>
    <w:rsid w:val="00F5759B"/>
    <w:rsid w:val="00F57E0C"/>
    <w:rsid w:val="00F60EC5"/>
    <w:rsid w:val="00F61840"/>
    <w:rsid w:val="00F6364A"/>
    <w:rsid w:val="00F65A16"/>
    <w:rsid w:val="00F671DE"/>
    <w:rsid w:val="00F7114A"/>
    <w:rsid w:val="00F802BE"/>
    <w:rsid w:val="00F812FD"/>
    <w:rsid w:val="00F84B22"/>
    <w:rsid w:val="00F85599"/>
    <w:rsid w:val="00F9113A"/>
    <w:rsid w:val="00F97704"/>
    <w:rsid w:val="00FA0CEC"/>
    <w:rsid w:val="00FA2A5D"/>
    <w:rsid w:val="00FA3266"/>
    <w:rsid w:val="00FA5713"/>
    <w:rsid w:val="00FA57A6"/>
    <w:rsid w:val="00FB1C28"/>
    <w:rsid w:val="00FB3188"/>
    <w:rsid w:val="00FB486F"/>
    <w:rsid w:val="00FB5543"/>
    <w:rsid w:val="00FB7016"/>
    <w:rsid w:val="00FC0D33"/>
    <w:rsid w:val="00FC135C"/>
    <w:rsid w:val="00FC42FA"/>
    <w:rsid w:val="00FD33B5"/>
    <w:rsid w:val="00FE2546"/>
    <w:rsid w:val="00FE25C5"/>
    <w:rsid w:val="00FE2783"/>
    <w:rsid w:val="00FE331A"/>
    <w:rsid w:val="00FE3B2C"/>
    <w:rsid w:val="00FF3044"/>
    <w:rsid w:val="00FF39B0"/>
    <w:rsid w:val="00FF411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250D"/>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8025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025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025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8025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25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50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80250D"/>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80250D"/>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80250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0250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025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80250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80250D"/>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80250D"/>
    <w:rPr>
      <w:color w:val="auto"/>
      <w:u w:val="none"/>
    </w:rPr>
  </w:style>
  <w:style w:type="character" w:styleId="FollowedHyperlink">
    <w:name w:val="FollowedHyperlink"/>
    <w:basedOn w:val="DefaultParagraphFont"/>
    <w:uiPriority w:val="99"/>
    <w:semiHidden/>
    <w:unhideWhenUsed/>
    <w:rsid w:val="0080250D"/>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t.org/publications/article.asp?id=160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6691</TotalTime>
  <Pages>1</Pages>
  <Words>9883</Words>
  <Characters>56337</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577</cp:revision>
  <dcterms:created xsi:type="dcterms:W3CDTF">2021-08-12T14:59:00Z</dcterms:created>
  <dcterms:modified xsi:type="dcterms:W3CDTF">2021-09-04T20:58:00Z</dcterms:modified>
</cp:coreProperties>
</file>