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06EDF" w14:textId="13EDE137" w:rsidR="00F046CC" w:rsidRDefault="00F046CC" w:rsidP="00F046CC">
      <w:pPr>
        <w:pStyle w:val="Heading2"/>
      </w:pPr>
      <w:r>
        <w:t>1</w:t>
      </w:r>
    </w:p>
    <w:p w14:paraId="35486BDD" w14:textId="77777777" w:rsidR="00F046CC" w:rsidRDefault="00F046CC" w:rsidP="00F046CC">
      <w:pPr>
        <w:pStyle w:val="Heading4"/>
        <w:rPr>
          <w:szCs w:val="26"/>
        </w:rPr>
      </w:pPr>
      <w:r>
        <w:t xml:space="preserve">Interpretation – the </w:t>
      </w:r>
      <w:proofErr w:type="spellStart"/>
      <w:r>
        <w:t>aff</w:t>
      </w:r>
      <w:proofErr w:type="spellEnd"/>
      <w:r>
        <w:t xml:space="preserve"> may not defend that a just government ought to recognize the right to strike for a subset of workers </w:t>
      </w:r>
    </w:p>
    <w:p w14:paraId="365EC01F" w14:textId="77777777" w:rsidR="00F046CC" w:rsidRDefault="00F046CC" w:rsidP="00F046CC">
      <w:pPr>
        <w:pStyle w:val="Heading4"/>
      </w:pPr>
      <w:r>
        <w:t>1. Workers is a generic bare plural</w:t>
      </w:r>
    </w:p>
    <w:p w14:paraId="6BFD3FFF" w14:textId="77777777" w:rsidR="00F046CC" w:rsidRDefault="00F046CC" w:rsidP="00F046CC">
      <w:pPr>
        <w:rPr>
          <w:rStyle w:val="Hyperlink"/>
          <w:sz w:val="16"/>
        </w:rPr>
      </w:pPr>
      <w:proofErr w:type="spellStart"/>
      <w:r>
        <w:rPr>
          <w:rStyle w:val="Style13ptBold"/>
        </w:rPr>
        <w:t>Nebel</w:t>
      </w:r>
      <w:proofErr w:type="spellEnd"/>
      <w:r>
        <w:rPr>
          <w:rStyle w:val="Style13ptBold"/>
        </w:rPr>
        <w:t xml:space="preserve"> 20</w:t>
      </w:r>
      <w:r>
        <w:rPr>
          <w:sz w:val="16"/>
        </w:rPr>
        <w:t xml:space="preserve"> [Jake </w:t>
      </w:r>
      <w:proofErr w:type="spellStart"/>
      <w:r>
        <w:rPr>
          <w:sz w:val="16"/>
        </w:rPr>
        <w:t>Nebel</w:t>
      </w:r>
      <w:proofErr w:type="spellEnd"/>
      <w:r>
        <w:rPr>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Pr>
          <w:sz w:val="16"/>
        </w:rPr>
        <w:t>url</w:t>
      </w:r>
      <w:proofErr w:type="spellEnd"/>
      <w:r>
        <w:rPr>
          <w:sz w:val="16"/>
        </w:rPr>
        <w:t xml:space="preserve"> AG</w:t>
      </w:r>
    </w:p>
    <w:p w14:paraId="6D8D1890" w14:textId="77777777" w:rsidR="00F046CC" w:rsidRDefault="00F046CC" w:rsidP="00F046CC">
      <w:pPr>
        <w:rPr>
          <w:szCs w:val="16"/>
        </w:rPr>
      </w:pPr>
      <w:r>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58F44120" w14:textId="77777777" w:rsidR="00F046CC" w:rsidRDefault="00F046CC" w:rsidP="00F046CC">
      <w:pPr>
        <w:rPr>
          <w:sz w:val="14"/>
        </w:rPr>
      </w:pPr>
      <w:r>
        <w:rPr>
          <w:sz w:val="16"/>
        </w:rPr>
        <w:t xml:space="preserve">The most </w:t>
      </w:r>
      <w:r>
        <w:rPr>
          <w:sz w:val="14"/>
        </w:rPr>
        <w:t xml:space="preserve">common way of expressing a generic in English is through a </w:t>
      </w:r>
      <w:r>
        <w:rPr>
          <w:i/>
          <w:iCs/>
          <w:sz w:val="14"/>
        </w:rPr>
        <w:t>bare plural</w:t>
      </w:r>
      <w:r>
        <w:rPr>
          <w:sz w:val="14"/>
        </w:rPr>
        <w:t xml:space="preserve">. </w:t>
      </w:r>
      <w:r>
        <w:rPr>
          <w:rStyle w:val="StyleUnderline"/>
          <w:highlight w:val="green"/>
        </w:rPr>
        <w:t>A bare plural is a</w:t>
      </w:r>
      <w:r>
        <w:rPr>
          <w:rStyle w:val="StyleUnderline"/>
        </w:rPr>
        <w:t xml:space="preserve"> plural </w:t>
      </w:r>
      <w:r>
        <w:rPr>
          <w:rStyle w:val="StyleUnderline"/>
          <w:highlight w:val="green"/>
        </w:rPr>
        <w:t>noun phrase</w:t>
      </w:r>
      <w:r>
        <w:rPr>
          <w:rStyle w:val="StyleUnderline"/>
        </w:rPr>
        <w:t xml:space="preserve">, like “dogs” and “cats,” </w:t>
      </w:r>
      <w:r>
        <w:rPr>
          <w:rStyle w:val="StyleUnderline"/>
          <w:highlight w:val="green"/>
        </w:rPr>
        <w:t>that lacks a</w:t>
      </w:r>
      <w:r>
        <w:rPr>
          <w:rStyle w:val="StyleUnderline"/>
        </w:rPr>
        <w:t xml:space="preserve">n overt </w:t>
      </w:r>
      <w:r>
        <w:rPr>
          <w:rStyle w:val="StyleUnderline"/>
          <w:highlight w:val="green"/>
        </w:rPr>
        <w:t>determiner</w:t>
      </w:r>
      <w:r>
        <w:rPr>
          <w:sz w:val="14"/>
        </w:rPr>
        <w:t xml:space="preserve">. (A determiner is </w:t>
      </w:r>
      <w:r>
        <w:rPr>
          <w:rStyle w:val="StyleUnderline"/>
          <w:highlight w:val="green"/>
        </w:rPr>
        <w:t>a word that tells us which or how many</w:t>
      </w:r>
      <w:r>
        <w:rPr>
          <w:sz w:val="14"/>
        </w:rPr>
        <w:t xml:space="preserve">: determiners include quantifier words like “all,” “some,” and “most,” demonstratives like “this” and “those,” posses- </w:t>
      </w:r>
      <w:proofErr w:type="spellStart"/>
      <w:r>
        <w:rPr>
          <w:sz w:val="14"/>
        </w:rPr>
        <w:t>sives</w:t>
      </w:r>
      <w:proofErr w:type="spellEnd"/>
      <w:r>
        <w:rPr>
          <w:sz w:val="14"/>
        </w:rPr>
        <w:t xml:space="preserve"> like “mine” and “its,” and so on.) LD resolutions often contain bare plurals, and </w:t>
      </w:r>
      <w:r>
        <w:rPr>
          <w:rStyle w:val="StyleUnderline"/>
          <w:highlight w:val="green"/>
        </w:rPr>
        <w:t xml:space="preserve">that is the most common clue to </w:t>
      </w:r>
      <w:r>
        <w:rPr>
          <w:rStyle w:val="StyleUnderline"/>
        </w:rPr>
        <w:t xml:space="preserve">their </w:t>
      </w:r>
      <w:r>
        <w:rPr>
          <w:rStyle w:val="StyleUnderline"/>
          <w:highlight w:val="green"/>
        </w:rPr>
        <w:t>genericity</w:t>
      </w:r>
      <w:r>
        <w:rPr>
          <w:sz w:val="14"/>
        </w:rPr>
        <w:t xml:space="preserve">. </w:t>
      </w:r>
    </w:p>
    <w:p w14:paraId="2D73495C" w14:textId="77777777" w:rsidR="00F046CC" w:rsidRDefault="00F046CC" w:rsidP="00F046CC">
      <w:pPr>
        <w:rPr>
          <w:sz w:val="14"/>
        </w:rPr>
      </w:pPr>
      <w:r>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3AD21501" w14:textId="77777777" w:rsidR="00F046CC" w:rsidRDefault="00F046CC" w:rsidP="00F046CC">
      <w:pPr>
        <w:rPr>
          <w:sz w:val="16"/>
          <w:szCs w:val="16"/>
        </w:rPr>
      </w:pPr>
      <w:r>
        <w:rPr>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287CA540" w14:textId="77777777" w:rsidR="00F046CC" w:rsidRDefault="00F046CC" w:rsidP="00F046CC">
      <w:pPr>
        <w:rPr>
          <w:sz w:val="16"/>
          <w:szCs w:val="16"/>
        </w:rPr>
      </w:pPr>
      <w:r>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50DC5294" w14:textId="77777777" w:rsidR="00F046CC" w:rsidRDefault="00F046CC" w:rsidP="00F046CC">
      <w:pPr>
        <w:rPr>
          <w:sz w:val="16"/>
        </w:rPr>
      </w:pPr>
      <w:r>
        <w:rPr>
          <w:sz w:val="16"/>
        </w:rPr>
        <w:t xml:space="preserve">Now, my own view is that, if we understand the difference between existential and generic statements, and if we approach the question impartially, without any invest- </w:t>
      </w:r>
      <w:proofErr w:type="spellStart"/>
      <w:r>
        <w:rPr>
          <w:sz w:val="16"/>
        </w:rPr>
        <w:t>ment</w:t>
      </w:r>
      <w:proofErr w:type="spellEnd"/>
      <w:r>
        <w:rPr>
          <w:sz w:val="16"/>
        </w:rPr>
        <w:t xml:space="preserve"> in one side of the debate, we can almost always just tell which reading is correct just by thinking about it. </w:t>
      </w:r>
      <w:r>
        <w:rPr>
          <w:rStyle w:val="StyleUnderline"/>
        </w:rPr>
        <w:t xml:space="preserve">It is clear that “In a democracy, voting ought to be </w:t>
      </w:r>
      <w:proofErr w:type="spellStart"/>
      <w:r>
        <w:rPr>
          <w:rStyle w:val="StyleUnderline"/>
        </w:rPr>
        <w:t>compul</w:t>
      </w:r>
      <w:proofErr w:type="spellEnd"/>
      <w:r>
        <w:rPr>
          <w:rStyle w:val="StyleUnderline"/>
        </w:rPr>
        <w:t xml:space="preserve">- </w:t>
      </w:r>
      <w:proofErr w:type="spellStart"/>
      <w:r>
        <w:rPr>
          <w:rStyle w:val="StyleUnderline"/>
        </w:rPr>
        <w:t>sory</w:t>
      </w:r>
      <w:proofErr w:type="spellEnd"/>
      <w:r>
        <w:rPr>
          <w:rStyle w:val="StyleUnderline"/>
        </w:rPr>
        <w:t>” doesn’t mean “</w:t>
      </w:r>
      <w:r>
        <w:rPr>
          <w:rStyle w:val="Emphasis"/>
        </w:rPr>
        <w:t>There is one or more democracy</w:t>
      </w:r>
      <w:r>
        <w:rPr>
          <w:rStyle w:val="StyleUnderline"/>
        </w:rPr>
        <w:t xml:space="preserve"> in which voting ought to be com- </w:t>
      </w:r>
      <w:proofErr w:type="spellStart"/>
      <w:r>
        <w:rPr>
          <w:rStyle w:val="StyleUnderline"/>
        </w:rPr>
        <w:t>pulsory</w:t>
      </w:r>
      <w:proofErr w:type="spellEnd"/>
      <w:r>
        <w:rPr>
          <w:rStyle w:val="StyleUnderline"/>
        </w:rPr>
        <w:t>.”</w:t>
      </w:r>
      <w:r>
        <w:rPr>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Pr>
          <w:sz w:val="16"/>
        </w:rPr>
        <w:t>existen</w:t>
      </w:r>
      <w:proofErr w:type="spellEnd"/>
      <w:r>
        <w:rPr>
          <w:sz w:val="16"/>
        </w:rPr>
        <w:t xml:space="preserve">- </w:t>
      </w:r>
      <w:proofErr w:type="spellStart"/>
      <w:r>
        <w:rPr>
          <w:sz w:val="16"/>
        </w:rPr>
        <w:t>tial</w:t>
      </w:r>
      <w:proofErr w:type="spellEnd"/>
      <w:r>
        <w:rPr>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Pr>
          <w:sz w:val="16"/>
        </w:rPr>
        <w:t>Otherwise</w:t>
      </w:r>
      <w:proofErr w:type="gramEnd"/>
      <w:r>
        <w:rPr>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Pr>
          <w:sz w:val="16"/>
        </w:rPr>
        <w:t>infelicitious</w:t>
      </w:r>
      <w:proofErr w:type="spellEnd"/>
      <w:r>
        <w:rPr>
          <w:sz w:val="16"/>
        </w:rPr>
        <w:t xml:space="preserve">) than of the underlying explanations. </w:t>
      </w:r>
    </w:p>
    <w:p w14:paraId="2F58D8CD" w14:textId="77777777" w:rsidR="00F046CC" w:rsidRDefault="00F046CC" w:rsidP="00F046CC">
      <w:pPr>
        <w:rPr>
          <w:sz w:val="16"/>
          <w:szCs w:val="16"/>
        </w:rPr>
      </w:pPr>
      <w:r>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7E81EC90" w14:textId="77777777" w:rsidR="00F046CC" w:rsidRDefault="00F046CC" w:rsidP="00F046CC">
      <w:pPr>
        <w:rPr>
          <w:sz w:val="16"/>
        </w:rPr>
      </w:pPr>
      <w:r>
        <w:rPr>
          <w:sz w:val="16"/>
        </w:rPr>
        <w:t>Second</w:t>
      </w:r>
      <w:r>
        <w:rPr>
          <w:sz w:val="16"/>
          <w:highlight w:val="green"/>
        </w:rPr>
        <w:t xml:space="preserve">, </w:t>
      </w:r>
      <w:r>
        <w:rPr>
          <w:rStyle w:val="StyleUnderline"/>
          <w:highlight w:val="green"/>
        </w:rPr>
        <w:t>existential uses</w:t>
      </w:r>
      <w:r>
        <w:rPr>
          <w:rStyle w:val="StyleUnderline"/>
        </w:rPr>
        <w:t xml:space="preserve"> of the indefinite, </w:t>
      </w:r>
      <w:r>
        <w:rPr>
          <w:rStyle w:val="StyleUnderline"/>
          <w:highlight w:val="green"/>
        </w:rPr>
        <w:t>such as “A cat is on the mat,” are upward- entailing</w:t>
      </w:r>
      <w:r>
        <w:rPr>
          <w:rStyle w:val="StyleUnderline"/>
        </w:rPr>
        <w:t xml:space="preserve">.3 This means that if you replace the noun with a more general one, such as “An animal is on the mat,” the sentence will still be true. </w:t>
      </w:r>
      <w:proofErr w:type="gramStart"/>
      <w:r>
        <w:rPr>
          <w:rStyle w:val="StyleUnderline"/>
        </w:rPr>
        <w:t>So</w:t>
      </w:r>
      <w:proofErr w:type="gramEnd"/>
      <w:r>
        <w:rPr>
          <w:rStyle w:val="StyleUnderline"/>
        </w:rPr>
        <w:t xml:space="preserve"> let’s do that </w:t>
      </w:r>
      <w:r>
        <w:rPr>
          <w:rStyle w:val="StyleUnderline"/>
          <w:highlight w:val="green"/>
        </w:rPr>
        <w:t>with “a democracy.” Does the resolution entail “In a society, voting ought to be compulsory</w:t>
      </w:r>
      <w:r>
        <w:rPr>
          <w:rStyle w:val="StyleUnderline"/>
        </w:rPr>
        <w:t xml:space="preserve">”? Intuitively </w:t>
      </w:r>
      <w:r>
        <w:rPr>
          <w:rStyle w:val="Emphasis"/>
          <w:highlight w:val="green"/>
        </w:rPr>
        <w:t>no</w:t>
      </w:r>
      <w:r>
        <w:rPr>
          <w:sz w:val="16"/>
        </w:rPr>
        <w:t>t, because you could think that voting ought to be compulsory in democracies but not in other sorts of societies. This suggests that “</w:t>
      </w:r>
      <w:r>
        <w:rPr>
          <w:rStyle w:val="StyleUnderline"/>
          <w:highlight w:val="green"/>
        </w:rPr>
        <w:t>a democracy</w:t>
      </w:r>
      <w:r>
        <w:rPr>
          <w:rStyle w:val="StyleUnderline"/>
        </w:rPr>
        <w:t xml:space="preserve">” in the resolution </w:t>
      </w:r>
      <w:r>
        <w:rPr>
          <w:rStyle w:val="StyleUnderline"/>
          <w:highlight w:val="green"/>
        </w:rPr>
        <w:t>is not existential</w:t>
      </w:r>
      <w:r>
        <w:rPr>
          <w:sz w:val="16"/>
        </w:rPr>
        <w:t xml:space="preserve">. </w:t>
      </w:r>
    </w:p>
    <w:p w14:paraId="595D4413" w14:textId="77777777" w:rsidR="00F046CC" w:rsidRDefault="00F046CC" w:rsidP="00F046CC">
      <w:pPr>
        <w:pStyle w:val="Heading4"/>
      </w:pPr>
      <w:r>
        <w:t xml:space="preserve">It applies to this topic – a] workers </w:t>
      </w:r>
      <w:proofErr w:type="gramStart"/>
      <w:r>
        <w:t>is</w:t>
      </w:r>
      <w:proofErr w:type="gramEnd"/>
      <w:r>
        <w:t xml:space="preserve"> an existential bare plural </w:t>
      </w:r>
      <w:proofErr w:type="spellStart"/>
      <w:r>
        <w:t>bc</w:t>
      </w:r>
      <w:proofErr w:type="spellEnd"/>
      <w:r>
        <w:t xml:space="preserve"> it has no determiner b] The sentence “A just government ought to recognize the right of workers to strike” does not imply “a just government ought to recognize the right of people to strike” </w:t>
      </w:r>
    </w:p>
    <w:p w14:paraId="6A097F2A" w14:textId="77777777" w:rsidR="00F046CC" w:rsidRDefault="00F046CC" w:rsidP="00F046CC">
      <w:pPr>
        <w:pStyle w:val="Heading4"/>
      </w:pPr>
      <w:r>
        <w:t xml:space="preserve">2. The </w:t>
      </w:r>
      <w:proofErr w:type="spellStart"/>
      <w:r>
        <w:t>aff</w:t>
      </w:r>
      <w:proofErr w:type="spellEnd"/>
      <w:r>
        <w:t xml:space="preserve"> makes the right to strike conditional on worker type which is the opposite of unconditional</w:t>
      </w:r>
    </w:p>
    <w:p w14:paraId="09606E8A" w14:textId="77777777" w:rsidR="00F046CC" w:rsidRDefault="00F046CC" w:rsidP="00F046CC">
      <w:pPr>
        <w:spacing w:after="0" w:line="240" w:lineRule="auto"/>
        <w:rPr>
          <w:rStyle w:val="Style13ptBold"/>
          <w:sz w:val="16"/>
          <w:szCs w:val="16"/>
        </w:rPr>
      </w:pPr>
      <w:r>
        <w:rPr>
          <w:rStyle w:val="Style13ptBold"/>
        </w:rPr>
        <w:t xml:space="preserve">Cambridge Dictionary No Date, </w:t>
      </w:r>
      <w:r>
        <w:rPr>
          <w:rStyle w:val="Style13ptBold"/>
          <w:sz w:val="16"/>
          <w:szCs w:val="16"/>
        </w:rPr>
        <w:t>(Cambridge Dictionary, “Unconditional”), https://dictionary.cambridge.org/us/dictionary/english/unconditional // MNHS NL</w:t>
      </w:r>
    </w:p>
    <w:p w14:paraId="537D5669" w14:textId="77777777" w:rsidR="00F046CC" w:rsidRDefault="00F046CC" w:rsidP="00F046CC">
      <w:pPr>
        <w:spacing w:after="0" w:line="240" w:lineRule="auto"/>
        <w:rPr>
          <w:rStyle w:val="StyleUnderline"/>
        </w:rPr>
      </w:pPr>
    </w:p>
    <w:p w14:paraId="0A68CF6B" w14:textId="77777777" w:rsidR="00F046CC" w:rsidRDefault="00F046CC" w:rsidP="00F046CC">
      <w:pPr>
        <w:spacing w:after="0" w:line="240" w:lineRule="auto"/>
      </w:pPr>
      <w:r>
        <w:rPr>
          <w:rStyle w:val="StyleUnderline"/>
          <w:rFonts w:eastAsiaTheme="majorEastAsia"/>
          <w:highlight w:val="green"/>
        </w:rPr>
        <w:t>complete</w:t>
      </w:r>
      <w:r>
        <w:rPr>
          <w:rStyle w:val="StyleUnderline"/>
          <w:highlight w:val="green"/>
        </w:rPr>
        <w:t> and not </w:t>
      </w:r>
      <w:r>
        <w:rPr>
          <w:rStyle w:val="StyleUnderline"/>
          <w:rFonts w:eastAsiaTheme="majorEastAsia"/>
          <w:highlight w:val="green"/>
        </w:rPr>
        <w:t>limited</w:t>
      </w:r>
      <w:r>
        <w:rPr>
          <w:rStyle w:val="StyleUnderline"/>
          <w:highlight w:val="green"/>
        </w:rPr>
        <w:t> in any way</w:t>
      </w:r>
      <w:r>
        <w:rPr>
          <w:rStyle w:val="StyleUnderline"/>
        </w:rPr>
        <w:t xml:space="preserve">: </w:t>
      </w:r>
      <w:r>
        <w:rPr>
          <w:rStyle w:val="eg"/>
          <w:rFonts w:eastAsiaTheme="majorEastAsia"/>
          <w:color w:val="000000" w:themeColor="text1"/>
        </w:rPr>
        <w:t>the unconditional love that parents feel for their children</w:t>
      </w:r>
    </w:p>
    <w:p w14:paraId="71E9E41B" w14:textId="77777777" w:rsidR="00F046CC" w:rsidRDefault="00F046CC" w:rsidP="00F046CC">
      <w:pPr>
        <w:spacing w:after="0" w:line="240" w:lineRule="auto"/>
        <w:rPr>
          <w:color w:val="000000" w:themeColor="text1"/>
        </w:rPr>
      </w:pPr>
      <w:r>
        <w:rPr>
          <w:rStyle w:val="eg"/>
          <w:rFonts w:eastAsiaTheme="majorEastAsia"/>
          <w:color w:val="000000" w:themeColor="text1"/>
        </w:rPr>
        <w:t>unconditional surrender</w:t>
      </w:r>
    </w:p>
    <w:p w14:paraId="34E0CE67" w14:textId="77777777" w:rsidR="00F046CC" w:rsidRDefault="00F046CC" w:rsidP="00F046CC">
      <w:pPr>
        <w:spacing w:after="0" w:line="240" w:lineRule="auto"/>
        <w:rPr>
          <w:rFonts w:eastAsiaTheme="majorEastAsia"/>
          <w:color w:val="000000" w:themeColor="text1"/>
        </w:rPr>
      </w:pPr>
      <w:r>
        <w:rPr>
          <w:rStyle w:val="eg"/>
          <w:rFonts w:eastAsiaTheme="majorEastAsia"/>
          <w:color w:val="000000" w:themeColor="text1"/>
        </w:rPr>
        <w:t>We demand the immediate and unconditional release of all political prisoners.</w:t>
      </w:r>
    </w:p>
    <w:p w14:paraId="2F5B2328" w14:textId="4901426A" w:rsidR="00F046CC" w:rsidRDefault="00F046CC" w:rsidP="00F046CC">
      <w:pPr>
        <w:pStyle w:val="Heading4"/>
      </w:pPr>
      <w:r>
        <w:t>Violation – they spec pri</w:t>
      </w:r>
      <w:r>
        <w:t>s</w:t>
      </w:r>
      <w:r>
        <w:t>oner</w:t>
      </w:r>
      <w:r>
        <w:t xml:space="preserve"> strikes </w:t>
      </w:r>
    </w:p>
    <w:p w14:paraId="7A16B48D" w14:textId="5AA42302" w:rsidR="00F046CC" w:rsidRPr="00C90052" w:rsidRDefault="00F046CC" w:rsidP="00F046CC">
      <w:pPr>
        <w:pStyle w:val="Heading4"/>
      </w:pPr>
      <w:r>
        <w:t>3</w:t>
      </w:r>
      <w:r>
        <w:t xml:space="preserve">]  Semantics outweigh pragmatics and are an independent voter: </w:t>
      </w:r>
      <w:r>
        <w:rPr>
          <w:rFonts w:cstheme="minorBidi"/>
        </w:rPr>
        <w:t xml:space="preserve"> </w:t>
      </w:r>
      <w:r>
        <w:t xml:space="preserve">A] it justifies a stasis for predictability and pragmatic benefits- sequencing flips neg B] It’s the only thing that is inherent to topicality which questions your link to the topic. Pragmatic benefits don’t matter if your Non-T. C] Jurisdiction- judge is contracted by the tournament to vote inside the </w:t>
      </w:r>
      <w:proofErr w:type="spellStart"/>
      <w:r>
        <w:t>rez</w:t>
      </w:r>
      <w:proofErr w:type="spellEnd"/>
      <w:r>
        <w:t>.</w:t>
      </w:r>
      <w:r w:rsidRPr="00C90052">
        <w:t xml:space="preserve"> </w:t>
      </w:r>
      <w:r>
        <w:t xml:space="preserve">If you don’t debate the resolution, you aren’t following the pre-set resolution burden meaning that the judge cannot vote </w:t>
      </w:r>
      <w:proofErr w:type="spellStart"/>
      <w:r>
        <w:t>aff</w:t>
      </w:r>
      <w:proofErr w:type="spellEnd"/>
      <w:r>
        <w:t xml:space="preserve"> because there was no </w:t>
      </w:r>
      <w:proofErr w:type="spellStart"/>
      <w:r>
        <w:t>aff</w:t>
      </w:r>
      <w:proofErr w:type="spellEnd"/>
      <w:r>
        <w:t>.</w:t>
      </w:r>
    </w:p>
    <w:p w14:paraId="541970BE" w14:textId="7DA7B30F" w:rsidR="00F046CC" w:rsidRDefault="00F046CC" w:rsidP="00F046CC">
      <w:pPr>
        <w:pStyle w:val="Heading4"/>
      </w:pPr>
      <w:r>
        <w:t>4</w:t>
      </w:r>
      <w:r>
        <w:t xml:space="preserve">] Limits/Ground - If the </w:t>
      </w:r>
      <w:proofErr w:type="spellStart"/>
      <w:r>
        <w:t>aff</w:t>
      </w:r>
      <w:proofErr w:type="spellEnd"/>
      <w:r>
        <w:t xml:space="preserve"> can choose whatever variation on the topic they want, there become infinite </w:t>
      </w:r>
      <w:proofErr w:type="spellStart"/>
      <w:r>
        <w:t>aff</w:t>
      </w:r>
      <w:proofErr w:type="spellEnd"/>
      <w:r>
        <w:t xml:space="preserve"> cases that the neg can’t possibly prep for. </w:t>
      </w:r>
      <w:proofErr w:type="gramStart"/>
      <w:r>
        <w:t xml:space="preserve">The  </w:t>
      </w:r>
      <w:proofErr w:type="spellStart"/>
      <w:r>
        <w:t>aff</w:t>
      </w:r>
      <w:proofErr w:type="spellEnd"/>
      <w:proofErr w:type="gramEnd"/>
      <w:r>
        <w:t xml:space="preserve"> needs to defend the whole resolution otherwise they could choose abusive/obscure cases where there is no neg offense or the case is just true. Kills generic NCs (like</w:t>
      </w:r>
      <w:r>
        <w:t xml:space="preserve"> econ da, counterplans, etc.</w:t>
      </w:r>
      <w:r>
        <w:t xml:space="preserve">) which heavily skews neg </w:t>
      </w:r>
      <w:proofErr w:type="spellStart"/>
      <w:r>
        <w:t>strat</w:t>
      </w:r>
      <w:proofErr w:type="spellEnd"/>
      <w:r>
        <w:t xml:space="preserve">. Links into clash because the neg can’t engage. </w:t>
      </w:r>
    </w:p>
    <w:p w14:paraId="6F071C09" w14:textId="5B9F4EAE" w:rsidR="00F046CC" w:rsidRPr="00041C76" w:rsidRDefault="00F046CC" w:rsidP="00F046CC">
      <w:pPr>
        <w:pStyle w:val="Heading4"/>
      </w:pPr>
      <w:r>
        <w:t>5</w:t>
      </w:r>
      <w:r>
        <w:t xml:space="preserve">] TVA solves – You can read the </w:t>
      </w:r>
      <w:proofErr w:type="spellStart"/>
      <w:r>
        <w:t>aff</w:t>
      </w:r>
      <w:proofErr w:type="spellEnd"/>
      <w:r>
        <w:t xml:space="preserve"> as an advantage to a </w:t>
      </w:r>
      <w:proofErr w:type="spellStart"/>
      <w:r>
        <w:t>wholerez</w:t>
      </w:r>
      <w:proofErr w:type="spellEnd"/>
      <w:r>
        <w:t xml:space="preserve"> plan. Solves all their offense. </w:t>
      </w:r>
    </w:p>
    <w:p w14:paraId="7ECB7E80" w14:textId="77777777" w:rsidR="00F046CC" w:rsidRPr="00573653" w:rsidRDefault="00F046CC" w:rsidP="00F046CC"/>
    <w:p w14:paraId="5FC0F0CE" w14:textId="77777777" w:rsidR="00F046CC" w:rsidRDefault="00F046CC" w:rsidP="00F046CC">
      <w:pPr>
        <w:pStyle w:val="Heading4"/>
      </w:pPr>
      <w:r>
        <w:t xml:space="preserve">Voters: </w:t>
      </w:r>
    </w:p>
    <w:p w14:paraId="07E2F5DE" w14:textId="77777777" w:rsidR="00F046CC" w:rsidRDefault="00F046CC" w:rsidP="00F046CC">
      <w:pPr>
        <w:pStyle w:val="Heading4"/>
        <w:rPr>
          <w:rFonts w:cstheme="minorBidi"/>
        </w:rPr>
      </w:pPr>
      <w:r>
        <w:t>Fairness – Debate is a competitive activity and key to participation</w:t>
      </w:r>
    </w:p>
    <w:p w14:paraId="28FEEFC3" w14:textId="77777777" w:rsidR="00F046CC" w:rsidRDefault="00F046CC" w:rsidP="00F046CC"/>
    <w:p w14:paraId="5740C276" w14:textId="77777777" w:rsidR="00F046CC" w:rsidRDefault="00F046CC" w:rsidP="00F046CC">
      <w:pPr>
        <w:pStyle w:val="Heading4"/>
      </w:pPr>
      <w:r>
        <w:t xml:space="preserve">Drop the debater – 1] a loss deters future abuse 2] dropping the </w:t>
      </w:r>
      <w:proofErr w:type="spellStart"/>
      <w:r>
        <w:t>arg</w:t>
      </w:r>
      <w:proofErr w:type="spellEnd"/>
      <w:r>
        <w:t xml:space="preserve"> severs from your original advocacy which creates a 7-6 </w:t>
      </w:r>
      <w:proofErr w:type="spellStart"/>
      <w:r>
        <w:t>timeskew</w:t>
      </w:r>
      <w:proofErr w:type="spellEnd"/>
      <w:r>
        <w:t xml:space="preserve"> when you read new offense. </w:t>
      </w:r>
    </w:p>
    <w:p w14:paraId="6A7112AA" w14:textId="77777777" w:rsidR="00F046CC" w:rsidRDefault="00F046CC" w:rsidP="00F046CC"/>
    <w:p w14:paraId="0EE5EFE2" w14:textId="77777777" w:rsidR="00F046CC" w:rsidRDefault="00F046CC" w:rsidP="00F046CC">
      <w:pPr>
        <w:pStyle w:val="Heading4"/>
      </w:pPr>
      <w:r>
        <w:t xml:space="preserve">Competing </w:t>
      </w:r>
      <w:proofErr w:type="spellStart"/>
      <w:r>
        <w:t>interps</w:t>
      </w:r>
      <w:proofErr w:type="spellEnd"/>
      <w:r>
        <w:t xml:space="preserve"> – 1] Your </w:t>
      </w:r>
      <w:proofErr w:type="spellStart"/>
      <w:r>
        <w:t>brightline</w:t>
      </w:r>
      <w:proofErr w:type="spellEnd"/>
      <w:r>
        <w:t xml:space="preserve"> is arbitrary and based on what you did rather than the best one. 2] Collapses – offense defense debate about your </w:t>
      </w:r>
      <w:proofErr w:type="spellStart"/>
      <w:r>
        <w:t>brightline</w:t>
      </w:r>
      <w:proofErr w:type="spellEnd"/>
      <w:r>
        <w:t xml:space="preserve"> is competing </w:t>
      </w:r>
      <w:proofErr w:type="spellStart"/>
      <w:r>
        <w:t>interps</w:t>
      </w:r>
      <w:proofErr w:type="spellEnd"/>
      <w:r>
        <w:t xml:space="preserve">. 3] you’ll say race to the top but that’s good for norming and creating the best </w:t>
      </w:r>
      <w:proofErr w:type="spellStart"/>
      <w:r>
        <w:t>interps</w:t>
      </w:r>
      <w:proofErr w:type="spellEnd"/>
      <w:r>
        <w:t xml:space="preserve"> for debate</w:t>
      </w:r>
    </w:p>
    <w:p w14:paraId="263068B3" w14:textId="77777777" w:rsidR="00F046CC" w:rsidRPr="00D108C8" w:rsidRDefault="00F046CC" w:rsidP="00F046CC"/>
    <w:p w14:paraId="2A2D6C54" w14:textId="77777777" w:rsidR="00F046CC" w:rsidRDefault="00F046CC" w:rsidP="00F046CC">
      <w:pPr>
        <w:pStyle w:val="Heading4"/>
      </w:pPr>
      <w:r>
        <w:t xml:space="preserve">No RVI on T – 1] logic – you shouldn’t win for being topical it’s a basic burden to meet– outweighs since logic is a litmus test for arguments. 2] they encourage you to read an abusive </w:t>
      </w:r>
      <w:proofErr w:type="spellStart"/>
      <w:r>
        <w:t>aff</w:t>
      </w:r>
      <w:proofErr w:type="spellEnd"/>
      <w:r>
        <w:t xml:space="preserve"> and prep out T.</w:t>
      </w:r>
    </w:p>
    <w:p w14:paraId="505DAA35" w14:textId="77777777" w:rsidR="00F046CC" w:rsidRPr="00F046CC" w:rsidRDefault="00F046CC" w:rsidP="00F046CC"/>
    <w:p w14:paraId="27E5BDF8" w14:textId="77777777" w:rsidR="00F046CC" w:rsidRPr="00F046CC" w:rsidRDefault="00F046CC" w:rsidP="00F046CC"/>
    <w:p w14:paraId="26314129" w14:textId="77777777" w:rsidR="00F046CC" w:rsidRDefault="00F046CC" w:rsidP="00F046CC"/>
    <w:p w14:paraId="12621772" w14:textId="6F8A42CA" w:rsidR="00E006C2" w:rsidRPr="00E006C2" w:rsidRDefault="00F046CC" w:rsidP="00E006C2">
      <w:pPr>
        <w:pStyle w:val="Heading2"/>
      </w:pPr>
      <w:r>
        <w:t>2</w:t>
      </w:r>
    </w:p>
    <w:p w14:paraId="38D560E7" w14:textId="46825E22" w:rsidR="00E006C2" w:rsidRDefault="00E006C2" w:rsidP="00E006C2">
      <w:pPr>
        <w:pStyle w:val="Heading4"/>
      </w:pPr>
      <w:r>
        <w:t xml:space="preserve">The telos of the 1ac’s politics is the strike – that naturalizes capital’s control and is </w:t>
      </w:r>
      <w:r w:rsidRPr="00E006C2">
        <w:t>parasitic</w:t>
      </w:r>
      <w:r>
        <w:t xml:space="preserve"> on political organizing.</w:t>
      </w:r>
    </w:p>
    <w:p w14:paraId="6CF35B80" w14:textId="77777777" w:rsidR="00E006C2" w:rsidRDefault="00E006C2" w:rsidP="00E006C2">
      <w:proofErr w:type="spellStart"/>
      <w:r>
        <w:rPr>
          <w:rStyle w:val="Style13ptBold"/>
        </w:rPr>
        <w:t>Eidlin</w:t>
      </w:r>
      <w:proofErr w:type="spellEnd"/>
      <w:r>
        <w:rPr>
          <w:rStyle w:val="Style13ptBold"/>
        </w:rPr>
        <w:t xml:space="preserve"> 20</w:t>
      </w:r>
      <w:r>
        <w:t xml:space="preserve"> </w:t>
      </w:r>
      <w:r>
        <w:rPr>
          <w:sz w:val="18"/>
          <w:szCs w:val="20"/>
        </w:rPr>
        <w:t xml:space="preserve">Barry </w:t>
      </w:r>
      <w:proofErr w:type="spellStart"/>
      <w:r>
        <w:rPr>
          <w:sz w:val="18"/>
          <w:szCs w:val="20"/>
        </w:rPr>
        <w:t>Eidlin</w:t>
      </w:r>
      <w:proofErr w:type="spellEnd"/>
      <w:r>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4F0A38AE" w14:textId="77777777" w:rsidR="00E006C2" w:rsidRDefault="00E006C2" w:rsidP="00E006C2">
      <w:pPr>
        <w:rPr>
          <w:rStyle w:val="Emphasis"/>
        </w:rPr>
      </w:pPr>
      <w:r>
        <w:rPr>
          <w:rStyle w:val="Emphasis"/>
        </w:rPr>
        <w:t xml:space="preserve">Labor unions have long occupied a paradoxical position within Marxist theory. They are an essential expression of the </w:t>
      </w:r>
      <w:proofErr w:type="gramStart"/>
      <w:r>
        <w:rPr>
          <w:rStyle w:val="Emphasis"/>
        </w:rPr>
        <w:t>working class</w:t>
      </w:r>
      <w:proofErr w:type="gramEnd"/>
      <w:r>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Pr>
          <w:rStyle w:val="Emphasis"/>
          <w:highlight w:val="green"/>
        </w:rPr>
        <w:t>unions are an imperfect and incomplete vehicle for</w:t>
      </w:r>
      <w:r>
        <w:rPr>
          <w:rStyle w:val="Emphasis"/>
        </w:rPr>
        <w:t xml:space="preserve"> the working class to achieve one of Marxist theory’s central goals: </w:t>
      </w:r>
      <w:r>
        <w:rPr>
          <w:rStyle w:val="Emphasis"/>
          <w:highlight w:val="green"/>
        </w:rPr>
        <w:t>overthrowing capitalism</w:t>
      </w:r>
      <w:r>
        <w:rPr>
          <w:rStyle w:val="Emphasis"/>
        </w:rPr>
        <w:t xml:space="preserve">. </w:t>
      </w:r>
      <w:r>
        <w:rPr>
          <w:rStyle w:val="Emphasis"/>
          <w:highlight w:val="green"/>
        </w:rPr>
        <w:t xml:space="preserve">Unions </w:t>
      </w:r>
      <w:r>
        <w:rPr>
          <w:rStyle w:val="Emphasis"/>
        </w:rPr>
        <w:t xml:space="preserve">by their very existence </w:t>
      </w:r>
      <w:r>
        <w:rPr>
          <w:rStyle w:val="Emphasis"/>
          <w:highlight w:val="green"/>
        </w:rPr>
        <w:t xml:space="preserve">affirm and reinforce capitalist </w:t>
      </w:r>
      <w:r>
        <w:rPr>
          <w:rStyle w:val="Emphasis"/>
        </w:rPr>
        <w:t xml:space="preserve">class </w:t>
      </w:r>
      <w:r>
        <w:rPr>
          <w:rStyle w:val="Emphasis"/>
          <w:highlight w:val="green"/>
        </w:rPr>
        <w:t>society</w:t>
      </w:r>
      <w:r>
        <w:rPr>
          <w:rStyle w:val="Emphasis"/>
        </w:rPr>
        <w:t xml:space="preserve">. </w:t>
      </w:r>
      <w:r>
        <w:rPr>
          <w:rStyle w:val="Emphasis"/>
          <w:highlight w:val="green"/>
        </w:rPr>
        <w:t>As organizations which</w:t>
      </w:r>
      <w:r>
        <w:rPr>
          <w:rStyle w:val="Emphasis"/>
        </w:rPr>
        <w:t xml:space="preserve"> primarily </w:t>
      </w:r>
      <w:r>
        <w:rPr>
          <w:rStyle w:val="Emphasis"/>
          <w:highlight w:val="green"/>
        </w:rPr>
        <w:t>negotiate wages, benefits, and working conditions</w:t>
      </w:r>
      <w:r>
        <w:rPr>
          <w:rStyle w:val="Emphasis"/>
        </w:rPr>
        <w:t xml:space="preserve"> with employers, </w:t>
      </w:r>
      <w:r>
        <w:rPr>
          <w:rStyle w:val="Emphasis"/>
          <w:highlight w:val="green"/>
        </w:rPr>
        <w:t>unions only exist in relation to capitalists.</w:t>
      </w:r>
      <w:r>
        <w:rPr>
          <w:rStyle w:val="Emphasis"/>
        </w:rPr>
        <w:t xml:space="preserve"> This makes them </w:t>
      </w:r>
      <w:r>
        <w:rPr>
          <w:rStyle w:val="Emphasis"/>
          <w:highlight w:val="green"/>
        </w:rPr>
        <w:t>almost by definition reformist institutions</w:t>
      </w:r>
      <w:r>
        <w:rPr>
          <w:rStyle w:val="Emphasis"/>
        </w:rPr>
        <w:t xml:space="preserve">, designed to mitigate and manage the employment relationship, not transform it. </w:t>
      </w:r>
      <w:r>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6" w:history="1">
        <w:r>
          <w:rPr>
            <w:rStyle w:val="Hyperlink"/>
            <w:color w:val="000000"/>
            <w:sz w:val="14"/>
            <w:u w:val="single"/>
          </w:rPr>
          <w:t>The Oxford Handbook of Karl Marx</w:t>
        </w:r>
      </w:hyperlink>
      <w:r>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7" w:history="1">
        <w:r>
          <w:rPr>
            <w:rStyle w:val="Hyperlink"/>
            <w:color w:val="000000"/>
            <w:sz w:val="14"/>
            <w:u w:val="single"/>
          </w:rPr>
          <w:t>departed</w:t>
        </w:r>
      </w:hyperlink>
      <w:r>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Pr>
          <w:sz w:val="14"/>
        </w:rPr>
        <w:t>im</w:t>
      </w:r>
      <w:r>
        <w:rPr>
          <w:sz w:val="14"/>
        </w:rPr>
        <w:softHyphen/>
      </w:r>
      <w:proofErr w:type="spellEnd"/>
      <w:r>
        <w:rPr>
          <w:sz w:val="14"/>
        </w:rPr>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Pr>
          <w:rStyle w:val="Emphasis"/>
        </w:rPr>
        <w:t xml:space="preserve">At the same time, Engels saw that, even as union struggles “[kept alive] the opposition of the workers to the … omnipotence of the bourgeoisie,” so too did they “[compel] the admission that </w:t>
      </w:r>
      <w:r>
        <w:rPr>
          <w:rStyle w:val="Emphasis"/>
          <w:highlight w:val="green"/>
        </w:rPr>
        <w:t>something more is needed than</w:t>
      </w:r>
      <w:r>
        <w:rPr>
          <w:rStyle w:val="Emphasis"/>
        </w:rPr>
        <w:t xml:space="preserve"> Trades Unions and </w:t>
      </w:r>
      <w:r>
        <w:rPr>
          <w:rStyle w:val="Emphasis"/>
          <w:highlight w:val="green"/>
        </w:rPr>
        <w:t>strikes</w:t>
      </w:r>
      <w:r>
        <w:rPr>
          <w:rStyle w:val="Emphasis"/>
        </w:rPr>
        <w:t xml:space="preserve"> to break the power of the ruling class.” </w:t>
      </w:r>
      <w:r>
        <w:rPr>
          <w:sz w:val="14"/>
        </w:rPr>
        <w:t xml:space="preserve">Here Engels articulates the crux of the problem. First, unions are essential for working-class formation, creating a collective actor both opposed to the bourgeoisie and capable of challenging it for power. </w:t>
      </w:r>
      <w:r>
        <w:rPr>
          <w:rStyle w:val="Emphasis"/>
        </w:rPr>
        <w:t xml:space="preserve">Second, </w:t>
      </w:r>
      <w:r>
        <w:rPr>
          <w:rStyle w:val="Emphasis"/>
          <w:highlight w:val="green"/>
        </w:rPr>
        <w:t>they are</w:t>
      </w:r>
      <w:r>
        <w:rPr>
          <w:rStyle w:val="Emphasis"/>
        </w:rPr>
        <w:t xml:space="preserve"> an </w:t>
      </w:r>
      <w:r>
        <w:rPr>
          <w:rStyle w:val="Emphasis"/>
          <w:highlight w:val="green"/>
        </w:rPr>
        <w:t>insufficient</w:t>
      </w:r>
      <w:r>
        <w:rPr>
          <w:rStyle w:val="Emphasis"/>
        </w:rPr>
        <w:t xml:space="preserve"> vehicle </w:t>
      </w:r>
      <w:r>
        <w:rPr>
          <w:rStyle w:val="Emphasis"/>
          <w:highlight w:val="green"/>
        </w:rPr>
        <w:t>for</w:t>
      </w:r>
      <w:r>
        <w:rPr>
          <w:rStyle w:val="Emphasis"/>
        </w:rPr>
        <w:t xml:space="preserve"> creating and </w:t>
      </w:r>
      <w:r>
        <w:rPr>
          <w:rStyle w:val="Emphasis"/>
          <w:highlight w:val="green"/>
        </w:rPr>
        <w:t>mobilizing that collective actor</w:t>
      </w:r>
      <w:r>
        <w:rPr>
          <w:rStyle w:val="Emphasis"/>
        </w:rPr>
        <w:t xml:space="preserve">. </w:t>
      </w:r>
      <w:r>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Pr>
          <w:rStyle w:val="Emphasis"/>
        </w:rPr>
        <w:t xml:space="preserve">First, </w:t>
      </w:r>
      <w:r>
        <w:rPr>
          <w:rStyle w:val="Emphasis"/>
          <w:highlight w:val="green"/>
        </w:rPr>
        <w:t>unions’ fundamentally defensive role, protecting workers</w:t>
      </w:r>
      <w:r>
        <w:rPr>
          <w:rStyle w:val="Emphasis"/>
        </w:rPr>
        <w:t xml:space="preserve"> </w:t>
      </w:r>
      <w:r>
        <w:rPr>
          <w:rStyle w:val="Emphasis"/>
          <w:highlight w:val="green"/>
        </w:rPr>
        <w:t>against</w:t>
      </w:r>
      <w:r>
        <w:rPr>
          <w:rStyle w:val="Emphasis"/>
        </w:rPr>
        <w:t xml:space="preserve"> employers’ efforts to drive </w:t>
      </w:r>
      <w:r>
        <w:rPr>
          <w:rStyle w:val="Emphasis"/>
          <w:highlight w:val="green"/>
        </w:rPr>
        <w:t xml:space="preserve">a </w:t>
      </w:r>
      <w:r>
        <w:rPr>
          <w:rStyle w:val="Emphasis"/>
        </w:rPr>
        <w:t xml:space="preserve">competitive </w:t>
      </w:r>
      <w:r>
        <w:rPr>
          <w:rStyle w:val="Emphasis"/>
          <w:highlight w:val="green"/>
        </w:rPr>
        <w:t>race to the bottom</w:t>
      </w:r>
      <w:r>
        <w:rPr>
          <w:rStyle w:val="Emphasis"/>
        </w:rPr>
        <w:t xml:space="preserve">, </w:t>
      </w:r>
      <w:r>
        <w:rPr>
          <w:rStyle w:val="Emphasis"/>
          <w:highlight w:val="green"/>
        </w:rPr>
        <w:t>meant</w:t>
      </w:r>
      <w:r>
        <w:rPr>
          <w:rStyle w:val="Emphasis"/>
        </w:rPr>
        <w:t xml:space="preserve"> that </w:t>
      </w:r>
      <w:r>
        <w:rPr>
          <w:rStyle w:val="Emphasis"/>
          <w:highlight w:val="green"/>
        </w:rPr>
        <w:t xml:space="preserve">they </w:t>
      </w:r>
      <w:hyperlink r:id="rId8" w:history="1">
        <w:r>
          <w:rPr>
            <w:rStyle w:val="Emphasis"/>
            <w:color w:val="000000"/>
            <w:highlight w:val="green"/>
          </w:rPr>
          <w:t>limited themselves</w:t>
        </w:r>
      </w:hyperlink>
      <w:r>
        <w:rPr>
          <w:rStyle w:val="Emphasis"/>
          <w:highlight w:val="green"/>
        </w:rPr>
        <w:t xml:space="preserve"> “to a guerrilla war against the effects of the existing system, instead of</w:t>
      </w:r>
      <w:r>
        <w:rPr>
          <w:rStyle w:val="Emphasis"/>
        </w:rPr>
        <w:t xml:space="preserve"> simultaneously </w:t>
      </w:r>
      <w:r>
        <w:rPr>
          <w:rStyle w:val="Emphasis"/>
          <w:highlight w:val="green"/>
        </w:rPr>
        <w:t>trying to change it</w:t>
      </w:r>
      <w:r>
        <w:rPr>
          <w:rStyle w:val="Emphasis"/>
        </w:rPr>
        <w:t>.” Thus, even militant trade unions found themselves struggling for “a fair day’s work for a fair day’s wage” without challenging the bourgeoisie’s fundamental power, particularly the wage labor system</w:t>
      </w:r>
      <w:r>
        <w:rPr>
          <w:sz w:val="14"/>
        </w:rPr>
        <w:t xml:space="preserve">. And some layers of the trade union officialdom were content to fight for privileges for their small segment of the working class, leaving most workers behind. </w:t>
      </w:r>
      <w:r>
        <w:rPr>
          <w:rStyle w:val="Emphasis"/>
        </w:rPr>
        <w:t xml:space="preserve">Second, </w:t>
      </w:r>
      <w:r>
        <w:rPr>
          <w:rStyle w:val="Emphasis"/>
          <w:highlight w:val="green"/>
        </w:rPr>
        <w:t>unions’ focus on wages and workplace issues</w:t>
      </w:r>
      <w:r>
        <w:rPr>
          <w:rStyle w:val="Emphasis"/>
        </w:rPr>
        <w:t xml:space="preserve"> tended to </w:t>
      </w:r>
      <w:r>
        <w:rPr>
          <w:rStyle w:val="Emphasis"/>
          <w:highlight w:val="green"/>
        </w:rPr>
        <w:t>reinforce a division between economic and political struggles</w:t>
      </w:r>
      <w:r>
        <w:rPr>
          <w:rStyle w:val="Emphasis"/>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Pr>
          <w:rStyle w:val="Emphasis"/>
        </w:rPr>
        <w:t xml:space="preserve">Both saw promise in the </w:t>
      </w:r>
      <w:r>
        <w:rPr>
          <w:rStyle w:val="Emphasis"/>
          <w:highlight w:val="green"/>
        </w:rPr>
        <w:t>militant worker protest in the United States</w:t>
      </w:r>
      <w:r>
        <w:rPr>
          <w:rStyle w:val="Emphasis"/>
        </w:rPr>
        <w:t xml:space="preserve"> at the time, seeing the seeds of a nascent labor party. But that too </w:t>
      </w:r>
      <w:r>
        <w:rPr>
          <w:rStyle w:val="Emphasis"/>
          <w:highlight w:val="green"/>
        </w:rPr>
        <w:t>fell short</w:t>
      </w:r>
      <w:r>
        <w:rPr>
          <w:rStyle w:val="Emphasis"/>
        </w:rPr>
        <w:t>. Thus, unions failed in Marx and Engels’s central task: the formation of “a political organization of the working class as a whole.”</w:t>
      </w:r>
    </w:p>
    <w:p w14:paraId="562D5CBA" w14:textId="43B16E19" w:rsidR="00E006C2" w:rsidRDefault="00E006C2" w:rsidP="00E006C2">
      <w:pPr>
        <w:pStyle w:val="Heading4"/>
      </w:pPr>
      <w:r>
        <w:t xml:space="preserve">Recognizing a right </w:t>
      </w:r>
      <w:r w:rsidRPr="00E006C2">
        <w:t>to</w:t>
      </w:r>
      <w:r>
        <w:t xml:space="preserve"> strike reduces revolutionary potential and fractures class organizin</w:t>
      </w:r>
      <w:r w:rsidR="00DC2D1B">
        <w:t>g</w:t>
      </w:r>
      <w:r>
        <w:t>.</w:t>
      </w:r>
    </w:p>
    <w:p w14:paraId="254B2C88" w14:textId="77777777" w:rsidR="00E006C2" w:rsidRDefault="00E006C2" w:rsidP="00E006C2">
      <w:pPr>
        <w:rPr>
          <w:sz w:val="18"/>
          <w:szCs w:val="20"/>
        </w:rPr>
      </w:pPr>
      <w:proofErr w:type="spellStart"/>
      <w:r>
        <w:rPr>
          <w:rStyle w:val="Style13ptBold"/>
        </w:rPr>
        <w:t>Crépon</w:t>
      </w:r>
      <w:proofErr w:type="spellEnd"/>
      <w:r>
        <w:rPr>
          <w:rStyle w:val="Style13ptBold"/>
        </w:rPr>
        <w:t xml:space="preserve"> 19</w:t>
      </w:r>
      <w:r>
        <w:t xml:space="preserve"> </w:t>
      </w:r>
      <w:r>
        <w:rPr>
          <w:sz w:val="18"/>
          <w:szCs w:val="20"/>
        </w:rPr>
        <w:t xml:space="preserve">Mark </w:t>
      </w:r>
      <w:proofErr w:type="spellStart"/>
      <w:r>
        <w:rPr>
          <w:sz w:val="18"/>
          <w:szCs w:val="20"/>
        </w:rPr>
        <w:t>Crépon</w:t>
      </w:r>
      <w:proofErr w:type="spellEnd"/>
      <w:r>
        <w:rPr>
          <w:sz w:val="18"/>
          <w:szCs w:val="20"/>
        </w:rPr>
        <w:t xml:space="preserve"> (French philosopher), translated by </w:t>
      </w:r>
      <w:proofErr w:type="spellStart"/>
      <w:r>
        <w:rPr>
          <w:sz w:val="18"/>
          <w:szCs w:val="20"/>
        </w:rPr>
        <w:t>Micol</w:t>
      </w:r>
      <w:proofErr w:type="spellEnd"/>
      <w:r>
        <w:rPr>
          <w:sz w:val="18"/>
          <w:szCs w:val="20"/>
        </w:rPr>
        <w:t xml:space="preserve"> Bez “The Right to Strike and Legal War in Walter Benjamin’s ‘Toward the Critique of Violence,’” Critical Times, 2:2, August 2019, DOI 10.1215/26410478-7708331</w:t>
      </w:r>
    </w:p>
    <w:p w14:paraId="4FF81288" w14:textId="77777777" w:rsidR="00E006C2" w:rsidRDefault="00E006C2" w:rsidP="00E006C2">
      <w:pPr>
        <w:rPr>
          <w:rStyle w:val="Emphasis"/>
        </w:rPr>
      </w:pPr>
      <w:r>
        <w:rPr>
          <w:rStyle w:val="Emphasis"/>
        </w:rPr>
        <w:t>If we wish to understand how the question of the right to strike arises for Walter Benjamin in the seventh paragraph of his essay “</w:t>
      </w:r>
      <w:proofErr w:type="spellStart"/>
      <w:r>
        <w:rPr>
          <w:rStyle w:val="Emphasis"/>
        </w:rPr>
        <w:t>Zur</w:t>
      </w:r>
      <w:proofErr w:type="spellEnd"/>
      <w:r>
        <w:rPr>
          <w:rStyle w:val="Emphasis"/>
        </w:rPr>
        <w:t xml:space="preserve"> </w:t>
      </w:r>
      <w:proofErr w:type="spellStart"/>
      <w:r>
        <w:rPr>
          <w:rStyle w:val="Emphasis"/>
        </w:rPr>
        <w:t>Kritik</w:t>
      </w:r>
      <w:proofErr w:type="spellEnd"/>
      <w:r>
        <w:rPr>
          <w:rStyle w:val="Emphasis"/>
        </w:rPr>
        <w:t xml:space="preserve"> der </w:t>
      </w:r>
      <w:proofErr w:type="spellStart"/>
      <w:r>
        <w:rPr>
          <w:rStyle w:val="Emphasis"/>
        </w:rPr>
        <w:t>Gewalt</w:t>
      </w:r>
      <w:proofErr w:type="spellEnd"/>
      <w:r>
        <w:rPr>
          <w:rStyle w:val="Emphasis"/>
        </w:rPr>
        <w:t xml:space="preserve">,” it is </w:t>
      </w:r>
      <w:proofErr w:type="spellStart"/>
      <w:r>
        <w:rPr>
          <w:rStyle w:val="Emphasis"/>
        </w:rPr>
        <w:t>impor</w:t>
      </w:r>
      <w:proofErr w:type="spellEnd"/>
      <w:r>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Pr>
          <w:sz w:val="14"/>
        </w:rPr>
        <w:t xml:space="preserve">. Benjamin responds to this dogmatic thesis with the following hypothesis, arguably one of his most </w:t>
      </w:r>
      <w:proofErr w:type="spellStart"/>
      <w:r>
        <w:rPr>
          <w:sz w:val="14"/>
        </w:rPr>
        <w:t>impor</w:t>
      </w:r>
      <w:proofErr w:type="spellEnd"/>
      <w:r>
        <w:rPr>
          <w:sz w:val="14"/>
        </w:rPr>
        <w:softHyphen/>
        <w:t xml:space="preserve"> tant reflections: “To counter it, one would perhaps have to consider the surprising possibility that law’s interest in monopolizing violence </w:t>
      </w:r>
      <w:proofErr w:type="spellStart"/>
      <w:r>
        <w:rPr>
          <w:sz w:val="14"/>
        </w:rPr>
        <w:t>vis</w:t>
      </w:r>
      <w:r>
        <w:rPr>
          <w:sz w:val="14"/>
        </w:rPr>
        <w:softHyphen/>
        <w:t>à</w:t>
      </w:r>
      <w:r>
        <w:rPr>
          <w:sz w:val="14"/>
        </w:rPr>
        <w:softHyphen/>
        <w:t>vis</w:t>
      </w:r>
      <w:proofErr w:type="spellEnd"/>
      <w:r>
        <w:rPr>
          <w:sz w:val="14"/>
        </w:rPr>
        <w:t xml:space="preserve"> the individual is explained by the intention not of preserving legal ends, but rather of preserving law itself. </w:t>
      </w:r>
      <w:r>
        <w:rPr>
          <w:rStyle w:val="Emphasis"/>
        </w:rPr>
        <w:t xml:space="preserve">[This is the possibility] that violence, when it does not lie in the hands of law, poses a danger to law, not by virtue of the ends that it may pursue but by virtue of its mere existence outside of law.”1 In other words, </w:t>
      </w:r>
      <w:r>
        <w:rPr>
          <w:rStyle w:val="Emphasis"/>
          <w:highlight w:val="green"/>
        </w:rPr>
        <w:t xml:space="preserve">nothing would endanger the law more than </w:t>
      </w:r>
      <w:r>
        <w:rPr>
          <w:rStyle w:val="Emphasis"/>
        </w:rPr>
        <w:t xml:space="preserve">the possibility of </w:t>
      </w:r>
      <w:r>
        <w:rPr>
          <w:rStyle w:val="Emphasis"/>
          <w:highlight w:val="green"/>
        </w:rPr>
        <w:t>its authority being contested by a violence over which it has no control</w:t>
      </w:r>
      <w:r>
        <w:rPr>
          <w:rStyle w:val="Emphasis"/>
        </w:rPr>
        <w:t xml:space="preserve">. </w:t>
      </w:r>
      <w:r>
        <w:rPr>
          <w:rStyle w:val="Emphasis"/>
          <w:highlight w:val="green"/>
        </w:rPr>
        <w:t>The function of the law would therefore be</w:t>
      </w:r>
      <w:r>
        <w:rPr>
          <w:rStyle w:val="Emphasis"/>
        </w:rPr>
        <w:t xml:space="preserve">, first and foremost, </w:t>
      </w:r>
      <w:r>
        <w:rPr>
          <w:rStyle w:val="Emphasis"/>
          <w:highlight w:val="green"/>
        </w:rPr>
        <w:t>to contain violence within its</w:t>
      </w:r>
      <w:r>
        <w:rPr>
          <w:rStyle w:val="Emphasis"/>
        </w:rPr>
        <w:t xml:space="preserve"> own </w:t>
      </w:r>
      <w:r>
        <w:rPr>
          <w:rStyle w:val="Emphasis"/>
          <w:highlight w:val="green"/>
        </w:rPr>
        <w:t>boundaries</w:t>
      </w:r>
      <w:r>
        <w:rPr>
          <w:sz w:val="14"/>
        </w:rPr>
        <w:t xml:space="preserve">. It is in this context that, to demonstrate this surprising hypothesis, Benjamin invokes two examples: the right to strike guaranteed by the state and the law of war. </w:t>
      </w:r>
      <w:r>
        <w:rPr>
          <w:rStyle w:val="Emphasis"/>
        </w:rPr>
        <w:t xml:space="preserve">Let us return to the place that the right to strike occupies within </w:t>
      </w:r>
      <w:r>
        <w:rPr>
          <w:rStyle w:val="Emphasis"/>
          <w:highlight w:val="green"/>
        </w:rPr>
        <w:t>class struggle</w:t>
      </w:r>
      <w:r>
        <w:rPr>
          <w:rStyle w:val="Emphasis"/>
        </w:rPr>
        <w:t xml:space="preserve">. To begin with, the very idea of such a struggle </w:t>
      </w:r>
      <w:r>
        <w:rPr>
          <w:rStyle w:val="Emphasis"/>
          <w:highlight w:val="green"/>
        </w:rPr>
        <w:t>implies certain</w:t>
      </w:r>
      <w:r>
        <w:rPr>
          <w:rStyle w:val="Emphasis"/>
        </w:rPr>
        <w:t xml:space="preserve"> forms of </w:t>
      </w:r>
      <w:r>
        <w:rPr>
          <w:rStyle w:val="Emphasis"/>
          <w:highlight w:val="green"/>
        </w:rPr>
        <w:t>violence</w:t>
      </w:r>
      <w:r>
        <w:rPr>
          <w:rStyle w:val="Emphasis"/>
        </w:rPr>
        <w:t xml:space="preserve">. </w:t>
      </w:r>
      <w:r>
        <w:rPr>
          <w:rStyle w:val="Emphasis"/>
          <w:highlight w:val="green"/>
        </w:rPr>
        <w:t>The strike could</w:t>
      </w:r>
      <w:r>
        <w:rPr>
          <w:rStyle w:val="Emphasis"/>
        </w:rPr>
        <w:t xml:space="preserve"> then </w:t>
      </w:r>
      <w:r>
        <w:rPr>
          <w:rStyle w:val="Emphasis"/>
          <w:highlight w:val="green"/>
        </w:rPr>
        <w:t>be</w:t>
      </w:r>
      <w:r>
        <w:rPr>
          <w:rStyle w:val="Emphasis"/>
        </w:rPr>
        <w:t xml:space="preserve"> understood as </w:t>
      </w:r>
      <w:r>
        <w:rPr>
          <w:rStyle w:val="Emphasis"/>
          <w:highlight w:val="green"/>
        </w:rPr>
        <w:t>one of the recognizable forms that this violence can take</w:t>
      </w:r>
      <w:r>
        <w:rPr>
          <w:sz w:val="14"/>
        </w:rPr>
        <w:t xml:space="preserve">. </w:t>
      </w:r>
      <w:r>
        <w:rPr>
          <w:rStyle w:val="Emphasis"/>
        </w:rPr>
        <w:t xml:space="preserve">However, </w:t>
      </w:r>
      <w:r>
        <w:rPr>
          <w:rStyle w:val="Emphasis"/>
          <w:highlight w:val="green"/>
        </w:rPr>
        <w:t>this</w:t>
      </w:r>
      <w:r>
        <w:rPr>
          <w:rStyle w:val="Emphasis"/>
        </w:rPr>
        <w:t xml:space="preserve"> analytical framework </w:t>
      </w:r>
      <w:r>
        <w:rPr>
          <w:rStyle w:val="Emphasis"/>
          <w:highlight w:val="green"/>
        </w:rPr>
        <w:t>is undermined as soon as this</w:t>
      </w:r>
      <w:r>
        <w:rPr>
          <w:rStyle w:val="Emphasis"/>
        </w:rPr>
        <w:t xml:space="preserve"> form of violence </w:t>
      </w:r>
      <w:r>
        <w:rPr>
          <w:rStyle w:val="Emphasis"/>
          <w:highlight w:val="green"/>
        </w:rPr>
        <w:t>becomes regulated by a “right to strike</w:t>
      </w:r>
      <w:r>
        <w:rPr>
          <w:rStyle w:val="Emphasis"/>
        </w:rPr>
        <w:t xml:space="preserve">,” such as the one recognized by law in France in 1864. What </w:t>
      </w:r>
      <w:r>
        <w:rPr>
          <w:rStyle w:val="Emphasis"/>
          <w:highlight w:val="green"/>
        </w:rPr>
        <w:t>this recognition engages</w:t>
      </w:r>
      <w:r>
        <w:rPr>
          <w:rStyle w:val="Emphasis"/>
        </w:rPr>
        <w:t xml:space="preserve"> is, in fact, </w:t>
      </w:r>
      <w:r>
        <w:rPr>
          <w:rStyle w:val="Emphasis"/>
          <w:highlight w:val="green"/>
        </w:rPr>
        <w:t>the will of the state to control the possible “violence” of the strike</w:t>
      </w:r>
      <w:r>
        <w:rPr>
          <w:rStyle w:val="Emphasis"/>
        </w:rPr>
        <w:t xml:space="preserve">. Thus, </w:t>
      </w:r>
      <w:r>
        <w:rPr>
          <w:rStyle w:val="Emphasis"/>
          <w:highlight w:val="green"/>
        </w:rPr>
        <w:t>the</w:t>
      </w:r>
      <w:r>
        <w:rPr>
          <w:rStyle w:val="Emphasis"/>
        </w:rPr>
        <w:t xml:space="preserve"> “right” of the </w:t>
      </w:r>
      <w:r>
        <w:rPr>
          <w:rStyle w:val="Emphasis"/>
          <w:highlight w:val="green"/>
        </w:rPr>
        <w:t>right to strike appears as the best,</w:t>
      </w:r>
      <w:r>
        <w:rPr>
          <w:rStyle w:val="Emphasis"/>
        </w:rPr>
        <w:t xml:space="preserve"> if not the only, </w:t>
      </w:r>
      <w:r>
        <w:rPr>
          <w:rStyle w:val="Emphasis"/>
          <w:highlight w:val="green"/>
        </w:rPr>
        <w:t>way for the state to circumscribe within</w:t>
      </w:r>
      <w:r>
        <w:rPr>
          <w:rStyle w:val="Emphasis"/>
        </w:rPr>
        <w:t xml:space="preserve"> (and via) </w:t>
      </w:r>
      <w:r>
        <w:rPr>
          <w:rStyle w:val="Emphasis"/>
          <w:highlight w:val="green"/>
        </w:rPr>
        <w:t xml:space="preserve">the law </w:t>
      </w:r>
      <w:r>
        <w:rPr>
          <w:rStyle w:val="Emphasis"/>
        </w:rPr>
        <w:t xml:space="preserve">the relative violence of </w:t>
      </w:r>
      <w:r>
        <w:rPr>
          <w:rStyle w:val="Emphasis"/>
          <w:highlight w:val="green"/>
        </w:rPr>
        <w:t>class struggles</w:t>
      </w:r>
      <w:r>
        <w:rPr>
          <w:rStyle w:val="Emphasis"/>
        </w:rPr>
        <w:t>.</w:t>
      </w:r>
      <w:r>
        <w:rPr>
          <w:sz w:val="14"/>
        </w:rPr>
        <w:t xml:space="preserve"> We might consider this to be the per</w:t>
      </w:r>
      <w:r>
        <w:rPr>
          <w:sz w:val="14"/>
        </w:rPr>
        <w:softHyphen/>
        <w:t xml:space="preserve"> </w:t>
      </w:r>
      <w:proofErr w:type="spellStart"/>
      <w:r>
        <w:rPr>
          <w:sz w:val="14"/>
        </w:rPr>
        <w:t>fect</w:t>
      </w:r>
      <w:proofErr w:type="spellEnd"/>
      <w:r>
        <w:rPr>
          <w:sz w:val="14"/>
        </w:rPr>
        <w:t xml:space="preserve"> illustration of the aforementioned hypothesis. Yet, there are two lines of ques</w:t>
      </w:r>
      <w:r>
        <w:rPr>
          <w:sz w:val="14"/>
        </w:rPr>
        <w:softHyphen/>
        <w:t xml:space="preserve"> </w:t>
      </w:r>
      <w:proofErr w:type="spellStart"/>
      <w:r>
        <w:rPr>
          <w:sz w:val="14"/>
        </w:rPr>
        <w:t>tioning</w:t>
      </w:r>
      <w:proofErr w:type="spellEnd"/>
      <w:r>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Pr>
          <w:sz w:val="14"/>
        </w:rPr>
        <w:t>Benja</w:t>
      </w:r>
      <w:proofErr w:type="spellEnd"/>
      <w:r>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Pr>
          <w:sz w:val="14"/>
        </w:rPr>
        <w:t>strugles</w:t>
      </w:r>
      <w:proofErr w:type="spellEnd"/>
      <w:r>
        <w:rPr>
          <w:sz w:val="14"/>
        </w:rPr>
        <w:t xml:space="preserve"> is transformed into a means for the destruction of the law. The </w:t>
      </w:r>
      <w:proofErr w:type="spellStart"/>
      <w:r>
        <w:rPr>
          <w:sz w:val="14"/>
        </w:rPr>
        <w:t>diference</w:t>
      </w:r>
      <w:proofErr w:type="spellEnd"/>
      <w:r>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Pr>
          <w:sz w:val="14"/>
        </w:rPr>
        <w:t>uncondi</w:t>
      </w:r>
      <w:proofErr w:type="spellEnd"/>
      <w:r>
        <w:rPr>
          <w:sz w:val="14"/>
        </w:rPr>
        <w:softHyphen/>
        <w:t xml:space="preserve"> </w:t>
      </w:r>
      <w:proofErr w:type="spellStart"/>
      <w:r>
        <w:rPr>
          <w:sz w:val="14"/>
        </w:rPr>
        <w:t>tionally</w:t>
      </w:r>
      <w:proofErr w:type="spellEnd"/>
      <w:r>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Pr>
          <w:rStyle w:val="Emphasis"/>
        </w:rPr>
        <w:t>The political game is thus the following: the state legislated the right to strike in order to con</w:t>
      </w:r>
      <w:r>
        <w:rPr>
          <w:rStyle w:val="Emphasis"/>
        </w:rPr>
        <w:softHyphen/>
        <w:t xml:space="preserve"> </w:t>
      </w:r>
      <w:proofErr w:type="spellStart"/>
      <w:r>
        <w:rPr>
          <w:rStyle w:val="Emphasis"/>
        </w:rPr>
        <w:t>tain</w:t>
      </w:r>
      <w:proofErr w:type="spellEnd"/>
      <w:r>
        <w:rPr>
          <w:rStyle w:val="Emphasis"/>
        </w:rPr>
        <w:t xml:space="preserve"> class </w:t>
      </w:r>
      <w:proofErr w:type="spellStart"/>
      <w:r>
        <w:rPr>
          <w:rStyle w:val="Emphasis"/>
        </w:rPr>
        <w:t>strugles</w:t>
      </w:r>
      <w:proofErr w:type="spellEnd"/>
      <w:r>
        <w:rPr>
          <w:rStyle w:val="Emphasis"/>
        </w:rPr>
        <w:t xml:space="preserve">, with the condition that workers must have “good reason” to strike. However, </w:t>
      </w:r>
      <w:r>
        <w:rPr>
          <w:rStyle w:val="Emphasis"/>
          <w:highlight w:val="green"/>
        </w:rPr>
        <w:t>it is unlikely that a state</w:t>
      </w:r>
      <w:r>
        <w:rPr>
          <w:rStyle w:val="Emphasis"/>
        </w:rPr>
        <w:t xml:space="preserve"> systematically allied with (and accomplice to) employers </w:t>
      </w:r>
      <w:r>
        <w:rPr>
          <w:rStyle w:val="Emphasis"/>
          <w:highlight w:val="green"/>
        </w:rPr>
        <w:t>will ever recognize reasons as good, and</w:t>
      </w:r>
      <w:r>
        <w:rPr>
          <w:rStyle w:val="Emphasis"/>
        </w:rPr>
        <w:t xml:space="preserve">, as a consequence, </w:t>
      </w:r>
      <w:r>
        <w:rPr>
          <w:rStyle w:val="Emphasis"/>
          <w:highlight w:val="green"/>
        </w:rPr>
        <w:t>it will deem any invocation of the right to strike as illegitimate</w:t>
      </w:r>
      <w:r>
        <w:rPr>
          <w:rStyle w:val="Emphasis"/>
        </w:rPr>
        <w:t xml:space="preserve">. </w:t>
      </w:r>
      <w:r>
        <w:rPr>
          <w:rStyle w:val="Emphasis"/>
          <w:highlight w:val="green"/>
        </w:rPr>
        <w:t>Workers will therefore be seen as abusing a right</w:t>
      </w:r>
      <w:r>
        <w:rPr>
          <w:rStyle w:val="Emphasis"/>
        </w:rPr>
        <w:t xml:space="preserve"> granted by the state, and in so doing transforming it into a violent means.</w:t>
      </w:r>
      <w:r>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Pr>
          <w:sz w:val="14"/>
        </w:rPr>
        <w:t>afer</w:t>
      </w:r>
      <w:proofErr w:type="spellEnd"/>
      <w:r>
        <w:rPr>
          <w:sz w:val="14"/>
        </w:rPr>
        <w:t xml:space="preserve"> claiming to understand the reasons for the protest and the grievances of the workers, deny that the arguments constitute </w:t>
      </w:r>
      <w:proofErr w:type="spellStart"/>
      <w:r>
        <w:rPr>
          <w:sz w:val="14"/>
        </w:rPr>
        <w:t>sufcient</w:t>
      </w:r>
      <w:proofErr w:type="spellEnd"/>
      <w:r>
        <w:rPr>
          <w:sz w:val="14"/>
        </w:rPr>
        <w:t xml:space="preserve"> reason for a strike that will likely paralyze this or that sector of the economy. </w:t>
      </w:r>
      <w:r>
        <w:rPr>
          <w:rStyle w:val="Emphasis"/>
          <w:highlight w:val="green"/>
        </w:rPr>
        <w:t>They deny</w:t>
      </w:r>
      <w:r>
        <w:rPr>
          <w:rStyle w:val="Emphasis"/>
        </w:rPr>
        <w:t xml:space="preserve">, in other words, </w:t>
      </w:r>
      <w:r>
        <w:rPr>
          <w:rStyle w:val="Emphasis"/>
          <w:highlight w:val="green"/>
        </w:rPr>
        <w:t>that</w:t>
      </w:r>
      <w:r>
        <w:rPr>
          <w:rStyle w:val="Emphasis"/>
        </w:rPr>
        <w:t xml:space="preserve"> </w:t>
      </w:r>
      <w:r>
        <w:rPr>
          <w:rStyle w:val="Emphasis"/>
          <w:highlight w:val="green"/>
        </w:rPr>
        <w:t xml:space="preserve">the conditions denounced by the workers </w:t>
      </w:r>
      <w:r>
        <w:rPr>
          <w:rStyle w:val="Emphasis"/>
        </w:rPr>
        <w:t xml:space="preserve">display an intrinsic violence that </w:t>
      </w:r>
      <w:r>
        <w:rPr>
          <w:rStyle w:val="Emphasis"/>
          <w:highlight w:val="green"/>
        </w:rPr>
        <w:t>jus</w:t>
      </w:r>
      <w:r>
        <w:rPr>
          <w:rStyle w:val="Emphasis"/>
          <w:highlight w:val="green"/>
        </w:rPr>
        <w:softHyphen/>
        <w:t xml:space="preserve"> </w:t>
      </w:r>
      <w:proofErr w:type="spellStart"/>
      <w:r>
        <w:rPr>
          <w:rStyle w:val="Emphasis"/>
          <w:highlight w:val="green"/>
        </w:rPr>
        <w:t>tifies</w:t>
      </w:r>
      <w:proofErr w:type="spellEnd"/>
      <w:r>
        <w:rPr>
          <w:rStyle w:val="Emphasis"/>
          <w:highlight w:val="green"/>
        </w:rPr>
        <w:t xml:space="preserve"> the strike</w:t>
      </w:r>
      <w:r>
        <w:rPr>
          <w:sz w:val="14"/>
        </w:rPr>
        <w:t xml:space="preserve">. Let us note here a point that Benjamin does not mention, but that is part of Sorel’s reflections: this denial inevitably contaminates the (socialist) </w:t>
      </w:r>
      <w:proofErr w:type="spellStart"/>
      <w:r>
        <w:rPr>
          <w:sz w:val="14"/>
        </w:rPr>
        <w:t>lef</w:t>
      </w:r>
      <w:proofErr w:type="spellEnd"/>
      <w:r>
        <w:rPr>
          <w:sz w:val="14"/>
        </w:rPr>
        <w:t xml:space="preserve"> once it gains power. What might previously have seemed a good reason to strike when it was the opposition is deemed an </w:t>
      </w:r>
      <w:proofErr w:type="spellStart"/>
      <w:r>
        <w:rPr>
          <w:sz w:val="14"/>
        </w:rPr>
        <w:t>insufcient</w:t>
      </w:r>
      <w:proofErr w:type="spellEnd"/>
      <w:r>
        <w:rPr>
          <w:sz w:val="14"/>
        </w:rPr>
        <w:t xml:space="preserve"> one once it is the ruling party. In the face of popular protest, it always invokes a lack of </w:t>
      </w:r>
      <w:proofErr w:type="spellStart"/>
      <w:r>
        <w:rPr>
          <w:sz w:val="14"/>
        </w:rPr>
        <w:t>sufcient</w:t>
      </w:r>
      <w:proofErr w:type="spellEnd"/>
      <w:r>
        <w:rPr>
          <w:sz w:val="14"/>
        </w:rPr>
        <w:t xml:space="preserve"> rationale, allow</w:t>
      </w:r>
      <w:r>
        <w:rPr>
          <w:sz w:val="14"/>
        </w:rPr>
        <w:softHyphen/>
        <w:t xml:space="preserve"> </w:t>
      </w:r>
      <w:proofErr w:type="spellStart"/>
      <w:r>
        <w:rPr>
          <w:sz w:val="14"/>
        </w:rPr>
        <w:t>ing</w:t>
      </w:r>
      <w:proofErr w:type="spellEnd"/>
      <w:r>
        <w:rPr>
          <w:sz w:val="14"/>
        </w:rPr>
        <w:t xml:space="preserve"> it to avoid recognizing the intrinsic violence of a given social or economic situ</w:t>
      </w:r>
      <w:r>
        <w:rPr>
          <w:sz w:val="14"/>
        </w:rPr>
        <w:softHyphen/>
        <w:t xml:space="preserve"> </w:t>
      </w:r>
      <w:proofErr w:type="spellStart"/>
      <w:r>
        <w:rPr>
          <w:sz w:val="14"/>
        </w:rPr>
        <w:t>ation</w:t>
      </w:r>
      <w:proofErr w:type="spellEnd"/>
      <w:r>
        <w:rPr>
          <w:sz w:val="14"/>
        </w:rPr>
        <w:t xml:space="preserve">, or of a new policy. </w:t>
      </w:r>
      <w:r>
        <w:rPr>
          <w:rStyle w:val="Emphasis"/>
        </w:rPr>
        <w:t xml:space="preserve">And </w:t>
      </w:r>
      <w:r>
        <w:rPr>
          <w:rStyle w:val="Emphasis"/>
          <w:highlight w:val="green"/>
        </w:rPr>
        <w:t>it is because it refuses to see this violence</w:t>
      </w:r>
      <w:r>
        <w:rPr>
          <w:rStyle w:val="Emphasis"/>
        </w:rPr>
        <w:t xml:space="preserve"> and to take responsibility for it </w:t>
      </w:r>
      <w:r>
        <w:rPr>
          <w:rStyle w:val="Emphasis"/>
          <w:highlight w:val="green"/>
        </w:rPr>
        <w:t>that the left</w:t>
      </w:r>
      <w:r>
        <w:rPr>
          <w:rStyle w:val="Emphasis"/>
        </w:rPr>
        <w:t xml:space="preserve"> regularly </w:t>
      </w:r>
      <w:r>
        <w:rPr>
          <w:rStyle w:val="Emphasis"/>
          <w:highlight w:val="green"/>
        </w:rPr>
        <w:t>loses workers’ support</w:t>
      </w:r>
      <w:r>
        <w:rPr>
          <w:rStyle w:val="Emphasis"/>
        </w:rPr>
        <w:t xml:space="preserve">. </w:t>
      </w:r>
    </w:p>
    <w:p w14:paraId="7AEBBCED" w14:textId="77777777" w:rsidR="00E006C2" w:rsidRDefault="00E006C2" w:rsidP="00E006C2">
      <w:pPr>
        <w:pStyle w:val="Heading4"/>
      </w:pPr>
      <w:r>
        <w:t xml:space="preserve">Capitalism’s successes necessitate human extinction and destroy the value to life – it’s </w:t>
      </w:r>
      <w:proofErr w:type="gramStart"/>
      <w:r w:rsidRPr="00E006C2">
        <w:t>try</w:t>
      </w:r>
      <w:proofErr w:type="gramEnd"/>
      <w:r>
        <w:t xml:space="preserve"> or die for alternative organizing</w:t>
      </w:r>
    </w:p>
    <w:p w14:paraId="40BBC1EA" w14:textId="77777777" w:rsidR="00E006C2" w:rsidRDefault="00E006C2" w:rsidP="00E006C2">
      <w:pPr>
        <w:rPr>
          <w:sz w:val="18"/>
          <w:szCs w:val="20"/>
        </w:rPr>
      </w:pPr>
      <w:proofErr w:type="spellStart"/>
      <w:r>
        <w:rPr>
          <w:rStyle w:val="Style13ptBold"/>
        </w:rPr>
        <w:t>Duzgun</w:t>
      </w:r>
      <w:proofErr w:type="spellEnd"/>
      <w:r>
        <w:rPr>
          <w:rStyle w:val="Style13ptBold"/>
        </w:rPr>
        <w:t xml:space="preserve"> 20</w:t>
      </w:r>
      <w:r>
        <w:t xml:space="preserve"> </w:t>
      </w:r>
      <w:proofErr w:type="spellStart"/>
      <w:r>
        <w:rPr>
          <w:sz w:val="18"/>
          <w:szCs w:val="20"/>
        </w:rPr>
        <w:t>Eren</w:t>
      </w:r>
      <w:proofErr w:type="spellEnd"/>
      <w:r>
        <w:rPr>
          <w:sz w:val="18"/>
          <w:szCs w:val="20"/>
        </w:rPr>
        <w:t xml:space="preserve"> </w:t>
      </w:r>
      <w:proofErr w:type="spellStart"/>
      <w:r>
        <w:rPr>
          <w:sz w:val="18"/>
          <w:szCs w:val="20"/>
        </w:rPr>
        <w:t>Duzgun</w:t>
      </w:r>
      <w:proofErr w:type="spellEnd"/>
      <w:r>
        <w:rPr>
          <w:sz w:val="18"/>
          <w:szCs w:val="20"/>
        </w:rPr>
        <w:t xml:space="preserve"> (teaches Historical Sociology and International Relations at Leiden University, Netherlands), 4-5-2020, "Capitalism, Coronavirus and the Road to Extinction," Socialist Project, https://socialistproject.ca/2020/04/capitalism-coronavirus-and-road-to-extinction/</w:t>
      </w:r>
    </w:p>
    <w:p w14:paraId="7E0B048C" w14:textId="319640B1" w:rsidR="00E006C2" w:rsidRDefault="00E006C2" w:rsidP="00E006C2">
      <w:pPr>
        <w:rPr>
          <w:rFonts w:cstheme="minorHAnsi"/>
          <w:b/>
          <w:u w:val="single"/>
        </w:rPr>
      </w:pPr>
      <w:r>
        <w:rPr>
          <w:rFonts w:cstheme="minorHAnsi"/>
          <w:b/>
          <w:u w:val="single"/>
        </w:rPr>
        <w:t>Covid-19, by contrast, has begun its journey and taken its biggest toll thus far in the most advanced and affluent parts of the world</w:t>
      </w:r>
      <w:r>
        <w:rPr>
          <w:sz w:val="14"/>
        </w:rPr>
        <w:t xml:space="preserve">. This is to say, the contagion is no longer limited to the persistently undernourished, underdeveloped, and war-torn parts of the world; its impact is no longer restricted to a distant wet market or a third world country alone. </w:t>
      </w:r>
      <w:r>
        <w:rPr>
          <w:rFonts w:cstheme="minorHAnsi"/>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Pr>
          <w:rFonts w:cstheme="minorHAnsi"/>
          <w:b/>
          <w:highlight w:val="green"/>
          <w:u w:val="single"/>
        </w:rPr>
        <w:t xml:space="preserve">the coronavirus has thrown into </w:t>
      </w:r>
      <w:r>
        <w:rPr>
          <w:rFonts w:cstheme="minorHAnsi"/>
          <w:b/>
          <w:u w:val="single"/>
        </w:rPr>
        <w:t xml:space="preserve">sharp </w:t>
      </w:r>
      <w:r>
        <w:rPr>
          <w:rFonts w:cstheme="minorHAnsi"/>
          <w:b/>
          <w:highlight w:val="green"/>
          <w:u w:val="single"/>
        </w:rPr>
        <w:t>relief the immediately existential</w:t>
      </w:r>
      <w:r>
        <w:rPr>
          <w:rFonts w:cstheme="minorHAnsi"/>
          <w:b/>
          <w:u w:val="single"/>
        </w:rPr>
        <w:t xml:space="preserve"> and undeniably global contradictions and </w:t>
      </w:r>
      <w:r>
        <w:rPr>
          <w:rFonts w:cstheme="minorHAnsi"/>
          <w:b/>
          <w:highlight w:val="green"/>
          <w:u w:val="single"/>
        </w:rPr>
        <w:t>consequences generated by capitalism.</w:t>
      </w:r>
      <w:r>
        <w:rPr>
          <w:rFonts w:cstheme="minorHAnsi"/>
          <w:b/>
          <w:u w:val="single"/>
        </w:rPr>
        <w:t xml:space="preserve"> </w:t>
      </w:r>
      <w:r>
        <w:rPr>
          <w:sz w:val="14"/>
        </w:rPr>
        <w:t xml:space="preserve">Contradictions on a Global Scale Critical biologists and epidemiologists have put the blame on industrial agriculture as the root cause of the emergence of new pathogens since the 1990s. </w:t>
      </w:r>
      <w:hyperlink r:id="rId9" w:tgtFrame="_blank" w:history="1">
        <w:r>
          <w:rPr>
            <w:rStyle w:val="Hyperlink"/>
            <w:color w:val="000000"/>
            <w:sz w:val="14"/>
            <w:u w:val="single"/>
          </w:rPr>
          <w:t>According to Rob Wallace</w:t>
        </w:r>
      </w:hyperlink>
      <w:r>
        <w:rPr>
          <w:sz w:val="14"/>
        </w:rPr>
        <w:t xml:space="preserve">, giant agribusiness and resource extraction firms have now reached the last virgin forests and smallholder-held farmlands in the world, subordinating them to the logic of capitalist markets. </w:t>
      </w:r>
      <w:r>
        <w:rPr>
          <w:rFonts w:cstheme="minorHAnsi"/>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Pr>
          <w:sz w:val="14"/>
        </w:rPr>
        <w:t xml:space="preserve"> Likewise, global warming has forced or allowed pathogens to escape their natural habitat. As a result, new viruses against which we have no immunity “are being sprung free, threatening the whole world.” In short, </w:t>
      </w:r>
      <w:hyperlink r:id="rId10" w:tgtFrame="_blank" w:history="1">
        <w:r>
          <w:rPr>
            <w:rStyle w:val="Hyperlink"/>
            <w:color w:val="000000"/>
            <w:sz w:val="14"/>
            <w:u w:val="single"/>
          </w:rPr>
          <w:t>as John Vidal writes</w:t>
        </w:r>
      </w:hyperlink>
      <w:r>
        <w:rPr>
          <w:sz w:val="14"/>
        </w:rPr>
        <w:t xml:space="preserve">, “we disrupt ecosystems, and we shake viruses loose from their natural hosts. When that happens, they need a new host. Often, we are it.” </w:t>
      </w:r>
      <w:r>
        <w:rPr>
          <w:rFonts w:cstheme="minorHAnsi"/>
          <w:b/>
          <w:u w:val="single"/>
        </w:rPr>
        <w:t>That some agribusiness firms have been blatantly risking lives for profit would not come as a surprise to the critical reader</w:t>
      </w:r>
      <w:r>
        <w:rPr>
          <w:sz w:val="14"/>
        </w:rPr>
        <w:t xml:space="preserve">. Even </w:t>
      </w:r>
      <w:hyperlink r:id="rId11" w:tgtFrame="_blank" w:history="1">
        <w:r>
          <w:rPr>
            <w:rStyle w:val="Hyperlink"/>
            <w:color w:val="000000"/>
            <w:sz w:val="14"/>
            <w:u w:val="single"/>
          </w:rPr>
          <w:t>Bill Gates has been sounding the alarm</w:t>
        </w:r>
      </w:hyperlink>
      <w:r>
        <w:rPr>
          <w:sz w:val="14"/>
        </w:rPr>
        <w:t xml:space="preserve"> about the potentially deadly consequences of irresponsible business practices and new viruses. </w:t>
      </w:r>
      <w:r>
        <w:rPr>
          <w:rFonts w:cstheme="minorHAnsi"/>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Pr>
          <w:rFonts w:cstheme="minorHAnsi"/>
          <w:b/>
          <w:highlight w:val="green"/>
          <w:u w:val="single"/>
        </w:rPr>
        <w:t>we may go extinct as a result of the ‘successes’ of</w:t>
      </w:r>
      <w:r>
        <w:rPr>
          <w:rFonts w:cstheme="minorHAnsi"/>
          <w:b/>
          <w:u w:val="single"/>
        </w:rPr>
        <w:t xml:space="preserve"> the very system ‘we’ created in the first place, i.e., </w:t>
      </w:r>
      <w:r>
        <w:rPr>
          <w:rFonts w:cstheme="minorHAnsi"/>
          <w:b/>
          <w:highlight w:val="green"/>
          <w:u w:val="single"/>
        </w:rPr>
        <w:t>capitalism</w:t>
      </w:r>
      <w:r>
        <w:rPr>
          <w:rFonts w:cstheme="minorHAnsi"/>
          <w:b/>
          <w:u w:val="single"/>
        </w:rPr>
        <w:t>. How did we end up losing control of an ‘economic’ system of our own making?</w:t>
      </w:r>
      <w:r>
        <w:rPr>
          <w:sz w:val="14"/>
        </w:rPr>
        <w:t xml:space="preserve"> This is indeed an anomaly in human history. The conception of the ‘economy’ as an autonomous sphere dictating its own rules over society did not exist in non-capitalist societies. As the economic anthropologist </w:t>
      </w:r>
      <w:hyperlink r:id="rId12" w:anchor="Works" w:tgtFrame="_blank" w:history="1">
        <w:r>
          <w:rPr>
            <w:rStyle w:val="Hyperlink"/>
            <w:color w:val="000000"/>
            <w:sz w:val="14"/>
            <w:u w:val="single"/>
          </w:rPr>
          <w:t>Karl Polanyi</w:t>
        </w:r>
      </w:hyperlink>
      <w:r>
        <w:rPr>
          <w:sz w:val="14"/>
        </w:rPr>
        <w:t xml:space="preserve"> put it, “neither under tribal, nor feudal, nor mercantile conditions </w:t>
      </w:r>
      <w:proofErr w:type="gramStart"/>
      <w:r>
        <w:rPr>
          <w:sz w:val="14"/>
        </w:rPr>
        <w:t>was</w:t>
      </w:r>
      <w:proofErr w:type="gramEnd"/>
      <w:r>
        <w:rPr>
          <w:sz w:val="14"/>
        </w:rPr>
        <w:t xml:space="preserve">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3" w:tgtFrame="_blank" w:history="1">
        <w:r>
          <w:rPr>
            <w:rStyle w:val="Hyperlink"/>
            <w:color w:val="000000"/>
            <w:sz w:val="14"/>
            <w:u w:val="single"/>
          </w:rPr>
          <w:t>was absorbed in the social system</w:t>
        </w:r>
      </w:hyperlink>
      <w:r>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Pr>
          <w:rFonts w:cstheme="minorHAnsi"/>
          <w:b/>
          <w:u w:val="single"/>
        </w:rPr>
        <w:t xml:space="preserve">In order </w:t>
      </w:r>
      <w:r>
        <w:rPr>
          <w:rFonts w:cstheme="minorHAnsi"/>
          <w:b/>
          <w:highlight w:val="green"/>
          <w:u w:val="single"/>
        </w:rPr>
        <w:t>for ‘self-regulating’ markets to ‘self-regulate’,</w:t>
      </w:r>
      <w:r>
        <w:rPr>
          <w:rFonts w:cstheme="minorHAnsi"/>
          <w:b/>
          <w:u w:val="single"/>
        </w:rPr>
        <w:t xml:space="preserve"> a variety of </w:t>
      </w:r>
      <w:r>
        <w:rPr>
          <w:rFonts w:cstheme="minorHAnsi"/>
          <w:b/>
          <w:highlight w:val="green"/>
          <w:u w:val="single"/>
        </w:rPr>
        <w:t>political and institutional arrangements had to</w:t>
      </w:r>
      <w:r>
        <w:rPr>
          <w:rFonts w:cstheme="minorHAnsi"/>
          <w:b/>
          <w:u w:val="single"/>
        </w:rPr>
        <w:t xml:space="preserve"> be initiated to progressively </w:t>
      </w:r>
      <w:r>
        <w:rPr>
          <w:rFonts w:cstheme="minorHAnsi"/>
          <w:b/>
          <w:highlight w:val="green"/>
          <w:u w:val="single"/>
        </w:rPr>
        <w:t>eliminate</w:t>
      </w:r>
      <w:r>
        <w:rPr>
          <w:rFonts w:cstheme="minorHAnsi"/>
          <w:b/>
          <w:u w:val="single"/>
        </w:rPr>
        <w:t xml:space="preserve"> the </w:t>
      </w:r>
      <w:r>
        <w:rPr>
          <w:rFonts w:cstheme="minorHAnsi"/>
          <w:b/>
          <w:highlight w:val="green"/>
          <w:u w:val="single"/>
        </w:rPr>
        <w:t>non-market survival strategies</w:t>
      </w:r>
      <w:r>
        <w:rPr>
          <w:rFonts w:cstheme="minorHAnsi"/>
          <w:b/>
          <w:u w:val="single"/>
        </w:rPr>
        <w:t xml:space="preserve"> that humans previously relied upon. </w:t>
      </w:r>
      <w:r>
        <w:rPr>
          <w:sz w:val="14"/>
        </w:rPr>
        <w:t xml:space="preserve">Most notably, the age-old communal systems of social and moral regulation needed to be eradicated, a process that systematically subordinated the ‘natural and human substance of society’, i.e., land and </w:t>
      </w:r>
      <w:proofErr w:type="spellStart"/>
      <w:r>
        <w:rPr>
          <w:sz w:val="14"/>
        </w:rPr>
        <w:t>labour</w:t>
      </w:r>
      <w:proofErr w:type="spellEnd"/>
      <w:r>
        <w:rPr>
          <w:sz w:val="14"/>
        </w:rPr>
        <w:t xml:space="preserve">, to market relations for the first time in history. Rise of Capitalism </w:t>
      </w:r>
      <w:r>
        <w:rPr>
          <w:rFonts w:cstheme="minorHAnsi"/>
          <w:b/>
          <w:highlight w:val="green"/>
          <w:u w:val="single"/>
        </w:rPr>
        <w:t>At the heart of</w:t>
      </w:r>
      <w:r>
        <w:rPr>
          <w:rFonts w:cstheme="minorHAnsi"/>
          <w:b/>
          <w:u w:val="single"/>
        </w:rPr>
        <w:t xml:space="preserve"> the rise of </w:t>
      </w:r>
      <w:r>
        <w:rPr>
          <w:rFonts w:cstheme="minorHAnsi"/>
          <w:b/>
          <w:highlight w:val="green"/>
          <w:u w:val="single"/>
        </w:rPr>
        <w:t>capitalism</w:t>
      </w:r>
      <w:r>
        <w:rPr>
          <w:rFonts w:cstheme="minorHAnsi"/>
          <w:b/>
          <w:u w:val="single"/>
        </w:rPr>
        <w:t xml:space="preserve">, therefore, </w:t>
      </w:r>
      <w:r>
        <w:rPr>
          <w:rFonts w:cstheme="minorHAnsi"/>
          <w:b/>
          <w:highlight w:val="green"/>
          <w:u w:val="single"/>
        </w:rPr>
        <w:t>rested a ‘political’, legal, and violent process</w:t>
      </w:r>
      <w:r>
        <w:rPr>
          <w:rFonts w:cstheme="minorHAnsi"/>
          <w:b/>
          <w:u w:val="single"/>
        </w:rPr>
        <w:t xml:space="preserve"> that led to the historically unprecedented characterization of land and </w:t>
      </w:r>
      <w:proofErr w:type="spellStart"/>
      <w:r>
        <w:rPr>
          <w:rFonts w:cstheme="minorHAnsi"/>
          <w:b/>
          <w:u w:val="single"/>
        </w:rPr>
        <w:t>labour</w:t>
      </w:r>
      <w:proofErr w:type="spellEnd"/>
      <w:r>
        <w:rPr>
          <w:rFonts w:cstheme="minorHAnsi"/>
          <w:b/>
          <w:u w:val="single"/>
        </w:rPr>
        <w:t xml:space="preserve"> as commodities. Without </w:t>
      </w:r>
      <w:r>
        <w:rPr>
          <w:rFonts w:cstheme="minorHAnsi"/>
          <w:b/>
          <w:highlight w:val="green"/>
          <w:u w:val="single"/>
        </w:rPr>
        <w:t xml:space="preserve">commodifying land and </w:t>
      </w:r>
      <w:proofErr w:type="spellStart"/>
      <w:r>
        <w:rPr>
          <w:rFonts w:cstheme="minorHAnsi"/>
          <w:b/>
          <w:highlight w:val="green"/>
          <w:u w:val="single"/>
        </w:rPr>
        <w:t>labour</w:t>
      </w:r>
      <w:proofErr w:type="spellEnd"/>
      <w:r>
        <w:rPr>
          <w:rFonts w:cstheme="minorHAnsi"/>
          <w:b/>
          <w:u w:val="single"/>
        </w:rPr>
        <w:t xml:space="preserve">, i.e., without treating the planet’s living substance as commodities, it would have been impossible to view the ‘economy’ as an institutionally and motivationally self-regulating sphere of life, an almost robotic creature functioning </w:t>
      </w:r>
      <w:r>
        <w:rPr>
          <w:rFonts w:cstheme="minorHAnsi"/>
          <w:b/>
          <w:highlight w:val="green"/>
          <w:u w:val="single"/>
        </w:rPr>
        <w:t>at the expense of human lives and livelihoods</w:t>
      </w:r>
      <w:r>
        <w:rPr>
          <w:rFonts w:cstheme="minorHAnsi"/>
          <w:b/>
          <w:u w:val="single"/>
        </w:rPr>
        <w:t xml:space="preserve">. Capitalism presupposed from the very beginning a radical transformation in the human use of nature as well as in the provision of life’s essential requirements. In this sense, </w:t>
      </w:r>
      <w:r>
        <w:rPr>
          <w:rFonts w:cstheme="minorHAnsi"/>
          <w:b/>
          <w:highlight w:val="green"/>
          <w:u w:val="single"/>
        </w:rPr>
        <w:t>the danger of global extinction</w:t>
      </w:r>
      <w:r>
        <w:rPr>
          <w:rFonts w:cstheme="minorHAnsi"/>
          <w:b/>
          <w:u w:val="single"/>
        </w:rPr>
        <w:t xml:space="preserve"> which we have been going through </w:t>
      </w:r>
      <w:r>
        <w:rPr>
          <w:rFonts w:cstheme="minorHAnsi"/>
          <w:b/>
          <w:highlight w:val="green"/>
          <w:u w:val="single"/>
        </w:rPr>
        <w:t>is not a temporary hiccup</w:t>
      </w:r>
      <w:r>
        <w:rPr>
          <w:rFonts w:cstheme="minorHAnsi"/>
          <w:b/>
          <w:u w:val="single"/>
        </w:rPr>
        <w:t xml:space="preserve"> in an otherwise smoothly operating capitalist ecosystem </w:t>
      </w:r>
      <w:r>
        <w:rPr>
          <w:rFonts w:cstheme="minorHAnsi"/>
          <w:b/>
          <w:highlight w:val="green"/>
          <w:u w:val="single"/>
        </w:rPr>
        <w:t xml:space="preserve">but has </w:t>
      </w:r>
      <w:r>
        <w:rPr>
          <w:rFonts w:cstheme="minorHAnsi"/>
          <w:b/>
          <w:u w:val="single"/>
        </w:rPr>
        <w:t xml:space="preserve">always </w:t>
      </w:r>
      <w:r>
        <w:rPr>
          <w:rFonts w:cstheme="minorHAnsi"/>
          <w:b/>
          <w:highlight w:val="green"/>
          <w:u w:val="single"/>
        </w:rPr>
        <w:t xml:space="preserve">been </w:t>
      </w:r>
      <w:r>
        <w:rPr>
          <w:rFonts w:cstheme="minorHAnsi"/>
          <w:b/>
          <w:u w:val="single"/>
        </w:rPr>
        <w:t xml:space="preserve">a possibility </w:t>
      </w:r>
      <w:r>
        <w:rPr>
          <w:rFonts w:cstheme="minorHAnsi"/>
          <w:b/>
          <w:highlight w:val="green"/>
          <w:u w:val="single"/>
        </w:rPr>
        <w:t xml:space="preserve">built into </w:t>
      </w:r>
      <w:r>
        <w:rPr>
          <w:rFonts w:cstheme="minorHAnsi"/>
          <w:b/>
          <w:u w:val="single"/>
        </w:rPr>
        <w:t xml:space="preserve">the very structure of </w:t>
      </w:r>
      <w:r>
        <w:rPr>
          <w:rFonts w:cstheme="minorHAnsi"/>
          <w:b/>
          <w:highlight w:val="green"/>
          <w:u w:val="single"/>
        </w:rPr>
        <w:t>market society</w:t>
      </w:r>
      <w:r>
        <w:rPr>
          <w:rFonts w:cstheme="minorHAnsi"/>
          <w:b/>
          <w:u w:val="single"/>
        </w:rPr>
        <w:t xml:space="preserve">. </w:t>
      </w:r>
      <w:r>
        <w:rPr>
          <w:sz w:val="14"/>
        </w:rPr>
        <w:t xml:space="preserve">On the one hand, by treating land and </w:t>
      </w:r>
      <w:proofErr w:type="spellStart"/>
      <w:r>
        <w:rPr>
          <w:sz w:val="14"/>
        </w:rPr>
        <w:t>labour</w:t>
      </w:r>
      <w:proofErr w:type="spellEnd"/>
      <w:r>
        <w:rPr>
          <w:sz w:val="14"/>
        </w:rP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Pr>
          <w:rFonts w:cstheme="minorHAnsi"/>
          <w:b/>
          <w:u w:val="single"/>
        </w:rPr>
        <w:t xml:space="preserve">On the other hand, however, </w:t>
      </w:r>
      <w:hyperlink r:id="rId14" w:tgtFrame="_blank" w:history="1">
        <w:r>
          <w:rPr>
            <w:rStyle w:val="Hyperlink"/>
            <w:rFonts w:cstheme="minorHAnsi"/>
            <w:b/>
            <w:color w:val="000000"/>
            <w:u w:val="single"/>
          </w:rPr>
          <w:t>as Ellen Wood argues</w:t>
        </w:r>
      </w:hyperlink>
      <w:r>
        <w:rPr>
          <w:rFonts w:cstheme="minorHAnsi"/>
          <w:b/>
          <w:u w:val="single"/>
        </w:rPr>
        <w:t xml:space="preserve">, by subordinating all other considerations to the imperatives of market competition, </w:t>
      </w:r>
      <w:r>
        <w:rPr>
          <w:rFonts w:cstheme="minorHAnsi"/>
          <w:b/>
          <w:highlight w:val="green"/>
          <w:u w:val="single"/>
        </w:rPr>
        <w:t>capitalism has</w:t>
      </w:r>
      <w:r>
        <w:rPr>
          <w:rFonts w:cstheme="minorHAnsi"/>
          <w:b/>
          <w:u w:val="single"/>
        </w:rPr>
        <w:t xml:space="preserve"> also </w:t>
      </w:r>
      <w:r>
        <w:rPr>
          <w:rFonts w:cstheme="minorHAnsi"/>
          <w:b/>
          <w:highlight w:val="green"/>
          <w:u w:val="single"/>
        </w:rPr>
        <w:t>created poverty, homelessness, environmental destruction and pandemics</w:t>
      </w:r>
      <w:r>
        <w:rPr>
          <w:sz w:val="14"/>
        </w:rPr>
        <w:t xml:space="preserve">. Billions of people who could be fed and housed are subjected to immense doses of insecurity, living their lives under the constant threat of joblessness, homelessness, loss of status and starvation. </w:t>
      </w:r>
      <w:r>
        <w:rPr>
          <w:rFonts w:cstheme="minorHAnsi"/>
          <w:b/>
          <w:u w:val="single"/>
        </w:rPr>
        <w:t xml:space="preserve">In a similar fashion, the environment that could be protected is systematically destroyed for profit, and killer viruses that could be contained are unleashed. </w:t>
      </w:r>
      <w:r>
        <w:rPr>
          <w:sz w:val="14"/>
        </w:rPr>
        <w:t xml:space="preserve">Undoubtedly, Covid-19 has become the archetypal example that lays bare “the destructive impulses of a system in which the very fundamentals of existence are subjected to the requirements of profit.” </w:t>
      </w:r>
      <w:r>
        <w:rPr>
          <w:rFonts w:cstheme="minorHAnsi"/>
          <w:b/>
          <w:u w:val="single"/>
        </w:rPr>
        <w:t>Can the ‘positive’ and ‘negative’ outcomes of capitalism be somewhat reconciled? Indeed, for a brief period in the Global North, it seemed they could be</w:t>
      </w:r>
      <w:r>
        <w:rPr>
          <w:sz w:val="14"/>
        </w:rPr>
        <w:t xml:space="preserve">. During the so-called </w:t>
      </w:r>
      <w:hyperlink r:id="rId15" w:tgtFrame="_blank" w:history="1">
        <w:r>
          <w:rPr>
            <w:rStyle w:val="Hyperlink"/>
            <w:color w:val="000000"/>
            <w:sz w:val="14"/>
            <w:u w:val="single"/>
          </w:rPr>
          <w:t>Golden Age of Capitalism</w:t>
        </w:r>
      </w:hyperlink>
      <w:r>
        <w:rPr>
          <w:sz w:val="14"/>
        </w:rPr>
        <w:t xml:space="preserve"> (1945-70), massive productivity increases (alongside working-class struggles) allowed for steady increases in wages, job security, expansion of welfare state, improvements in the living conditions of the majority of the </w:t>
      </w:r>
      <w:proofErr w:type="spellStart"/>
      <w:r>
        <w:rPr>
          <w:sz w:val="14"/>
        </w:rPr>
        <w:t>labouring</w:t>
      </w:r>
      <w:proofErr w:type="spellEnd"/>
      <w:r>
        <w:rPr>
          <w:sz w:val="14"/>
        </w:rPr>
        <w:t xml:space="preserve"> masses as well as the expansion of civil and political liberties. </w:t>
      </w:r>
      <w:r>
        <w:rPr>
          <w:rFonts w:cstheme="minorHAnsi"/>
          <w:b/>
          <w:u w:val="single"/>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Pr>
          <w:sz w:val="14"/>
        </w:rPr>
        <w:t xml:space="preserve">The main ‘problem’ with the Global South has been, by and large, a question of ‘timing’. </w:t>
      </w:r>
      <w:r>
        <w:rPr>
          <w:rFonts w:cstheme="minorHAnsi"/>
          <w:b/>
          <w:u w:val="single"/>
        </w:rPr>
        <w:t xml:space="preserve">Once capitalism was established and consolidated in the Global North, it has not only led to the birth of new and more effective forms of </w:t>
      </w:r>
      <w:r>
        <w:rPr>
          <w:rFonts w:cstheme="minorHAnsi"/>
          <w:b/>
          <w:highlight w:val="green"/>
          <w:u w:val="single"/>
        </w:rPr>
        <w:t>imperialist control and neocolonial expansion</w:t>
      </w:r>
      <w:r>
        <w:rPr>
          <w:rFonts w:cstheme="minorHAnsi"/>
          <w:b/>
          <w:u w:val="single"/>
        </w:rPr>
        <w:t xml:space="preserve"> but </w:t>
      </w:r>
      <w:r>
        <w:rPr>
          <w:rFonts w:cstheme="minorHAnsi"/>
          <w:b/>
          <w:highlight w:val="green"/>
          <w:u w:val="single"/>
        </w:rPr>
        <w:t xml:space="preserve">has </w:t>
      </w:r>
      <w:r>
        <w:rPr>
          <w:rFonts w:cstheme="minorHAnsi"/>
          <w:b/>
          <w:u w:val="single"/>
        </w:rPr>
        <w:t xml:space="preserve">also </w:t>
      </w:r>
      <w:r>
        <w:rPr>
          <w:rFonts w:cstheme="minorHAnsi"/>
          <w:b/>
          <w:highlight w:val="green"/>
          <w:u w:val="single"/>
        </w:rPr>
        <w:t>irrevocably</w:t>
      </w:r>
      <w:r>
        <w:rPr>
          <w:rFonts w:cstheme="minorHAnsi"/>
          <w:b/>
          <w:u w:val="single"/>
        </w:rPr>
        <w:t xml:space="preserve"> </w:t>
      </w:r>
      <w:r>
        <w:rPr>
          <w:rFonts w:cstheme="minorHAnsi"/>
          <w:b/>
          <w:highlight w:val="green"/>
          <w:u w:val="single"/>
        </w:rPr>
        <w:t xml:space="preserve">undermined </w:t>
      </w:r>
      <w:r>
        <w:rPr>
          <w:rFonts w:cstheme="minorHAnsi"/>
          <w:b/>
          <w:u w:val="single"/>
        </w:rPr>
        <w:t xml:space="preserve">the </w:t>
      </w:r>
      <w:r>
        <w:rPr>
          <w:rFonts w:cstheme="minorHAnsi"/>
          <w:b/>
          <w:highlight w:val="green"/>
          <w:u w:val="single"/>
        </w:rPr>
        <w:t>potentially positive outcomes of capitalist development</w:t>
      </w:r>
      <w:r>
        <w:rPr>
          <w:rFonts w:cstheme="minorHAnsi"/>
          <w:b/>
          <w:u w:val="single"/>
        </w:rPr>
        <w:t xml:space="preserve"> elsewhere. </w:t>
      </w:r>
      <w:r>
        <w:rPr>
          <w:sz w:val="14"/>
        </w:rPr>
        <w:t xml:space="preserve">For example, the </w:t>
      </w:r>
      <w:hyperlink r:id="rId16" w:tgtFrame="_blank" w:history="1">
        <w:r>
          <w:rPr>
            <w:rStyle w:val="Hyperlink"/>
            <w:color w:val="000000"/>
            <w:sz w:val="14"/>
            <w:u w:val="single"/>
          </w:rPr>
          <w:t xml:space="preserve">MIT political economist Alice </w:t>
        </w:r>
        <w:proofErr w:type="spellStart"/>
        <w:r>
          <w:rPr>
            <w:rStyle w:val="Hyperlink"/>
            <w:color w:val="000000"/>
            <w:sz w:val="14"/>
            <w:u w:val="single"/>
          </w:rPr>
          <w:t>Amsden</w:t>
        </w:r>
        <w:proofErr w:type="spellEnd"/>
      </w:hyperlink>
      <w:r>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Pr>
          <w:rFonts w:cstheme="minorHAnsi"/>
          <w:b/>
          <w:u w:val="single"/>
        </w:rPr>
        <w:t>Furthermore, the ecologically disastrous and socially inhumane consequences of capitalism have long outweighed the prospects of material gain in the Global South.</w:t>
      </w:r>
      <w:r>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Pr>
          <w:rFonts w:cstheme="minorHAnsi"/>
          <w:b/>
          <w:u w:val="single"/>
        </w:rPr>
        <w:t>The implication is that any meaningful attempt at solving the present, and future crises needs to take the bull by the horn</w:t>
      </w:r>
      <w:r>
        <w:rPr>
          <w:sz w:val="14"/>
        </w:rPr>
        <w:t xml:space="preserve">. There is literally no choice to be made between ‘capitalism’ and ‘capitalism with a human face’. </w:t>
      </w:r>
      <w:r>
        <w:rPr>
          <w:rFonts w:cstheme="minorHAnsi"/>
          <w:b/>
          <w:u w:val="single"/>
        </w:rPr>
        <w:t xml:space="preserve">As long as the underlying dynamics of our lives remain the same, </w:t>
      </w:r>
      <w:r>
        <w:rPr>
          <w:rFonts w:cstheme="minorHAnsi"/>
          <w:b/>
          <w:highlight w:val="green"/>
          <w:u w:val="single"/>
        </w:rPr>
        <w:t xml:space="preserve">as long as we keep treating nature and human beings as commodities, no </w:t>
      </w:r>
      <w:hyperlink r:id="rId17" w:tgtFrame="_blank" w:history="1">
        <w:r>
          <w:rPr>
            <w:rStyle w:val="Hyperlink"/>
            <w:rFonts w:cstheme="minorHAnsi"/>
            <w:b/>
            <w:color w:val="000000"/>
            <w:highlight w:val="green"/>
            <w:u w:val="single"/>
          </w:rPr>
          <w:t>cosmetic surgery</w:t>
        </w:r>
      </w:hyperlink>
      <w:r>
        <w:rPr>
          <w:rFonts w:cstheme="minorHAnsi"/>
          <w:b/>
          <w:highlight w:val="green"/>
          <w:u w:val="single"/>
        </w:rPr>
        <w:t xml:space="preserve"> will do.</w:t>
      </w:r>
      <w:r>
        <w:rPr>
          <w:rFonts w:cstheme="minorHAnsi"/>
          <w:b/>
          <w:u w:val="single"/>
        </w:rPr>
        <w:t xml:space="preserve"> To the contrary, historical experience suggests that such minimal interventions will sooner or later backfire, re-legitimizing capitalism pure and simple. </w:t>
      </w:r>
      <w:r>
        <w:rPr>
          <w:rFonts w:cstheme="minorHAnsi"/>
          <w:b/>
          <w:highlight w:val="green"/>
          <w:u w:val="single"/>
        </w:rPr>
        <w:t>The only way to</w:t>
      </w:r>
      <w:r>
        <w:rPr>
          <w:rFonts w:cstheme="minorHAnsi"/>
          <w:b/>
          <w:u w:val="single"/>
        </w:rPr>
        <w:t xml:space="preserve"> ‘re-embed’ our economies and </w:t>
      </w:r>
      <w:r>
        <w:rPr>
          <w:rFonts w:cstheme="minorHAnsi"/>
          <w:b/>
          <w:highlight w:val="green"/>
          <w:u w:val="single"/>
        </w:rPr>
        <w:t>save our lives</w:t>
      </w:r>
      <w:r>
        <w:rPr>
          <w:rFonts w:cstheme="minorHAnsi"/>
          <w:b/>
          <w:u w:val="single"/>
        </w:rPr>
        <w:t xml:space="preserve"> from ecological collapse </w:t>
      </w:r>
      <w:r>
        <w:rPr>
          <w:rFonts w:cstheme="minorHAnsi"/>
          <w:b/>
          <w:highlight w:val="green"/>
          <w:u w:val="single"/>
        </w:rPr>
        <w:t>is</w:t>
      </w:r>
      <w:r>
        <w:rPr>
          <w:rFonts w:cstheme="minorHAnsi"/>
          <w:b/>
          <w:u w:val="single"/>
        </w:rPr>
        <w:t xml:space="preserve"> by </w:t>
      </w:r>
      <w:r>
        <w:rPr>
          <w:rFonts w:cstheme="minorHAnsi"/>
          <w:b/>
          <w:highlight w:val="green"/>
          <w:u w:val="single"/>
        </w:rPr>
        <w:t xml:space="preserve">intervening in the </w:t>
      </w:r>
      <w:r>
        <w:rPr>
          <w:rFonts w:cstheme="minorHAnsi"/>
          <w:b/>
          <w:u w:val="single"/>
        </w:rPr>
        <w:t xml:space="preserve">very </w:t>
      </w:r>
      <w:r>
        <w:rPr>
          <w:rFonts w:cstheme="minorHAnsi"/>
          <w:b/>
          <w:highlight w:val="green"/>
          <w:u w:val="single"/>
        </w:rPr>
        <w:t>heart of the beast</w:t>
      </w:r>
      <w:r>
        <w:rPr>
          <w:rFonts w:cstheme="minorHAnsi"/>
          <w:b/>
          <w:u w:val="single"/>
        </w:rPr>
        <w:t xml:space="preserve">: land and human beings need to be taken out of the market. The beast is not </w:t>
      </w:r>
      <w:proofErr w:type="spellStart"/>
      <w:r>
        <w:rPr>
          <w:rFonts w:cstheme="minorHAnsi"/>
          <w:b/>
          <w:u w:val="single"/>
        </w:rPr>
        <w:t>tameable</w:t>
      </w:r>
      <w:proofErr w:type="spellEnd"/>
      <w:r>
        <w:rPr>
          <w:rFonts w:cstheme="minorHAnsi"/>
          <w:b/>
          <w:u w:val="single"/>
        </w:rPr>
        <w:t>; it needs to be </w:t>
      </w:r>
      <w:hyperlink r:id="rId18" w:tgtFrame="_blank" w:history="1">
        <w:r>
          <w:rPr>
            <w:rStyle w:val="Hyperlink"/>
            <w:rFonts w:cstheme="minorHAnsi"/>
            <w:b/>
            <w:color w:val="000000"/>
            <w:u w:val="single"/>
          </w:rPr>
          <w:t>killed</w:t>
        </w:r>
      </w:hyperlink>
      <w:r>
        <w:rPr>
          <w:rFonts w:cstheme="minorHAnsi"/>
          <w:b/>
          <w:u w:val="single"/>
        </w:rPr>
        <w:t>.</w:t>
      </w:r>
      <w:r w:rsidR="00C41CEC">
        <w:rPr>
          <w:rFonts w:cstheme="minorHAnsi"/>
          <w:b/>
          <w:u w:val="single"/>
        </w:rPr>
        <w:t xml:space="preserve"> </w:t>
      </w:r>
    </w:p>
    <w:p w14:paraId="07BA6733" w14:textId="77777777" w:rsidR="00E006C2" w:rsidRDefault="00E006C2" w:rsidP="00E006C2">
      <w:pPr>
        <w:pStyle w:val="Heading4"/>
      </w:pPr>
      <w:r>
        <w:t xml:space="preserve">Vote neg for dual power organizing – only by refusing the 1ac’s opportunistic </w:t>
      </w:r>
      <w:r w:rsidRPr="00E006C2">
        <w:t>politics</w:t>
      </w:r>
      <w:r>
        <w:t xml:space="preserve"> can we produce actual change.</w:t>
      </w:r>
    </w:p>
    <w:p w14:paraId="1515B837" w14:textId="77777777" w:rsidR="00E006C2" w:rsidRDefault="00E006C2" w:rsidP="00E006C2">
      <w:pPr>
        <w:rPr>
          <w:sz w:val="18"/>
          <w:szCs w:val="20"/>
        </w:rPr>
      </w:pPr>
      <w:r>
        <w:rPr>
          <w:rStyle w:val="Style13ptBold"/>
        </w:rPr>
        <w:t>Escalante 18</w:t>
      </w:r>
      <w:r>
        <w:t xml:space="preserve"> </w:t>
      </w:r>
      <w:r>
        <w:rPr>
          <w:sz w:val="18"/>
          <w:szCs w:val="20"/>
        </w:rPr>
        <w:t xml:space="preserve">Alyson Escalante (Marxist-Leninist, Materialist Feminist and Anti-Imperialist activist), 8-24-2018, "Against </w:t>
      </w:r>
      <w:proofErr w:type="spellStart"/>
      <w:r>
        <w:rPr>
          <w:sz w:val="18"/>
          <w:szCs w:val="20"/>
        </w:rPr>
        <w:t>Electoralism</w:t>
      </w:r>
      <w:proofErr w:type="spellEnd"/>
      <w:r>
        <w:rPr>
          <w:sz w:val="18"/>
          <w:szCs w:val="20"/>
        </w:rPr>
        <w:t xml:space="preserve">, For Dual </w:t>
      </w:r>
      <w:proofErr w:type="gramStart"/>
      <w:r>
        <w:rPr>
          <w:sz w:val="18"/>
          <w:szCs w:val="20"/>
        </w:rPr>
        <w:t>Power!,</w:t>
      </w:r>
      <w:proofErr w:type="gramEnd"/>
      <w:r>
        <w:rPr>
          <w:sz w:val="18"/>
          <w:szCs w:val="20"/>
        </w:rPr>
        <w:t>" Forge News, https://theforgenews.org/2018/08/24/against-electoralism-for-dual-power/</w:t>
      </w:r>
    </w:p>
    <w:p w14:paraId="7D48E1A8" w14:textId="77777777" w:rsidR="00E006C2" w:rsidRDefault="00E006C2" w:rsidP="00E006C2">
      <w:pPr>
        <w:rPr>
          <w:sz w:val="14"/>
        </w:rPr>
      </w:pPr>
      <w:r>
        <w:rPr>
          <w:sz w:val="14"/>
        </w:rPr>
        <w:t xml:space="preserve">If we, as socialists, truly fight for a classless world, we must smash the mechanisms which ensure class domination. </w:t>
      </w:r>
      <w:r>
        <w:rPr>
          <w:rFonts w:cstheme="minorHAnsi"/>
          <w:b/>
          <w:u w:val="single"/>
        </w:rPr>
        <w:t xml:space="preserve">We must smash the bourgeois state. This realization led the Bolsheviks to reject the opportunism of the Socialist Revolutionaries and </w:t>
      </w:r>
      <w:proofErr w:type="spellStart"/>
      <w:r>
        <w:rPr>
          <w:rFonts w:cstheme="minorHAnsi"/>
          <w:b/>
          <w:u w:val="single"/>
        </w:rPr>
        <w:t>Menshiviks</w:t>
      </w:r>
      <w:proofErr w:type="spellEnd"/>
      <w:r>
        <w:rPr>
          <w:rFonts w:cstheme="minorHAnsi"/>
          <w:b/>
          <w:u w:val="single"/>
        </w:rPr>
        <w:t xml:space="preserve"> in the Soviets and they chose to overthrow the provisional government themselves. Shockingly, their revolution was successful</w:t>
      </w:r>
      <w:r>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Pr>
          <w:rFonts w:cstheme="minorHAnsi"/>
          <w:b/>
          <w:u w:val="single"/>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w:t>
      </w:r>
      <w:proofErr w:type="spellStart"/>
      <w:r>
        <w:rPr>
          <w:rFonts w:cstheme="minorHAnsi"/>
          <w:b/>
          <w:u w:val="single"/>
        </w:rPr>
        <w:t>drivelings</w:t>
      </w:r>
      <w:proofErr w:type="spellEnd"/>
      <w:r>
        <w:rPr>
          <w:rFonts w:cstheme="minorHAnsi"/>
          <w:b/>
          <w:u w:val="single"/>
        </w:rPr>
        <w:t xml:space="preserve"> of the </w:t>
      </w:r>
      <w:proofErr w:type="spellStart"/>
      <w:r>
        <w:rPr>
          <w:rFonts w:cstheme="minorHAnsi"/>
          <w:b/>
          <w:u w:val="single"/>
        </w:rPr>
        <w:t>Menshiviks</w:t>
      </w:r>
      <w:proofErr w:type="spellEnd"/>
      <w:r>
        <w:rPr>
          <w:rFonts w:cstheme="minorHAnsi"/>
          <w:b/>
          <w:u w:val="single"/>
        </w:rPr>
        <w:t xml:space="preserve"> and Socialist Revolutionaries.</w:t>
      </w:r>
      <w:r>
        <w:rPr>
          <w:sz w:val="14"/>
        </w:rPr>
        <w:t xml:space="preserve"> Dual Power Today </w:t>
      </w:r>
      <w:r>
        <w:rPr>
          <w:rFonts w:cstheme="minorHAnsi"/>
          <w:b/>
          <w:u w:val="single"/>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w:t>
      </w:r>
      <w:proofErr w:type="gramStart"/>
      <w:r>
        <w:rPr>
          <w:rFonts w:cstheme="minorHAnsi"/>
          <w:b/>
          <w:u w:val="single"/>
        </w:rPr>
        <w:t>tried and true</w:t>
      </w:r>
      <w:proofErr w:type="gramEnd"/>
      <w:r>
        <w:rPr>
          <w:rFonts w:cstheme="minorHAnsi"/>
          <w:b/>
          <w:u w:val="single"/>
        </w:rPr>
        <w:t xml:space="preserve"> objection, there is one simple answer: you are entirely correct, and that is why</w:t>
      </w:r>
      <w:r>
        <w:rPr>
          <w:rFonts w:cstheme="minorHAnsi"/>
          <w:b/>
          <w:highlight w:val="green"/>
          <w:u w:val="single"/>
        </w:rPr>
        <w:t xml:space="preserve"> we need to abandon </w:t>
      </w:r>
      <w:proofErr w:type="spellStart"/>
      <w:r>
        <w:rPr>
          <w:rFonts w:cstheme="minorHAnsi"/>
          <w:b/>
          <w:u w:val="single"/>
        </w:rPr>
        <w:t>electoralism</w:t>
      </w:r>
      <w:proofErr w:type="spellEnd"/>
      <w:r>
        <w:rPr>
          <w:rFonts w:cstheme="minorHAnsi"/>
          <w:b/>
          <w:u w:val="single"/>
        </w:rPr>
        <w:t xml:space="preserve"> and working within </w:t>
      </w:r>
      <w:r>
        <w:rPr>
          <w:rFonts w:cstheme="minorHAnsi"/>
          <w:b/>
          <w:highlight w:val="green"/>
          <w:u w:val="single"/>
        </w:rPr>
        <w:t>the bourgeois state</w:t>
      </w:r>
      <w:r>
        <w:rPr>
          <w:rFonts w:cstheme="minorHAnsi"/>
          <w:b/>
          <w:u w:val="single"/>
        </w:rPr>
        <w:t xml:space="preserve">. What were </w:t>
      </w:r>
      <w:r>
        <w:rPr>
          <w:rFonts w:cstheme="minorHAnsi"/>
          <w:b/>
          <w:highlight w:val="green"/>
          <w:u w:val="single"/>
        </w:rPr>
        <w:t>the conditions which allowed the Bolsheviks to</w:t>
      </w:r>
      <w:r>
        <w:rPr>
          <w:rFonts w:cstheme="minorHAnsi"/>
          <w:b/>
          <w:u w:val="single"/>
        </w:rPr>
        <w:t xml:space="preserve"> successfully </w:t>
      </w:r>
      <w:r>
        <w:rPr>
          <w:rFonts w:cstheme="minorHAnsi"/>
          <w:b/>
          <w:highlight w:val="green"/>
          <w:u w:val="single"/>
        </w:rPr>
        <w:t>revolt</w:t>
      </w:r>
      <w:r>
        <w:rPr>
          <w:rFonts w:cstheme="minorHAnsi"/>
          <w:b/>
          <w:u w:val="single"/>
        </w:rPr>
        <w:t xml:space="preserve">? The conditions were that of </w:t>
      </w:r>
      <w:r>
        <w:rPr>
          <w:rFonts w:cstheme="minorHAnsi"/>
          <w:b/>
          <w:highlight w:val="green"/>
          <w:u w:val="single"/>
        </w:rPr>
        <w:t>Dual Power</w:t>
      </w:r>
      <w:r>
        <w:rPr>
          <w:rFonts w:cstheme="minorHAnsi"/>
          <w:b/>
          <w:u w:val="single"/>
        </w:rPr>
        <w:t xml:space="preserve">. Alongside the capitalist state, </w:t>
      </w:r>
      <w:r>
        <w:rPr>
          <w:rFonts w:cstheme="minorHAnsi"/>
          <w:b/>
          <w:highlight w:val="green"/>
          <w:u w:val="single"/>
        </w:rPr>
        <w:t xml:space="preserve">there existed </w:t>
      </w:r>
      <w:r>
        <w:rPr>
          <w:rFonts w:cstheme="minorHAnsi"/>
          <w:b/>
          <w:u w:val="single"/>
        </w:rPr>
        <w:t xml:space="preserve">a whole set of </w:t>
      </w:r>
      <w:r>
        <w:rPr>
          <w:rFonts w:cstheme="minorHAnsi"/>
          <w:b/>
          <w:highlight w:val="green"/>
          <w:u w:val="single"/>
        </w:rPr>
        <w:t>institutions and councils which met the needs of the workers</w:t>
      </w:r>
      <w:r>
        <w:rPr>
          <w:rFonts w:cstheme="minorHAnsi"/>
          <w:b/>
          <w:u w:val="single"/>
        </w:rPr>
        <w:t>.</w:t>
      </w:r>
      <w:r>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Pr>
          <w:rFonts w:cstheme="minorHAnsi"/>
          <w:b/>
          <w:u w:val="single"/>
        </w:rPr>
        <w:t xml:space="preserve">When a </w:t>
      </w:r>
      <w:proofErr w:type="gramStart"/>
      <w:r>
        <w:rPr>
          <w:rFonts w:cstheme="minorHAnsi"/>
          <w:b/>
          <w:u w:val="single"/>
        </w:rPr>
        <w:t>far right</w:t>
      </w:r>
      <w:proofErr w:type="gramEnd"/>
      <w:r>
        <w:rPr>
          <w:rFonts w:cstheme="minorHAnsi"/>
          <w:b/>
          <w:u w:val="single"/>
        </w:rPr>
        <w:t xml:space="preserve"> coup was attempted against the provisional government, it was troops loyal to the Bolshevik factions within the soviet who repelled the coup plotters, </w:t>
      </w:r>
      <w:r>
        <w:rPr>
          <w:rFonts w:cstheme="minorHAnsi"/>
          <w:b/>
          <w:highlight w:val="green"/>
          <w:u w:val="single"/>
        </w:rPr>
        <w:t>proving</w:t>
      </w:r>
      <w:r>
        <w:rPr>
          <w:rFonts w:cstheme="minorHAnsi"/>
          <w:b/>
          <w:u w:val="single"/>
        </w:rPr>
        <w:t xml:space="preserve"> concretely to the workers of Petrograd </w:t>
      </w:r>
      <w:r>
        <w:rPr>
          <w:rFonts w:cstheme="minorHAnsi"/>
          <w:b/>
          <w:highlight w:val="green"/>
          <w:u w:val="single"/>
        </w:rPr>
        <w:t xml:space="preserve">that the socialists could </w:t>
      </w:r>
      <w:r>
        <w:rPr>
          <w:rFonts w:cstheme="minorHAnsi"/>
          <w:b/>
          <w:u w:val="single"/>
        </w:rPr>
        <w:t xml:space="preserve">not only </w:t>
      </w:r>
      <w:r>
        <w:rPr>
          <w:rFonts w:cstheme="minorHAnsi"/>
          <w:b/>
          <w:highlight w:val="green"/>
          <w:u w:val="single"/>
        </w:rPr>
        <w:t>provide</w:t>
      </w:r>
      <w:r>
        <w:rPr>
          <w:rFonts w:cstheme="minorHAnsi"/>
          <w:b/>
          <w:u w:val="single"/>
        </w:rPr>
        <w:t xml:space="preserve"> </w:t>
      </w:r>
      <w:r>
        <w:rPr>
          <w:rFonts w:cstheme="minorHAnsi"/>
          <w:b/>
          <w:highlight w:val="green"/>
          <w:u w:val="single"/>
        </w:rPr>
        <w:t xml:space="preserve">for their needs, </w:t>
      </w:r>
      <w:r>
        <w:rPr>
          <w:rFonts w:cstheme="minorHAnsi"/>
          <w:b/>
          <w:u w:val="single"/>
        </w:rPr>
        <w:t>but also for their defense. In short: the Bolsheviks recognized that instead of integrating into the bourgeois state, they could operate outside of it to build dual power. They could establish programs of elected representatives who would serve the workers</w:t>
      </w:r>
      <w:r>
        <w:rPr>
          <w:sz w:val="14"/>
        </w:rPr>
        <w:t xml:space="preserve">. They would not bolster the capitalist state in the name of socialism, they would offer an alternative to it. </w:t>
      </w:r>
      <w:r>
        <w:rPr>
          <w:rFonts w:cstheme="minorHAnsi"/>
          <w:b/>
          <w:u w:val="single"/>
        </w:rPr>
        <w:t xml:space="preserve">And so, when the time came for revolt, the masses were already </w:t>
      </w:r>
      <w:proofErr w:type="gramStart"/>
      <w:r>
        <w:rPr>
          <w:rFonts w:cstheme="minorHAnsi"/>
          <w:b/>
          <w:u w:val="single"/>
        </w:rPr>
        <w:t>to</w:t>
      </w:r>
      <w:proofErr w:type="gramEnd"/>
      <w:r>
        <w:rPr>
          <w:rFonts w:cstheme="minorHAnsi"/>
          <w:b/>
          <w:u w:val="single"/>
        </w:rPr>
        <w:t xml:space="preserve"> loyal to </w:t>
      </w:r>
      <w:r>
        <w:rPr>
          <w:rFonts w:cstheme="minorHAnsi"/>
          <w:b/>
          <w:highlight w:val="green"/>
          <w:u w:val="single"/>
        </w:rPr>
        <w:t>the Bolsheviks</w:t>
      </w:r>
      <w:r>
        <w:rPr>
          <w:rFonts w:cstheme="minorHAnsi"/>
          <w:b/>
          <w:u w:val="single"/>
        </w:rPr>
        <w:t xml:space="preserve">. The only party who </w:t>
      </w:r>
      <w:r>
        <w:rPr>
          <w:rFonts w:cstheme="minorHAnsi"/>
          <w:b/>
          <w:highlight w:val="green"/>
          <w:u w:val="single"/>
        </w:rPr>
        <w:t>had never compromised</w:t>
      </w:r>
      <w:r>
        <w:rPr>
          <w:rFonts w:cstheme="minorHAnsi"/>
          <w:b/>
          <w:u w:val="single"/>
        </w:rPr>
        <w:t>, who had denounced the unpopular imperialist wars, who had rejected the provisional government entirely, was the party who successfully gained the support of the workers.</w:t>
      </w:r>
      <w:r>
        <w:rPr>
          <w:sz w:val="14"/>
        </w:rPr>
        <w:t xml:space="preserve"> And so, many of us on the more radical fringes of the socialist movement wonder why it is the </w:t>
      </w:r>
      <w:proofErr w:type="spellStart"/>
      <w:r>
        <w:rPr>
          <w:sz w:val="14"/>
        </w:rPr>
        <w:t>the</w:t>
      </w:r>
      <w:proofErr w:type="spellEnd"/>
      <w:r>
        <w:rPr>
          <w:sz w:val="14"/>
        </w:rPr>
        <w:t xml:space="preserve"> DSA and other socialist opportunists seem to think that we can win by bolstering the capitalist state? </w:t>
      </w:r>
      <w:r>
        <w:rPr>
          <w:rFonts w:cstheme="minorHAnsi"/>
          <w:b/>
          <w:u w:val="single"/>
        </w:rPr>
        <w:t xml:space="preserve">We wonder, given this powerful historical precedent, why they devote their energy to getting more </w:t>
      </w:r>
      <w:proofErr w:type="spellStart"/>
      <w:r>
        <w:rPr>
          <w:rFonts w:cstheme="minorHAnsi"/>
          <w:b/>
          <w:u w:val="single"/>
        </w:rPr>
        <w:t>Ocasios</w:t>
      </w:r>
      <w:proofErr w:type="spellEnd"/>
      <w:r>
        <w:rPr>
          <w:rFonts w:cstheme="minorHAnsi"/>
          <w:b/>
          <w:u w:val="single"/>
        </w:rPr>
        <w:t xml:space="preserve"> elected; </w:t>
      </w:r>
      <w:r>
        <w:rPr>
          <w:rFonts w:cstheme="minorHAnsi"/>
          <w:b/>
          <w:highlight w:val="green"/>
          <w:u w:val="single"/>
        </w:rPr>
        <w:t>what good does one more left democrat</w:t>
      </w:r>
      <w:r>
        <w:rPr>
          <w:rFonts w:cstheme="minorHAnsi"/>
          <w:b/>
          <w:u w:val="single"/>
        </w:rPr>
        <w:t xml:space="preserve"> who will abandon the workers </w:t>
      </w:r>
      <w:r>
        <w:rPr>
          <w:rFonts w:cstheme="minorHAnsi"/>
          <w:b/>
          <w:highlight w:val="green"/>
          <w:u w:val="single"/>
        </w:rPr>
        <w:t>do</w:t>
      </w:r>
      <w:r>
        <w:rPr>
          <w:rFonts w:cstheme="minorHAnsi"/>
          <w:b/>
          <w:u w:val="single"/>
        </w:rPr>
        <w:t xml:space="preserve"> for us? </w:t>
      </w:r>
      <w:r>
        <w:rPr>
          <w:sz w:val="14"/>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Pr>
          <w:rFonts w:cstheme="minorHAnsi"/>
          <w:b/>
          <w:u w:val="single"/>
        </w:rPr>
        <w:t xml:space="preserve">When the bourgeois state in California was happy to let black children go to school unfed, </w:t>
      </w:r>
      <w:r>
        <w:rPr>
          <w:rFonts w:cstheme="minorHAnsi"/>
          <w:b/>
          <w:highlight w:val="green"/>
          <w:u w:val="single"/>
        </w:rPr>
        <w:t>the</w:t>
      </w:r>
      <w:r>
        <w:rPr>
          <w:rFonts w:cstheme="minorHAnsi"/>
          <w:b/>
          <w:u w:val="single"/>
        </w:rPr>
        <w:t xml:space="preserve"> Black </w:t>
      </w:r>
      <w:r>
        <w:rPr>
          <w:rFonts w:cstheme="minorHAnsi"/>
          <w:b/>
          <w:highlight w:val="green"/>
          <w:u w:val="single"/>
        </w:rPr>
        <w:t>Panthers</w:t>
      </w:r>
      <w:r>
        <w:rPr>
          <w:rFonts w:cstheme="minorHAnsi"/>
          <w:b/>
          <w:u w:val="single"/>
        </w:rPr>
        <w:t xml:space="preserve"> didn’t rally around democratic candidates, they became militant and </w:t>
      </w:r>
      <w:r>
        <w:rPr>
          <w:rFonts w:cstheme="minorHAnsi"/>
          <w:b/>
          <w:highlight w:val="green"/>
          <w:u w:val="single"/>
        </w:rPr>
        <w:t>fed the children themselves</w:t>
      </w:r>
      <w:r>
        <w:rPr>
          <w:rFonts w:cstheme="minorHAnsi"/>
          <w:b/>
          <w:u w:val="single"/>
        </w:rPr>
        <w:t xml:space="preserve">. In the 40s and 50s, </w:t>
      </w:r>
      <w:r>
        <w:rPr>
          <w:rFonts w:cstheme="minorHAnsi"/>
          <w:b/>
          <w:highlight w:val="green"/>
          <w:u w:val="single"/>
        </w:rPr>
        <w:t>socialists in New York</w:t>
      </w:r>
      <w:r>
        <w:rPr>
          <w:rFonts w:cstheme="minorHAnsi"/>
          <w:b/>
          <w:u w:val="single"/>
        </w:rPr>
        <w:t xml:space="preserve"> saw people going without healthcare and instead of rallying behind democratic candidates, they </w:t>
      </w:r>
      <w:r>
        <w:rPr>
          <w:rFonts w:cstheme="minorHAnsi"/>
          <w:b/>
          <w:highlight w:val="green"/>
          <w:u w:val="single"/>
        </w:rPr>
        <w:t>built the IWO to provide healthcare</w:t>
      </w:r>
      <w:r>
        <w:rPr>
          <w:rFonts w:cstheme="minorHAnsi"/>
          <w:b/>
          <w:u w:val="single"/>
        </w:rPr>
        <w:t xml:space="preserve"> directly. Both these groups took up our pressing revolutionary task: building dual power.</w:t>
      </w:r>
      <w:r>
        <w:rPr>
          <w:sz w:val="14"/>
        </w:rPr>
        <w:t xml:space="preserve"> Imagine if all those hours the DSA poured into electing Ocasio were instead used to feed the people of New York, to provide them with medical care, to ensure their needs were met. </w:t>
      </w:r>
      <w:r>
        <w:rPr>
          <w:rFonts w:cstheme="minorHAnsi"/>
          <w:b/>
          <w:u w:val="single"/>
        </w:rPr>
        <w:t xml:space="preserve">Imagine the masses seeing socialism not as a pipe </w:t>
      </w:r>
      <w:proofErr w:type="gramStart"/>
      <w:r>
        <w:rPr>
          <w:rFonts w:cstheme="minorHAnsi"/>
          <w:b/>
          <w:u w:val="single"/>
        </w:rPr>
        <w:t>dream</w:t>
      </w:r>
      <w:proofErr w:type="gramEnd"/>
      <w:r>
        <w:rPr>
          <w:rFonts w:cstheme="minorHAnsi"/>
          <w:b/>
          <w:u w:val="single"/>
        </w:rPr>
        <w:t xml:space="preserve"> we might achieve through electing more imperialists, but as a concrete movement which is currently meeting their needs? </w:t>
      </w:r>
      <w:r>
        <w:rPr>
          <w:sz w:val="14"/>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Pr>
          <w:rFonts w:cstheme="minorHAnsi"/>
          <w:b/>
          <w:highlight w:val="green"/>
          <w:u w:val="single"/>
        </w:rPr>
        <w:t>Our task</w:t>
      </w:r>
      <w:r>
        <w:rPr>
          <w:rFonts w:cstheme="minorHAnsi"/>
          <w:b/>
          <w:u w:val="single"/>
        </w:rPr>
        <w:t xml:space="preserve"> now </w:t>
      </w:r>
      <w:r>
        <w:rPr>
          <w:rFonts w:cstheme="minorHAnsi"/>
          <w:b/>
          <w:highlight w:val="green"/>
          <w:u w:val="single"/>
        </w:rPr>
        <w:t>is not to elect representatives</w:t>
      </w:r>
      <w:r>
        <w:rPr>
          <w:rFonts w:cstheme="minorHAnsi"/>
          <w:b/>
          <w:u w:val="single"/>
        </w:rPr>
        <w:t xml:space="preserve"> to advocate for the people; </w:t>
      </w:r>
      <w:r>
        <w:rPr>
          <w:rFonts w:cstheme="minorHAnsi"/>
          <w:b/>
          <w:highlight w:val="green"/>
          <w:u w:val="single"/>
        </w:rPr>
        <w:t>it is</w:t>
      </w:r>
      <w:r>
        <w:rPr>
          <w:rFonts w:cstheme="minorHAnsi"/>
          <w:b/>
          <w:u w:val="single"/>
        </w:rPr>
        <w:t xml:space="preserve"> much more gruelingly laborious than that. Our task is </w:t>
      </w:r>
      <w:r>
        <w:rPr>
          <w:rFonts w:cstheme="minorHAnsi"/>
          <w:b/>
          <w:highlight w:val="green"/>
          <w:u w:val="single"/>
        </w:rPr>
        <w:t>to serve the people</w:t>
      </w:r>
      <w:r>
        <w:rPr>
          <w:rFonts w:cstheme="minorHAnsi"/>
          <w:b/>
          <w:u w:val="single"/>
        </w:rPr>
        <w:t xml:space="preserve">. Our task is </w:t>
      </w:r>
      <w:r>
        <w:rPr>
          <w:rFonts w:cstheme="minorHAnsi"/>
          <w:b/>
          <w:highlight w:val="green"/>
          <w:u w:val="single"/>
        </w:rPr>
        <w:t>to build dual power</w:t>
      </w:r>
      <w:r>
        <w:rPr>
          <w:rFonts w:cstheme="minorHAnsi"/>
          <w:b/>
          <w:u w:val="single"/>
        </w:rPr>
        <w:t>.</w:t>
      </w:r>
      <w:r>
        <w:rPr>
          <w:sz w:val="14"/>
        </w:rPr>
        <w:t xml:space="preserve"> </w:t>
      </w:r>
      <w:r>
        <w:rPr>
          <w:rFonts w:cstheme="minorHAnsi"/>
          <w:b/>
          <w:u w:val="single"/>
        </w:rPr>
        <w:t>The movement to do this is underway</w:t>
      </w:r>
      <w:r>
        <w:rPr>
          <w:sz w:val="14"/>
        </w:rPr>
        <w:t xml:space="preserve">. </w:t>
      </w:r>
      <w:r>
        <w:rPr>
          <w:rFonts w:cstheme="minorHAnsi"/>
          <w:b/>
          <w:u w:val="single"/>
        </w:rPr>
        <w:t xml:space="preserve">Members of the DSA refoundation caucus have begun to move the left of the DSA in this direct, socialist groups like Philly Socialists have begun to build dual power through GED programs and tenants unions, many branches of the Party </w:t>
      </w:r>
      <w:proofErr w:type="gramStart"/>
      <w:r>
        <w:rPr>
          <w:rFonts w:cstheme="minorHAnsi"/>
          <w:b/>
          <w:u w:val="single"/>
        </w:rPr>
        <w:t>For</w:t>
      </w:r>
      <w:proofErr w:type="gramEnd"/>
      <w:r>
        <w:rPr>
          <w:rFonts w:cstheme="minorHAnsi"/>
          <w:b/>
          <w:u w:val="single"/>
        </w:rPr>
        <w:t xml:space="preserve"> Socialism and Liberation have begun to feed the people and provide for their concrete needs, and Red Guard collectives in Los Angeles have built serve the people programs and taken on a stance of militant resistance to gentrification</w:t>
      </w:r>
      <w:r>
        <w:rPr>
          <w:sz w:val="14"/>
        </w:rPr>
        <w:t xml:space="preserve">. The movement is growing, its time is coming, and dual power is achievable within our life time. The opportunists are, in a sense, correct. We are not where we were in 1917, but we can begin to move in that direction and dual power can take us there. </w:t>
      </w:r>
      <w:r>
        <w:rPr>
          <w:rFonts w:cstheme="minorHAnsi"/>
          <w:b/>
          <w:u w:val="single"/>
        </w:rPr>
        <w:t xml:space="preserve">In order to achieve dual </w:t>
      </w:r>
      <w:proofErr w:type="gramStart"/>
      <w:r>
        <w:rPr>
          <w:rFonts w:cstheme="minorHAnsi"/>
          <w:b/>
          <w:u w:val="single"/>
        </w:rPr>
        <w:t>power</w:t>
      </w:r>
      <w:proofErr w:type="gramEnd"/>
      <w:r>
        <w:rPr>
          <w:rFonts w:cstheme="minorHAnsi"/>
          <w:b/>
          <w:u w:val="single"/>
        </w:rPr>
        <w:t xml:space="preserve"> we have to recognize that Lenin was right: </w:t>
      </w:r>
      <w:r>
        <w:rPr>
          <w:rFonts w:cstheme="minorHAnsi"/>
          <w:b/>
          <w:highlight w:val="green"/>
          <w:u w:val="single"/>
        </w:rPr>
        <w:t>there will be no socialist gains</w:t>
      </w:r>
      <w:r>
        <w:rPr>
          <w:rFonts w:cstheme="minorHAnsi"/>
          <w:b/>
          <w:u w:val="single"/>
        </w:rPr>
        <w:t xml:space="preserve"> by </w:t>
      </w:r>
      <w:r>
        <w:rPr>
          <w:rFonts w:cstheme="minorHAnsi"/>
          <w:b/>
          <w:highlight w:val="green"/>
          <w:u w:val="single"/>
        </w:rPr>
        <w:t xml:space="preserve">working within </w:t>
      </w:r>
      <w:r>
        <w:rPr>
          <w:rFonts w:cstheme="minorHAnsi"/>
          <w:b/>
          <w:u w:val="single"/>
        </w:rPr>
        <w:t xml:space="preserve">state </w:t>
      </w:r>
      <w:r>
        <w:rPr>
          <w:rFonts w:cstheme="minorHAnsi"/>
          <w:b/>
          <w:highlight w:val="green"/>
          <w:u w:val="single"/>
        </w:rPr>
        <w:t>institutions designed to crush socialism</w:t>
      </w:r>
      <w:r>
        <w:rPr>
          <w:rFonts w:cstheme="minorHAnsi"/>
          <w:b/>
          <w:u w:val="single"/>
        </w:rPr>
        <w:t xml:space="preserve">. Furthermore, we must recognize that </w:t>
      </w:r>
      <w:r>
        <w:rPr>
          <w:rFonts w:cstheme="minorHAnsi"/>
          <w:b/>
          <w:highlight w:val="green"/>
          <w:u w:val="single"/>
        </w:rPr>
        <w:t xml:space="preserve">the strategies of the </w:t>
      </w:r>
      <w:r>
        <w:rPr>
          <w:rFonts w:cstheme="minorHAnsi"/>
          <w:b/>
          <w:u w:val="single"/>
        </w:rPr>
        <w:t xml:space="preserve">electoral </w:t>
      </w:r>
      <w:r>
        <w:rPr>
          <w:rFonts w:cstheme="minorHAnsi"/>
          <w:b/>
          <w:highlight w:val="green"/>
          <w:u w:val="single"/>
        </w:rPr>
        <w:t>opportunists trade off with dual power</w:t>
      </w:r>
      <w:r>
        <w:rPr>
          <w:rFonts w:cstheme="minorHAnsi"/>
          <w:b/>
          <w:u w:val="single"/>
        </w:rPr>
        <w:t xml:space="preserve">. </w:t>
      </w:r>
      <w:r>
        <w:rPr>
          <w:rFonts w:cstheme="minorHAnsi"/>
          <w:b/>
          <w:highlight w:val="green"/>
          <w:u w:val="single"/>
        </w:rPr>
        <w:t>Electing candidates drains resources</w:t>
      </w:r>
      <w:r>
        <w:rPr>
          <w:rFonts w:cstheme="minorHAnsi"/>
          <w:b/>
          <w:u w:val="single"/>
        </w:rPr>
        <w:t xml:space="preserve">, </w:t>
      </w:r>
      <w:r>
        <w:rPr>
          <w:rFonts w:cstheme="minorHAnsi"/>
          <w:b/>
          <w:highlight w:val="green"/>
          <w:u w:val="single"/>
        </w:rPr>
        <w:t>time, and energy</w:t>
      </w:r>
      <w:r>
        <w:rPr>
          <w:rFonts w:cstheme="minorHAnsi"/>
          <w:b/>
          <w:u w:val="single"/>
        </w:rPr>
        <w:t xml:space="preserve"> away from actually serving the people.</w:t>
      </w:r>
      <w:r>
        <w:rPr>
          <w:sz w:val="14"/>
        </w:rPr>
        <w:t xml:space="preserve"> </w:t>
      </w:r>
      <w:r>
        <w:rPr>
          <w:rFonts w:cstheme="minorHAnsi"/>
          <w:b/>
          <w:u w:val="single"/>
        </w:rPr>
        <w:t>And so, we should commit to undertake the difficult and dangerous task of building dual power</w:t>
      </w:r>
      <w:r>
        <w:rPr>
          <w:sz w:val="14"/>
        </w:rPr>
        <w:t xml:space="preserve">. We must reject opportunism, we must name the democratic party as our enemy, we must rally around power directly in the hands of the socialist movement. </w:t>
      </w:r>
      <w:r>
        <w:rPr>
          <w:rFonts w:cstheme="minorHAnsi"/>
          <w:b/>
          <w:u w:val="single"/>
        </w:rPr>
        <w:t>We do not have a parallel system of soviets in the United States. We can change that</w:t>
      </w:r>
      <w:r>
        <w:rPr>
          <w:sz w:val="14"/>
        </w:rPr>
        <w:t xml:space="preserve">. Someday the cry “all power to the soviets” will be heard again. </w:t>
      </w:r>
      <w:proofErr w:type="spellStart"/>
      <w:proofErr w:type="gramStart"/>
      <w:r>
        <w:rPr>
          <w:sz w:val="14"/>
        </w:rPr>
        <w:t>Lets</w:t>
      </w:r>
      <w:proofErr w:type="spellEnd"/>
      <w:proofErr w:type="gramEnd"/>
      <w:r>
        <w:rPr>
          <w:sz w:val="14"/>
        </w:rPr>
        <w:t xml:space="preserve"> make it happen.</w:t>
      </w:r>
    </w:p>
    <w:p w14:paraId="7005D567" w14:textId="77777777" w:rsidR="00E006C2" w:rsidRDefault="00E006C2" w:rsidP="00E006C2">
      <w:pPr>
        <w:pStyle w:val="Heading4"/>
      </w:pPr>
      <w:r>
        <w:t xml:space="preserve">Framing – neoliberalism infects policy education – you should prioritize epistemologically </w:t>
      </w:r>
      <w:r w:rsidRPr="00E006C2">
        <w:t>challenging</w:t>
      </w:r>
      <w:r>
        <w:t xml:space="preserve"> it</w:t>
      </w:r>
    </w:p>
    <w:p w14:paraId="2AD8B57F" w14:textId="77777777" w:rsidR="00E006C2" w:rsidRDefault="00E006C2" w:rsidP="00E006C2">
      <w:pPr>
        <w:rPr>
          <w:sz w:val="18"/>
          <w:szCs w:val="20"/>
        </w:rPr>
      </w:pPr>
      <w:r>
        <w:rPr>
          <w:rStyle w:val="Style13ptBold"/>
        </w:rPr>
        <w:t>Ball 17</w:t>
      </w:r>
      <w:r>
        <w:t xml:space="preserve"> </w:t>
      </w:r>
      <w:r>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56B7A453" w14:textId="77777777" w:rsidR="00E006C2" w:rsidRDefault="00E006C2" w:rsidP="00E006C2">
      <w:pPr>
        <w:rPr>
          <w:sz w:val="14"/>
        </w:rPr>
      </w:pPr>
      <w:r>
        <w:rPr>
          <w:rFonts w:cstheme="minorHAnsi"/>
          <w:b/>
          <w:u w:val="single"/>
        </w:rPr>
        <w:t xml:space="preserve">Within Ramya Venkataraman’s writing and presentations, there is the deployment and reiteration of </w:t>
      </w:r>
      <w:r>
        <w:rPr>
          <w:rFonts w:cstheme="minorHAnsi"/>
          <w:b/>
          <w:highlight w:val="green"/>
          <w:u w:val="single"/>
        </w:rPr>
        <w:t>a</w:t>
      </w:r>
      <w:r>
        <w:rPr>
          <w:rFonts w:cstheme="minorHAnsi"/>
          <w:b/>
          <w:u w:val="single"/>
        </w:rPr>
        <w:t xml:space="preserve"> particular </w:t>
      </w:r>
      <w:r>
        <w:rPr>
          <w:rFonts w:cstheme="minorHAnsi"/>
          <w:b/>
          <w:highlight w:val="green"/>
          <w:u w:val="single"/>
        </w:rPr>
        <w:t>discursive ensemble</w:t>
      </w:r>
      <w:r>
        <w:rPr>
          <w:rFonts w:cstheme="minorHAnsi"/>
          <w:b/>
          <w:u w:val="single"/>
        </w:rPr>
        <w:t xml:space="preserve">, a set of tightly interrelated and interdependent concepts, ideas, and arguments </w:t>
      </w:r>
      <w:r>
        <w:rPr>
          <w:rFonts w:cstheme="minorHAnsi"/>
          <w:b/>
          <w:highlight w:val="green"/>
          <w:u w:val="single"/>
        </w:rPr>
        <w:t>addressed to educational reform</w:t>
      </w:r>
      <w:r>
        <w:rPr>
          <w:rFonts w:cstheme="minorHAnsi"/>
          <w:b/>
          <w:u w:val="single"/>
        </w:rPr>
        <w:t xml:space="preserve"> (see Table 3). The ensemble joins up a set of arguments, assertions, and assumptions, in relation to the state and its alternative, that serve as a rationale for the processes of reform of education.</w:t>
      </w:r>
      <w:r>
        <w:rPr>
          <w:sz w:val="14"/>
        </w:rPr>
        <w:t xml:space="preserve"> The elements of this ensemble are both local and specific as well as generic and global. </w:t>
      </w:r>
      <w:r>
        <w:rPr>
          <w:rFonts w:cstheme="minorHAnsi"/>
          <w:b/>
          <w:u w:val="single"/>
        </w:rPr>
        <w:t xml:space="preserve">They are </w:t>
      </w:r>
      <w:r>
        <w:rPr>
          <w:rFonts w:cstheme="minorHAnsi"/>
          <w:b/>
          <w:highlight w:val="green"/>
          <w:u w:val="single"/>
        </w:rPr>
        <w:t>reiterated at almost all of the nodes in the global policy network</w:t>
      </w:r>
      <w:r>
        <w:rPr>
          <w:rFonts w:cstheme="minorHAnsi"/>
          <w:b/>
          <w:u w:val="single"/>
        </w:rPr>
        <w:t>—almost every website or network event rehearses and deploys them</w:t>
      </w:r>
      <w:r>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Pr>
          <w:sz w:val="14"/>
        </w:rPr>
        <w:t>behaviour</w:t>
      </w:r>
      <w:proofErr w:type="spellEnd"/>
      <w:r>
        <w:rPr>
          <w:sz w:val="14"/>
        </w:rPr>
        <w:t xml:space="preserve">.” </w:t>
      </w:r>
      <w:r>
        <w:rPr>
          <w:rFonts w:cstheme="minorHAnsi"/>
          <w:b/>
          <w:highlight w:val="green"/>
          <w:u w:val="single"/>
        </w:rPr>
        <w:t>These</w:t>
      </w:r>
      <w:r>
        <w:rPr>
          <w:rFonts w:cstheme="minorHAnsi"/>
          <w:b/>
          <w:u w:val="single"/>
        </w:rPr>
        <w:t xml:space="preserve"> are made up not simply of pragmatic relations, but also </w:t>
      </w:r>
      <w:r>
        <w:rPr>
          <w:rFonts w:cstheme="minorHAnsi"/>
          <w:b/>
          <w:highlight w:val="green"/>
          <w:u w:val="single"/>
        </w:rPr>
        <w:t>constitute moral and epistemic communities</w:t>
      </w:r>
      <w:r>
        <w:rPr>
          <w:rFonts w:cstheme="minorHAnsi"/>
          <w:b/>
          <w:u w:val="single"/>
        </w:rPr>
        <w:t xml:space="preserve">. </w:t>
      </w:r>
      <w:r>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Pr>
          <w:rFonts w:cstheme="minorHAnsi"/>
          <w:b/>
          <w:u w:val="single"/>
        </w:rPr>
        <w:t xml:space="preserve">The state then reappears in a different form (K) as a competition state (Jessop, 2002), which facilitates, contracts, sets targets, and monitors—that makes and regulates markets. </w:t>
      </w:r>
      <w:r>
        <w:rPr>
          <w:rFonts w:cstheme="minorHAnsi"/>
          <w:b/>
          <w:highlight w:val="green"/>
          <w:u w:val="single"/>
        </w:rPr>
        <w:t>Embedded</w:t>
      </w:r>
      <w:r>
        <w:rPr>
          <w:rFonts w:cstheme="minorHAnsi"/>
          <w:b/>
          <w:u w:val="single"/>
        </w:rPr>
        <w:t xml:space="preserve"> and represented in these arguments </w:t>
      </w:r>
      <w:r>
        <w:rPr>
          <w:rFonts w:cstheme="minorHAnsi"/>
          <w:b/>
          <w:highlight w:val="green"/>
          <w:u w:val="single"/>
        </w:rPr>
        <w:t>is a</w:t>
      </w:r>
      <w:r>
        <w:rPr>
          <w:rFonts w:cstheme="minorHAnsi"/>
          <w:b/>
          <w:u w:val="single"/>
        </w:rPr>
        <w:t xml:space="preserve"> version of </w:t>
      </w:r>
      <w:r>
        <w:rPr>
          <w:rFonts w:cstheme="minorHAnsi"/>
          <w:b/>
          <w:highlight w:val="green"/>
          <w:u w:val="single"/>
        </w:rPr>
        <w:t>neoliberal rationality</w:t>
      </w:r>
      <w:r>
        <w:rPr>
          <w:rFonts w:cstheme="minorHAnsi"/>
          <w:b/>
          <w:u w:val="single"/>
        </w:rPr>
        <w:t xml:space="preserve"> and its “state phobia” as Foucault (2010) calls it, in relation to the “old” state.</w:t>
      </w:r>
      <w:r>
        <w:rPr>
          <w:sz w:val="14"/>
        </w:rPr>
        <w:t xml:space="preserve"> Over and against this, the competition state is imagined as lean and frugal. </w:t>
      </w:r>
      <w:r>
        <w:rPr>
          <w:rFonts w:cstheme="minorHAnsi"/>
          <w:b/>
          <w:highlight w:val="green"/>
          <w:u w:val="single"/>
        </w:rPr>
        <w:t>Bureaucracy is displaced</w:t>
      </w:r>
      <w:r>
        <w:rPr>
          <w:rFonts w:cstheme="minorHAnsi"/>
          <w:b/>
          <w:u w:val="single"/>
        </w:rPr>
        <w:t xml:space="preserve">, innovation and creativity are “released” through the participation of business and civil society actors, </w:t>
      </w:r>
      <w:r>
        <w:rPr>
          <w:rFonts w:cstheme="minorHAnsi"/>
          <w:b/>
          <w:highlight w:val="green"/>
          <w:u w:val="single"/>
        </w:rPr>
        <w:t xml:space="preserve">and interrelated opportunities are created </w:t>
      </w:r>
      <w:r>
        <w:rPr>
          <w:rFonts w:cstheme="minorHAnsi"/>
          <w:b/>
          <w:u w:val="single"/>
        </w:rPr>
        <w:t xml:space="preserve">for reform and </w:t>
      </w:r>
      <w:r>
        <w:rPr>
          <w:rFonts w:cstheme="minorHAnsi"/>
          <w:b/>
          <w:highlight w:val="green"/>
          <w:u w:val="single"/>
        </w:rPr>
        <w:t xml:space="preserve">for profit and </w:t>
      </w:r>
      <w:r>
        <w:rPr>
          <w:rFonts w:cstheme="minorHAnsi"/>
          <w:b/>
          <w:u w:val="single"/>
        </w:rPr>
        <w:t xml:space="preserve">for </w:t>
      </w:r>
      <w:r>
        <w:rPr>
          <w:rFonts w:cstheme="minorHAnsi"/>
          <w:b/>
          <w:highlight w:val="green"/>
          <w:u w:val="single"/>
        </w:rPr>
        <w:t>“worldmaking</w:t>
      </w:r>
      <w:r>
        <w:rPr>
          <w:rFonts w:cstheme="minorHAnsi"/>
          <w:b/>
          <w:u w:val="single"/>
        </w:rPr>
        <w:t xml:space="preserve">.” The elements of a new policy ecosystem are outlined here—practices, organizations, infrastructure, and incentives that enable a market in state work. All of this is a reworking, or perhaps even </w:t>
      </w:r>
      <w:r>
        <w:rPr>
          <w:rFonts w:cstheme="minorHAnsi"/>
          <w:b/>
          <w:highlight w:val="green"/>
          <w:u w:val="single"/>
        </w:rPr>
        <w:t>an</w:t>
      </w:r>
      <w:r>
        <w:rPr>
          <w:rFonts w:cstheme="minorHAnsi"/>
          <w:b/>
          <w:u w:val="single"/>
        </w:rPr>
        <w:t xml:space="preserve"> </w:t>
      </w:r>
      <w:r>
        <w:rPr>
          <w:rFonts w:cstheme="minorHAnsi"/>
          <w:b/>
          <w:highlight w:val="green"/>
          <w:u w:val="single"/>
        </w:rPr>
        <w:t>erasure</w:t>
      </w:r>
      <w:r>
        <w:rPr>
          <w:rFonts w:cstheme="minorHAnsi"/>
          <w:b/>
          <w:u w:val="single"/>
        </w:rPr>
        <w:t xml:space="preserve">, </w:t>
      </w:r>
      <w:r>
        <w:rPr>
          <w:rFonts w:cstheme="minorHAnsi"/>
          <w:b/>
          <w:highlight w:val="green"/>
          <w:u w:val="single"/>
        </w:rPr>
        <w:t>of the boundaries of state, economy, and</w:t>
      </w:r>
      <w:r>
        <w:rPr>
          <w:rFonts w:cstheme="minorHAnsi"/>
          <w:b/>
          <w:u w:val="single"/>
        </w:rPr>
        <w:t xml:space="preserve"> civil </w:t>
      </w:r>
      <w:r>
        <w:rPr>
          <w:rFonts w:cstheme="minorHAnsi"/>
          <w:b/>
          <w:highlight w:val="green"/>
          <w:u w:val="single"/>
        </w:rPr>
        <w:t>society</w:t>
      </w:r>
      <w:r>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Pr>
          <w:sz w:val="14"/>
        </w:rPr>
        <w:t>Programme</w:t>
      </w:r>
      <w:proofErr w:type="spellEnd"/>
      <w:r>
        <w:rPr>
          <w:sz w:val="14"/>
        </w:rPr>
        <w:t xml:space="preserve"> (with Akanksha, MSDF, UNICEF, and the Mumbai Corporation) and in the South Delhi School Excellence </w:t>
      </w:r>
      <w:proofErr w:type="spellStart"/>
      <w:r>
        <w:rPr>
          <w:sz w:val="14"/>
        </w:rPr>
        <w:t>Programme</w:t>
      </w:r>
      <w:proofErr w:type="spellEnd"/>
      <w:r>
        <w:rPr>
          <w:sz w:val="14"/>
        </w:rPr>
        <w:t xml:space="preserve"> (with ARK, Bharti, Centre for Civil Society, Central Square Foundation, The Tech Mahindra Foundation, South Delhi Municipal Corporation). Both of these PPPs involve nonstate actors who take over state schools, loosely modeled on and directly informed by the U.S. charter school and English Academies programs. The work that ARK is doing in the UK is very similar to what we want to do down the road…. We now have 18 academies, with 24 </w:t>
      </w:r>
      <w:proofErr w:type="spellStart"/>
      <w:r>
        <w:rPr>
          <w:sz w:val="14"/>
        </w:rPr>
        <w:t>en</w:t>
      </w:r>
      <w:proofErr w:type="spellEnd"/>
      <w:r>
        <w:rPr>
          <w:sz w:val="14"/>
        </w:rPr>
        <w:t xml:space="preserve"> route; it’ll be 50 by 2015. And the concept of privately running— education that is publicly funded is something that ARK believes it can deliver [inaudible] it’s looking to </w:t>
      </w:r>
      <w:proofErr w:type="gramStart"/>
      <w:r>
        <w:rPr>
          <w:sz w:val="14"/>
        </w:rPr>
        <w:t>India,</w:t>
      </w:r>
      <w:proofErr w:type="gramEnd"/>
      <w:r>
        <w:rPr>
          <w:sz w:val="14"/>
        </w:rPr>
        <w:t xml:space="preserve"> we’re also seeking a similar model in South Africa and Uganda. (Amitav </w:t>
      </w:r>
      <w:proofErr w:type="spellStart"/>
      <w:r>
        <w:rPr>
          <w:sz w:val="14"/>
        </w:rPr>
        <w:t>Virmani</w:t>
      </w:r>
      <w:proofErr w:type="spellEnd"/>
      <w:r>
        <w:rPr>
          <w:sz w:val="14"/>
        </w:rPr>
        <w:t xml:space="preserve">,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Pr>
          <w:sz w:val="14"/>
        </w:rPr>
        <w:t>technocat</w:t>
      </w:r>
      <w:proofErr w:type="spellEnd"/>
      <w:r>
        <w:rPr>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state, and articulates new opportunities for business and philanthropy as agents and beneficiaries of reform. </w:t>
      </w:r>
      <w:r>
        <w:rPr>
          <w:rFonts w:cstheme="minorHAnsi"/>
          <w:b/>
          <w:u w:val="single"/>
        </w:rPr>
        <w:t xml:space="preserve">She is embedded in an apparatus of relations, finance, practices, and discourse (plots and stories), “comprising variously entangled scaled agents (of different geographical reaches)” (Cook &amp; Ward, 2012, p. 7), </w:t>
      </w:r>
      <w:r>
        <w:rPr>
          <w:rFonts w:cstheme="minorHAnsi"/>
          <w:b/>
          <w:highlight w:val="green"/>
          <w:u w:val="single"/>
        </w:rPr>
        <w:t xml:space="preserve">which </w:t>
      </w:r>
      <w:r>
        <w:rPr>
          <w:rFonts w:cstheme="minorHAnsi"/>
          <w:b/>
          <w:u w:val="single"/>
        </w:rPr>
        <w:t xml:space="preserve">moves, changes, and </w:t>
      </w:r>
      <w:r>
        <w:rPr>
          <w:rFonts w:cstheme="minorHAnsi"/>
          <w:b/>
          <w:highlight w:val="green"/>
          <w:u w:val="single"/>
        </w:rPr>
        <w:t>develops</w:t>
      </w:r>
      <w:r>
        <w:rPr>
          <w:rFonts w:cstheme="minorHAnsi"/>
          <w:b/>
          <w:u w:val="single"/>
        </w:rPr>
        <w:t xml:space="preserve"> but which coheres </w:t>
      </w:r>
      <w:r>
        <w:rPr>
          <w:rFonts w:cstheme="minorHAnsi"/>
          <w:b/>
          <w:highlight w:val="green"/>
          <w:u w:val="single"/>
        </w:rPr>
        <w:t xml:space="preserve">around </w:t>
      </w:r>
      <w:r>
        <w:rPr>
          <w:rFonts w:cstheme="minorHAnsi"/>
          <w:b/>
          <w:u w:val="single"/>
        </w:rPr>
        <w:t xml:space="preserve">a </w:t>
      </w:r>
      <w:r>
        <w:rPr>
          <w:rFonts w:cstheme="minorHAnsi"/>
          <w:b/>
          <w:highlight w:val="green"/>
          <w:u w:val="single"/>
        </w:rPr>
        <w:t xml:space="preserve">neoliberal </w:t>
      </w:r>
      <w:r>
        <w:rPr>
          <w:rFonts w:cstheme="minorHAnsi"/>
          <w:b/>
          <w:u w:val="single"/>
        </w:rPr>
        <w:t xml:space="preserve">project of </w:t>
      </w:r>
      <w:r>
        <w:rPr>
          <w:rFonts w:cstheme="minorHAnsi"/>
          <w:b/>
          <w:highlight w:val="green"/>
          <w:u w:val="single"/>
        </w:rPr>
        <w:t>reform</w:t>
      </w:r>
      <w:r>
        <w:rPr>
          <w:rFonts w:cstheme="minorHAnsi"/>
          <w:b/>
          <w:u w:val="single"/>
        </w:rPr>
        <w:t xml:space="preserve"> and of creative destruction.</w:t>
      </w:r>
      <w:r>
        <w:rPr>
          <w:sz w:val="14"/>
        </w:rPr>
        <w:t xml:space="preserve"> We are able to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Pr>
          <w:sz w:val="14"/>
        </w:rPr>
        <w:t>abstractability</w:t>
      </w:r>
      <w:proofErr w:type="spellEnd"/>
      <w:r>
        <w:rPr>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w:t>
      </w:r>
      <w:proofErr w:type="spellStart"/>
      <w:r>
        <w:rPr>
          <w:sz w:val="14"/>
        </w:rPr>
        <w:t>Rabinow</w:t>
      </w:r>
      <w:proofErr w:type="spellEnd"/>
      <w:r>
        <w:rPr>
          <w:sz w:val="14"/>
        </w:rPr>
        <w:t xml:space="preserve">, 2003, p. 17). </w:t>
      </w:r>
      <w:r>
        <w:rPr>
          <w:rFonts w:cstheme="minorHAnsi"/>
          <w:b/>
          <w:u w:val="single"/>
        </w:rPr>
        <w:t xml:space="preserve">Here </w:t>
      </w:r>
      <w:r>
        <w:rPr>
          <w:rFonts w:cstheme="minorHAnsi"/>
          <w:b/>
          <w:highlight w:val="green"/>
          <w:u w:val="single"/>
        </w:rPr>
        <w:t>the</w:t>
      </w:r>
      <w:r>
        <w:rPr>
          <w:rFonts w:cstheme="minorHAnsi"/>
          <w:b/>
          <w:u w:val="single"/>
        </w:rPr>
        <w:t xml:space="preserve"> grand </w:t>
      </w:r>
      <w:r>
        <w:rPr>
          <w:rFonts w:cstheme="minorHAnsi"/>
          <w:b/>
          <w:highlight w:val="green"/>
          <w:u w:val="single"/>
        </w:rPr>
        <w:t>problematization is neoliberalism</w:t>
      </w:r>
      <w:r>
        <w:rPr>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Pr>
          <w:sz w:val="14"/>
        </w:rPr>
        <w:t>Wolch</w:t>
      </w:r>
      <w:proofErr w:type="spellEnd"/>
      <w:r>
        <w:rPr>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Pr>
          <w:rFonts w:cstheme="minorHAnsi"/>
          <w:b/>
          <w:u w:val="single"/>
        </w:rPr>
        <w:t xml:space="preserve">The mix of state, business, and third-sector actors and organizations within policy and governance is changed, not once and for all, but </w:t>
      </w:r>
      <w:r>
        <w:rPr>
          <w:rFonts w:cstheme="minorHAnsi"/>
          <w:b/>
          <w:highlight w:val="green"/>
          <w:u w:val="single"/>
        </w:rPr>
        <w:t>as part of a slow and steady movement from government to governance</w:t>
      </w:r>
      <w:r>
        <w:rPr>
          <w:sz w:val="14"/>
        </w:rPr>
        <w:t>. At the same time, new kinds of careers, identities, and mobilities are forged within the processes of reform and the work of networks.</w:t>
      </w:r>
    </w:p>
    <w:p w14:paraId="16FE7FF7" w14:textId="2046B671" w:rsidR="00A95652" w:rsidRDefault="00E006C2" w:rsidP="00E006C2">
      <w:pPr>
        <w:pStyle w:val="Heading2"/>
      </w:pPr>
      <w:r>
        <w:t xml:space="preserve">Case </w:t>
      </w:r>
    </w:p>
    <w:p w14:paraId="7532D1B2" w14:textId="77777777" w:rsidR="006F04BC" w:rsidRDefault="006F04BC" w:rsidP="006F04BC">
      <w:pPr>
        <w:pStyle w:val="Heading4"/>
        <w:rPr>
          <w:szCs w:val="26"/>
        </w:rPr>
      </w:pPr>
      <w:r>
        <w:t xml:space="preserve">Prison </w:t>
      </w:r>
      <w:r w:rsidRPr="006F04BC">
        <w:t>strikes</w:t>
      </w:r>
      <w:r>
        <w:t xml:space="preserve"> </w:t>
      </w:r>
      <w:r>
        <w:rPr>
          <w:u w:val="single"/>
        </w:rPr>
        <w:t>rarely</w:t>
      </w:r>
      <w:r>
        <w:t xml:space="preserve"> achieves significant reforms, no matter how big or long the strike is – be doubtful how the </w:t>
      </w:r>
      <w:proofErr w:type="spellStart"/>
      <w:r>
        <w:t>aff</w:t>
      </w:r>
      <w:proofErr w:type="spellEnd"/>
      <w:r>
        <w:t xml:space="preserve"> is any different</w:t>
      </w:r>
    </w:p>
    <w:p w14:paraId="39A39093" w14:textId="77777777" w:rsidR="006F04BC" w:rsidRDefault="006F04BC" w:rsidP="006F04BC">
      <w:r>
        <w:t xml:space="preserve">Christie </w:t>
      </w:r>
      <w:r>
        <w:rPr>
          <w:rStyle w:val="Style13ptBold"/>
        </w:rPr>
        <w:t>Thompson</w:t>
      </w:r>
      <w:r>
        <w:t xml:space="preserve"> is a staff writer. Her work has been published by outlets including The New York Times, The Washington Post, NPR, ProPublica, and The Atlantic, 9/1/</w:t>
      </w:r>
      <w:r>
        <w:rPr>
          <w:rStyle w:val="Style13ptBold"/>
        </w:rPr>
        <w:t>2016</w:t>
      </w:r>
      <w:r>
        <w:t xml:space="preserve"> – [“Do Prison Strikes Work?”, https://www.themarshallproject.org/2016/09/21/do-prison-strikes-work]//bread</w:t>
      </w:r>
    </w:p>
    <w:p w14:paraId="52EE3B6E" w14:textId="77777777" w:rsidR="006F04BC" w:rsidRDefault="006F04BC" w:rsidP="006F04BC">
      <w:pPr>
        <w:rPr>
          <w:sz w:val="16"/>
        </w:rPr>
      </w:pPr>
      <w:r>
        <w:rPr>
          <w:u w:val="single"/>
        </w:rPr>
        <w:t>On Sept. 9, prisoners across the country stopped showing up for their work assignments to protest </w:t>
      </w:r>
      <w:hyperlink r:id="rId19" w:history="1">
        <w:r>
          <w:rPr>
            <w:rStyle w:val="Hyperlink"/>
            <w:color w:val="000000"/>
            <w:u w:val="single"/>
          </w:rPr>
          <w:t>what they call</w:t>
        </w:r>
      </w:hyperlink>
      <w:r>
        <w:rPr>
          <w:u w:val="single"/>
        </w:rPr>
        <w:t> slave-like conditions for incarcerated workers</w:t>
      </w:r>
      <w:r>
        <w:rPr>
          <w:sz w:val="16"/>
        </w:rPr>
        <w:t>. Inmates make pennies an hour keeping the prison running — such as cleaning and cooking — or providing </w:t>
      </w:r>
      <w:hyperlink r:id="rId20" w:history="1">
        <w:r>
          <w:rPr>
            <w:rStyle w:val="Hyperlink"/>
            <w:color w:val="000000"/>
            <w:sz w:val="16"/>
            <w:u w:val="single"/>
          </w:rPr>
          <w:t>cheap manufacturing for private businesses</w:t>
        </w:r>
      </w:hyperlink>
      <w:r>
        <w:rPr>
          <w:sz w:val="16"/>
        </w:rPr>
        <w:t xml:space="preserve">. Inmates involved in the protest are calling for higher wages, better working conditions and less severe punishment while on the job. </w:t>
      </w:r>
      <w:r>
        <w:rPr>
          <w:highlight w:val="cyan"/>
          <w:u w:val="single"/>
        </w:rPr>
        <w:t>The work stoppage was organized by inmates</w:t>
      </w:r>
      <w:r>
        <w:rPr>
          <w:u w:val="single"/>
        </w:rPr>
        <w:t xml:space="preserve"> in multiple states </w:t>
      </w:r>
      <w:r>
        <w:rPr>
          <w:highlight w:val="cyan"/>
          <w:u w:val="single"/>
        </w:rPr>
        <w:t>and labor activists with the I</w:t>
      </w:r>
      <w:r>
        <w:rPr>
          <w:u w:val="single"/>
        </w:rPr>
        <w:t xml:space="preserve">ndustrial </w:t>
      </w:r>
      <w:r>
        <w:rPr>
          <w:highlight w:val="cyan"/>
          <w:u w:val="single"/>
        </w:rPr>
        <w:t>W</w:t>
      </w:r>
      <w:r>
        <w:rPr>
          <w:u w:val="single"/>
        </w:rPr>
        <w:t xml:space="preserve">orkers of the </w:t>
      </w:r>
      <w:r>
        <w:rPr>
          <w:highlight w:val="cyan"/>
          <w:u w:val="single"/>
        </w:rPr>
        <w:t>W</w:t>
      </w:r>
      <w:r>
        <w:rPr>
          <w:u w:val="single"/>
        </w:rPr>
        <w:t>orld</w:t>
      </w:r>
      <w:r>
        <w:rPr>
          <w:sz w:val="16"/>
        </w:rPr>
        <w:t xml:space="preserve"> to coincide with the </w:t>
      </w:r>
      <w:hyperlink r:id="rId21" w:anchor=".yAfs2yVfq" w:history="1">
        <w:r>
          <w:rPr>
            <w:rStyle w:val="Hyperlink"/>
            <w:color w:val="000000"/>
            <w:sz w:val="16"/>
            <w:u w:val="single"/>
          </w:rPr>
          <w:t>45th anniversary of the Attica riot</w:t>
        </w:r>
      </w:hyperlink>
      <w:r>
        <w:rPr>
          <w:sz w:val="16"/>
        </w:rPr>
        <w: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w:t>
      </w:r>
      <w:hyperlink r:id="rId22" w:history="1">
        <w:r>
          <w:rPr>
            <w:rStyle w:val="Hyperlink"/>
            <w:color w:val="000000"/>
            <w:sz w:val="16"/>
            <w:u w:val="single"/>
          </w:rPr>
          <w:t>at least 11 states</w:t>
        </w:r>
      </w:hyperlink>
      <w:r>
        <w:rPr>
          <w:sz w:val="16"/>
        </w:rPr>
        <w:t xml:space="preserve"> are taking part. This strike is the latest in a long history of prisoners trying to use what little leverage they have — whether work stoppages or hunger strikes — to demand change from administrators. Some have been more successful than others. Here’s a look at five other prison strikes and what came of them: </w:t>
      </w:r>
      <w:r>
        <w:rPr>
          <w:highlight w:val="cyan"/>
          <w:u w:val="single"/>
        </w:rPr>
        <w:t>Post-WWII Labor Strikes</w:t>
      </w:r>
      <w:r>
        <w:rPr>
          <w:u w:val="single"/>
        </w:rPr>
        <w:t xml:space="preserve"> </w:t>
      </w:r>
      <w:r>
        <w:rPr>
          <w:sz w:val="16"/>
        </w:rPr>
        <w:t>University of Michigan professor Heather Ann Thompson’s </w:t>
      </w:r>
      <w:hyperlink r:id="rId23" w:history="1">
        <w:r>
          <w:rPr>
            <w:rStyle w:val="Hyperlink"/>
            <w:color w:val="000000"/>
            <w:sz w:val="16"/>
            <w:u w:val="single"/>
          </w:rPr>
          <w:t>history of labor movements in prison</w:t>
        </w:r>
      </w:hyperlink>
      <w:r>
        <w:rPr>
          <w:sz w:val="16"/>
        </w:rPr>
        <w:t> </w:t>
      </w:r>
      <w:r>
        <w:rPr>
          <w:highlight w:val="cyan"/>
          <w:u w:val="single"/>
        </w:rPr>
        <w:t>details how</w:t>
      </w:r>
      <w:r>
        <w:rPr>
          <w:u w:val="single"/>
        </w:rPr>
        <w:t xml:space="preserve"> a series </w:t>
      </w:r>
      <w:r>
        <w:rPr>
          <w:highlight w:val="cyan"/>
          <w:u w:val="single"/>
        </w:rPr>
        <w:t>of work stoppages</w:t>
      </w:r>
      <w:r>
        <w:rPr>
          <w:u w:val="single"/>
        </w:rPr>
        <w:t xml:space="preserve"> and sit-down protests </w:t>
      </w:r>
      <w:r>
        <w:rPr>
          <w:highlight w:val="cyan"/>
          <w:u w:val="single"/>
        </w:rPr>
        <w:t>took off in prisons</w:t>
      </w:r>
      <w:r>
        <w:rPr>
          <w:u w:val="single"/>
        </w:rPr>
        <w:t xml:space="preserve"> across the U.S. </w:t>
      </w:r>
      <w:r>
        <w:rPr>
          <w:highlight w:val="cyan"/>
          <w:u w:val="single"/>
        </w:rPr>
        <w:t>in 1947</w:t>
      </w:r>
      <w:r>
        <w:rPr>
          <w:sz w:val="16"/>
        </w:rPr>
        <w:t xml:space="preserve">. In little over a decade, hundreds of prisoners in Connecticut, New Jersey, New York, Wisconsin, Louisiana, Ohio, and Georgia stopped working to protest long hours, trifling pay, and grueling work environments. Prisoners in Georgia and Louisiana went even further and slit their heel tendons so they could not be forced to work. While </w:t>
      </w:r>
      <w:r>
        <w:rPr>
          <w:highlight w:val="cyan"/>
          <w:u w:val="single"/>
        </w:rPr>
        <w:t>the work stoppages did not lead to immediate changes</w:t>
      </w:r>
      <w:r>
        <w:rPr>
          <w:sz w:val="16"/>
        </w:rPr>
        <w:t xml:space="preserve">, they inspired another era of prison protest in the ‘60’s and ‘70’s, which included the Attica work stoppage and eventual riot. </w:t>
      </w:r>
      <w:r>
        <w:rPr>
          <w:u w:val="single"/>
        </w:rPr>
        <w:t xml:space="preserve">Those </w:t>
      </w:r>
      <w:r>
        <w:rPr>
          <w:highlight w:val="cyan"/>
          <w:u w:val="single"/>
        </w:rPr>
        <w:t>movements achieved slight pay raises and improved safety precautions</w:t>
      </w:r>
      <w:r>
        <w:rPr>
          <w:u w:val="single"/>
        </w:rPr>
        <w:t xml:space="preserve"> in some states </w:t>
      </w:r>
      <w:r>
        <w:rPr>
          <w:highlight w:val="cyan"/>
          <w:u w:val="single"/>
        </w:rPr>
        <w:t xml:space="preserve">and led to the </w:t>
      </w:r>
      <w:r>
        <w:rPr>
          <w:b/>
          <w:bCs/>
          <w:highlight w:val="cyan"/>
          <w:u w:val="single"/>
        </w:rPr>
        <w:t>creation of prisoner-led unions.</w:t>
      </w:r>
      <w:r>
        <w:rPr>
          <w:u w:val="single"/>
        </w:rPr>
        <w:t xml:space="preserve"> </w:t>
      </w:r>
      <w:r>
        <w:rPr>
          <w:highlight w:val="cyan"/>
          <w:u w:val="single"/>
        </w:rPr>
        <w:t>2010 Georgia Labor Strike</w:t>
      </w:r>
      <w:r>
        <w:rPr>
          <w:u w:val="single"/>
        </w:rPr>
        <w:t xml:space="preserve"> </w:t>
      </w:r>
      <w:r>
        <w:rPr>
          <w:sz w:val="16"/>
        </w:rPr>
        <w:t xml:space="preserve">In 2010, state prisoners across Georgia launched what many then called the largest prison work strike in U.S. history — though official numbers are difficult to confirm. At the protest’s height, organizers said </w:t>
      </w:r>
      <w:r>
        <w:rPr>
          <w:highlight w:val="cyan"/>
          <w:u w:val="single"/>
        </w:rPr>
        <w:t>thousands of inmates participated across</w:t>
      </w:r>
      <w:r>
        <w:rPr>
          <w:u w:val="single"/>
        </w:rPr>
        <w:t xml:space="preserve"> at least </w:t>
      </w:r>
      <w:r>
        <w:rPr>
          <w:highlight w:val="cyan"/>
          <w:u w:val="single"/>
        </w:rPr>
        <w:t>six state prisons</w:t>
      </w:r>
      <w:r>
        <w:rPr>
          <w:sz w:val="16"/>
        </w:rPr>
        <w:t>. Georgia inmates were paid nothing for their work, as dictated by state law, and </w:t>
      </w:r>
      <w:hyperlink r:id="rId24" w:history="1">
        <w:r>
          <w:rPr>
            <w:rStyle w:val="Hyperlink"/>
            <w:color w:val="000000"/>
            <w:sz w:val="16"/>
            <w:u w:val="single"/>
          </w:rPr>
          <w:t>were asking</w:t>
        </w:r>
      </w:hyperlink>
      <w:r>
        <w:rPr>
          <w:sz w:val="16"/>
        </w:rPr>
        <w:t xml:space="preserve"> for better conditions and more access to programming. Not only were Georgia inmates not showing up to their job assignments — they refused to leave their cells at all until their demands were met. </w:t>
      </w:r>
      <w:r>
        <w:rPr>
          <w:u w:val="single"/>
        </w:rPr>
        <w:t>The strike lasted six days, and garnered coverage in news outlets like </w:t>
      </w:r>
      <w:hyperlink r:id="rId25" w:history="1">
        <w:r>
          <w:rPr>
            <w:rStyle w:val="Hyperlink"/>
            <w:color w:val="000000"/>
            <w:u w:val="single"/>
          </w:rPr>
          <w:t>The New York Times</w:t>
        </w:r>
      </w:hyperlink>
      <w:r>
        <w:rPr>
          <w:sz w:val="16"/>
        </w:rPr>
        <w:t>. It ended when prisoners decided to leave their cells to </w:t>
      </w:r>
      <w:hyperlink r:id="rId26" w:history="1">
        <w:r>
          <w:rPr>
            <w:rStyle w:val="Hyperlink"/>
            <w:color w:val="000000"/>
            <w:sz w:val="16"/>
            <w:u w:val="single"/>
          </w:rPr>
          <w:t>go to the law library</w:t>
        </w:r>
      </w:hyperlink>
      <w:r>
        <w:rPr>
          <w:sz w:val="16"/>
        </w:rPr>
        <w:t xml:space="preserve"> and try to sue for improvements instead. (It’s unclear what became of those efforts). </w:t>
      </w:r>
      <w:r>
        <w:rPr>
          <w:highlight w:val="cyan"/>
          <w:u w:val="single"/>
        </w:rPr>
        <w:t>Prisoners in Georgia are still not paid for their labor</w:t>
      </w:r>
      <w:r>
        <w:rPr>
          <w:sz w:val="16"/>
          <w:highlight w:val="cyan"/>
        </w:rPr>
        <w:t>.</w:t>
      </w:r>
      <w:r>
        <w:rPr>
          <w:sz w:val="16"/>
        </w:rPr>
        <w:t xml:space="preserve"> </w:t>
      </w:r>
      <w:r>
        <w:rPr>
          <w:highlight w:val="cyan"/>
          <w:u w:val="single"/>
        </w:rPr>
        <w:t>2011-2013 Pelican Bay Hunger Strike</w:t>
      </w:r>
      <w:r>
        <w:rPr>
          <w:u w:val="single"/>
        </w:rPr>
        <w:t xml:space="preserve"> </w:t>
      </w:r>
      <w:hyperlink r:id="rId27" w:history="1">
        <w:r>
          <w:rPr>
            <w:rStyle w:val="Hyperlink"/>
            <w:color w:val="000000"/>
            <w:sz w:val="16"/>
            <w:u w:val="single"/>
          </w:rPr>
          <w:t>In 2011</w:t>
        </w:r>
      </w:hyperlink>
      <w:r>
        <w:rPr>
          <w:sz w:val="16"/>
        </w:rPr>
        <w:t xml:space="preserve">, 400 prisoners in California’s supermax prison started refusing their meals. </w:t>
      </w:r>
      <w:r>
        <w:rPr>
          <w:highlight w:val="cyan"/>
          <w:u w:val="single"/>
        </w:rPr>
        <w:t>Their numbers grew to 7,000</w:t>
      </w:r>
      <w:r>
        <w:rPr>
          <w:u w:val="single"/>
        </w:rPr>
        <w:t xml:space="preserve"> as they were joined by prisoners all over the state. </w:t>
      </w:r>
      <w:r>
        <w:rPr>
          <w:sz w:val="16"/>
        </w:rPr>
        <w:t>The inmates had a </w:t>
      </w:r>
      <w:hyperlink r:id="rId28" w:history="1">
        <w:r>
          <w:rPr>
            <w:rStyle w:val="Hyperlink"/>
            <w:color w:val="000000"/>
            <w:sz w:val="16"/>
            <w:u w:val="single"/>
          </w:rPr>
          <w:t>list of five demands</w:t>
        </w:r>
      </w:hyperlink>
      <w:r>
        <w:rPr>
          <w:sz w:val="16"/>
        </w:rPr>
        <w:t xml:space="preserve">, including limits on solitary confinement and changes to how the prison determines gang membership. Their fast ended after three weeks when prison officials agreed to reconsider some of their solitary confinement policies. </w:t>
      </w:r>
      <w:r>
        <w:rPr>
          <w:highlight w:val="cyan"/>
          <w:u w:val="single"/>
        </w:rPr>
        <w:t>Inmates returned to hunger-striking later in 2011 and again in 2013 saying the changes were too small and too slow</w:t>
      </w:r>
      <w:r>
        <w:rPr>
          <w:sz w:val="16"/>
          <w:highlight w:val="cyan"/>
        </w:rPr>
        <w:t>.</w:t>
      </w:r>
      <w:r>
        <w:rPr>
          <w:sz w:val="16"/>
        </w:rPr>
        <w:t xml:space="preserve"> But the protests did have a significant impact. After the initial strike, the chair of the California Assembly’s Public Safety Committee held a hearing on conditions at Pelican Bay. In 2012, the nonprofit Center for Constitutional Rights </w:t>
      </w:r>
      <w:hyperlink r:id="rId29" w:history="1">
        <w:r>
          <w:rPr>
            <w:rStyle w:val="Hyperlink"/>
            <w:color w:val="000000"/>
            <w:sz w:val="16"/>
            <w:u w:val="single"/>
          </w:rPr>
          <w:t>filed a class-action lawsuit</w:t>
        </w:r>
      </w:hyperlink>
      <w:r>
        <w:rPr>
          <w:sz w:val="16"/>
        </w:rPr>
        <w:t xml:space="preserve"> against the state over its use of prolonged isolation. Todd </w:t>
      </w:r>
      <w:proofErr w:type="spellStart"/>
      <w:r>
        <w:rPr>
          <w:sz w:val="16"/>
        </w:rPr>
        <w:t>Ashker</w:t>
      </w:r>
      <w:proofErr w:type="spellEnd"/>
      <w:r>
        <w:rPr>
          <w:sz w:val="16"/>
        </w:rPr>
        <w:t>, </w:t>
      </w:r>
      <w:hyperlink r:id="rId30" w:history="1">
        <w:r>
          <w:rPr>
            <w:rStyle w:val="Hyperlink"/>
            <w:color w:val="000000"/>
            <w:sz w:val="16"/>
            <w:u w:val="single"/>
          </w:rPr>
          <w:t>one of the strike’s organizers</w:t>
        </w:r>
      </w:hyperlink>
      <w:r>
        <w:rPr>
          <w:sz w:val="16"/>
        </w:rPr>
        <w:t xml:space="preserve">, was the lead plaintiff. The suit was settled in September 2015, addressing many of the strikers’ concerns about how people end up in solitary and how long they remain there. </w:t>
      </w:r>
      <w:r>
        <w:rPr>
          <w:highlight w:val="cyan"/>
          <w:u w:val="single"/>
        </w:rPr>
        <w:t>2013 Guantanamo Hunger Strike</w:t>
      </w:r>
      <w:r>
        <w:rPr>
          <w:u w:val="single"/>
        </w:rPr>
        <w:t xml:space="preserve"> </w:t>
      </w:r>
      <w:r>
        <w:rPr>
          <w:sz w:val="16"/>
        </w:rPr>
        <w:t>Detainees at the U.S. military prison in Cuba </w:t>
      </w:r>
      <w:hyperlink r:id="rId31" w:history="1">
        <w:r>
          <w:rPr>
            <w:rStyle w:val="Hyperlink"/>
            <w:color w:val="000000"/>
            <w:sz w:val="16"/>
            <w:u w:val="single"/>
          </w:rPr>
          <w:t>began hunger-striking in</w:t>
        </w:r>
      </w:hyperlink>
      <w:hyperlink r:id="rId32" w:history="1">
        <w:r>
          <w:rPr>
            <w:rStyle w:val="Hyperlink"/>
            <w:color w:val="000000"/>
            <w:sz w:val="16"/>
            <w:u w:val="single"/>
          </w:rPr>
          <w:t> March 2013</w:t>
        </w:r>
      </w:hyperlink>
      <w:r>
        <w:rPr>
          <w:sz w:val="16"/>
        </w:rPr>
        <w:t> to fight against their indefinite detention and alleged mistreatment. At the strike’s peak in July that year, 106 men were refusing to eat and 45 were being force-fed through nasal tubes.</w:t>
      </w:r>
      <w:r>
        <w:rPr>
          <w:u w:val="single"/>
        </w:rPr>
        <w:t xml:space="preserve"> </w:t>
      </w:r>
      <w:r>
        <w:rPr>
          <w:sz w:val="16"/>
        </w:rPr>
        <w:t>The strike — for its duration, size, and the graphic nature of force-feeding — outraged the public and policymakers and </w:t>
      </w:r>
      <w:hyperlink r:id="rId33" w:history="1">
        <w:r>
          <w:rPr>
            <w:rStyle w:val="Hyperlink"/>
            <w:color w:val="000000"/>
            <w:sz w:val="16"/>
            <w:u w:val="single"/>
          </w:rPr>
          <w:t>increased pressure</w:t>
        </w:r>
      </w:hyperlink>
      <w:r>
        <w:rPr>
          <w:sz w:val="16"/>
        </w:rPr>
        <w:t xml:space="preserve"> on President Obama to fulfill his promise of closing the controversial prison. </w:t>
      </w:r>
      <w:r>
        <w:rPr>
          <w:highlight w:val="cyan"/>
          <w:u w:val="single"/>
        </w:rPr>
        <w:t>Since the strike, Obama has lowered the number of men held at Guantanamo </w:t>
      </w:r>
      <w:hyperlink r:id="rId34" w:history="1">
        <w:r>
          <w:rPr>
            <w:rStyle w:val="Hyperlink"/>
            <w:color w:val="000000"/>
            <w:u w:val="single"/>
          </w:rPr>
          <w:t>from over 2,000 to 61</w:t>
        </w:r>
      </w:hyperlink>
      <w:r>
        <w:rPr>
          <w:u w:val="single"/>
        </w:rPr>
        <w:t xml:space="preserve">, </w:t>
      </w:r>
      <w:r>
        <w:rPr>
          <w:highlight w:val="cyan"/>
          <w:u w:val="single"/>
        </w:rPr>
        <w:t>but has yet to close the prison entirely.</w:t>
      </w:r>
      <w:r>
        <w:rPr>
          <w:u w:val="single"/>
        </w:rPr>
        <w:t xml:space="preserve"> 2015-2016 Immigration Detention Center Hunger Strikes </w:t>
      </w:r>
      <w:r>
        <w:rPr>
          <w:sz w:val="16"/>
        </w:rPr>
        <w:t>Since 2015, hunger strikes have begun at various immigration detention centers — prison-like facilities where immigrants are held while their deportation case is decided — throughout the U.S. </w:t>
      </w:r>
      <w:hyperlink r:id="rId35" w:history="1">
        <w:r>
          <w:rPr>
            <w:rStyle w:val="Hyperlink"/>
            <w:color w:val="000000"/>
            <w:sz w:val="16"/>
            <w:u w:val="single"/>
          </w:rPr>
          <w:t>Roughly 200 detainees</w:t>
        </w:r>
      </w:hyperlink>
      <w:r>
        <w:rPr>
          <w:sz w:val="16"/>
        </w:rPr>
        <w:t> at Eloy Detention Center in Arizona stopped eating in June 2015, in part to pressure an investigation into </w:t>
      </w:r>
      <w:hyperlink r:id="rId36" w:history="1">
        <w:r>
          <w:rPr>
            <w:rStyle w:val="Hyperlink"/>
            <w:color w:val="000000"/>
            <w:sz w:val="16"/>
            <w:u w:val="single"/>
          </w:rPr>
          <w:t>recent deaths at the facility</w:t>
        </w:r>
      </w:hyperlink>
      <w:r>
        <w:rPr>
          <w:sz w:val="16"/>
        </w:rPr>
        <w:t>. </w:t>
      </w:r>
      <w:hyperlink r:id="rId37" w:history="1">
        <w:r>
          <w:rPr>
            <w:rStyle w:val="Hyperlink"/>
            <w:color w:val="000000"/>
            <w:u w:val="single"/>
          </w:rPr>
          <w:t>That fall</w:t>
        </w:r>
      </w:hyperlink>
      <w:r>
        <w:rPr>
          <w:u w:val="single"/>
        </w:rPr>
        <w:t>, immigrants in detention in California, Alabama, Louisiana, and Texas also stopped eating to object to their indefinite detention and poor conditions. More recently, 22 mothers being held with their children in a family detention center in Pennsylvania went on a </w:t>
      </w:r>
      <w:hyperlink r:id="rId38" w:history="1">
        <w:r>
          <w:rPr>
            <w:rStyle w:val="Hyperlink"/>
            <w:color w:val="000000"/>
            <w:u w:val="single"/>
          </w:rPr>
          <w:t>hunger strike this August</w:t>
        </w:r>
      </w:hyperlink>
      <w:r>
        <w:rPr>
          <w:u w:val="single"/>
        </w:rPr>
        <w:t>. Their strike accompanied a series of </w:t>
      </w:r>
      <w:hyperlink r:id="rId39" w:history="1">
        <w:r>
          <w:rPr>
            <w:rStyle w:val="Hyperlink"/>
            <w:color w:val="000000"/>
            <w:u w:val="single"/>
          </w:rPr>
          <w:t>handwritten letters</w:t>
        </w:r>
      </w:hyperlink>
      <w:r>
        <w:rPr>
          <w:u w:val="single"/>
        </w:rPr>
        <w:t> they sent to immigration officials asking to be released from indefinite detention. The strike has continued off-and-on since then, with even their </w:t>
      </w:r>
      <w:hyperlink r:id="rId40" w:history="1">
        <w:r>
          <w:rPr>
            <w:rStyle w:val="Hyperlink"/>
            <w:color w:val="000000"/>
            <w:u w:val="single"/>
          </w:rPr>
          <w:t>children threatening to refuse to attend classes</w:t>
        </w:r>
      </w:hyperlink>
      <w:r>
        <w:rPr>
          <w:u w:val="single"/>
        </w:rPr>
        <w:t> in solidarity with their mothers. It’s too soon to tell what the impact of their protests might be</w:t>
      </w:r>
      <w:r>
        <w:rPr>
          <w:sz w:val="16"/>
        </w:rPr>
        <w:t>.</w:t>
      </w:r>
    </w:p>
    <w:p w14:paraId="53D1C7CB" w14:textId="77777777" w:rsidR="00E006C2" w:rsidRPr="00E006C2" w:rsidRDefault="00E006C2" w:rsidP="00E006C2"/>
    <w:sectPr w:rsidR="00E006C2" w:rsidRPr="00E006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8"/>
  <w:displayBackgroundShape/>
  <w:proofState w:spelling="clean" w:grammar="clean"/>
  <w:formsDesig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512792856"/>
    <w:docVar w:name="VerbatimVersion" w:val="5.1"/>
  </w:docVars>
  <w:rsids>
    <w:rsidRoot w:val="00A60AA2"/>
    <w:rsid w:val="000139A3"/>
    <w:rsid w:val="00100833"/>
    <w:rsid w:val="00104529"/>
    <w:rsid w:val="00105942"/>
    <w:rsid w:val="00107396"/>
    <w:rsid w:val="00134F4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1F2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04BC"/>
    <w:rsid w:val="00707CA0"/>
    <w:rsid w:val="00722258"/>
    <w:rsid w:val="007243E5"/>
    <w:rsid w:val="00766EA0"/>
    <w:rsid w:val="00790F85"/>
    <w:rsid w:val="007A2226"/>
    <w:rsid w:val="007F5B66"/>
    <w:rsid w:val="00823A1C"/>
    <w:rsid w:val="00845B9D"/>
    <w:rsid w:val="00860984"/>
    <w:rsid w:val="008B3ECB"/>
    <w:rsid w:val="008B4E85"/>
    <w:rsid w:val="008C1B2E"/>
    <w:rsid w:val="008C3D21"/>
    <w:rsid w:val="0091627E"/>
    <w:rsid w:val="0097032B"/>
    <w:rsid w:val="009D2EAD"/>
    <w:rsid w:val="009D54B2"/>
    <w:rsid w:val="009E1922"/>
    <w:rsid w:val="009F7ED2"/>
    <w:rsid w:val="00A60AA2"/>
    <w:rsid w:val="00A93661"/>
    <w:rsid w:val="00A95652"/>
    <w:rsid w:val="00AC0AB8"/>
    <w:rsid w:val="00B33C6D"/>
    <w:rsid w:val="00B4508F"/>
    <w:rsid w:val="00B55AD5"/>
    <w:rsid w:val="00B8057C"/>
    <w:rsid w:val="00BD6238"/>
    <w:rsid w:val="00BF593B"/>
    <w:rsid w:val="00BF773A"/>
    <w:rsid w:val="00BF7E81"/>
    <w:rsid w:val="00C13773"/>
    <w:rsid w:val="00C17CC8"/>
    <w:rsid w:val="00C41CEC"/>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2D1B"/>
    <w:rsid w:val="00DE3D4B"/>
    <w:rsid w:val="00E006C2"/>
    <w:rsid w:val="00E15E75"/>
    <w:rsid w:val="00E5262C"/>
    <w:rsid w:val="00EC7DC4"/>
    <w:rsid w:val="00ED30CF"/>
    <w:rsid w:val="00F046C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90FF1"/>
  <w15:chartTrackingRefBased/>
  <w15:docId w15:val="{C8AA41F2-ECD9-481C-8A5B-3BA8129EE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06C2"/>
    <w:pPr>
      <w:spacing w:line="256" w:lineRule="auto"/>
    </w:pPr>
    <w:rPr>
      <w:rFonts w:ascii="Calibri" w:eastAsiaTheme="minorEastAsia" w:hAnsi="Calibri" w:cs="Calibri"/>
      <w:szCs w:val="24"/>
    </w:rPr>
  </w:style>
  <w:style w:type="paragraph" w:styleId="Heading1">
    <w:name w:val="heading 1"/>
    <w:aliases w:val="Pocket"/>
    <w:basedOn w:val="Normal"/>
    <w:next w:val="Normal"/>
    <w:link w:val="Heading1Char"/>
    <w:qFormat/>
    <w:rsid w:val="00A60AA2"/>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0AA2"/>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60AA2"/>
    <w:pPr>
      <w:keepNext/>
      <w:keepLines/>
      <w:pageBreakBefore/>
      <w:spacing w:before="40" w:after="0" w:line="259" w:lineRule="auto"/>
      <w:jc w:val="center"/>
      <w:outlineLvl w:val="2"/>
    </w:pPr>
    <w:rPr>
      <w:rFonts w:eastAsiaTheme="majorEastAsia" w:cstheme="majorBidi"/>
      <w:b/>
      <w:sz w:val="32"/>
      <w:u w:val="single"/>
    </w:rPr>
  </w:style>
  <w:style w:type="paragraph" w:styleId="Heading4">
    <w:name w:val="heading 4"/>
    <w:aliases w:val="Tag,small text,Big card,body,Normal Tag,no read,heading 2,Ch,No Spacing1,No Spacing11,No Spacing111,No Spacing112,No Spacing1121,No Spacing2,Debate Text,Read stuff,No Spacing4,No Spacing21,CD - Cite,Heading 2 Char2 Char,TAG,No Spacing211,t,Card"/>
    <w:basedOn w:val="Normal"/>
    <w:next w:val="Normal"/>
    <w:link w:val="Heading4Char"/>
    <w:uiPriority w:val="3"/>
    <w:unhideWhenUsed/>
    <w:qFormat/>
    <w:rsid w:val="00A60AA2"/>
    <w:pPr>
      <w:keepNext/>
      <w:keepLines/>
      <w:spacing w:before="40" w:after="0" w:line="259" w:lineRule="auto"/>
      <w:outlineLvl w:val="3"/>
    </w:pPr>
    <w:rPr>
      <w:rFonts w:eastAsiaTheme="majorEastAsia" w:cstheme="majorBidi"/>
      <w:b/>
      <w:iCs/>
      <w:sz w:val="26"/>
      <w:szCs w:val="22"/>
    </w:rPr>
  </w:style>
  <w:style w:type="character" w:default="1" w:styleId="DefaultParagraphFont">
    <w:name w:val="Default Paragraph Font"/>
    <w:uiPriority w:val="1"/>
    <w:semiHidden/>
    <w:unhideWhenUsed/>
    <w:rsid w:val="00A60A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0AA2"/>
  </w:style>
  <w:style w:type="character" w:customStyle="1" w:styleId="Heading1Char">
    <w:name w:val="Heading 1 Char"/>
    <w:aliases w:val="Pocket Char"/>
    <w:basedOn w:val="DefaultParagraphFont"/>
    <w:link w:val="Heading1"/>
    <w:rsid w:val="00A60AA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0AA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60AA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Ch Char,No Spacing1 Char,No Spacing11 Char,No Spacing111 Char,No Spacing112 Char,No Spacing1121 Char,No Spacing2 Char,Debate Text Char,TAG Char"/>
    <w:basedOn w:val="DefaultParagraphFont"/>
    <w:link w:val="Heading4"/>
    <w:uiPriority w:val="3"/>
    <w:rsid w:val="00A60AA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A60AA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60AA2"/>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A60AA2"/>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60AA2"/>
    <w:rPr>
      <w:color w:val="auto"/>
      <w:u w:val="none"/>
    </w:rPr>
  </w:style>
  <w:style w:type="character" w:styleId="FollowedHyperlink">
    <w:name w:val="FollowedHyperlink"/>
    <w:basedOn w:val="DefaultParagraphFont"/>
    <w:uiPriority w:val="99"/>
    <w:semiHidden/>
    <w:unhideWhenUsed/>
    <w:rsid w:val="00A60AA2"/>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E006C2"/>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20"/>
    <w:qFormat/>
    <w:rsid w:val="00E006C2"/>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character" w:customStyle="1" w:styleId="eg">
    <w:name w:val="eg"/>
    <w:basedOn w:val="DefaultParagraphFont"/>
    <w:rsid w:val="00F04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052134">
      <w:bodyDiv w:val="1"/>
      <w:marLeft w:val="0"/>
      <w:marRight w:val="0"/>
      <w:marTop w:val="0"/>
      <w:marBottom w:val="0"/>
      <w:divBdr>
        <w:top w:val="none" w:sz="0" w:space="0" w:color="auto"/>
        <w:left w:val="none" w:sz="0" w:space="0" w:color="auto"/>
        <w:bottom w:val="none" w:sz="0" w:space="0" w:color="auto"/>
        <w:right w:val="none" w:sz="0" w:space="0" w:color="auto"/>
      </w:divBdr>
    </w:div>
    <w:div w:id="2038041001">
      <w:bodyDiv w:val="1"/>
      <w:marLeft w:val="0"/>
      <w:marRight w:val="0"/>
      <w:marTop w:val="0"/>
      <w:marBottom w:val="0"/>
      <w:divBdr>
        <w:top w:val="none" w:sz="0" w:space="0" w:color="auto"/>
        <w:left w:val="none" w:sz="0" w:space="0" w:color="auto"/>
        <w:bottom w:val="none" w:sz="0" w:space="0" w:color="auto"/>
        <w:right w:val="none" w:sz="0" w:space="0" w:color="auto"/>
      </w:divBdr>
    </w:div>
    <w:div w:id="213224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Wage-Labour-Capital-Value-Price-Profit/dp/0717804704" TargetMode="External"/><Relationship Id="rId13" Type="http://schemas.openxmlformats.org/officeDocument/2006/relationships/hyperlink" Target="https://books.google.ca/books?id=SgHuxQEACAAJ" TargetMode="External"/><Relationship Id="rId18" Type="http://schemas.openxmlformats.org/officeDocument/2006/relationships/hyperlink" Target="https://monthlyreview.org/product/what_every_environmentalist_needs_to_know_about_capitalism/" TargetMode="External"/><Relationship Id="rId26" Type="http://schemas.openxmlformats.org/officeDocument/2006/relationships/hyperlink" Target="http://www.ajc.com/news/news/local/prisoners-protest-over-for-now/nQnxt/" TargetMode="External"/><Relationship Id="rId39" Type="http://schemas.openxmlformats.org/officeDocument/2006/relationships/hyperlink" Target="http://grassrootsleadership.org/blog/2015/10/breaking-least-27-women-hunger-strike-hutto-detention-center-hutto27" TargetMode="External"/><Relationship Id="rId3" Type="http://schemas.openxmlformats.org/officeDocument/2006/relationships/styles" Target="styles.xml"/><Relationship Id="rId21" Type="http://schemas.openxmlformats.org/officeDocument/2006/relationships/hyperlink" Target="https://www.themarshallproject.org/2016/09/09/revisiting-the-ghosts-of-attica?ref=hp-3-111" TargetMode="External"/><Relationship Id="rId34" Type="http://schemas.openxmlformats.org/officeDocument/2006/relationships/hyperlink" Target="http://www.miamiherald.com/news/nation-world/world/americas/guantanamo/article97896012.html" TargetMode="External"/><Relationship Id="rId42" Type="http://schemas.openxmlformats.org/officeDocument/2006/relationships/theme" Target="theme/theme1.xml"/><Relationship Id="rId7" Type="http://schemas.openxmlformats.org/officeDocument/2006/relationships/hyperlink" Target="https://onlinelibrary.wiley.com/doi/abs/10.1111/wusa.12021" TargetMode="External"/><Relationship Id="rId12" Type="http://schemas.openxmlformats.org/officeDocument/2006/relationships/hyperlink" Target="https://en.wikipedia.org/wiki/Karl_Polanyi" TargetMode="External"/><Relationship Id="rId17" Type="http://schemas.openxmlformats.org/officeDocument/2006/relationships/hyperlink" Target="https://foreignpolicy.com/2018/09/12/why-growth-cant-be-green/" TargetMode="External"/><Relationship Id="rId25" Type="http://schemas.openxmlformats.org/officeDocument/2006/relationships/hyperlink" Target="http://www.nytimes.com/2010/12/12/us/12prison.html?_r=0" TargetMode="External"/><Relationship Id="rId33" Type="http://schemas.openxmlformats.org/officeDocument/2006/relationships/hyperlink" Target="http://www.nytimes.com/2013/05/01/opinion/president-obama-and-the-hunger-strike-at-guantanamo.html?_r=0" TargetMode="External"/><Relationship Id="rId38" Type="http://schemas.openxmlformats.org/officeDocument/2006/relationships/hyperlink" Target="http://www.huffingtonpost.com/entry/mothers-immigrant-detention-hunger-strike_us_57b3698be4b04ff883990132" TargetMode="External"/><Relationship Id="rId2" Type="http://schemas.openxmlformats.org/officeDocument/2006/relationships/numbering" Target="numbering.xml"/><Relationship Id="rId16" Type="http://schemas.openxmlformats.org/officeDocument/2006/relationships/hyperlink" Target="https://global.oup.com/academic/product/the-rise-of-the-rest-9780195170597" TargetMode="External"/><Relationship Id="rId20" Type="http://schemas.openxmlformats.org/officeDocument/2006/relationships/hyperlink" Target="http://www.motherjones.com/politics/2008/07/what-do-prisoners-make-victorias-secret" TargetMode="External"/><Relationship Id="rId29" Type="http://schemas.openxmlformats.org/officeDocument/2006/relationships/hyperlink" Target="https://ccrjustice.org/home/what-we-do/our-cases/ashker-v-brow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oxfordhandbooks.com/view/10.1093/oxfordhb/9780190695545.001.0001/oxfordhb-9780190695545" TargetMode="External"/><Relationship Id="rId11" Type="http://schemas.openxmlformats.org/officeDocument/2006/relationships/hyperlink" Target="https://www.youtube.com/watch?v=6Af6b_wyiwI" TargetMode="External"/><Relationship Id="rId24" Type="http://schemas.openxmlformats.org/officeDocument/2006/relationships/hyperlink" Target="https://prisonlaw.wordpress.com/2010/12/13/georgia-prisoners-strike-for-better-conditions/" TargetMode="External"/><Relationship Id="rId32" Type="http://schemas.openxmlformats.org/officeDocument/2006/relationships/hyperlink" Target="http://media.miamiherald.com/static/media/projects/gitmo_chart/" TargetMode="External"/><Relationship Id="rId37" Type="http://schemas.openxmlformats.org/officeDocument/2006/relationships/hyperlink" Target="http://www.motherjones.com/politics/2015/11/why-are-hundreds-detained-immigrants-going-hunger-strike" TargetMode="External"/><Relationship Id="rId40" Type="http://schemas.openxmlformats.org/officeDocument/2006/relationships/hyperlink" Target="http://www.democracynow.org/2016/9/8/headlines/children_held_at_berks_threaten_school_strike_amid_parents_hunger_strike" TargetMode="External"/><Relationship Id="rId5" Type="http://schemas.openxmlformats.org/officeDocument/2006/relationships/webSettings" Target="webSettings.xml"/><Relationship Id="rId15" Type="http://schemas.openxmlformats.org/officeDocument/2006/relationships/hyperlink" Target="https://global.oup.com/academic/product/the-golden-age-of-capitalism-9780198287414" TargetMode="External"/><Relationship Id="rId23" Type="http://schemas.openxmlformats.org/officeDocument/2006/relationships/hyperlink" Target="http://labor.dukejournals.org/content/8/3/15" TargetMode="External"/><Relationship Id="rId28" Type="http://schemas.openxmlformats.org/officeDocument/2006/relationships/hyperlink" Target="https://prisonerhungerstrikesolidarity.wordpress.com/education/the-prisoners-demands-2/" TargetMode="External"/><Relationship Id="rId36" Type="http://schemas.openxmlformats.org/officeDocument/2006/relationships/hyperlink" Target="http://www.cbs5az.com/story/29312788/200-detainees-stage-hunger-strike-at-eloy-detention-center" TargetMode="External"/><Relationship Id="rId10" Type="http://schemas.openxmlformats.org/officeDocument/2006/relationships/hyperlink" Target="https://www.theguardian.com/environment/2020/mar/18/tip-of-the-iceberg-is-our-destruction-of-nature-responsible-for-covid-19-aoe" TargetMode="External"/><Relationship Id="rId19" Type="http://schemas.openxmlformats.org/officeDocument/2006/relationships/hyperlink" Target="https://iwoc.noblogs.org/post/2016/04/01/announcement-of-nationally-coordinated-prisoner-workstoppage-for-sept-9-2016/" TargetMode="External"/><Relationship Id="rId31" Type="http://schemas.openxmlformats.org/officeDocument/2006/relationships/hyperlink" Target="http://media.miamiherald.com/static/media/projects/gitmo_chart/" TargetMode="External"/><Relationship Id="rId4" Type="http://schemas.openxmlformats.org/officeDocument/2006/relationships/settings" Target="settings.xml"/><Relationship Id="rId9" Type="http://schemas.openxmlformats.org/officeDocument/2006/relationships/hyperlink" Target="https://climateandcapitalism.com/2020/03/11/capitalist-agriculture-and-covid-19-a-deadly-combination/" TargetMode="External"/><Relationship Id="rId14" Type="http://schemas.openxmlformats.org/officeDocument/2006/relationships/hyperlink" Target="https://monthlyreview.org/1998/07/01/the-agrarian-origins-of-capitalism/" TargetMode="External"/><Relationship Id="rId22" Type="http://schemas.openxmlformats.org/officeDocument/2006/relationships/hyperlink" Target="https://theintercept.com/2016/09/16/the-largest-prison-strike-in-u-s-history-enters-its-second-week/" TargetMode="External"/><Relationship Id="rId27" Type="http://schemas.openxmlformats.org/officeDocument/2006/relationships/hyperlink" Target="http://saq.dukejournals.org/content/113/3/579.abstract" TargetMode="External"/><Relationship Id="rId30" Type="http://schemas.openxmlformats.org/officeDocument/2006/relationships/hyperlink" Target="http://nymag.com/news/features/solitary-secure-housing-units-2014-2/" TargetMode="External"/><Relationship Id="rId35" Type="http://schemas.openxmlformats.org/officeDocument/2006/relationships/hyperlink" Target="http://www.cbs5az.com/story/29312788/200-detainees-stage-hunger-strike-at-eloy-detention-cen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9032</Words>
  <Characters>51484</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9</cp:revision>
  <dcterms:created xsi:type="dcterms:W3CDTF">2021-12-04T15:35:00Z</dcterms:created>
  <dcterms:modified xsi:type="dcterms:W3CDTF">2021-12-04T16:27:00Z</dcterms:modified>
</cp:coreProperties>
</file>