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BA093" w14:textId="77777777" w:rsidR="00C31191" w:rsidRPr="00CF7742" w:rsidRDefault="00C31191" w:rsidP="00C31191">
      <w:pPr>
        <w:pStyle w:val="Heading4"/>
        <w:rPr>
          <w:rFonts w:cs="Calibri"/>
        </w:rPr>
      </w:pPr>
      <w:r w:rsidRPr="00CF7742">
        <w:rPr>
          <w:rFonts w:cs="Calibri"/>
        </w:rPr>
        <w:t xml:space="preserve">I affirm. Spikes are at the bottom. Brackets are for clarity. </w:t>
      </w:r>
    </w:p>
    <w:p w14:paraId="34DBCFA4" w14:textId="77777777" w:rsidR="00C31191" w:rsidRDefault="00C31191" w:rsidP="00C31191">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FB98ECE" w14:textId="77777777" w:rsidR="00C31191" w:rsidRDefault="00C31191" w:rsidP="00C31191">
      <w:pPr>
        <w:pStyle w:val="Heading4"/>
      </w:pPr>
      <w:r>
        <w:t>Constitutivism solves – it allows for universal obligations among all agents but they are binding and cannot be opted out of.</w:t>
      </w:r>
    </w:p>
    <w:p w14:paraId="3CA878EF" w14:textId="77777777" w:rsidR="00C31191" w:rsidRDefault="00C31191" w:rsidP="00C31191">
      <w:pPr>
        <w:pStyle w:val="Heading4"/>
      </w:pPr>
      <w:r>
        <w:t>Next, only practical reason is constitutive:</w:t>
      </w:r>
    </w:p>
    <w:p w14:paraId="26344BA8" w14:textId="77777777" w:rsidR="00C31191" w:rsidRDefault="00C31191" w:rsidP="00C31191">
      <w:pPr>
        <w:pStyle w:val="Heading4"/>
      </w:pPr>
      <w:r>
        <w:t>[1] Regress – to question why one should reason concedes its authority since it is an act of reasoning itself which proves it’s binding and inescapable</w:t>
      </w:r>
    </w:p>
    <w:p w14:paraId="3F4735E9" w14:textId="77777777" w:rsidR="00C31191" w:rsidRDefault="00C31191" w:rsidP="00C31191">
      <w:pPr>
        <w:pStyle w:val="Heading4"/>
      </w:pPr>
      <w:r>
        <w:t>[2] Agents can shift between different identities but doing so requires reason - it unifies the subject and is the only enterprise agents cannot escape</w:t>
      </w:r>
    </w:p>
    <w:p w14:paraId="29EC093B" w14:textId="77777777" w:rsidR="00C31191" w:rsidRPr="00E63F3E" w:rsidRDefault="00C31191" w:rsidP="00C31191">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5F2AF140" w14:textId="77777777" w:rsidR="00C31191" w:rsidRDefault="00C31191" w:rsidP="00C31191">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0D7615C5" w14:textId="77777777" w:rsidR="00C31191" w:rsidRPr="0051320E" w:rsidRDefault="00C31191" w:rsidP="00C31191"/>
    <w:p w14:paraId="062DE12A" w14:textId="77777777" w:rsidR="00C31191" w:rsidRDefault="00C31191" w:rsidP="00C31191">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2923BD62" w14:textId="77777777" w:rsidR="00C31191" w:rsidRDefault="00C31191" w:rsidP="00C31191">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p>
    <w:p w14:paraId="5B252A1F" w14:textId="77777777" w:rsidR="00C31191" w:rsidRPr="00E40F47" w:rsidRDefault="00C31191" w:rsidP="00C31191"/>
    <w:p w14:paraId="3BCDD914" w14:textId="77777777" w:rsidR="00C31191" w:rsidRPr="00CF7742" w:rsidRDefault="00C31191" w:rsidP="00C31191">
      <w:pPr>
        <w:pStyle w:val="Heading4"/>
        <w:rPr>
          <w:rFonts w:cs="Calibri"/>
        </w:rPr>
      </w:pPr>
      <w:r w:rsidRPr="00CF7742">
        <w:rPr>
          <w:rFonts w:cs="Calibri"/>
        </w:rPr>
        <w:t>Prefer Additionally –</w:t>
      </w:r>
    </w:p>
    <w:p w14:paraId="630DAABB" w14:textId="77777777" w:rsidR="00C31191" w:rsidRPr="00CF7742" w:rsidRDefault="00C31191" w:rsidP="00C31191"/>
    <w:p w14:paraId="1E5BB94D" w14:textId="77777777" w:rsidR="00C31191" w:rsidRPr="00D11569" w:rsidRDefault="00C31191" w:rsidP="00C31191">
      <w:pPr>
        <w:pStyle w:val="Heading4"/>
      </w:pPr>
      <w:r>
        <w:t>[1] We must value freedom insofar as we value our ends which justifies valuing the freedom of agents setting and pursuing ends since anything else would be contradictory. This means we can’t treat others as a mere means to an end</w:t>
      </w:r>
    </w:p>
    <w:p w14:paraId="3FE091FE" w14:textId="77777777" w:rsidR="00C31191" w:rsidRPr="00D11569" w:rsidRDefault="00C31191" w:rsidP="00C31191">
      <w:r w:rsidRPr="00D11569">
        <w:rPr>
          <w:rStyle w:val="Style13ptBold"/>
        </w:rPr>
        <w:t>Gewirth ’84</w:t>
      </w:r>
      <w:r w:rsidRPr="00D11569">
        <w:t xml:space="preserve"> </w:t>
      </w:r>
      <w:r w:rsidRPr="002A6DA0">
        <w:rPr>
          <w:sz w:val="18"/>
          <w:szCs w:val="18"/>
        </w:rPr>
        <w:t>[Alan Gewirth, “The Ontological Basis of Natural Law: A Critique and an Alternative,” The American Journal of Jurisprudence, Vol. 29, No. 1 (1984), Pg. 95–121. Gewirth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254DA101" w14:textId="77777777" w:rsidR="00C31191" w:rsidRPr="002A4B9D" w:rsidRDefault="00C31191" w:rsidP="00C31191">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2E267423" w14:textId="77777777" w:rsidR="00C31191" w:rsidRPr="00CF7742" w:rsidRDefault="00C31191" w:rsidP="00C31191">
      <w:r w:rsidRPr="00CF7742">
        <w:t xml:space="preserve"> </w:t>
      </w:r>
    </w:p>
    <w:p w14:paraId="14423537" w14:textId="77777777" w:rsidR="00C31191" w:rsidRDefault="00C31191" w:rsidP="00C31191">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4B0031EE" w14:textId="77777777" w:rsidR="00C31191" w:rsidRDefault="00C31191" w:rsidP="00C31191"/>
    <w:p w14:paraId="61886514" w14:textId="77777777" w:rsidR="00C31191" w:rsidRDefault="00C31191" w:rsidP="00C31191">
      <w:pPr>
        <w:pStyle w:val="Heading4"/>
      </w:pPr>
      <w:r>
        <w:t>3] A posteriori ethics fail:</w:t>
      </w:r>
    </w:p>
    <w:p w14:paraId="489AA681" w14:textId="77777777" w:rsidR="00C31191" w:rsidRPr="00DC394B" w:rsidRDefault="00C31191" w:rsidP="00C31191">
      <w:pPr>
        <w:pStyle w:val="Heading4"/>
      </w:pPr>
      <w:r>
        <w:t xml:space="preserve">[a] </w:t>
      </w:r>
      <w:r w:rsidRPr="00DC394B">
        <w:t>Problem of induction</w:t>
      </w:r>
    </w:p>
    <w:p w14:paraId="6FF26E77" w14:textId="77777777" w:rsidR="00C31191" w:rsidRPr="00DC394B" w:rsidRDefault="00C31191" w:rsidP="00C31191">
      <w:r w:rsidRPr="00DC394B">
        <w:rPr>
          <w:rStyle w:val="Heading4Char"/>
        </w:rPr>
        <w:t>Vickers 14</w:t>
      </w:r>
      <w:r w:rsidRPr="00DC394B">
        <w:t>, John Vickers, 2014, The Problem of Induction, https://plato.stanford.edu/entries/induction-problem/</w:t>
      </w:r>
    </w:p>
    <w:p w14:paraId="4284AFA2" w14:textId="77777777" w:rsidR="00C31191" w:rsidRDefault="00C31191" w:rsidP="00C31191">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7752C2F9" w14:textId="77777777" w:rsidR="00C31191" w:rsidRPr="00331D90" w:rsidRDefault="00C31191" w:rsidP="00C31191">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r>
        <w:rPr>
          <w:rFonts w:eastAsia="Times New Roman"/>
          <w:b/>
          <w:bCs/>
          <w:color w:val="000000"/>
          <w:sz w:val="26"/>
          <w:szCs w:val="26"/>
        </w:rPr>
        <w:t xml:space="preserve"> </w:t>
      </w:r>
    </w:p>
    <w:p w14:paraId="3D0EC497" w14:textId="77777777" w:rsidR="00C31191" w:rsidRDefault="00C31191" w:rsidP="00C31191">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7A98B1B0" w14:textId="77777777" w:rsidR="00C31191" w:rsidRPr="001B1B98" w:rsidRDefault="00C31191" w:rsidP="00C31191">
      <w:pPr>
        <w:pStyle w:val="Heading4"/>
      </w:pP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4EE5AF2A" w14:textId="77777777" w:rsidR="00C31191" w:rsidRDefault="00C31191" w:rsidP="00C31191"/>
    <w:p w14:paraId="5C7DAC68" w14:textId="77777777" w:rsidR="00C31191" w:rsidRPr="0017442D" w:rsidRDefault="00C31191" w:rsidP="00C31191">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5C4BFCED" w14:textId="77777777" w:rsidR="00C31191" w:rsidRDefault="00C31191" w:rsidP="00C31191"/>
    <w:p w14:paraId="6A33068F" w14:textId="77777777" w:rsidR="00C31191" w:rsidRPr="00253232" w:rsidRDefault="00C31191" w:rsidP="00C31191">
      <w:pPr>
        <w:pStyle w:val="Heading3"/>
      </w:pPr>
      <w:r>
        <w:t>Offense</w:t>
      </w:r>
    </w:p>
    <w:p w14:paraId="428F7C75" w14:textId="77777777" w:rsidR="00C31191" w:rsidRDefault="00C31191" w:rsidP="00C31191">
      <w:pPr>
        <w:pStyle w:val="Heading4"/>
      </w:pPr>
      <w:r>
        <w:t xml:space="preserve">1] Humans have an obligation to respect potential ET life and their property. They may exist beyond recognition of a rationalist, meaning colonization entails using them as a mere means. </w:t>
      </w:r>
    </w:p>
    <w:p w14:paraId="15A66C8C" w14:textId="77777777" w:rsidR="00C31191" w:rsidRPr="005B0EF8" w:rsidRDefault="00C31191" w:rsidP="00C31191">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 xml:space="preserve">Aristotle," </w:t>
      </w:r>
      <w:hyperlink r:id="rId7" w:history="1">
        <w:r w:rsidRPr="00CB5224">
          <w:rPr>
            <w:rStyle w:val="Hyperlink"/>
          </w:rPr>
          <w:t>https://scholarcommons.scu.edu/markkula/5/</w:t>
        </w:r>
      </w:hyperlink>
      <w:r>
        <w:t xml:space="preserve"> // SHSOL </w:t>
      </w:r>
    </w:p>
    <w:p w14:paraId="2C9EFABF" w14:textId="77777777" w:rsidR="00C31191" w:rsidRPr="00253232" w:rsidRDefault="00C31191" w:rsidP="00C31191">
      <w:pPr>
        <w:rPr>
          <w:sz w:val="16"/>
        </w:rPr>
      </w:pPr>
      <w:r w:rsidRPr="00253232">
        <w:rPr>
          <w:sz w:val="16"/>
        </w:rPr>
        <w:t xml:space="preserve">More than that, Kant </w:t>
      </w:r>
      <w:r w:rsidRPr="00253232">
        <w:rPr>
          <w:u w:val="single"/>
        </w:rPr>
        <w:t xml:space="preserve">not only allowed that </w:t>
      </w:r>
      <w:r w:rsidRPr="00253232">
        <w:rPr>
          <w:rStyle w:val="Emphasis"/>
          <w:highlight w:val="green"/>
        </w:rPr>
        <w:t>extraterrestrial intelligences might exist</w:t>
      </w:r>
      <w:r w:rsidRPr="00253232">
        <w:rPr>
          <w:u w:val="single"/>
        </w:rPr>
        <w:t xml:space="preserve">, he believed that if they did not yet exist, that someday they would,5 and that </w:t>
      </w:r>
      <w:r w:rsidRPr="00253232">
        <w:rPr>
          <w:rStyle w:val="Emphasis"/>
          <w:highlight w:val="green"/>
        </w:rPr>
        <w:t>some</w:t>
      </w:r>
      <w:r w:rsidRPr="00253232">
        <w:rPr>
          <w:u w:val="single"/>
        </w:rPr>
        <w:t xml:space="preserve"> of these ETIs would be </w:t>
      </w:r>
      <w:r w:rsidRPr="00253232">
        <w:rPr>
          <w:rStyle w:val="Emphasis"/>
          <w:highlight w:val="green"/>
        </w:rPr>
        <w:t>inferior</w:t>
      </w:r>
      <w:r w:rsidRPr="00253232">
        <w:rPr>
          <w:u w:val="single"/>
        </w:rPr>
        <w:t xml:space="preserve"> and </w:t>
      </w:r>
      <w:r w:rsidRPr="00253232">
        <w:rPr>
          <w:rStyle w:val="Emphasis"/>
          <w:highlight w:val="green"/>
        </w:rPr>
        <w:t xml:space="preserve">some superior to humans </w:t>
      </w:r>
      <w:r w:rsidRPr="00253232">
        <w:rPr>
          <w:rStyle w:val="Emphasis"/>
        </w:rPr>
        <w:t xml:space="preserve">in </w:t>
      </w:r>
      <w:r w:rsidRPr="00253232">
        <w:rPr>
          <w:rStyle w:val="Emphasis"/>
          <w:highlight w:val="green"/>
        </w:rPr>
        <w:t>intelligence</w:t>
      </w:r>
      <w:r w:rsidRPr="00253232">
        <w:rPr>
          <w:u w:val="single"/>
        </w:rPr>
        <w:t>.</w:t>
      </w:r>
      <w:r w:rsidRPr="00253232">
        <w:rPr>
          <w:sz w:val="16"/>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253232">
        <w:rPr>
          <w:u w:val="single"/>
        </w:rPr>
        <w:t>Kant is explicit – he is not just discussing humans, but “all rational beings</w:t>
      </w:r>
      <w:r w:rsidRPr="00253232">
        <w:rPr>
          <w:sz w:val="16"/>
        </w:rPr>
        <w:t xml:space="preserve">.” 7 So </w:t>
      </w:r>
      <w:r w:rsidRPr="00253232">
        <w:rPr>
          <w:u w:val="single"/>
        </w:rPr>
        <w:t xml:space="preserve">with respect </w:t>
      </w:r>
      <w:r w:rsidRPr="00253232">
        <w:rPr>
          <w:rStyle w:val="Emphasis"/>
          <w:highlight w:val="green"/>
        </w:rPr>
        <w:t>deontology</w:t>
      </w:r>
      <w:r w:rsidRPr="00253232">
        <w:rPr>
          <w:u w:val="single"/>
        </w:rPr>
        <w:t xml:space="preserve"> and extraterrestrial intelligent life</w:t>
      </w:r>
      <w:r w:rsidRPr="00253232">
        <w:rPr>
          <w:sz w:val="16"/>
        </w:rPr>
        <w:t>, Case 1) on the chart</w:t>
      </w:r>
      <w:r w:rsidRPr="00253232">
        <w:rPr>
          <w:u w:val="single"/>
        </w:rPr>
        <w:t xml:space="preserve">, Kant </w:t>
      </w:r>
      <w:r w:rsidRPr="00253232">
        <w:rPr>
          <w:rStyle w:val="Emphasis"/>
          <w:highlight w:val="green"/>
        </w:rPr>
        <w:t>would extend the same full dignity and respect to ETIs</w:t>
      </w:r>
      <w:r w:rsidRPr="00253232">
        <w:rPr>
          <w:u w:val="single"/>
        </w:rPr>
        <w:t xml:space="preserve"> which humans owe to each other, in accord with his categorical imperative, which requires the universalizability of moral norms8 </w:t>
      </w:r>
      <w:r w:rsidRPr="00253232">
        <w:rPr>
          <w:rStyle w:val="Emphasis"/>
          <w:highlight w:val="green"/>
        </w:rPr>
        <w:t>and treating all rational beings as ends in themselves</w:t>
      </w:r>
      <w:r w:rsidRPr="00253232">
        <w:rPr>
          <w:u w:val="single"/>
        </w:rPr>
        <w:t>.</w:t>
      </w:r>
      <w:r w:rsidRPr="00253232">
        <w:rPr>
          <w:sz w:val="16"/>
        </w:rPr>
        <w:t xml:space="preserve">9 For deontology and non-intelligent life, Case 2), Kant argues that animals, as non-rational beings, are of only relative worth. They are not as ends in themselves, not persons, but things.10 </w:t>
      </w:r>
      <w:r w:rsidRPr="00253232">
        <w:rPr>
          <w:u w:val="single"/>
        </w:rPr>
        <w:t>If humans discovered non-intelligent life on other worlds</w:t>
      </w:r>
      <w:r w:rsidRPr="00253232">
        <w:rPr>
          <w:sz w:val="16"/>
        </w:rPr>
        <w:t xml:space="preserve">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253232">
        <w:rPr>
          <w:u w:val="single"/>
        </w:rPr>
        <w:t>there is an odd exception to this conclusion</w:t>
      </w:r>
      <w:r w:rsidRPr="00253232">
        <w:rPr>
          <w:sz w:val="16"/>
        </w:rPr>
        <w:t xml:space="preserve"> which is worth mentioning (and which I note with a star in the table). </w:t>
      </w:r>
      <w:r w:rsidRPr="00253232">
        <w:rPr>
          <w:u w:val="single"/>
        </w:rPr>
        <w:t xml:space="preserve">Kant believed that </w:t>
      </w:r>
      <w:r w:rsidRPr="00253232">
        <w:rPr>
          <w:rStyle w:val="Emphasis"/>
          <w:highlight w:val="green"/>
        </w:rPr>
        <w:t>if other planets</w:t>
      </w:r>
      <w:r w:rsidRPr="00253232">
        <w:rPr>
          <w:u w:val="single"/>
        </w:rPr>
        <w:t xml:space="preserve"> were not yet inhabited, they someday would be. If this is the case, then what of planets currently without intelligent life but which </w:t>
      </w:r>
      <w:r w:rsidRPr="00253232">
        <w:rPr>
          <w:rStyle w:val="Emphasis"/>
          <w:highlight w:val="green"/>
        </w:rPr>
        <w:t xml:space="preserve">may someday have </w:t>
      </w:r>
      <w:r>
        <w:rPr>
          <w:rStyle w:val="Emphasis"/>
          <w:highlight w:val="green"/>
        </w:rPr>
        <w:t>[ETIs]</w:t>
      </w:r>
      <w:r>
        <w:rPr>
          <w:rStyle w:val="Emphasis"/>
        </w:rPr>
        <w:t xml:space="preserve"> </w:t>
      </w:r>
      <w:r w:rsidRPr="00253232">
        <w:t>it</w:t>
      </w:r>
      <w:r w:rsidRPr="00253232">
        <w:rPr>
          <w:u w:val="single"/>
        </w:rPr>
        <w:t xml:space="preserve">? </w:t>
      </w:r>
      <w:r w:rsidRPr="00253232">
        <w:t>Ought</w:t>
      </w:r>
      <w:r w:rsidRPr="00253232">
        <w:rPr>
          <w:u w:val="single"/>
        </w:rPr>
        <w:t xml:space="preserve"> </w:t>
      </w:r>
      <w:r w:rsidRPr="00253232">
        <w:rPr>
          <w:rStyle w:val="Emphasis"/>
          <w:highlight w:val="green"/>
        </w:rPr>
        <w:t>we [ought] to anticipate these intelligent creatures and</w:t>
      </w:r>
      <w:r w:rsidRPr="00253232">
        <w:rPr>
          <w:u w:val="single"/>
        </w:rPr>
        <w:t xml:space="preserve"> therefore </w:t>
      </w:r>
      <w:r w:rsidRPr="00253232">
        <w:rPr>
          <w:rStyle w:val="Emphasis"/>
          <w:highlight w:val="green"/>
        </w:rPr>
        <w:t>respect them proactively by respecting their prospective goods</w:t>
      </w:r>
      <w:r w:rsidRPr="00253232">
        <w:rPr>
          <w:sz w:val="16"/>
        </w:rPr>
        <w:t xml:space="preserve">? Kant does not say (perhaps because he was not interested in speculating or because humans were, in his time, far from being in a position to affect the futures of these planets). However, </w:t>
      </w:r>
      <w:r w:rsidRPr="00253232">
        <w:rPr>
          <w:u w:val="single"/>
        </w:rPr>
        <w:t>given the importance of rational beings in Kant’s system (rationality, teleology, and morality are the purpose of universe) the answer is possibly, or even probably, yes.</w:t>
      </w:r>
    </w:p>
    <w:p w14:paraId="6A063A97" w14:textId="77777777" w:rsidR="00C31191" w:rsidRDefault="00C31191" w:rsidP="00C31191"/>
    <w:p w14:paraId="0C029E75" w14:textId="77777777" w:rsidR="00C31191" w:rsidRDefault="00C31191" w:rsidP="00C31191">
      <w:pPr>
        <w:pStyle w:val="Heading4"/>
      </w:pPr>
      <w:r>
        <w:t>2] private appropriation is not justified</w:t>
      </w:r>
    </w:p>
    <w:p w14:paraId="5B859BAF" w14:textId="77777777" w:rsidR="00C31191" w:rsidRDefault="00C31191" w:rsidP="00C31191">
      <w:pPr>
        <w:pStyle w:val="Heading4"/>
      </w:pPr>
      <w:r>
        <w:t>a) Private entities are incapable of making omnilateral decisions as privatization entails that they withhold information which limits deliberation over making maxims.</w:t>
      </w:r>
    </w:p>
    <w:p w14:paraId="2FB276B8" w14:textId="77777777" w:rsidR="00C31191" w:rsidRPr="00D90DB7" w:rsidRDefault="00C31191" w:rsidP="00C31191">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w:t>
      </w:r>
      <w:r>
        <w:t>Science</w:t>
      </w:r>
      <w:r w:rsidRPr="00D90DB7">
        <w:t xml:space="preserve"> </w:t>
      </w:r>
      <w:hyperlink r:id="rId8" w:history="1">
        <w:r w:rsidRPr="00CB5224">
          <w:rPr>
            <w:rStyle w:val="Hyperlink"/>
          </w:rPr>
          <w:t>https://www.law.berkeley.edu/wp-content/uploads/2016/01/What-is-Wrong-With-Privatization_UCB.pdf</w:t>
        </w:r>
      </w:hyperlink>
      <w:r>
        <w:t xml:space="preserve"> //Dulles VN</w:t>
      </w:r>
    </w:p>
    <w:p w14:paraId="6C814B21" w14:textId="77777777" w:rsidR="00C31191" w:rsidRPr="007D5BFA" w:rsidRDefault="00C31191" w:rsidP="00C31191">
      <w:pPr>
        <w:rPr>
          <w:sz w:val="16"/>
        </w:rPr>
      </w:pPr>
      <w:r w:rsidRPr="007D5BFA">
        <w:rPr>
          <w:u w:val="single"/>
        </w:rPr>
        <w:t xml:space="preserve">The </w:t>
      </w:r>
      <w:r w:rsidRPr="007D5BFA">
        <w:rPr>
          <w:rStyle w:val="Emphasis"/>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incapable of acting omnilaterally</w:t>
      </w:r>
      <w:r w:rsidRPr="007D5BFA">
        <w:rPr>
          <w:u w:val="single"/>
        </w:rPr>
        <w:t>, even if their actions are omnilaterally authorized by government through some delegation mechanism</w:t>
      </w:r>
      <w:r w:rsidRPr="007D5BFA">
        <w:t>,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D5BFA">
        <w:rPr>
          <w:sz w:val="16"/>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D5BFA">
        <w:rPr>
          <w:sz w:val="16"/>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372C2C79" w14:textId="77777777" w:rsidR="00C31191" w:rsidRPr="00A95F85" w:rsidRDefault="00C31191" w:rsidP="00C31191">
      <w:pPr>
        <w:pStyle w:val="Heading4"/>
        <w:rPr>
          <w:rFonts w:cs="Calibri"/>
        </w:rPr>
      </w:pPr>
      <w:r>
        <w:t xml:space="preserve">b) </w:t>
      </w:r>
      <w:r w:rsidRPr="00A95F85">
        <w:rPr>
          <w:rFonts w:cs="Calibri"/>
        </w:rPr>
        <w:t>An exclusive and permanent right to property is not entailed by the categorical imperative. Only conditional use is universalizable</w:t>
      </w:r>
    </w:p>
    <w:p w14:paraId="34B2DE9F" w14:textId="77777777" w:rsidR="00C31191" w:rsidRPr="00A95F85" w:rsidRDefault="00C31191" w:rsidP="00C31191">
      <w:r w:rsidRPr="00A95F85">
        <w:rPr>
          <w:rStyle w:val="StyleUnderline"/>
        </w:rPr>
        <w:t>Westphal 97</w:t>
      </w:r>
      <w:r w:rsidRPr="00A95F85">
        <w:t xml:space="preserve"> [(Kenneth R., Professor of Philosophy at Boðaziçi Üniversitesi, PhD in Philosophy from Wisco) “Do Kant’s Principles Justify Property or Usufruct?” Jahrbuch für Recht und Ethik/Annual Review of Law and Ethics 5 (1997):141–94.] RE</w:t>
      </w:r>
    </w:p>
    <w:p w14:paraId="4D134A3C" w14:textId="77777777" w:rsidR="00C31191" w:rsidRPr="00A95F85" w:rsidRDefault="00C31191" w:rsidP="00C31191">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Emphasis"/>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Emphasis"/>
          <w:highlight w:val="green"/>
        </w:rPr>
        <w:t xml:space="preserve">possession </w:t>
      </w:r>
      <w:r w:rsidRPr="00A95F85">
        <w:rPr>
          <w:rStyle w:val="Emphasis"/>
        </w:rPr>
        <w:t xml:space="preserve">and perhaps even use </w:t>
      </w:r>
      <w:r w:rsidRPr="00A95F85">
        <w:rPr>
          <w:rStyle w:val="Emphasis"/>
          <w:highlight w:val="green"/>
        </w:rPr>
        <w:t>are not</w:t>
      </w:r>
      <w:r w:rsidRPr="00A95F85">
        <w:rPr>
          <w:rStyle w:val="Emphasis"/>
        </w:rPr>
        <w:t xml:space="preserve">, at least not obviously, </w:t>
      </w:r>
      <w:r w:rsidRPr="00A95F85">
        <w:rPr>
          <w:rStyle w:val="Emphasis"/>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Emphasis"/>
          <w:highlight w:val="green"/>
        </w:rPr>
        <w:t>assumption that possession is compatible with</w:t>
      </w:r>
      <w:r w:rsidRPr="00A95F85">
        <w:rPr>
          <w:rStyle w:val="StyleUnderline"/>
        </w:rPr>
        <w:t xml:space="preserve"> the freedom of everyone according to </w:t>
      </w:r>
      <w:r w:rsidRPr="00A95F85">
        <w:rPr>
          <w:rStyle w:val="Emphasis"/>
          <w:highlight w:val="green"/>
        </w:rPr>
        <w:t>universal laws</w:t>
      </w:r>
      <w:r w:rsidRPr="00A95F85">
        <w:rPr>
          <w:rStyle w:val="StyleUnderline"/>
        </w:rPr>
        <w:t xml:space="preserve"> [5] is even </w:t>
      </w:r>
      <w:r w:rsidRPr="00A95F85">
        <w:rPr>
          <w:rStyle w:val="Emphasis"/>
          <w:highlight w:val="green"/>
        </w:rPr>
        <w:t>less trivial for</w:t>
      </w:r>
      <w:r w:rsidRPr="00A95F85">
        <w:rPr>
          <w:rStyle w:val="StyleUnderline"/>
        </w:rPr>
        <w:t xml:space="preserve"> the case of “intelligible” or “noumenal” possession, that is, </w:t>
      </w:r>
      <w:r w:rsidRPr="00A95F85">
        <w:rPr>
          <w:rStyle w:val="Emphasis"/>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(“obgleich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rPr>
        <w:t xml:space="preserve"> </w:t>
      </w:r>
      <w:r w:rsidRPr="00A95F85">
        <w:rPr>
          <w:sz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Emphasis"/>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Emphasis"/>
          <w:highlight w:val="green"/>
        </w:rPr>
        <w:t>it does not prove the indefinite duration of possession</w:t>
      </w:r>
      <w:r w:rsidRPr="00A95F85">
        <w:rPr>
          <w:rStyle w:val="StyleUnderline"/>
        </w:rPr>
        <w:t xml:space="preserve">, </w:t>
      </w:r>
      <w:r w:rsidRPr="00A95F85">
        <w:rPr>
          <w:rStyle w:val="StyleUnderline"/>
          <w:sz w:val="12"/>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7813BCC8" w14:textId="77777777" w:rsidR="00C31191" w:rsidRPr="00A95F85" w:rsidRDefault="00C31191" w:rsidP="00C31191">
      <w:pPr>
        <w:pStyle w:val="Heading4"/>
        <w:rPr>
          <w:rFonts w:cs="Calibri"/>
        </w:rPr>
      </w:pPr>
      <w:r w:rsidRPr="00A95F85">
        <w:rPr>
          <w:rFonts w:cs="Calibri"/>
        </w:rPr>
        <w:t>That implies that private appropriation is unjust.</w:t>
      </w:r>
    </w:p>
    <w:p w14:paraId="283E2E75" w14:textId="77777777" w:rsidR="00C31191" w:rsidRPr="00A95F85" w:rsidRDefault="00C31191" w:rsidP="00C31191">
      <w:r w:rsidRPr="00A95F85">
        <w:rPr>
          <w:rStyle w:val="StyleUnderline"/>
        </w:rPr>
        <w:t>Westphal 97</w:t>
      </w:r>
      <w:r w:rsidRPr="00A95F85">
        <w:t xml:space="preserve"> [(Kenneth R., Professor of Philosophy at Boðaziçi Üniversitesi, PhD in Philosophy from Wisco) “Do Kant’s Principles Justify Property or Usufruct?” Jahrbuch für Recht und Ethik/Annual Review of Law and Ethics 5 (1997):141–94.] RE</w:t>
      </w:r>
    </w:p>
    <w:p w14:paraId="74890442" w14:textId="77777777" w:rsidR="00C31191" w:rsidRPr="00A95F85" w:rsidRDefault="00C31191" w:rsidP="00C31191">
      <w:pPr>
        <w:rPr>
          <w:sz w:val="16"/>
        </w:rPr>
      </w:pPr>
      <w:r w:rsidRPr="00A95F85">
        <w:rPr>
          <w:sz w:val="16"/>
        </w:rPr>
        <w:t xml:space="preserve">6.2 </w:t>
      </w:r>
      <w:r w:rsidRPr="00A95F85">
        <w:rPr>
          <w:rStyle w:val="Emphasis"/>
          <w:highlight w:val="green"/>
        </w:rPr>
        <w:t>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w:t>
      </w:r>
      <w:r w:rsidRPr="00A95F85">
        <w:rPr>
          <w:rStyle w:val="StyleUnderline"/>
        </w:rPr>
        <w:t xml:space="preserve">. </w:t>
      </w:r>
      <w:r w:rsidRPr="00A95F85">
        <w:rPr>
          <w:sz w:val="16"/>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95F85">
        <w:rPr>
          <w:rStyle w:val="StyleUnderline"/>
        </w:rPr>
        <w:t>there are alternative sets of rights to things which meet both Kant’s sine qua non of being consistent with the freedom of all in accord with universal laws</w:t>
      </w:r>
      <w:r w:rsidRPr="00A95F85">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95F85">
        <w:rPr>
          <w:sz w:val="16"/>
        </w:rPr>
        <w:t xml:space="preserve"> and very likely some version of the liability to execution.) Indeed, </w:t>
      </w:r>
      <w:r w:rsidRPr="00A95F85">
        <w:rPr>
          <w:rStyle w:val="StyleUnderline"/>
        </w:rPr>
        <w:t xml:space="preserve">Kant’s sole Innate Right to Freedom, </w:t>
      </w:r>
      <w:r w:rsidRPr="00A95F85">
        <w:rPr>
          <w:rStyle w:val="Emphasis"/>
          <w:highlight w:val="green"/>
        </w:rPr>
        <w:t>Universal Law</w:t>
      </w:r>
      <w:r w:rsidRPr="00A95F85">
        <w:rPr>
          <w:rStyle w:val="StyleUnderline"/>
        </w:rPr>
        <w:t xml:space="preserve"> of Right, and Permissive Law of Practical Reason appear to </w:t>
      </w:r>
      <w:r w:rsidRPr="00A95F85">
        <w:rPr>
          <w:rStyle w:val="Emphasis"/>
          <w:highlight w:val="green"/>
        </w:rPr>
        <w:t>entail that it is illegitimate to exclude others’ use of something to which one has a qualified chose in possession</w:t>
      </w:r>
      <w:r w:rsidRPr="00A95F85">
        <w:rPr>
          <w:sz w:val="16"/>
        </w:rPr>
        <w:t xml:space="preserve"> provided that their use does not interfere with one’s own regular and reliable use of the item in question. </w:t>
      </w:r>
      <w:r w:rsidRPr="00A95F85">
        <w:rPr>
          <w:rStyle w:val="StyleUnderline"/>
        </w:rPr>
        <w:t>Moreover, K</w:t>
      </w:r>
      <w:r w:rsidRPr="00A95F85">
        <w:rPr>
          <w:rStyle w:val="Emphasis"/>
          <w:highlight w:val="green"/>
        </w:rPr>
        <w:t>ant’s principles give priority to use over first acquisition</w:t>
      </w:r>
      <w:r w:rsidRPr="00A95F85">
        <w:rPr>
          <w:sz w:val="16"/>
        </w:rPr>
        <w:t xml:space="preserve">, and indeed they justify first acquisition only in view of legitimate and needful use. </w:t>
      </w:r>
      <w:r w:rsidRPr="00A95F85">
        <w:rPr>
          <w:rStyle w:val="StyleUnderline"/>
        </w:rPr>
        <w:t xml:space="preserve">To this extent, </w:t>
      </w:r>
      <w:r w:rsidRPr="00A95F85">
        <w:rPr>
          <w:rStyle w:val="Emphasis"/>
          <w:highlight w:val="green"/>
        </w:rPr>
        <w:t>Kant’ s principles undermine</w:t>
      </w:r>
      <w:r w:rsidRPr="00A95F85">
        <w:rPr>
          <w:rStyle w:val="Emphasis"/>
        </w:rPr>
        <w:t xml:space="preserve"> </w:t>
      </w:r>
      <w:r w:rsidRPr="00A95F85">
        <w:rPr>
          <w:rStyle w:val="StyleUnderline"/>
        </w:rPr>
        <w:t xml:space="preserve">and repudiate one of the cherished hallmarks of the liberal conception of private property, namely, that </w:t>
      </w:r>
      <w:r w:rsidRPr="00A95F85">
        <w:rPr>
          <w:rStyle w:val="Emphasis"/>
          <w:highlight w:val="green"/>
        </w:rPr>
        <w:t>first acquisition as such secures a right over the disposition of a thing</w:t>
      </w:r>
      <w:r w:rsidRPr="00A95F85">
        <w:rPr>
          <w:rStyle w:val="StyleUnderline"/>
        </w:rPr>
        <w:t>, regardless of subsequent disuse</w:t>
      </w:r>
      <w:r w:rsidRPr="00A95F85">
        <w:rPr>
          <w:sz w:val="16"/>
        </w:rPr>
        <w:t xml:space="preserve"> (cf. §3.10).</w:t>
      </w:r>
    </w:p>
    <w:p w14:paraId="47755C4D" w14:textId="77777777" w:rsidR="00C31191" w:rsidRDefault="00C31191" w:rsidP="00C31191"/>
    <w:p w14:paraId="7C62C76B" w14:textId="77777777" w:rsidR="00C31191" w:rsidRDefault="00C31191" w:rsidP="00C31191">
      <w:pPr>
        <w:pStyle w:val="Heading4"/>
      </w:pPr>
      <w:r>
        <w:t xml:space="preserve">3] Space Exploration is non universalizable -  </w:t>
      </w:r>
    </w:p>
    <w:p w14:paraId="74893EB7" w14:textId="77777777" w:rsidR="00C31191" w:rsidRDefault="00C31191" w:rsidP="00C31191">
      <w:pPr>
        <w:pStyle w:val="Heading4"/>
      </w:pPr>
      <w:r>
        <w:t xml:space="preserve">a).  Entails that everyone leaves Earth which means that no one would be around to create the means to leave earth </w:t>
      </w:r>
    </w:p>
    <w:p w14:paraId="5037F395" w14:textId="77777777" w:rsidR="00C31191" w:rsidRDefault="00C31191" w:rsidP="00C31191">
      <w:pPr>
        <w:pStyle w:val="Heading4"/>
      </w:pPr>
      <w:r>
        <w:t>b). Assumes all agents have access to the resources to fund a space trip, and is thus exclusionary.</w:t>
      </w:r>
    </w:p>
    <w:p w14:paraId="0D8873C6" w14:textId="77777777" w:rsidR="00C31191" w:rsidRDefault="00C31191" w:rsidP="00C31191">
      <w:r w:rsidRPr="00EE3F26">
        <w:t xml:space="preserve">Benjamin </w:t>
      </w:r>
      <w:r w:rsidRPr="00EE3F26">
        <w:rPr>
          <w:rStyle w:val="Style13ptBold"/>
        </w:rPr>
        <w:t>Segobaetso</w:t>
      </w:r>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46CE21D6" w14:textId="77777777" w:rsidR="00C31191" w:rsidRDefault="00C31191" w:rsidP="00C31191">
      <w:pPr>
        <w:rPr>
          <w:sz w:val="12"/>
        </w:rPr>
      </w:pPr>
      <w:r w:rsidRPr="00F905F0">
        <w:rPr>
          <w:sz w:val="12"/>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vernünftigen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6CF4DD57" w14:textId="77777777" w:rsidR="00C31191" w:rsidRDefault="00C31191" w:rsidP="00C31191">
      <w:pPr>
        <w:pStyle w:val="Heading4"/>
      </w:pPr>
    </w:p>
    <w:p w14:paraId="08DC4134" w14:textId="272B34B9" w:rsidR="00C31191" w:rsidRDefault="00C31191" w:rsidP="00C31191">
      <w:pPr>
        <w:pStyle w:val="Heading4"/>
      </w:pPr>
      <w:r>
        <w:t>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 C) The International Institute of Space Law proves</w:t>
      </w:r>
    </w:p>
    <w:p w14:paraId="04BE1F44" w14:textId="77777777" w:rsidR="00C31191" w:rsidRPr="005662C9" w:rsidRDefault="00C31191" w:rsidP="00C31191">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9" w:history="1">
        <w:r w:rsidRPr="00CB5224">
          <w:rPr>
            <w:rStyle w:val="Hyperlink"/>
          </w:rPr>
          <w:t>https://www.sciencefocus.com/space/space-property-who-owns-it&lt;/span&gt;/</w:t>
        </w:r>
      </w:hyperlink>
      <w:r>
        <w:t xml:space="preserve"> // Dulles VN</w:t>
      </w:r>
    </w:p>
    <w:p w14:paraId="0CC23019" w14:textId="77777777" w:rsidR="00C31191" w:rsidRPr="005662C9" w:rsidRDefault="00C31191" w:rsidP="00C31191">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10BBF1FF" w14:textId="77777777" w:rsidR="00C31191" w:rsidRDefault="00C31191" w:rsidP="00C31191">
      <w:pPr>
        <w:rPr>
          <w:sz w:val="12"/>
        </w:rPr>
      </w:pPr>
    </w:p>
    <w:p w14:paraId="153F7EFC" w14:textId="77777777" w:rsidR="00C31191" w:rsidRPr="008F5337" w:rsidRDefault="00C31191" w:rsidP="00C31191">
      <w:pPr>
        <w:pStyle w:val="Heading4"/>
      </w:pPr>
      <w:r>
        <w:t xml:space="preserve">5] </w:t>
      </w:r>
      <w:r w:rsidRPr="008F5337">
        <w:t>Libertarianism turns don’t apply:</w:t>
      </w:r>
    </w:p>
    <w:p w14:paraId="3FF737A1" w14:textId="77777777" w:rsidR="00C31191" w:rsidRPr="008F5337" w:rsidRDefault="00C31191" w:rsidP="00C31191">
      <w:pPr>
        <w:pStyle w:val="Heading4"/>
      </w:pPr>
      <w:r w:rsidRPr="008F5337">
        <w:t>A] Privatization of space inherently relies on an anti-libertarian state-based model</w:t>
      </w:r>
    </w:p>
    <w:p w14:paraId="0A1DEA2B" w14:textId="77777777" w:rsidR="00C31191" w:rsidRPr="008F5337" w:rsidRDefault="00C31191" w:rsidP="00C31191">
      <w:r w:rsidRPr="008F5337">
        <w:rPr>
          <w:rStyle w:val="StyleUnderline"/>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r>
        <w:t xml:space="preserve"> //recut Dulles VN</w:t>
      </w:r>
    </w:p>
    <w:p w14:paraId="38AD1C75" w14:textId="77777777" w:rsidR="00C31191" w:rsidRPr="002A4607" w:rsidRDefault="00C31191" w:rsidP="00C31191">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4298E1E" w14:textId="77777777" w:rsidR="00C31191" w:rsidRPr="00CF7742" w:rsidRDefault="00C31191" w:rsidP="00C31191">
      <w:pPr>
        <w:pStyle w:val="Heading2"/>
        <w:rPr>
          <w:rFonts w:cs="Calibri"/>
          <w:sz w:val="40"/>
          <w:szCs w:val="40"/>
          <w:u w:val="single"/>
        </w:rPr>
      </w:pPr>
      <w:r w:rsidRPr="00CF7742">
        <w:rPr>
          <w:rFonts w:cs="Calibri"/>
          <w:sz w:val="40"/>
          <w:szCs w:val="40"/>
          <w:u w:val="single"/>
        </w:rPr>
        <w:t>UV</w:t>
      </w:r>
    </w:p>
    <w:p w14:paraId="293DF808" w14:textId="77777777" w:rsidR="00C31191" w:rsidRPr="00CF7742" w:rsidRDefault="00C31191" w:rsidP="00C31191"/>
    <w:p w14:paraId="49610A4C" w14:textId="77777777" w:rsidR="00C31191" w:rsidRPr="00CF7742" w:rsidRDefault="00C31191" w:rsidP="00C31191">
      <w:pPr>
        <w:pStyle w:val="Heading4"/>
        <w:rPr>
          <w:rFonts w:eastAsia="Times New Roman"/>
        </w:rPr>
      </w:pPr>
      <w:bookmarkStart w:id="0" w:name="_heading=h.gjdgxs" w:colFirst="0" w:colLast="0"/>
      <w:bookmarkEnd w:id="0"/>
      <w:r w:rsidRPr="00CF7742">
        <w:t>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e) Aff theory first – it’s a much larger strategic loss because 1min is ¼ of the 1AR vs 1/7 of the 1NC - Prefer structural weighing args about aff vs. neg since they apply to each round so are most likely to establish communal norms</w:t>
      </w:r>
    </w:p>
    <w:p w14:paraId="2AD4D2B6" w14:textId="77777777" w:rsidR="00C31191" w:rsidRPr="00CF7742" w:rsidRDefault="00C31191" w:rsidP="00C31191"/>
    <w:p w14:paraId="41A4666F" w14:textId="77777777" w:rsidR="00C31191" w:rsidRPr="00CF7742" w:rsidRDefault="00C31191" w:rsidP="00C31191">
      <w:pPr>
        <w:rPr>
          <w:b/>
          <w:sz w:val="26"/>
          <w:szCs w:val="26"/>
        </w:rPr>
      </w:pPr>
      <w:r w:rsidRPr="00CF7742">
        <w:rPr>
          <w:b/>
          <w:sz w:val="26"/>
          <w:szCs w:val="26"/>
        </w:rPr>
        <w:t xml:space="preserve">3] Permissibility affirms: </w:t>
      </w:r>
    </w:p>
    <w:p w14:paraId="5AFA93C1" w14:textId="77777777" w:rsidR="00C31191" w:rsidRPr="00CF7742" w:rsidRDefault="00C31191" w:rsidP="00C31191">
      <w:pPr>
        <w:rPr>
          <w:b/>
          <w:sz w:val="26"/>
          <w:szCs w:val="26"/>
        </w:rPr>
      </w:pPr>
      <w:r w:rsidRPr="00CF7742">
        <w:rPr>
          <w:b/>
          <w:sz w:val="26"/>
          <w:szCs w:val="26"/>
        </w:rPr>
        <w:t xml:space="preserve">B] We don’t have to justify doing morally neutral things like drinking water </w:t>
      </w:r>
    </w:p>
    <w:p w14:paraId="5A032E60" w14:textId="77777777" w:rsidR="00C31191" w:rsidRPr="00CF7742" w:rsidRDefault="00C31191" w:rsidP="00C31191">
      <w:pPr>
        <w:rPr>
          <w:b/>
          <w:sz w:val="26"/>
          <w:szCs w:val="26"/>
        </w:rPr>
      </w:pPr>
      <w:r w:rsidRPr="00CF7742">
        <w:rPr>
          <w:b/>
          <w:sz w:val="26"/>
          <w:szCs w:val="26"/>
        </w:rPr>
        <w:t xml:space="preserve">C] there’s nothing </w:t>
      </w:r>
      <w:r>
        <w:rPr>
          <w:b/>
          <w:sz w:val="26"/>
          <w:szCs w:val="26"/>
        </w:rPr>
        <w:t xml:space="preserve">proactively </w:t>
      </w:r>
      <w:r w:rsidRPr="00CF7742">
        <w:rPr>
          <w:b/>
          <w:sz w:val="26"/>
          <w:szCs w:val="26"/>
        </w:rPr>
        <w:t>stopping the aff so just do it</w:t>
      </w:r>
      <w:r>
        <w:rPr>
          <w:b/>
          <w:sz w:val="26"/>
          <w:szCs w:val="26"/>
        </w:rPr>
        <w:t xml:space="preserve">. Companies like spacex are already trying to send people into space, so if its neither good nor bad, they will still do it. </w:t>
      </w:r>
    </w:p>
    <w:p w14:paraId="4716FBDB" w14:textId="77777777" w:rsidR="00C31191" w:rsidRDefault="00C31191" w:rsidP="00C31191"/>
    <w:p w14:paraId="57C8D860" w14:textId="77777777" w:rsidR="00C31191" w:rsidRDefault="00C31191" w:rsidP="00C31191"/>
    <w:p w14:paraId="4F21B038" w14:textId="77777777" w:rsidR="00C31191" w:rsidRPr="00B55AD5" w:rsidRDefault="00C31191" w:rsidP="00C31191"/>
    <w:p w14:paraId="2058F64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3119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119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C7DC4"/>
    <w:rsid w:val="00ED30CF"/>
    <w:rsid w:val="00F176EF"/>
    <w:rsid w:val="00F45E10"/>
    <w:rsid w:val="00F5573B"/>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59C34"/>
  <w15:chartTrackingRefBased/>
  <w15:docId w15:val="{389FB1F1-91AE-4C61-929F-80B384F6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1191"/>
    <w:rPr>
      <w:rFonts w:ascii="Calibri" w:hAnsi="Calibri" w:cs="Calibri"/>
    </w:rPr>
  </w:style>
  <w:style w:type="paragraph" w:styleId="Heading1">
    <w:name w:val="heading 1"/>
    <w:aliases w:val="Pocket"/>
    <w:basedOn w:val="Normal"/>
    <w:next w:val="Normal"/>
    <w:link w:val="Heading1Char"/>
    <w:qFormat/>
    <w:rsid w:val="00C311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11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311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C311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11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1191"/>
  </w:style>
  <w:style w:type="character" w:customStyle="1" w:styleId="Heading1Char">
    <w:name w:val="Heading 1 Char"/>
    <w:aliases w:val="Pocket Char"/>
    <w:basedOn w:val="DefaultParagraphFont"/>
    <w:link w:val="Heading1"/>
    <w:rsid w:val="00C311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119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3119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C3119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C3119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3119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C31191"/>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C31191"/>
    <w:rPr>
      <w:color w:val="auto"/>
      <w:u w:val="none"/>
    </w:rPr>
  </w:style>
  <w:style w:type="character" w:styleId="FollowedHyperlink">
    <w:name w:val="FollowedHyperlink"/>
    <w:basedOn w:val="DefaultParagraphFont"/>
    <w:uiPriority w:val="99"/>
    <w:semiHidden/>
    <w:unhideWhenUsed/>
    <w:rsid w:val="00C31191"/>
    <w:rPr>
      <w:color w:val="auto"/>
      <w:u w:val="none"/>
    </w:rPr>
  </w:style>
  <w:style w:type="paragraph" w:customStyle="1" w:styleId="textbold">
    <w:name w:val="text bold"/>
    <w:basedOn w:val="Normal"/>
    <w:link w:val="Emphasis"/>
    <w:uiPriority w:val="7"/>
    <w:qFormat/>
    <w:rsid w:val="00C31191"/>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C31191"/>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berkeley.edu/wp-content/uploads/2016/01/What-is-Wrong-With-Privatization_UCB.pdf" TargetMode="External"/><Relationship Id="rId3" Type="http://schemas.openxmlformats.org/officeDocument/2006/relationships/styles" Target="styles.xml"/><Relationship Id="rId7" Type="http://schemas.openxmlformats.org/officeDocument/2006/relationships/hyperlink" Target="https://scholarcommons.scu.edu/markkula/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iencefocus.com/space/space-property-who-owns-it%3c/span%3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5266</Words>
  <Characters>30020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3</cp:revision>
  <dcterms:created xsi:type="dcterms:W3CDTF">2022-01-15T14:29:00Z</dcterms:created>
  <dcterms:modified xsi:type="dcterms:W3CDTF">2022-01-15T14:44:00Z</dcterms:modified>
</cp:coreProperties>
</file>