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14D9" w14:textId="44A7763E" w:rsidR="00925D37" w:rsidRDefault="00925D37" w:rsidP="00925D37">
      <w:pPr>
        <w:pStyle w:val="Heading2"/>
      </w:pPr>
      <w:r>
        <w:t>FW</w:t>
      </w:r>
    </w:p>
    <w:p w14:paraId="677006B5" w14:textId="77777777" w:rsidR="00925D37" w:rsidRPr="00925D37" w:rsidRDefault="00925D37" w:rsidP="00925D37"/>
    <w:p w14:paraId="0E93B555" w14:textId="77777777" w:rsidR="00925D37" w:rsidRPr="0014547F" w:rsidRDefault="00925D37" w:rsidP="00925D37">
      <w:pPr>
        <w:pStyle w:val="Heading4"/>
      </w:pPr>
      <w:r>
        <w:t>Existence</w:t>
      </w:r>
      <w:r w:rsidRPr="0014547F">
        <w:t xml:space="preserve"> precedes essence – </w:t>
      </w:r>
      <w:r>
        <w:t xml:space="preserve">agents do not have essence when they enter the world. There is no human nature, so ethics begins with a projection of the self. </w:t>
      </w:r>
    </w:p>
    <w:p w14:paraId="53A031F4" w14:textId="77777777" w:rsidR="00925D37" w:rsidRPr="005B6564" w:rsidRDefault="00925D37" w:rsidP="00925D37">
      <w:pPr>
        <w:spacing w:after="0" w:line="240" w:lineRule="auto"/>
        <w:rPr>
          <w:rFonts w:asciiTheme="minorHAnsi" w:eastAsia="Times New Roman" w:hAnsiTheme="minorHAnsi" w:cstheme="minorHAnsi"/>
        </w:rPr>
      </w:pPr>
      <w:r w:rsidRPr="005B6564">
        <w:rPr>
          <w:rFonts w:asciiTheme="minorHAnsi" w:eastAsiaTheme="majorEastAsia" w:hAnsiTheme="minorHAnsi" w:cstheme="minorHAnsi"/>
          <w:b/>
          <w:bCs/>
          <w:sz w:val="26"/>
          <w:szCs w:val="26"/>
        </w:rPr>
        <w:t>Sartre</w:t>
      </w:r>
      <w:r w:rsidRPr="005B6564">
        <w:rPr>
          <w:rFonts w:asciiTheme="minorHAnsi" w:eastAsia="Times New Roman" w:hAnsiTheme="minorHAnsi" w:cstheme="minorHAnsi"/>
          <w:color w:val="000000"/>
        </w:rPr>
        <w:t xml:space="preserve"> (Jean-Paul Sartre, Jean-Paul Charles </w:t>
      </w:r>
      <w:proofErr w:type="spellStart"/>
      <w:r w:rsidRPr="005B6564">
        <w:rPr>
          <w:rFonts w:asciiTheme="minorHAnsi" w:eastAsia="Times New Roman" w:hAnsiTheme="minorHAnsi" w:cstheme="minorHAnsi"/>
          <w:color w:val="000000"/>
        </w:rPr>
        <w:t>Aymard</w:t>
      </w:r>
      <w:proofErr w:type="spellEnd"/>
      <w:r w:rsidRPr="005B6564">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6" w:history="1">
        <w:r w:rsidRPr="005B6564">
          <w:rPr>
            <w:rStyle w:val="Hyperlink"/>
            <w:rFonts w:asciiTheme="minorHAnsi" w:eastAsia="Times New Roman" w:hAnsiTheme="minorHAnsi" w:cstheme="minorHAnsi"/>
          </w:rPr>
          <w:t>http://homepages.wmich.edu/~baldner/existentialism.pdf</w:t>
        </w:r>
      </w:hyperlink>
      <w:r w:rsidRPr="005B6564">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43A940B2" w14:textId="77777777" w:rsidR="00925D37" w:rsidRPr="00D82781" w:rsidRDefault="00925D37" w:rsidP="00925D37">
      <w:pPr>
        <w:rPr>
          <w:sz w:val="16"/>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first of all </w:t>
      </w:r>
      <w:r w:rsidRPr="00305346">
        <w:rPr>
          <w:rStyle w:val="StyleUnderline"/>
          <w:highlight w:val="cyan"/>
        </w:rPr>
        <w:t>exists</w:t>
      </w:r>
      <w:r w:rsidRPr="005B6564">
        <w:rPr>
          <w:rStyle w:val="StyleUnderline"/>
        </w:rPr>
        <w:t xml:space="preserve">, </w:t>
      </w:r>
      <w:r w:rsidRPr="00305346">
        <w:rPr>
          <w:rStyle w:val="StyleUnderline"/>
          <w:highlight w:val="cyan"/>
        </w:rPr>
        <w:t>encounters [the]</w:t>
      </w:r>
      <w:proofErr w:type="spellStart"/>
      <w:r w:rsidRPr="00305346">
        <w:rPr>
          <w:rStyle w:val="StyleUnderline"/>
          <w:highlight w:val="cyan"/>
        </w:rPr>
        <w:t>mself</w:t>
      </w:r>
      <w:proofErr w:type="spellEnd"/>
      <w:r w:rsidRPr="005B6564">
        <w:rPr>
          <w:rStyle w:val="StyleUnderline"/>
        </w:rPr>
        <w:t>,</w:t>
      </w:r>
      <w:r w:rsidRPr="00305346">
        <w:rPr>
          <w:sz w:val="16"/>
        </w:rPr>
        <w:t xml:space="preserve"> surges up in the world – </w:t>
      </w:r>
      <w:r w:rsidRPr="00305346">
        <w:rPr>
          <w:rStyle w:val="StyleUnderline"/>
          <w:highlight w:val="cyan"/>
        </w:rPr>
        <w:t>and defines [the]</w:t>
      </w:r>
      <w:proofErr w:type="spellStart"/>
      <w:r w:rsidRPr="00305346">
        <w:rPr>
          <w:rStyle w:val="StyleUnderline"/>
          <w:highlight w:val="cyan"/>
        </w:rPr>
        <w:t>mself</w:t>
      </w:r>
      <w:proofErr w:type="spellEnd"/>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 xml:space="preserve">projection of the </w:t>
      </w:r>
      <w:proofErr w:type="spellStart"/>
      <w:r w:rsidRPr="00305346">
        <w:rPr>
          <w:rStyle w:val="StyleUnderline"/>
          <w:highlight w:val="cyan"/>
        </w:rPr>
        <w:t>self nothing</w:t>
      </w:r>
      <w:proofErr w:type="spellEnd"/>
      <w:r w:rsidRPr="00305346">
        <w:rPr>
          <w:rStyle w:val="StyleUnderline"/>
          <w:highlight w:val="cyan"/>
        </w:rPr>
        <w:t xml:space="preserve">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4F23CB73" w14:textId="77777777" w:rsidR="00925D37" w:rsidRPr="0014547F" w:rsidRDefault="00925D37" w:rsidP="00925D37"/>
    <w:p w14:paraId="2B40CC00" w14:textId="77777777" w:rsidR="00925D37" w:rsidRPr="0014547F" w:rsidRDefault="00925D37" w:rsidP="00925D37">
      <w:pPr>
        <w:pStyle w:val="Heading4"/>
      </w:pPr>
      <w:r w:rsidRPr="0014547F">
        <w:t xml:space="preserve">The agent constructs </w:t>
      </w:r>
      <w:r>
        <w:t>ethics</w:t>
      </w:r>
      <w:r w:rsidRPr="0014547F">
        <w:t xml:space="preserve"> and normativity through its actions and decisions – external principles fail</w:t>
      </w:r>
      <w:r>
        <w:t xml:space="preserve"> because of an agent’s individuality</w:t>
      </w:r>
      <w:r w:rsidRPr="0014547F">
        <w:t>.</w:t>
      </w:r>
      <w:r>
        <w:t xml:space="preserve"> </w:t>
      </w:r>
    </w:p>
    <w:p w14:paraId="6FDEF1F1" w14:textId="77777777" w:rsidR="00925D37" w:rsidRPr="0094715C" w:rsidRDefault="00925D37" w:rsidP="00925D37">
      <w:pPr>
        <w:spacing w:after="0" w:line="240" w:lineRule="auto"/>
        <w:rPr>
          <w:rFonts w:asciiTheme="minorHAnsi" w:eastAsia="Times New Roman" w:hAnsiTheme="minorHAnsi" w:cstheme="minorHAnsi"/>
        </w:rPr>
      </w:pPr>
      <w:r w:rsidRPr="0014547F">
        <w:rPr>
          <w:rFonts w:eastAsiaTheme="majorEastAsia" w:cstheme="majorBidi"/>
          <w:b/>
          <w:bCs/>
          <w:sz w:val="26"/>
          <w:szCs w:val="26"/>
        </w:rPr>
        <w:t xml:space="preserve">Sartre </w:t>
      </w:r>
      <w:r w:rsidRPr="0094715C">
        <w:rPr>
          <w:rFonts w:asciiTheme="minorHAnsi" w:eastAsiaTheme="majorEastAsia" w:hAnsiTheme="minorHAnsi" w:cstheme="minorHAnsi"/>
          <w:b/>
          <w:bCs/>
          <w:sz w:val="26"/>
          <w:szCs w:val="26"/>
        </w:rPr>
        <w:t>2</w:t>
      </w:r>
      <w:r w:rsidRPr="0094715C">
        <w:rPr>
          <w:rFonts w:asciiTheme="minorHAnsi" w:eastAsia="Times New Roman" w:hAnsiTheme="minorHAnsi" w:cstheme="minorHAnsi"/>
          <w:color w:val="000000"/>
        </w:rPr>
        <w:t xml:space="preserve"> (Jean-Paul Sartre, Jean-Paul Charles </w:t>
      </w:r>
      <w:proofErr w:type="spellStart"/>
      <w:r w:rsidRPr="0094715C">
        <w:rPr>
          <w:rFonts w:asciiTheme="minorHAnsi" w:eastAsia="Times New Roman" w:hAnsiTheme="minorHAnsi" w:cstheme="minorHAnsi"/>
          <w:color w:val="000000"/>
        </w:rPr>
        <w:t>Aymard</w:t>
      </w:r>
      <w:proofErr w:type="spellEnd"/>
      <w:r w:rsidRPr="0094715C">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7" w:history="1">
        <w:r w:rsidRPr="0094715C">
          <w:rPr>
            <w:rStyle w:val="Hyperlink"/>
            <w:rFonts w:asciiTheme="minorHAnsi" w:eastAsia="Times New Roman" w:hAnsiTheme="minorHAnsi" w:cstheme="minorHAnsi"/>
          </w:rPr>
          <w:t>http://homepages.wmich.edu/~baldner/existentialism.pdf</w:t>
        </w:r>
      </w:hyperlink>
      <w:r w:rsidRPr="0094715C">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56F49180" w14:textId="77777777" w:rsidR="00925D37" w:rsidRPr="0094715C" w:rsidRDefault="00925D37" w:rsidP="00925D37">
      <w:pPr>
        <w:rPr>
          <w:sz w:val="16"/>
        </w:rPr>
      </w:pPr>
      <w:r w:rsidRPr="0094715C">
        <w:rPr>
          <w:sz w:val="16"/>
        </w:rPr>
        <w:t xml:space="preserve">The existentialist, on the contrary, finds it extremely embarrassing that God does not exist, for there disappears with Him all possibility of finding values in an intelligible heaven. .... For </w:t>
      </w:r>
      <w:r w:rsidRPr="0094715C">
        <w:rPr>
          <w:rStyle w:val="StyleUnderline"/>
          <w:highlight w:val="cyan"/>
        </w:rPr>
        <w:t>if</w:t>
      </w:r>
      <w:r w:rsidRPr="0094715C">
        <w:rPr>
          <w:sz w:val="16"/>
        </w:rPr>
        <w:t xml:space="preserve"> indeed </w:t>
      </w:r>
      <w:r w:rsidRPr="0094715C">
        <w:rPr>
          <w:rStyle w:val="StyleUnderline"/>
          <w:highlight w:val="cyan"/>
        </w:rPr>
        <w:t>existence precedes essence, one will never be able to explain</w:t>
      </w:r>
      <w:r w:rsidRPr="0094715C">
        <w:rPr>
          <w:rStyle w:val="StyleUnderline"/>
        </w:rPr>
        <w:t xml:space="preserve"> one’s </w:t>
      </w:r>
      <w:r w:rsidRPr="0094715C">
        <w:rPr>
          <w:rStyle w:val="StyleUnderline"/>
          <w:highlight w:val="cyan"/>
        </w:rPr>
        <w:t>action by reference to</w:t>
      </w:r>
      <w:r w:rsidRPr="0094715C">
        <w:rPr>
          <w:sz w:val="16"/>
        </w:rPr>
        <w:t xml:space="preserve"> a given and specific </w:t>
      </w:r>
      <w:r w:rsidRPr="0094715C">
        <w:rPr>
          <w:rStyle w:val="StyleUnderline"/>
          <w:highlight w:val="cyan"/>
        </w:rPr>
        <w:t>human nature</w:t>
      </w:r>
      <w:r w:rsidRPr="0094715C">
        <w:rPr>
          <w:sz w:val="16"/>
        </w:rPr>
        <w:t xml:space="preserve">; in other words, there is no determinism – man is free, </w:t>
      </w:r>
      <w:r w:rsidRPr="0094715C">
        <w:rPr>
          <w:rStyle w:val="StyleUnderline"/>
        </w:rPr>
        <w:t>[Hu]man is freedom</w:t>
      </w:r>
      <w:r w:rsidRPr="0094715C">
        <w:rPr>
          <w:sz w:val="16"/>
        </w:rPr>
        <w:t xml:space="preserve">. Nor, on the other hand, if God does not exist, are we provided with any values or commands that could legitimize our behavior. Thus </w:t>
      </w:r>
      <w:r w:rsidRPr="0094715C">
        <w:rPr>
          <w:rStyle w:val="StyleUnderline"/>
        </w:rPr>
        <w:t>we have neither behind us, nor before us</w:t>
      </w:r>
      <w:r w:rsidRPr="0094715C">
        <w:rPr>
          <w:sz w:val="16"/>
        </w:rPr>
        <w:t xml:space="preserve"> in a luminous realm of values, </w:t>
      </w:r>
      <w:r w:rsidRPr="0094715C">
        <w:rPr>
          <w:rStyle w:val="StyleUnderline"/>
        </w:rPr>
        <w:t xml:space="preserve">any means of justification or excuse. – </w:t>
      </w:r>
      <w:r w:rsidRPr="0094715C">
        <w:rPr>
          <w:rStyle w:val="StyleUnderline"/>
          <w:highlight w:val="cyan"/>
        </w:rPr>
        <w:t>We are left alone</w:t>
      </w:r>
      <w:r w:rsidRPr="0094715C">
        <w:rPr>
          <w:rStyle w:val="StyleUnderline"/>
        </w:rPr>
        <w:t>, without excuse</w:t>
      </w:r>
      <w:r w:rsidRPr="0094715C">
        <w:rPr>
          <w:sz w:val="16"/>
        </w:rPr>
        <w:t xml:space="preserve">. That is what I mean when I say that man is </w:t>
      </w:r>
      <w:r w:rsidRPr="0094715C">
        <w:rPr>
          <w:rStyle w:val="StyleUnderline"/>
          <w:highlight w:val="cyan"/>
        </w:rPr>
        <w:t>condemned to be free</w:t>
      </w:r>
      <w:r w:rsidRPr="0094715C">
        <w:rPr>
          <w:sz w:val="16"/>
        </w:rPr>
        <w:t xml:space="preserve">. Condemned, because he did not create himself, yet is nevertheless at liberty, and </w:t>
      </w:r>
      <w:r w:rsidRPr="00A3158A">
        <w:rPr>
          <w:rStyle w:val="StyleUnderline"/>
          <w:highlight w:val="cyan"/>
        </w:rPr>
        <w:t>from the moment that</w:t>
      </w:r>
      <w:r w:rsidRPr="004A42EC">
        <w:rPr>
          <w:rStyle w:val="StyleUnderline"/>
        </w:rPr>
        <w:t xml:space="preserve"> he </w:t>
      </w:r>
      <w:r w:rsidRPr="00A3158A">
        <w:rPr>
          <w:rStyle w:val="StyleUnderline"/>
          <w:highlight w:val="cyan"/>
        </w:rPr>
        <w:t>[one] is thrown into this world</w:t>
      </w:r>
      <w:r w:rsidRPr="0094715C">
        <w:rPr>
          <w:rStyle w:val="StyleUnderline"/>
        </w:rPr>
        <w:t xml:space="preserve"> he is [</w:t>
      </w:r>
      <w:r w:rsidRPr="00A3158A">
        <w:rPr>
          <w:rStyle w:val="StyleUnderline"/>
          <w:highlight w:val="cyan"/>
        </w:rPr>
        <w:t>they are] responsible for everything [t]he[y] do</w:t>
      </w:r>
      <w:r w:rsidRPr="0094715C">
        <w:rPr>
          <w:rStyle w:val="StyleUnderline"/>
        </w:rPr>
        <w:t>es</w:t>
      </w:r>
      <w:r w:rsidRPr="0094715C">
        <w:rPr>
          <w:sz w:val="16"/>
        </w:rPr>
        <w:t>. .... As an example by which you may the better understand this state of abandonment</w:t>
      </w:r>
      <w:r w:rsidRPr="0094715C">
        <w:rPr>
          <w:rStyle w:val="StyleUnderline"/>
        </w:rPr>
        <w:t xml:space="preserve">, I will refer to the case of </w:t>
      </w:r>
      <w:r w:rsidRPr="0094715C">
        <w:rPr>
          <w:rStyle w:val="StyleUnderline"/>
          <w:highlight w:val="cyan"/>
        </w:rPr>
        <w:t>a pupil</w:t>
      </w:r>
      <w:r w:rsidRPr="0094715C">
        <w:rPr>
          <w:rStyle w:val="StyleUnderline"/>
        </w:rPr>
        <w:t xml:space="preserve"> of mine</w:t>
      </w:r>
      <w:r w:rsidRPr="0094715C">
        <w:rPr>
          <w:sz w:val="16"/>
        </w:rPr>
        <w:t xml:space="preserv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94715C">
        <w:rPr>
          <w:rStyle w:val="StyleUnderline"/>
        </w:rPr>
        <w:t xml:space="preserve">Consequently, he </w:t>
      </w:r>
      <w:r w:rsidRPr="0094715C">
        <w:rPr>
          <w:rStyle w:val="StyleUnderline"/>
          <w:highlight w:val="cyan"/>
        </w:rPr>
        <w:t>found himself confronted by two</w:t>
      </w:r>
      <w:r w:rsidRPr="0094715C">
        <w:rPr>
          <w:rStyle w:val="StyleUnderline"/>
        </w:rPr>
        <w:t xml:space="preserve"> very different modes of action; the one concrete, immediate, but directed towards only one individual; and the other an action addressed to an end infinitely greater,</w:t>
      </w:r>
      <w:r w:rsidRPr="0094715C">
        <w:rPr>
          <w:sz w:val="16"/>
        </w:rPr>
        <w:t xml:space="preserve"> a national collectivity, </w:t>
      </w:r>
      <w:r w:rsidRPr="0094715C">
        <w:rPr>
          <w:rStyle w:val="StyleUnderline"/>
        </w:rPr>
        <w:t>but for that very reason ambiguous</w:t>
      </w:r>
      <w:r w:rsidRPr="0094715C">
        <w:rPr>
          <w:sz w:val="16"/>
        </w:rPr>
        <w:t xml:space="preserve"> – and it might be frustrated on the way. At the same time, he was </w:t>
      </w:r>
      <w:r w:rsidRPr="0094715C">
        <w:rPr>
          <w:rStyle w:val="StyleUnderline"/>
        </w:rPr>
        <w:t xml:space="preserve">hesitating between </w:t>
      </w:r>
      <w:r w:rsidRPr="00A3158A">
        <w:rPr>
          <w:rStyle w:val="StyleUnderline"/>
        </w:rPr>
        <w:t xml:space="preserve">two </w:t>
      </w:r>
      <w:r w:rsidRPr="0094715C">
        <w:rPr>
          <w:rStyle w:val="StyleUnderline"/>
          <w:highlight w:val="cyan"/>
        </w:rPr>
        <w:t>kinds of morality</w:t>
      </w:r>
      <w:r w:rsidRPr="0094715C">
        <w:rPr>
          <w:sz w:val="16"/>
        </w:rPr>
        <w:t xml:space="preserve">; on the one side the </w:t>
      </w:r>
      <w:r w:rsidRPr="0094715C">
        <w:rPr>
          <w:rStyle w:val="StyleUnderline"/>
        </w:rPr>
        <w:t>morality of sympath</w:t>
      </w:r>
      <w:r w:rsidRPr="0094715C">
        <w:rPr>
          <w:sz w:val="16"/>
        </w:rPr>
        <w:t xml:space="preserve">y, of personal devotion </w:t>
      </w:r>
      <w:r w:rsidRPr="0094715C">
        <w:rPr>
          <w:rStyle w:val="StyleUnderline"/>
        </w:rPr>
        <w:t>and</w:t>
      </w:r>
      <w:r w:rsidRPr="0094715C">
        <w:rPr>
          <w:sz w:val="16"/>
        </w:rPr>
        <w:t xml:space="preserve">, on the other side, a </w:t>
      </w:r>
      <w:r w:rsidRPr="0094715C">
        <w:rPr>
          <w:rStyle w:val="StyleUnderline"/>
        </w:rPr>
        <w:t>morality of wider scope</w:t>
      </w:r>
      <w:r w:rsidRPr="0094715C">
        <w:rPr>
          <w:sz w:val="16"/>
        </w:rPr>
        <w:t xml:space="preserve"> but of more debatable validity. He had to choose between those two. </w:t>
      </w:r>
      <w:r w:rsidRPr="0094715C">
        <w:rPr>
          <w:rStyle w:val="StyleUnderline"/>
          <w:highlight w:val="cyan"/>
        </w:rPr>
        <w:t>What could help him to choose?</w:t>
      </w:r>
      <w:r w:rsidRPr="0094715C">
        <w:rPr>
          <w:sz w:val="16"/>
        </w:rPr>
        <w:t xml:space="preserve"> Could the Christian doctrine? No. Christian doctrine says: Act with charity, love your neighbor, deny yourself for others, choose the way which is hardest, and so forth. But which is the harder road? To whom does one owe the more brotherly love, the patriot or the mother? </w:t>
      </w:r>
      <w:r w:rsidRPr="0094715C">
        <w:rPr>
          <w:rStyle w:val="StyleUnderline"/>
        </w:rPr>
        <w:t>Which is the more useful aim</w:t>
      </w:r>
      <w:r w:rsidRPr="0094715C">
        <w:rPr>
          <w:sz w:val="16"/>
        </w:rPr>
        <w:t xml:space="preserve">, the general one of fighting in and for the whole community, or the precise aim of helping one particular person to live? </w:t>
      </w:r>
      <w:r w:rsidRPr="0094715C">
        <w:rPr>
          <w:rStyle w:val="StyleUnderline"/>
          <w:highlight w:val="cyan"/>
        </w:rPr>
        <w:t>Who can give an answer</w:t>
      </w:r>
      <w:r w:rsidRPr="0094715C">
        <w:rPr>
          <w:rStyle w:val="StyleUnderline"/>
        </w:rPr>
        <w:t xml:space="preserve"> to that </w:t>
      </w:r>
      <w:r w:rsidRPr="0094715C">
        <w:rPr>
          <w:rStyle w:val="StyleUnderline"/>
          <w:highlight w:val="cyan"/>
        </w:rPr>
        <w:t>a priori? No one. Nor</w:t>
      </w:r>
      <w:r w:rsidRPr="0094715C">
        <w:rPr>
          <w:rStyle w:val="StyleUnderline"/>
        </w:rPr>
        <w:t xml:space="preserve"> is it given in </w:t>
      </w:r>
      <w:r w:rsidRPr="0094715C">
        <w:rPr>
          <w:rStyle w:val="StyleUnderline"/>
          <w:highlight w:val="cyan"/>
        </w:rPr>
        <w:t xml:space="preserve">any ethical </w:t>
      </w:r>
      <w:r w:rsidRPr="00A3158A">
        <w:rPr>
          <w:rStyle w:val="StyleUnderline"/>
          <w:highlight w:val="cyan"/>
        </w:rPr>
        <w:t>scripture.</w:t>
      </w:r>
      <w:r w:rsidRPr="00A3158A">
        <w:rPr>
          <w:rStyle w:val="StyleUnderline"/>
        </w:rPr>
        <w:t xml:space="preserve"> ....  If values are uncertain, if they are still too abstract to determine the particular, concrete case under consideration, </w:t>
      </w:r>
      <w:r w:rsidRPr="00A3158A">
        <w:rPr>
          <w:rStyle w:val="StyleUnderline"/>
          <w:highlight w:val="cyan"/>
        </w:rPr>
        <w:t>nothing</w:t>
      </w:r>
      <w:r w:rsidRPr="0094715C">
        <w:rPr>
          <w:rStyle w:val="StyleUnderline"/>
          <w:highlight w:val="cyan"/>
        </w:rPr>
        <w:t xml:space="preserve"> remains but</w:t>
      </w:r>
      <w:r w:rsidRPr="0094715C">
        <w:rPr>
          <w:rStyle w:val="StyleUnderline"/>
        </w:rPr>
        <w:t xml:space="preserve"> to trust in </w:t>
      </w:r>
      <w:r w:rsidRPr="0094715C">
        <w:rPr>
          <w:rStyle w:val="StyleUnderline"/>
          <w:highlight w:val="cyan"/>
        </w:rPr>
        <w:t>our instincts</w:t>
      </w:r>
      <w:r w:rsidRPr="0094715C">
        <w:rPr>
          <w:sz w:val="16"/>
          <w:highlight w:val="cyan"/>
        </w:rPr>
        <w:t>.</w:t>
      </w:r>
      <w:r w:rsidRPr="0094715C">
        <w:rPr>
          <w:sz w:val="16"/>
        </w:rPr>
        <w:t xml:space="preserve"> That is what this young man tried to do; and when I saw him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w:t>
      </w:r>
      <w:r w:rsidRPr="0094715C">
        <w:rPr>
          <w:rStyle w:val="StyleUnderline"/>
        </w:rPr>
        <w:t>how does one estimate the strength of a feeling?</w:t>
      </w:r>
      <w:r w:rsidRPr="0094715C">
        <w:rPr>
          <w:sz w:val="16"/>
        </w:rPr>
        <w:t xml:space="preserve"> The value of his feeling for his mother was determined precisely by the fact that he was standing by her. I may say that I love a certain friend enough to sacrifice such or such a sum of money for him, but I cannot prove that unless I have done it. I may say, “I love my mother enough to remain with her,” if actually I have remained with her. I can only estimate the strength of this affection if I have performed an action by which it is defined and ratified. But if I then appeal to this affection to justify my action, I find myself drawn into a vicious circle.  In other words, </w:t>
      </w:r>
      <w:r w:rsidRPr="0094715C">
        <w:rPr>
          <w:rStyle w:val="StyleUnderline"/>
        </w:rPr>
        <w:t>feeling is formed by the deeds that one does; therefore I cannot consult it as a guide to action</w:t>
      </w:r>
      <w:r w:rsidRPr="0094715C">
        <w:rPr>
          <w:sz w:val="16"/>
        </w:rPr>
        <w:t xml:space="preserve">. And that is to say that I can neither seek within myself for an authentic impulse to action, nor can I expect, </w:t>
      </w:r>
      <w:r w:rsidRPr="0094715C">
        <w:rPr>
          <w:rStyle w:val="StyleUnderline"/>
        </w:rPr>
        <w:t>from</w:t>
      </w:r>
      <w:r w:rsidRPr="0094715C">
        <w:rPr>
          <w:sz w:val="16"/>
        </w:rPr>
        <w:t xml:space="preserve"> some ethic, formulae that will enable me to act. You may say that the youth did, at least, go to a professor to ask for advice. But if you seek counsel – from a priest, for example you have selected that priest; and at bottom you already knew, more or less, what he would advise. </w:t>
      </w:r>
    </w:p>
    <w:p w14:paraId="7F7ECB84" w14:textId="77777777" w:rsidR="00925D37" w:rsidRPr="0014547F" w:rsidRDefault="00925D37" w:rsidP="00925D37"/>
    <w:p w14:paraId="3E5275FF" w14:textId="77777777" w:rsidR="00925D37" w:rsidRPr="0014547F" w:rsidRDefault="00925D37" w:rsidP="00925D37">
      <w:pPr>
        <w:pStyle w:val="Heading4"/>
      </w:pPr>
      <w:r w:rsidRPr="0014547F">
        <w:t>Freedom for subject formation necessitates letting others engage in self-creation simultaneously</w:t>
      </w:r>
      <w:r>
        <w:t xml:space="preserve">. </w:t>
      </w:r>
    </w:p>
    <w:p w14:paraId="7C8598F7" w14:textId="77777777" w:rsidR="00925D37" w:rsidRPr="003243B6" w:rsidRDefault="00925D37" w:rsidP="00925D37">
      <w:pPr>
        <w:spacing w:after="0" w:line="240" w:lineRule="auto"/>
        <w:rPr>
          <w:rFonts w:asciiTheme="minorHAnsi" w:eastAsia="Times New Roman" w:hAnsiTheme="minorHAnsi" w:cstheme="minorHAnsi"/>
        </w:rPr>
      </w:pPr>
      <w:proofErr w:type="spellStart"/>
      <w:r w:rsidRPr="003243B6">
        <w:rPr>
          <w:rFonts w:asciiTheme="minorHAnsi" w:eastAsiaTheme="majorEastAsia" w:hAnsiTheme="minorHAnsi" w:cstheme="minorHAnsi"/>
          <w:b/>
          <w:bCs/>
          <w:sz w:val="26"/>
          <w:szCs w:val="26"/>
        </w:rPr>
        <w:t>Manzi</w:t>
      </w:r>
      <w:proofErr w:type="spellEnd"/>
      <w:r w:rsidRPr="003243B6">
        <w:rPr>
          <w:rFonts w:asciiTheme="minorHAnsi" w:eastAsiaTheme="majorEastAsia" w:hAnsiTheme="minorHAnsi" w:cstheme="minorHAnsi"/>
          <w:b/>
          <w:bCs/>
          <w:sz w:val="26"/>
          <w:szCs w:val="26"/>
        </w:rPr>
        <w:t> 13</w:t>
      </w:r>
      <w:r w:rsidRPr="003243B6">
        <w:rPr>
          <w:rFonts w:asciiTheme="minorHAnsi" w:eastAsia="Times New Roman" w:hAnsiTheme="minorHAnsi" w:cstheme="minorHAnsi"/>
          <w:color w:val="000000"/>
        </w:rPr>
        <w:t xml:space="preserve"> (Yvonne </w:t>
      </w:r>
      <w:proofErr w:type="spellStart"/>
      <w:r w:rsidRPr="003243B6">
        <w:rPr>
          <w:rFonts w:asciiTheme="minorHAnsi" w:eastAsia="Times New Roman" w:hAnsiTheme="minorHAnsi" w:cstheme="minorHAnsi"/>
          <w:color w:val="000000"/>
        </w:rPr>
        <w:t>Manzi</w:t>
      </w:r>
      <w:proofErr w:type="spellEnd"/>
      <w:r w:rsidRPr="003243B6">
        <w:rPr>
          <w:rFonts w:asciiTheme="minorHAnsi" w:eastAsia="Times New Roman" w:hAnsiTheme="minorHAnsi" w:cstheme="minorHAnsi"/>
          <w:color w:val="000000"/>
        </w:rPr>
        <w:t xml:space="preserve">, 1-23-2013, accessed on 11-6-2020, E-International Relations, "Jean-Paul Sartre: Existential “Freedom” and the Political", </w:t>
      </w:r>
      <w:hyperlink r:id="rId8"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2C4A3A10" w14:textId="77777777" w:rsidR="00925D37" w:rsidRPr="000C4DCA" w:rsidRDefault="00925D37" w:rsidP="00925D37">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r w:rsidRPr="00C910BF">
        <w:rPr>
          <w:rStyle w:val="StyleUnderline"/>
          <w:highlight w:val="cyan"/>
        </w:rPr>
        <w:t>freedom</w:t>
      </w:r>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in spite of a lack of transcendental</w:t>
      </w:r>
      <w:r w:rsidRPr="000C4DCA">
        <w:rPr>
          <w:rStyle w:val="StyleUnderline"/>
        </w:rPr>
        <w:t xml:space="preserve">[26] </w:t>
      </w:r>
      <w:r w:rsidRPr="0044522D">
        <w:rPr>
          <w:rStyle w:val="StyleUnderline"/>
          <w:highlight w:val="cyan"/>
        </w:rPr>
        <w:t>values</w:t>
      </w:r>
      <w:r w:rsidRPr="000C4DCA">
        <w:rPr>
          <w:sz w:val="16"/>
        </w:rPr>
        <w:t xml:space="preserve">. In Being and Nothingness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(1943, 553). Because an individual is absolutely free, when he makes a choice he becomes that choice and that choice becomes him. The changes he makes in the world because of that choice also become him. In Sartre’s words, “</w:t>
      </w:r>
      <w:r w:rsidRPr="000C4DCA">
        <w:rPr>
          <w:rStyle w:val="StyleUnderline"/>
        </w:rPr>
        <w:t>what happens to me happens through me”[</w:t>
      </w:r>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36A234E1" w14:textId="77777777" w:rsidR="00925D37" w:rsidRDefault="00925D37" w:rsidP="00925D37"/>
    <w:p w14:paraId="07D37701" w14:textId="77777777" w:rsidR="00925D37" w:rsidRDefault="00925D37" w:rsidP="00925D37">
      <w:pPr>
        <w:pStyle w:val="Heading4"/>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w:t>
      </w:r>
    </w:p>
    <w:p w14:paraId="432DB2D6" w14:textId="012B99C1" w:rsidR="00A95652" w:rsidRDefault="00A95652" w:rsidP="00B55AD5"/>
    <w:p w14:paraId="00B63C29" w14:textId="4548C99B" w:rsidR="00265649" w:rsidRDefault="00265649" w:rsidP="00265649">
      <w:pPr>
        <w:pStyle w:val="Heading4"/>
      </w:pPr>
      <w:r>
        <w:t xml:space="preserve">Prefer Additionally: </w:t>
      </w:r>
    </w:p>
    <w:p w14:paraId="146B20B8" w14:textId="37580DF9" w:rsidR="00265649" w:rsidRDefault="00265649" w:rsidP="00265649"/>
    <w:p w14:paraId="39F9B298" w14:textId="77777777" w:rsidR="00265649" w:rsidRPr="00496406" w:rsidRDefault="00265649" w:rsidP="00265649">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3B455639" w14:textId="77777777" w:rsidR="00265649" w:rsidRDefault="00265649" w:rsidP="00265649">
      <w:pPr>
        <w:spacing w:after="0" w:line="240" w:lineRule="auto"/>
        <w:rPr>
          <w:rFonts w:asciiTheme="minorHAnsi" w:eastAsia="Times New Roman" w:hAnsiTheme="minorHAnsi" w:cstheme="minorHAnsi"/>
          <w:b/>
          <w:bCs/>
          <w:color w:val="000000"/>
          <w:sz w:val="26"/>
          <w:szCs w:val="26"/>
        </w:rPr>
      </w:pPr>
    </w:p>
    <w:p w14:paraId="6E099CD9" w14:textId="77777777" w:rsidR="00265649" w:rsidRPr="007E3368" w:rsidRDefault="00265649" w:rsidP="00265649"/>
    <w:p w14:paraId="01D3305D" w14:textId="77777777" w:rsidR="00265649" w:rsidRPr="007E3368" w:rsidRDefault="00265649" w:rsidP="00265649">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w:t>
      </w:r>
      <w:proofErr w:type="spellStart"/>
      <w:r w:rsidRPr="007E3368">
        <w:rPr>
          <w:rFonts w:cs="Calibri"/>
        </w:rPr>
        <w:t>Benhabib</w:t>
      </w:r>
      <w:proofErr w:type="spellEnd"/>
      <w:r w:rsidRPr="007E3368">
        <w:rPr>
          <w:rFonts w:cs="Calibri"/>
        </w:rPr>
        <w:t>.</w:t>
      </w:r>
    </w:p>
    <w:p w14:paraId="1DF31942" w14:textId="77777777" w:rsidR="00265649" w:rsidRPr="007E3368" w:rsidRDefault="00265649" w:rsidP="00265649">
      <w:r w:rsidRPr="007E3368">
        <w:t>[</w:t>
      </w:r>
      <w:proofErr w:type="spellStart"/>
      <w:r w:rsidRPr="007E3368">
        <w:t>Benhabib</w:t>
      </w:r>
      <w:proofErr w:type="spellEnd"/>
      <w:r w:rsidRPr="007E3368">
        <w:t xml:space="preserve">, </w:t>
      </w:r>
      <w:proofErr w:type="spellStart"/>
      <w:r w:rsidRPr="007E3368">
        <w:t>Seyla</w:t>
      </w:r>
      <w:proofErr w:type="spellEnd"/>
      <w:r w:rsidRPr="007E3368">
        <w:t>. "The Generalized and the Concrete Other: The Kohlberg-Gilligan Controversy and Feminist Theory." Praxis International. 1986. Pg. 38-60.]</w:t>
      </w:r>
      <w:r>
        <w:t xml:space="preserve"> SHS ZS.</w:t>
      </w:r>
    </w:p>
    <w:p w14:paraId="121CB8AC" w14:textId="77777777" w:rsidR="00265649" w:rsidRPr="005A414B" w:rsidRDefault="00265649" w:rsidP="00265649">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w:t>
      </w:r>
      <w:proofErr w:type="spellStart"/>
      <w:r w:rsidRPr="001F20D0">
        <w:rPr>
          <w:sz w:val="12"/>
        </w:rPr>
        <w:t>principles</w:t>
      </w:r>
      <w:proofErr w:type="spellEnd"/>
      <w:r w:rsidRPr="001F20D0">
        <w:rPr>
          <w:sz w:val="12"/>
        </w:rPr>
        <w:t xml:space="preserve">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proofErr w:type="spellStart"/>
      <w:r w:rsidRPr="005A414B">
        <w:rPr>
          <w:b/>
          <w:bCs/>
          <w:u w:val="single"/>
        </w:rPr>
        <w:t>everyday</w:t>
      </w:r>
      <w:proofErr w:type="spellEnd"/>
      <w:r w:rsidRPr="005A414B">
        <w:rPr>
          <w:b/>
          <w:bCs/>
          <w:u w:val="single"/>
        </w:rPr>
        <w:t xml:space="preserve">,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w:t>
      </w:r>
      <w:proofErr w:type="spellStart"/>
      <w:r w:rsidRPr="001F20D0">
        <w:rPr>
          <w:sz w:val="12"/>
        </w:rPr>
        <w:t>inaginatively</w:t>
      </w:r>
      <w:proofErr w:type="spellEnd"/>
      <w:r w:rsidRPr="001F20D0">
        <w:rPr>
          <w:sz w:val="12"/>
        </w:rPr>
        <w:t xml:space="preserve">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72E551BC" w14:textId="77777777" w:rsidR="00265649" w:rsidRDefault="00265649" w:rsidP="00265649">
      <w:pPr>
        <w:spacing w:after="0" w:line="240" w:lineRule="auto"/>
        <w:rPr>
          <w:rFonts w:asciiTheme="minorHAnsi" w:eastAsia="Times New Roman" w:hAnsiTheme="minorHAnsi" w:cstheme="minorHAnsi"/>
          <w:b/>
          <w:bCs/>
          <w:color w:val="000000"/>
          <w:sz w:val="26"/>
          <w:szCs w:val="26"/>
        </w:rPr>
      </w:pPr>
    </w:p>
    <w:p w14:paraId="627D7C6D" w14:textId="77777777" w:rsidR="00265649" w:rsidRPr="00496406" w:rsidRDefault="00265649" w:rsidP="00265649">
      <w:pPr>
        <w:spacing w:after="0" w:line="240" w:lineRule="auto"/>
        <w:rPr>
          <w:rFonts w:asciiTheme="minorHAnsi" w:eastAsia="Times New Roman" w:hAnsiTheme="minorHAnsi" w:cstheme="minorHAnsi"/>
          <w:b/>
          <w:bCs/>
          <w:color w:val="000000"/>
          <w:sz w:val="26"/>
          <w:szCs w:val="26"/>
        </w:rPr>
      </w:pPr>
    </w:p>
    <w:p w14:paraId="031B476E" w14:textId="77777777" w:rsidR="00265649" w:rsidRPr="00496406" w:rsidRDefault="00265649" w:rsidP="00265649">
      <w:pPr>
        <w:pStyle w:val="Heading4"/>
        <w:rPr>
          <w:rFonts w:asciiTheme="minorHAnsi" w:eastAsia="Times New Roman" w:hAnsiTheme="minorHAnsi" w:cstheme="minorHAnsi"/>
        </w:rPr>
      </w:pPr>
      <w:r w:rsidRPr="00496406">
        <w:rPr>
          <w:rFonts w:asciiTheme="minorHAnsi" w:eastAsia="Times New Roman" w:hAnsiTheme="minorHAnsi" w:cstheme="minorHAnsi"/>
        </w:rPr>
        <w:t>[</w:t>
      </w:r>
      <w:r>
        <w:rPr>
          <w:rFonts w:asciiTheme="minorHAnsi" w:eastAsia="Times New Roman" w:hAnsiTheme="minorHAnsi" w:cstheme="minorHAnsi"/>
        </w:rPr>
        <w:t>3</w:t>
      </w:r>
      <w:r w:rsidRPr="00496406">
        <w:rPr>
          <w:rFonts w:asciiTheme="minorHAnsi" w:eastAsia="Times New Roman" w:hAnsiTheme="minorHAnsi" w:cstheme="minorHAnsi"/>
        </w:rPr>
        <w:t>] Inescapability – attempting to not engage in self-creation is an action of self-creation, as all actions continuously construct one’s identity. Moral theories require bindingness – otherwise they could be opted out of and would fail to generate obligations.</w:t>
      </w:r>
    </w:p>
    <w:p w14:paraId="488FF4AB" w14:textId="77777777" w:rsidR="00265649" w:rsidRDefault="00265649" w:rsidP="00265649"/>
    <w:p w14:paraId="55AA1652" w14:textId="77777777" w:rsidR="00265649" w:rsidRPr="006F2995" w:rsidRDefault="00265649" w:rsidP="00265649">
      <w:pPr>
        <w:pStyle w:val="Heading4"/>
        <w:rPr>
          <w:sz w:val="12"/>
        </w:rPr>
      </w:pPr>
      <w:r>
        <w:rPr>
          <w:rFonts w:cs="Calibri"/>
        </w:rPr>
        <w:t xml:space="preserve">[4] </w:t>
      </w:r>
      <w:r w:rsidRPr="007E3368">
        <w:rPr>
          <w:rFonts w:cs="Calibri"/>
        </w:rPr>
        <w:t xml:space="preserve">Compatibility – All theories are compatible with and concede the validity of existentialism insofar as the choice to follow a theory is a commitment to radical freedom. </w:t>
      </w:r>
    </w:p>
    <w:p w14:paraId="79271C3B" w14:textId="77777777" w:rsidR="00265649" w:rsidRPr="00395B6E" w:rsidRDefault="00265649" w:rsidP="00265649">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(Jean-Paul Sartre, Jean-Paul Charles </w:t>
      </w:r>
      <w:proofErr w:type="spellStart"/>
      <w:r w:rsidRPr="00395B6E">
        <w:rPr>
          <w:rFonts w:asciiTheme="minorHAnsi" w:eastAsia="Times New Roman" w:hAnsiTheme="minorHAnsi" w:cstheme="minorHAnsi"/>
          <w:color w:val="000000"/>
        </w:rPr>
        <w:t>Aymard</w:t>
      </w:r>
      <w:proofErr w:type="spellEnd"/>
      <w:r w:rsidRPr="00395B6E">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6C72F878" w14:textId="77777777" w:rsidR="00265649" w:rsidRPr="00395B6E" w:rsidRDefault="00265649" w:rsidP="00265649">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probable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w:t>
      </w:r>
      <w:proofErr w:type="spellStart"/>
      <w:r w:rsidRPr="00395B6E">
        <w:rPr>
          <w:rStyle w:val="StyleUnderline"/>
          <w:rFonts w:asciiTheme="minorHAnsi" w:hAnsiTheme="minorHAnsi" w:cstheme="minorHAnsi"/>
          <w:highlight w:val="green"/>
        </w:rPr>
        <w:t>mself</w:t>
      </w:r>
      <w:proofErr w:type="spellEnd"/>
      <w:r w:rsidRPr="00395B6E">
        <w:rPr>
          <w:rStyle w:val="StyleUnderline"/>
          <w:rFonts w:asciiTheme="minorHAnsi" w:hAnsiTheme="minorHAnsi" w:cstheme="minorHAnsi"/>
          <w:highlight w:val="green"/>
        </w:rPr>
        <w:t xml:space="preserve">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11B3094F" w14:textId="77777777" w:rsidR="00265649" w:rsidRDefault="00265649" w:rsidP="00265649">
      <w:pPr>
        <w:rPr>
          <w:rFonts w:asciiTheme="minorHAnsi" w:hAnsiTheme="minorHAnsi" w:cstheme="minorHAnsi"/>
        </w:rPr>
      </w:pPr>
    </w:p>
    <w:p w14:paraId="1C78DCF7" w14:textId="77777777" w:rsidR="00265649" w:rsidRDefault="00265649" w:rsidP="00265649">
      <w:pPr>
        <w:pStyle w:val="Heading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5</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481CD8CE" w14:textId="4908CBAB" w:rsidR="00265649" w:rsidRDefault="00265649" w:rsidP="00265649"/>
    <w:p w14:paraId="7D884B82" w14:textId="77777777" w:rsidR="00DD1697" w:rsidRDefault="00DD1697" w:rsidP="00DD1697">
      <w:pPr>
        <w:pStyle w:val="Heading2"/>
      </w:pPr>
      <w:r>
        <w:t>Offense</w:t>
      </w:r>
    </w:p>
    <w:p w14:paraId="70C5A632" w14:textId="77777777" w:rsidR="00DD1697" w:rsidRDefault="00DD1697" w:rsidP="00DD1697">
      <w:pPr>
        <w:pStyle w:val="Heading4"/>
      </w:pPr>
      <w:r>
        <w:t xml:space="preserve">I defend the resolution as a general principle to promote existential freedom. PICs don’t negate because general principles tolerate exceptions. </w:t>
      </w:r>
    </w:p>
    <w:p w14:paraId="6985C2A0" w14:textId="77777777" w:rsidR="00DD1697" w:rsidRPr="000E40A5" w:rsidRDefault="00DD1697" w:rsidP="00DD1697"/>
    <w:p w14:paraId="4B8854B5" w14:textId="77777777" w:rsidR="00DD1697" w:rsidRDefault="00DD1697" w:rsidP="00DD1697">
      <w:pPr>
        <w:pStyle w:val="Heading4"/>
      </w:pPr>
      <w:r>
        <w:t xml:space="preserve">First, core existential values emphasize radical freedom which materializes in the form of commitment to a cause. </w:t>
      </w:r>
      <w:proofErr w:type="spellStart"/>
      <w:r>
        <w:t>Nurbudhiati</w:t>
      </w:r>
      <w:proofErr w:type="spellEnd"/>
      <w:r>
        <w:t xml:space="preserve"> 05</w:t>
      </w:r>
    </w:p>
    <w:p w14:paraId="482682C3" w14:textId="77777777" w:rsidR="00DD1697" w:rsidRPr="00ED3030" w:rsidRDefault="00DD1697" w:rsidP="00DD1697">
      <w:r>
        <w:t>[</w:t>
      </w:r>
      <w:proofErr w:type="spellStart"/>
      <w:r>
        <w:t>Yoan</w:t>
      </w:r>
      <w:proofErr w:type="spellEnd"/>
      <w:r>
        <w:t xml:space="preserve"> </w:t>
      </w:r>
      <w:proofErr w:type="spellStart"/>
      <w:r>
        <w:t>Nurbudhiati</w:t>
      </w:r>
      <w:proofErr w:type="spellEnd"/>
      <w:r>
        <w:t xml:space="preserve">, 2015, </w:t>
      </w:r>
      <w:hyperlink r:id="rId10" w:history="1">
        <w:r w:rsidRPr="00496019">
          <w:rPr>
            <w:rStyle w:val="Hyperlink"/>
          </w:rPr>
          <w:t>http://jurnalvivid.fib.unand.ac.id/index.php/vivid/article/view/38</w:t>
        </w:r>
      </w:hyperlink>
      <w:r>
        <w:t xml:space="preserve">] </w:t>
      </w:r>
    </w:p>
    <w:p w14:paraId="087358F9" w14:textId="77777777" w:rsidR="00DD1697" w:rsidRPr="00ED3030" w:rsidRDefault="00DD1697" w:rsidP="00DD1697">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4C28EBAC" w14:textId="77777777" w:rsidR="00DD1697" w:rsidRDefault="00DD1697" w:rsidP="00DD1697">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58E60D8F" w14:textId="77777777" w:rsidR="00DD1697" w:rsidRDefault="00DD1697" w:rsidP="00DD1697">
      <w:pPr>
        <w:pStyle w:val="Heading4"/>
      </w:pPr>
      <w:r>
        <w:t xml:space="preserve">B] Government endorsement of the strike is thus good, because it encourages conditions for radical freedom. </w:t>
      </w:r>
    </w:p>
    <w:p w14:paraId="0CA30C41" w14:textId="77777777" w:rsidR="00DD1697" w:rsidRPr="008D3DD4" w:rsidRDefault="00DD1697" w:rsidP="00DD1697"/>
    <w:p w14:paraId="6619E344" w14:textId="77777777" w:rsidR="00DD1697" w:rsidRDefault="00DD1697" w:rsidP="00DD1697">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0A3096C0" w14:textId="77777777" w:rsidR="00DD1697" w:rsidRDefault="00DD1697" w:rsidP="00DD1697"/>
    <w:p w14:paraId="0513FE93" w14:textId="77777777" w:rsidR="00DD1697" w:rsidRDefault="00DD1697" w:rsidP="00DD1697">
      <w:pPr>
        <w:pStyle w:val="Heading4"/>
      </w:pPr>
      <w:r>
        <w:t xml:space="preserve">Third, strikes challenge the dynamic of the workplace when employers take control of the worker, limiting their ability to self-create. </w:t>
      </w:r>
      <w:proofErr w:type="spellStart"/>
      <w:r>
        <w:t>Gourevitch</w:t>
      </w:r>
      <w:proofErr w:type="spellEnd"/>
      <w:r>
        <w:t xml:space="preserve"> 16: </w:t>
      </w:r>
    </w:p>
    <w:p w14:paraId="6B19F111" w14:textId="77777777" w:rsidR="00DD1697" w:rsidRDefault="00DD1697" w:rsidP="00DD1697">
      <w:r>
        <w:rPr>
          <w:rFonts w:ascii="Arial" w:hAnsi="Arial" w:cs="Arial"/>
          <w:color w:val="222222"/>
          <w:sz w:val="20"/>
          <w:szCs w:val="20"/>
          <w:shd w:val="clear" w:color="auto" w:fill="FFFFFF"/>
        </w:rPr>
        <w:t>[</w:t>
      </w:r>
      <w:proofErr w:type="spellStart"/>
      <w:r>
        <w:rPr>
          <w:rFonts w:ascii="Arial" w:hAnsi="Arial" w:cs="Arial"/>
          <w:color w:val="222222"/>
          <w:sz w:val="20"/>
          <w:szCs w:val="20"/>
          <w:shd w:val="clear" w:color="auto" w:fill="FFFFFF"/>
        </w:rPr>
        <w:t>Gourevitch</w:t>
      </w:r>
      <w:proofErr w:type="spellEnd"/>
      <w:r>
        <w:rPr>
          <w:rFonts w:ascii="Arial" w:hAnsi="Arial" w:cs="Arial"/>
          <w:color w:val="222222"/>
          <w:sz w:val="20"/>
          <w:szCs w:val="20"/>
          <w:shd w:val="clear" w:color="auto" w:fill="FFFFFF"/>
        </w:rPr>
        <w:t>,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xml:space="preserve"> 14.2 (2016): 307. </w:t>
      </w:r>
      <w:proofErr w:type="spellStart"/>
      <w:r>
        <w:rPr>
          <w:rFonts w:ascii="Arial" w:hAnsi="Arial" w:cs="Arial"/>
          <w:color w:val="222222"/>
          <w:sz w:val="20"/>
          <w:szCs w:val="20"/>
          <w:shd w:val="clear" w:color="auto" w:fill="FFFFFF"/>
        </w:rPr>
        <w:t>Yoaks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shs</w:t>
      </w:r>
      <w:proofErr w:type="spellEnd"/>
      <w:r>
        <w:rPr>
          <w:rFonts w:ascii="Arial" w:hAnsi="Arial" w:cs="Arial"/>
          <w:color w:val="222222"/>
          <w:sz w:val="20"/>
          <w:szCs w:val="20"/>
          <w:shd w:val="clear" w:color="auto" w:fill="FFFFFF"/>
        </w:rPr>
        <w:t xml:space="preserve"> bs</w:t>
      </w:r>
    </w:p>
    <w:p w14:paraId="5D4204B2" w14:textId="77777777" w:rsidR="00DD1697" w:rsidRPr="0050577B" w:rsidRDefault="00DD1697" w:rsidP="00DD1697">
      <w:pPr>
        <w:rPr>
          <w:sz w:val="16"/>
        </w:rPr>
      </w:pPr>
      <w:r w:rsidRPr="0050577B">
        <w:rPr>
          <w:sz w:val="16"/>
        </w:rPr>
        <w:t xml:space="preserve">So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Therefore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48BB13AE" w14:textId="77777777" w:rsidR="00DD1697" w:rsidRDefault="00DD1697" w:rsidP="00DD1697"/>
    <w:p w14:paraId="4BEECD15" w14:textId="77777777" w:rsidR="00DD1697" w:rsidRDefault="00DD1697" w:rsidP="00DD1697">
      <w:pPr>
        <w:pStyle w:val="Heading2"/>
      </w:pPr>
      <w:r>
        <w:t>UV</w:t>
      </w:r>
    </w:p>
    <w:p w14:paraId="233E746D" w14:textId="77777777" w:rsidR="00DD1697" w:rsidRPr="0014547F" w:rsidRDefault="00DD1697" w:rsidP="00DD1697">
      <w:pPr>
        <w:pStyle w:val="Heading4"/>
      </w:pPr>
      <w:r w:rsidRPr="0014547F">
        <w:t xml:space="preserve">1] 1AR Theory – a] the </w:t>
      </w:r>
      <w:proofErr w:type="spellStart"/>
      <w:r w:rsidRPr="0014547F">
        <w:t>aff</w:t>
      </w:r>
      <w:proofErr w:type="spellEnd"/>
      <w:r w:rsidRPr="0014547F">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14547F">
        <w:t>aff</w:t>
      </w:r>
      <w:proofErr w:type="spellEnd"/>
      <w:r w:rsidRPr="0014547F">
        <w:t xml:space="preserve"> if it’s a win condition, c] no neg RVI because otherwise they could dump on the shell for 6 minutes and get away with anything by sheer brute force, d) </w:t>
      </w:r>
      <w:proofErr w:type="spellStart"/>
      <w:r w:rsidRPr="0014547F">
        <w:t>Aff</w:t>
      </w:r>
      <w:proofErr w:type="spellEnd"/>
      <w:r w:rsidRPr="0014547F">
        <w:t xml:space="preserve"> theory first – it’s a much larger strategic loss because 1min is ¼ of the 1AR vs 1/7 of the 1NC which means there’s more abuse if I’m devoting a larger fraction of time. </w:t>
      </w:r>
    </w:p>
    <w:p w14:paraId="2E052C40" w14:textId="77777777" w:rsidR="00DD1697" w:rsidRPr="0014547F" w:rsidRDefault="00DD1697" w:rsidP="00DD1697"/>
    <w:p w14:paraId="177F6500" w14:textId="77777777" w:rsidR="00DD1697" w:rsidRPr="0014547F" w:rsidRDefault="00DD1697" w:rsidP="00DD1697">
      <w:pPr>
        <w:pStyle w:val="Heading4"/>
      </w:pPr>
      <w:r w:rsidRPr="0014547F">
        <w:t>2] Fairness is a voter – it’s an intrinsic aspect of a competitive activity like debate. Education is a voter – it’s the only portable skill from debate.</w:t>
      </w:r>
    </w:p>
    <w:p w14:paraId="0D526AFF" w14:textId="77777777" w:rsidR="00DD1697" w:rsidRPr="0014547F" w:rsidRDefault="00DD1697" w:rsidP="00DD1697"/>
    <w:p w14:paraId="2DDF82BE" w14:textId="77777777" w:rsidR="00DD1697" w:rsidRPr="0014547F" w:rsidRDefault="00DD1697" w:rsidP="00DD1697">
      <w:pPr>
        <w:pStyle w:val="Heading4"/>
      </w:pPr>
      <w:r w:rsidRPr="0014547F">
        <w:t xml:space="preserve">3] Permissibility affirms: </w:t>
      </w:r>
    </w:p>
    <w:p w14:paraId="72A77F26" w14:textId="77777777" w:rsidR="00DD1697" w:rsidRPr="0014547F" w:rsidRDefault="00DD1697" w:rsidP="00DD1697">
      <w:pPr>
        <w:pStyle w:val="Heading4"/>
      </w:pPr>
      <w:r w:rsidRPr="0014547F">
        <w:t>A] Dictionary.com defines “ought”: as a verb “used to express justice, moral rightness, or the like” and “wrong” as “not in accordance with what is morally right or good” – proving something isn’t wrong means it’s right.</w:t>
      </w:r>
    </w:p>
    <w:p w14:paraId="1EC5C3A0" w14:textId="77777777" w:rsidR="00DD1697" w:rsidRPr="0014547F" w:rsidRDefault="00DD1697" w:rsidP="00DD1697">
      <w:pPr>
        <w:pStyle w:val="Heading4"/>
      </w:pPr>
      <w:r w:rsidRPr="0014547F">
        <w:t xml:space="preserve">B] We don’t have to justify doing morally neutral things like drinking water </w:t>
      </w:r>
    </w:p>
    <w:p w14:paraId="23EE9D7B" w14:textId="77777777" w:rsidR="00DD1697" w:rsidRPr="0014547F" w:rsidRDefault="00DD1697" w:rsidP="00DD1697">
      <w:pPr>
        <w:rPr>
          <w:b/>
          <w:sz w:val="26"/>
          <w:szCs w:val="26"/>
        </w:rPr>
      </w:pPr>
    </w:p>
    <w:p w14:paraId="141C2EAF" w14:textId="77777777" w:rsidR="00DD1697" w:rsidRPr="0014547F" w:rsidRDefault="00DD1697" w:rsidP="00DD1697">
      <w:pPr>
        <w:pStyle w:val="Heading4"/>
      </w:pPr>
      <w:r w:rsidRPr="0014547F">
        <w:t>4] Presumption affirms:</w:t>
      </w:r>
    </w:p>
    <w:p w14:paraId="1837AF7E" w14:textId="77777777" w:rsidR="00DD1697" w:rsidRPr="0014547F" w:rsidRDefault="00DD1697" w:rsidP="00DD1697">
      <w:pPr>
        <w:pStyle w:val="Heading4"/>
      </w:pPr>
      <w:r w:rsidRPr="0014547F">
        <w:t xml:space="preserve">A] We always default to assuming something true until proven false – if I told you my name is </w:t>
      </w:r>
      <w:r>
        <w:t>Bryan</w:t>
      </w:r>
      <w:r w:rsidRPr="0014547F">
        <w:t xml:space="preserve">, you would believe me. </w:t>
      </w:r>
    </w:p>
    <w:p w14:paraId="2B5425EE" w14:textId="77777777" w:rsidR="00DD1697" w:rsidRPr="0014547F" w:rsidRDefault="00DD1697" w:rsidP="00DD1697">
      <w:pPr>
        <w:pStyle w:val="Heading4"/>
      </w:pPr>
      <w:r w:rsidRPr="0014547F">
        <w:t>B] Affirming is harder. Prefer an empirical analysis – it accounts for all possible factors</w:t>
      </w:r>
    </w:p>
    <w:p w14:paraId="563FD4EE" w14:textId="77777777" w:rsidR="00DD1697" w:rsidRPr="0014547F" w:rsidRDefault="00DD1697" w:rsidP="00DD1697">
      <w:pPr>
        <w:rPr>
          <w:b/>
          <w:sz w:val="26"/>
          <w:szCs w:val="26"/>
        </w:rPr>
      </w:pPr>
      <w:r w:rsidRPr="0014547F">
        <w:rPr>
          <w:b/>
          <w:sz w:val="26"/>
          <w:szCs w:val="26"/>
        </w:rPr>
        <w:t xml:space="preserve">Shah 20 </w:t>
      </w:r>
      <w:proofErr w:type="spellStart"/>
      <w:r w:rsidRPr="0014547F">
        <w:t>Sachin</w:t>
      </w:r>
      <w:proofErr w:type="spellEnd"/>
      <w:r w:rsidRPr="0014547F">
        <w:t xml:space="preserve"> Shah [debater who analyzes topic stats] February 13, 2020, “A Statistical Analysis of Side-Bias on the 2020 January-February Lincoln Douglas Debate Topic by </w:t>
      </w:r>
      <w:proofErr w:type="spellStart"/>
      <w:r w:rsidRPr="0014547F">
        <w:t>Sachin</w:t>
      </w:r>
      <w:proofErr w:type="spellEnd"/>
      <w:r w:rsidRPr="0014547F">
        <w:t xml:space="preserve"> Shah” </w:t>
      </w:r>
      <w:hyperlink r:id="rId11">
        <w:r w:rsidRPr="0014547F">
          <w:rPr>
            <w:color w:val="000000"/>
          </w:rPr>
          <w:t>http://nsdupdate.com/2020/a-statistical-analysis-of-side-bias-on-the-2020-january-february-lincoln-douglas-debate-topic-by-sachin-shah/?fbclid=IwAR2P0AZqQtSiwMZlCpia-Fy1zFOdHn6JrGtcYgGulqeimd-V0a1xbaIMYYs</w:t>
        </w:r>
      </w:hyperlink>
    </w:p>
    <w:p w14:paraId="69D89483" w14:textId="77777777" w:rsidR="00DD1697" w:rsidRDefault="00DD1697" w:rsidP="00DD1697">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717A2F97" w14:textId="213E3931" w:rsidR="00DD1697" w:rsidRDefault="00DD1697" w:rsidP="00265649"/>
    <w:p w14:paraId="2C845F76" w14:textId="0B617D5D" w:rsidR="005C7AED" w:rsidRPr="0014547F" w:rsidRDefault="005C7AED" w:rsidP="005C7AED">
      <w:pPr>
        <w:pStyle w:val="Heading4"/>
        <w:rPr>
          <w:color w:val="000000"/>
        </w:rPr>
      </w:pPr>
      <w:r>
        <w:t>5</w:t>
      </w:r>
      <w:r w:rsidRPr="0014547F">
        <w:t xml:space="preserve">] The neg may only link offense under an </w:t>
      </w:r>
      <w:proofErr w:type="spellStart"/>
      <w:r w:rsidRPr="0014547F">
        <w:t>aff</w:t>
      </w:r>
      <w:proofErr w:type="spellEnd"/>
      <w:r w:rsidRPr="0014547F">
        <w:t xml:space="preserve"> framework: a) makes sure we have a reciprocal number of routes b) shifting in the </w:t>
      </w:r>
      <w:proofErr w:type="spellStart"/>
      <w:r w:rsidRPr="0014547F">
        <w:t>nc</w:t>
      </w:r>
      <w:proofErr w:type="spellEnd"/>
      <w:r w:rsidRPr="0014547F">
        <w:t xml:space="preserve"> nullifies 6 mins of the </w:t>
      </w:r>
      <w:proofErr w:type="spellStart"/>
      <w:r w:rsidRPr="0014547F">
        <w:t>aff</w:t>
      </w:r>
      <w:proofErr w:type="spellEnd"/>
      <w:r w:rsidRPr="0014547F">
        <w:t xml:space="preserve"> and the 1ar is too short to restart c) They have 13 mins of rebuttal time while I have 7, the </w:t>
      </w:r>
      <w:proofErr w:type="spellStart"/>
      <w:r w:rsidRPr="0014547F">
        <w:t>aff</w:t>
      </w:r>
      <w:proofErr w:type="spellEnd"/>
      <w:r w:rsidRPr="0014547F">
        <w:t xml:space="preserve"> framework compensates d) </w:t>
      </w:r>
      <w:r w:rsidRPr="0014547F">
        <w:rPr>
          <w:color w:val="000000"/>
        </w:rPr>
        <w:t xml:space="preserve">Debating under same FW allows to foster nuanced clash rather than just debating a priori framework disagreements. e) If your FW is so important you can read it on the </w:t>
      </w:r>
      <w:proofErr w:type="spellStart"/>
      <w:r w:rsidRPr="0014547F">
        <w:rPr>
          <w:color w:val="000000"/>
        </w:rPr>
        <w:t>aff</w:t>
      </w:r>
      <w:proofErr w:type="spellEnd"/>
      <w:r w:rsidRPr="0014547F">
        <w:rPr>
          <w:color w:val="000000"/>
        </w:rPr>
        <w:t>, if you can’t affirm under your FW, it’s unpreferable since there’s no equal ground</w:t>
      </w:r>
    </w:p>
    <w:p w14:paraId="6B24C5F8" w14:textId="77777777" w:rsidR="005C7AED" w:rsidRPr="00265649" w:rsidRDefault="005C7AED" w:rsidP="00265649"/>
    <w:p w14:paraId="1B2824E4" w14:textId="77777777" w:rsidR="00265649" w:rsidRPr="00B55AD5" w:rsidRDefault="00265649" w:rsidP="00B55AD5"/>
    <w:sectPr w:rsidR="0026564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81259528"/>
    <w:docVar w:name="VerbatimVersion" w:val="5.1"/>
  </w:docVars>
  <w:rsids>
    <w:rsidRoot w:val="001C5E7A"/>
    <w:rsid w:val="000139A3"/>
    <w:rsid w:val="00100833"/>
    <w:rsid w:val="00104529"/>
    <w:rsid w:val="00105942"/>
    <w:rsid w:val="00107396"/>
    <w:rsid w:val="00144A4C"/>
    <w:rsid w:val="00176AB0"/>
    <w:rsid w:val="00177B7D"/>
    <w:rsid w:val="0018322D"/>
    <w:rsid w:val="001B5776"/>
    <w:rsid w:val="001C5E7A"/>
    <w:rsid w:val="001E527A"/>
    <w:rsid w:val="001F78CE"/>
    <w:rsid w:val="00251FC7"/>
    <w:rsid w:val="0026564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7AED"/>
    <w:rsid w:val="005D2912"/>
    <w:rsid w:val="006065BD"/>
    <w:rsid w:val="00645FA9"/>
    <w:rsid w:val="00647866"/>
    <w:rsid w:val="00665003"/>
    <w:rsid w:val="006A2AD0"/>
    <w:rsid w:val="006A44CE"/>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25D3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697"/>
    <w:rsid w:val="00DE3D4B"/>
    <w:rsid w:val="00E15E75"/>
    <w:rsid w:val="00E5262C"/>
    <w:rsid w:val="00EC7DC4"/>
    <w:rsid w:val="00ED30CF"/>
    <w:rsid w:val="00F176EF"/>
    <w:rsid w:val="00F45E10"/>
    <w:rsid w:val="00F60A5A"/>
    <w:rsid w:val="00F6364A"/>
    <w:rsid w:val="00F9113A"/>
    <w:rsid w:val="00FE2546"/>
    <w:rsid w:val="00FE6C9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35345"/>
  <w15:chartTrackingRefBased/>
  <w15:docId w15:val="{B9863452-9C38-4CA8-A163-462614857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5D37"/>
    <w:rPr>
      <w:rFonts w:ascii="Calibri" w:hAnsi="Calibri" w:cs="Calibri"/>
    </w:rPr>
  </w:style>
  <w:style w:type="paragraph" w:styleId="Heading1">
    <w:name w:val="heading 1"/>
    <w:aliases w:val="Pocket"/>
    <w:basedOn w:val="Normal"/>
    <w:next w:val="Normal"/>
    <w:link w:val="Heading1Char"/>
    <w:qFormat/>
    <w:rsid w:val="001C5E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5E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5E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1C5E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5E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E7A"/>
  </w:style>
  <w:style w:type="character" w:customStyle="1" w:styleId="Heading1Char">
    <w:name w:val="Heading 1 Char"/>
    <w:aliases w:val="Pocket Char"/>
    <w:basedOn w:val="DefaultParagraphFont"/>
    <w:link w:val="Heading1"/>
    <w:rsid w:val="001C5E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5E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5E7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C5E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1C5E7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C5E7A"/>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1C5E7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1C5E7A"/>
    <w:rPr>
      <w:color w:val="auto"/>
      <w:u w:val="none"/>
    </w:rPr>
  </w:style>
  <w:style w:type="character" w:styleId="FollowedHyperlink">
    <w:name w:val="FollowedHyperlink"/>
    <w:basedOn w:val="DefaultParagraphFont"/>
    <w:uiPriority w:val="99"/>
    <w:semiHidden/>
    <w:unhideWhenUsed/>
    <w:rsid w:val="001C5E7A"/>
    <w:rPr>
      <w:color w:val="auto"/>
      <w:u w:val="none"/>
    </w:rPr>
  </w:style>
  <w:style w:type="paragraph" w:customStyle="1" w:styleId="Card">
    <w:name w:val="Card"/>
    <w:basedOn w:val="Heading1"/>
    <w:link w:val="Hyperlink"/>
    <w:autoRedefine/>
    <w:uiPriority w:val="99"/>
    <w:qFormat/>
    <w:rsid w:val="00925D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65649"/>
    <w:pPr>
      <w:pBdr>
        <w:top w:val="single" w:sz="8" w:space="0" w:color="auto"/>
        <w:left w:val="single" w:sz="8" w:space="0" w:color="auto"/>
        <w:bottom w:val="single" w:sz="8" w:space="0" w:color="auto"/>
        <w:right w:val="single" w:sz="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3/01/23/jean-paul-sartre-existential-freedom-and-the-politic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omepages.wmich.edu/~baldner/existentialism.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pages.wmich.edu/~baldner/existentialism.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jurnalvivid.fib.unand.ac.id/index.php/vivid/article/view/38" TargetMode="External"/><Relationship Id="rId4" Type="http://schemas.openxmlformats.org/officeDocument/2006/relationships/settings" Target="settings.xml"/><Relationship Id="rId9" Type="http://schemas.openxmlformats.org/officeDocument/2006/relationships/hyperlink" Target="http://homepages.wmich.edu/~baldner/existential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4027</Words>
  <Characters>22954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9</cp:revision>
  <dcterms:created xsi:type="dcterms:W3CDTF">2021-10-29T20:05:00Z</dcterms:created>
  <dcterms:modified xsi:type="dcterms:W3CDTF">2021-10-29T20:15:00Z</dcterms:modified>
</cp:coreProperties>
</file>