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632E3" w14:textId="2DA93C32" w:rsidR="0069143D" w:rsidRPr="00ED780A" w:rsidRDefault="0069143D" w:rsidP="0069143D">
      <w:pPr>
        <w:pStyle w:val="3"/>
      </w:pPr>
      <w:r w:rsidRPr="00ED780A">
        <w:rPr>
          <w:rFonts w:hint="eastAsia"/>
        </w:rPr>
        <w:t>C</w:t>
      </w:r>
      <w:r w:rsidRPr="00ED780A">
        <w:t>ontention-Mining</w:t>
      </w:r>
    </w:p>
    <w:p w14:paraId="322B6084" w14:textId="4FFDCD9F" w:rsidR="0069143D" w:rsidRPr="00ED780A" w:rsidRDefault="0069143D" w:rsidP="0069143D">
      <w:pPr>
        <w:pStyle w:val="4"/>
        <w:spacing w:before="200"/>
        <w:rPr>
          <w:sz w:val="24"/>
          <w:szCs w:val="24"/>
        </w:rPr>
      </w:pPr>
      <w:r w:rsidRPr="00ED780A">
        <w:rPr>
          <w:rFonts w:cs="Calibri"/>
          <w:color w:val="000000"/>
        </w:rPr>
        <w:t xml:space="preserve">Even with the costs of mining, the economic benefits outweigh-  Private companies are key to jumpstart asteroid mining that will in turn initiate a </w:t>
      </w:r>
      <w:r w:rsidRPr="00ED780A">
        <w:rPr>
          <w:rFonts w:cs="Calibri"/>
          <w:color w:val="000000"/>
          <w:u w:val="single"/>
        </w:rPr>
        <w:t>space economy</w:t>
      </w:r>
      <w:r w:rsidRPr="00ED780A">
        <w:rPr>
          <w:rFonts w:cs="Calibri"/>
          <w:color w:val="000000"/>
        </w:rPr>
        <w:t xml:space="preserve"> that </w:t>
      </w:r>
      <w:r w:rsidRPr="00ED780A">
        <w:rPr>
          <w:rFonts w:cs="Calibri"/>
          <w:color w:val="000000"/>
          <w:u w:val="single"/>
        </w:rPr>
        <w:t>spills over</w:t>
      </w:r>
      <w:r w:rsidRPr="00ED780A">
        <w:rPr>
          <w:rFonts w:cs="Calibri"/>
          <w:color w:val="000000"/>
        </w:rPr>
        <w:t xml:space="preserve"> to tech </w:t>
      </w:r>
      <w:r w:rsidRPr="00ED780A">
        <w:rPr>
          <w:rFonts w:cs="Calibri"/>
          <w:color w:val="000000"/>
          <w:u w:val="single"/>
        </w:rPr>
        <w:t>innovation</w:t>
      </w:r>
      <w:r w:rsidRPr="00ED780A">
        <w:rPr>
          <w:rFonts w:cs="Calibri"/>
          <w:color w:val="000000"/>
        </w:rPr>
        <w:t xml:space="preserve">, </w:t>
      </w:r>
      <w:r w:rsidRPr="00ED780A">
        <w:rPr>
          <w:rFonts w:cs="Calibri"/>
          <w:color w:val="000000"/>
          <w:u w:val="single"/>
        </w:rPr>
        <w:t>planetary defense</w:t>
      </w:r>
      <w:r w:rsidRPr="00ED780A">
        <w:rPr>
          <w:rFonts w:cs="Calibri"/>
          <w:color w:val="000000"/>
        </w:rPr>
        <w:t xml:space="preserve">, and </w:t>
      </w:r>
      <w:r w:rsidRPr="00ED780A">
        <w:rPr>
          <w:rFonts w:cs="Calibri"/>
          <w:color w:val="000000"/>
          <w:u w:val="single"/>
        </w:rPr>
        <w:t>climate change.</w:t>
      </w:r>
    </w:p>
    <w:p w14:paraId="45227DAC" w14:textId="77777777" w:rsidR="0069143D" w:rsidRPr="00ED780A" w:rsidRDefault="0069143D" w:rsidP="0069143D">
      <w:pPr>
        <w:pStyle w:val="a8"/>
        <w:spacing w:before="0" w:beforeAutospacing="0" w:after="0" w:afterAutospacing="0"/>
      </w:pPr>
      <w:r w:rsidRPr="00ED780A">
        <w:rPr>
          <w:rFonts w:ascii="Calibri" w:hAnsi="Calibri" w:cs="Calibri"/>
          <w:b/>
          <w:bCs/>
          <w:color w:val="000000"/>
          <w:sz w:val="20"/>
          <w:szCs w:val="20"/>
        </w:rPr>
        <w:t>Heise, 18</w:t>
      </w:r>
      <w:r w:rsidRPr="00ED780A">
        <w:rPr>
          <w:rFonts w:ascii="Calibri" w:hAnsi="Calibri" w:cs="Calibri"/>
          <w:color w:val="000000"/>
          <w:sz w:val="20"/>
          <w:szCs w:val="20"/>
        </w:rPr>
        <w:t xml:space="preserve"> -- Managing Notes Editor, Michigan Journal of International Law</w:t>
      </w:r>
    </w:p>
    <w:p w14:paraId="573C0188" w14:textId="77777777" w:rsidR="0069143D" w:rsidRPr="00ED780A" w:rsidRDefault="0069143D" w:rsidP="0069143D">
      <w:pPr>
        <w:pStyle w:val="a8"/>
        <w:spacing w:before="0" w:beforeAutospacing="0" w:after="0" w:afterAutospacing="0"/>
      </w:pPr>
      <w:r w:rsidRPr="00ED780A">
        <w:rPr>
          <w:rFonts w:ascii="Calibri" w:hAnsi="Calibri" w:cs="Calibri"/>
          <w:color w:val="000000"/>
          <w:sz w:val="20"/>
          <w:szCs w:val="20"/>
        </w:rPr>
        <w:t xml:space="preserve">[Jack, "Space, the Final Frontier of Enterprise: Incentivizing Asteroid Mining Under a Revised International Framework, 40 Mich. J. Int'l L. 189, 2018, </w:t>
      </w:r>
      <w:hyperlink r:id="rId9" w:history="1">
        <w:r w:rsidRPr="00ED780A">
          <w:rPr>
            <w:rStyle w:val="a5"/>
            <w:rFonts w:cs="Calibri"/>
            <w:color w:val="000000"/>
            <w:sz w:val="20"/>
            <w:szCs w:val="20"/>
          </w:rPr>
          <w:t>https://repository.law.umich.edu/mjil/vol40/iss1/5</w:t>
        </w:r>
      </w:hyperlink>
      <w:r w:rsidRPr="00ED780A">
        <w:rPr>
          <w:rFonts w:ascii="Calibri" w:hAnsi="Calibri" w:cs="Calibri"/>
          <w:color w:val="000000"/>
          <w:sz w:val="20"/>
          <w:szCs w:val="20"/>
        </w:rPr>
        <w:t>, accessed 6-24-21] </w:t>
      </w:r>
    </w:p>
    <w:p w14:paraId="34139446" w14:textId="77777777" w:rsidR="0069143D" w:rsidRPr="00ED780A" w:rsidRDefault="0069143D" w:rsidP="0069143D"/>
    <w:p w14:paraId="6E2C2169" w14:textId="77777777" w:rsidR="0069143D" w:rsidRPr="00ED780A" w:rsidRDefault="0069143D" w:rsidP="0069143D">
      <w:pPr>
        <w:pStyle w:val="a8"/>
        <w:spacing w:before="0" w:beforeAutospacing="0" w:after="0" w:afterAutospacing="0"/>
      </w:pPr>
      <w:r w:rsidRPr="00ED780A">
        <w:rPr>
          <w:rFonts w:ascii="Calibri" w:hAnsi="Calibri" w:cs="Calibri"/>
          <w:color w:val="000000"/>
          <w:sz w:val="20"/>
          <w:szCs w:val="20"/>
          <w:u w:val="single"/>
        </w:rPr>
        <w:t xml:space="preserve">A casual Internet search for asteroid mining is likely to turn up </w:t>
      </w:r>
      <w:r w:rsidRPr="00ED780A">
        <w:rPr>
          <w:rFonts w:ascii="Calibri" w:hAnsi="Calibri" w:cs="Calibri"/>
          <w:b/>
          <w:bCs/>
          <w:color w:val="000000"/>
          <w:sz w:val="22"/>
          <w:szCs w:val="22"/>
          <w:u w:val="single"/>
        </w:rPr>
        <w:t>sky-high dollar value estimates of asteroids</w:t>
      </w:r>
      <w:r w:rsidRPr="00ED780A">
        <w:rPr>
          <w:rFonts w:ascii="Calibri" w:hAnsi="Calibri" w:cs="Calibri"/>
          <w:color w:val="000000"/>
          <w:sz w:val="14"/>
          <w:szCs w:val="14"/>
        </w:rPr>
        <w:t xml:space="preserve">. From Neil deGrasse Tyson saying that asteroid mining will make the first trillionaire,12 to a </w:t>
      </w:r>
      <w:r w:rsidRPr="00ED780A">
        <w:rPr>
          <w:rFonts w:ascii="Calibri" w:hAnsi="Calibri" w:cs="Calibri"/>
          <w:color w:val="000000"/>
          <w:sz w:val="20"/>
          <w:szCs w:val="20"/>
          <w:u w:val="single"/>
        </w:rPr>
        <w:t>Goldman Sachs note</w:t>
      </w:r>
      <w:r w:rsidRPr="00ED780A">
        <w:rPr>
          <w:rFonts w:ascii="Calibri" w:hAnsi="Calibri" w:cs="Calibri"/>
          <w:color w:val="000000"/>
          <w:sz w:val="14"/>
          <w:szCs w:val="14"/>
        </w:rPr>
        <w:t xml:space="preserve"> stating that </w:t>
      </w:r>
      <w:r w:rsidRPr="00ED780A">
        <w:rPr>
          <w:rFonts w:ascii="Calibri" w:hAnsi="Calibri" w:cs="Calibri"/>
          <w:color w:val="000000"/>
          <w:sz w:val="20"/>
          <w:szCs w:val="20"/>
          <w:u w:val="single"/>
          <w:shd w:val="clear" w:color="auto" w:fill="FFFF00"/>
        </w:rPr>
        <w:t>a single asteroid could contain</w:t>
      </w:r>
      <w:r w:rsidRPr="00ED780A">
        <w:rPr>
          <w:rFonts w:ascii="Calibri" w:hAnsi="Calibri" w:cs="Calibri"/>
          <w:color w:val="000000"/>
          <w:sz w:val="20"/>
          <w:szCs w:val="20"/>
          <w:u w:val="single"/>
        </w:rPr>
        <w:t xml:space="preserve"> </w:t>
      </w:r>
      <w:r w:rsidRPr="00ED780A">
        <w:rPr>
          <w:rFonts w:ascii="Calibri" w:hAnsi="Calibri" w:cs="Calibri"/>
          <w:b/>
          <w:bCs/>
          <w:color w:val="000000"/>
          <w:sz w:val="22"/>
          <w:szCs w:val="22"/>
          <w:u w:val="single"/>
        </w:rPr>
        <w:t>$25–</w:t>
      </w:r>
      <w:r w:rsidRPr="00ED780A">
        <w:rPr>
          <w:rFonts w:ascii="Calibri" w:hAnsi="Calibri" w:cs="Calibri"/>
          <w:b/>
          <w:bCs/>
          <w:color w:val="000000"/>
          <w:sz w:val="22"/>
          <w:szCs w:val="22"/>
          <w:u w:val="single"/>
          <w:shd w:val="clear" w:color="auto" w:fill="FFFF00"/>
        </w:rPr>
        <w:t>$50 billion</w:t>
      </w:r>
      <w:r w:rsidRPr="00ED780A">
        <w:rPr>
          <w:rFonts w:ascii="Calibri" w:hAnsi="Calibri" w:cs="Calibri"/>
          <w:color w:val="000000"/>
          <w:sz w:val="20"/>
          <w:szCs w:val="20"/>
          <w:u w:val="single"/>
        </w:rPr>
        <w:t xml:space="preserve"> worth </w:t>
      </w:r>
      <w:r w:rsidRPr="00ED780A">
        <w:rPr>
          <w:rFonts w:ascii="Calibri" w:hAnsi="Calibri" w:cs="Calibri"/>
          <w:color w:val="000000"/>
          <w:sz w:val="20"/>
          <w:szCs w:val="20"/>
          <w:u w:val="single"/>
          <w:shd w:val="clear" w:color="auto" w:fill="FFFF00"/>
        </w:rPr>
        <w:t>of platinum relative to a $2</w:t>
      </w:r>
      <w:r w:rsidRPr="00ED780A">
        <w:rPr>
          <w:rFonts w:ascii="Calibri" w:hAnsi="Calibri" w:cs="Calibri"/>
          <w:color w:val="000000"/>
          <w:sz w:val="20"/>
          <w:szCs w:val="20"/>
          <w:u w:val="single"/>
        </w:rPr>
        <w:t xml:space="preserve">.6 </w:t>
      </w:r>
      <w:r w:rsidRPr="00ED780A">
        <w:rPr>
          <w:rFonts w:ascii="Calibri" w:hAnsi="Calibri" w:cs="Calibri"/>
          <w:color w:val="000000"/>
          <w:sz w:val="20"/>
          <w:szCs w:val="20"/>
          <w:u w:val="single"/>
          <w:shd w:val="clear" w:color="auto" w:fill="FFFF00"/>
        </w:rPr>
        <w:t>billion cost of a</w:t>
      </w:r>
      <w:r w:rsidRPr="00ED780A">
        <w:rPr>
          <w:rFonts w:ascii="Calibri" w:hAnsi="Calibri" w:cs="Calibri"/>
          <w:color w:val="000000"/>
          <w:sz w:val="20"/>
          <w:szCs w:val="20"/>
          <w:u w:val="single"/>
        </w:rPr>
        <w:t xml:space="preserve">n asteroid-grabbing </w:t>
      </w:r>
      <w:r w:rsidRPr="00ED780A">
        <w:rPr>
          <w:rFonts w:ascii="Calibri" w:hAnsi="Calibri" w:cs="Calibri"/>
          <w:color w:val="000000"/>
          <w:sz w:val="20"/>
          <w:szCs w:val="20"/>
          <w:u w:val="single"/>
          <w:shd w:val="clear" w:color="auto" w:fill="FFFF00"/>
        </w:rPr>
        <w:t>spacecraft</w:t>
      </w:r>
      <w:r w:rsidRPr="00ED780A">
        <w:rPr>
          <w:rFonts w:ascii="Calibri" w:hAnsi="Calibri" w:cs="Calibri"/>
          <w:color w:val="000000"/>
          <w:sz w:val="14"/>
          <w:szCs w:val="14"/>
        </w:rPr>
        <w:t xml:space="preserve">,13 to reports that </w:t>
      </w:r>
      <w:r w:rsidRPr="00ED780A">
        <w:rPr>
          <w:rFonts w:ascii="Calibri" w:hAnsi="Calibri" w:cs="Calibri"/>
          <w:color w:val="000000"/>
          <w:sz w:val="20"/>
          <w:szCs w:val="20"/>
          <w:u w:val="single"/>
        </w:rPr>
        <w:t xml:space="preserve">NASA is sending a probe to an asteroid worth </w:t>
      </w:r>
      <w:r w:rsidRPr="00ED780A">
        <w:rPr>
          <w:rFonts w:ascii="Calibri" w:hAnsi="Calibri" w:cs="Calibri"/>
          <w:b/>
          <w:bCs/>
          <w:color w:val="000000"/>
          <w:sz w:val="22"/>
          <w:szCs w:val="22"/>
          <w:u w:val="single"/>
        </w:rPr>
        <w:t>$10,000 quadrillion</w:t>
      </w:r>
      <w:r w:rsidRPr="00ED780A">
        <w:rPr>
          <w:rFonts w:ascii="Calibri" w:hAnsi="Calibri" w:cs="Calibri"/>
          <w:color w:val="000000"/>
          <w:sz w:val="14"/>
          <w:szCs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2E0AAD23"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 xml:space="preserve">Instead of attempting to mine metals, </w:t>
      </w:r>
      <w:r w:rsidRPr="00ED780A">
        <w:rPr>
          <w:rFonts w:ascii="Calibri" w:hAnsi="Calibri" w:cs="Calibri"/>
          <w:color w:val="000000"/>
          <w:sz w:val="20"/>
          <w:szCs w:val="20"/>
          <w:u w:val="single"/>
          <w:shd w:val="clear" w:color="auto" w:fill="FFFF00"/>
        </w:rPr>
        <w:t>the initial step</w:t>
      </w:r>
      <w:r w:rsidRPr="00ED780A">
        <w:rPr>
          <w:rFonts w:ascii="Calibri" w:hAnsi="Calibri" w:cs="Calibri"/>
          <w:color w:val="000000"/>
          <w:sz w:val="20"/>
          <w:szCs w:val="20"/>
          <w:u w:val="single"/>
        </w:rPr>
        <w:t xml:space="preserve"> in asteroid mining</w:t>
      </w:r>
      <w:r w:rsidRPr="00ED780A">
        <w:rPr>
          <w:rFonts w:ascii="Calibri" w:hAnsi="Calibri" w:cs="Calibri"/>
          <w:color w:val="000000"/>
          <w:sz w:val="14"/>
          <w:szCs w:val="14"/>
        </w:rPr>
        <w:t xml:space="preserve"> proposed by Planetary Resources, the most prominent asteroid mining company in existence today, </w:t>
      </w:r>
      <w:r w:rsidRPr="00ED780A">
        <w:rPr>
          <w:rFonts w:ascii="Calibri" w:hAnsi="Calibri" w:cs="Calibri"/>
          <w:color w:val="000000"/>
          <w:sz w:val="20"/>
          <w:szCs w:val="20"/>
          <w:u w:val="single"/>
          <w:shd w:val="clear" w:color="auto" w:fill="FFFF00"/>
        </w:rPr>
        <w:t xml:space="preserve">is to </w:t>
      </w:r>
      <w:r w:rsidRPr="00ED780A">
        <w:rPr>
          <w:rFonts w:ascii="Calibri" w:hAnsi="Calibri" w:cs="Calibri"/>
          <w:b/>
          <w:bCs/>
          <w:color w:val="000000"/>
          <w:sz w:val="22"/>
          <w:szCs w:val="22"/>
          <w:u w:val="single"/>
          <w:shd w:val="clear" w:color="auto" w:fill="FFFF00"/>
        </w:rPr>
        <w:t>mine</w:t>
      </w:r>
      <w:r w:rsidRPr="00ED780A">
        <w:rPr>
          <w:rFonts w:ascii="Calibri" w:hAnsi="Calibri" w:cs="Calibri"/>
          <w:b/>
          <w:bCs/>
          <w:color w:val="000000"/>
          <w:sz w:val="22"/>
          <w:szCs w:val="22"/>
          <w:u w:val="single"/>
        </w:rPr>
        <w:t xml:space="preserve"> asteroids </w:t>
      </w:r>
      <w:r w:rsidRPr="00ED780A">
        <w:rPr>
          <w:rFonts w:ascii="Calibri" w:hAnsi="Calibri" w:cs="Calibri"/>
          <w:b/>
          <w:bCs/>
          <w:color w:val="000000"/>
          <w:sz w:val="22"/>
          <w:szCs w:val="22"/>
          <w:u w:val="single"/>
          <w:shd w:val="clear" w:color="auto" w:fill="FFFF00"/>
        </w:rPr>
        <w:t>for water</w:t>
      </w:r>
      <w:r w:rsidRPr="00ED780A">
        <w:rPr>
          <w:rFonts w:ascii="Calibri" w:hAnsi="Calibri" w:cs="Calibri"/>
          <w:color w:val="000000"/>
          <w:sz w:val="14"/>
          <w:szCs w:val="14"/>
        </w:rPr>
        <w:t>.</w:t>
      </w:r>
      <w:r w:rsidRPr="00ED780A">
        <w:rPr>
          <w:rFonts w:ascii="Calibri" w:hAnsi="Calibri" w:cs="Calibri"/>
          <w:color w:val="000000"/>
          <w:sz w:val="20"/>
          <w:szCs w:val="20"/>
          <w:u w:val="single"/>
        </w:rPr>
        <w:t xml:space="preserve">16 By </w:t>
      </w:r>
      <w:r w:rsidRPr="00ED780A">
        <w:rPr>
          <w:rFonts w:ascii="Calibri" w:hAnsi="Calibri" w:cs="Calibri"/>
          <w:color w:val="000000"/>
          <w:sz w:val="20"/>
          <w:szCs w:val="20"/>
          <w:u w:val="single"/>
          <w:shd w:val="clear" w:color="auto" w:fill="FFFF00"/>
        </w:rPr>
        <w:t>making propellant available</w:t>
      </w:r>
      <w:r w:rsidRPr="00ED780A">
        <w:rPr>
          <w:rFonts w:ascii="Calibri" w:hAnsi="Calibri" w:cs="Calibri"/>
          <w:color w:val="000000"/>
          <w:sz w:val="20"/>
          <w:szCs w:val="20"/>
          <w:u w:val="single"/>
        </w:rPr>
        <w:t xml:space="preserve"> in space, asteroid mining “increases the payload capacity of rockets, enables the creation of a space highway with fuel depots located at various points of need throughout the Solar System, and </w:t>
      </w:r>
      <w:r w:rsidRPr="00ED780A">
        <w:rPr>
          <w:rFonts w:ascii="Calibri" w:hAnsi="Calibri" w:cs="Calibri"/>
          <w:color w:val="000000"/>
          <w:sz w:val="20"/>
          <w:szCs w:val="20"/>
          <w:u w:val="single"/>
          <w:shd w:val="clear" w:color="auto" w:fill="FFFF00"/>
        </w:rPr>
        <w:t xml:space="preserve">allows spacecraft to </w:t>
      </w:r>
      <w:r w:rsidRPr="00ED780A">
        <w:rPr>
          <w:rFonts w:ascii="Calibri" w:hAnsi="Calibri" w:cs="Calibri"/>
          <w:b/>
          <w:bCs/>
          <w:color w:val="000000"/>
          <w:sz w:val="22"/>
          <w:szCs w:val="22"/>
          <w:u w:val="single"/>
          <w:shd w:val="clear" w:color="auto" w:fill="FFFF00"/>
        </w:rPr>
        <w:t>travel</w:t>
      </w:r>
      <w:r w:rsidRPr="00ED780A">
        <w:rPr>
          <w:rFonts w:ascii="Calibri" w:hAnsi="Calibri" w:cs="Calibri"/>
          <w:b/>
          <w:bCs/>
          <w:color w:val="000000"/>
          <w:sz w:val="22"/>
          <w:szCs w:val="22"/>
          <w:u w:val="single"/>
        </w:rPr>
        <w:t xml:space="preserve"> much </w:t>
      </w:r>
      <w:r w:rsidRPr="00ED780A">
        <w:rPr>
          <w:rFonts w:ascii="Calibri" w:hAnsi="Calibri" w:cs="Calibri"/>
          <w:b/>
          <w:bCs/>
          <w:color w:val="000000"/>
          <w:sz w:val="22"/>
          <w:szCs w:val="22"/>
          <w:u w:val="single"/>
          <w:shd w:val="clear" w:color="auto" w:fill="FFFF00"/>
        </w:rPr>
        <w:t>farther</w:t>
      </w:r>
      <w:r w:rsidRPr="00ED780A">
        <w:rPr>
          <w:rFonts w:ascii="Calibri" w:hAnsi="Calibri" w:cs="Calibri"/>
          <w:color w:val="000000"/>
          <w:sz w:val="14"/>
          <w:szCs w:val="14"/>
        </w:rPr>
        <w:t xml:space="preserve">.”17 In other words, </w:t>
      </w:r>
      <w:r w:rsidRPr="00ED780A">
        <w:rPr>
          <w:rFonts w:ascii="Calibri" w:hAnsi="Calibri" w:cs="Calibri"/>
          <w:color w:val="000000"/>
          <w:sz w:val="20"/>
          <w:szCs w:val="20"/>
          <w:u w:val="single"/>
        </w:rPr>
        <w:t>the business of asteroid mining, at least in its infancy, is not about harvesting valuable metals and returning them to Earth</w:t>
      </w:r>
      <w:r w:rsidRPr="00ED780A">
        <w:rPr>
          <w:rFonts w:ascii="Calibri" w:hAnsi="Calibri" w:cs="Calibri"/>
          <w:color w:val="000000"/>
          <w:sz w:val="14"/>
          <w:szCs w:val="14"/>
        </w:rPr>
        <w:t xml:space="preserve">,18 </w:t>
      </w:r>
      <w:r w:rsidRPr="00ED780A">
        <w:rPr>
          <w:rFonts w:ascii="Calibri" w:hAnsi="Calibri" w:cs="Calibri"/>
          <w:color w:val="000000"/>
          <w:sz w:val="20"/>
          <w:szCs w:val="20"/>
          <w:u w:val="single"/>
        </w:rPr>
        <w:t xml:space="preserve">but rather about </w:t>
      </w:r>
      <w:r w:rsidRPr="00ED780A">
        <w:rPr>
          <w:rFonts w:ascii="Calibri" w:hAnsi="Calibri" w:cs="Calibri"/>
          <w:b/>
          <w:bCs/>
          <w:color w:val="000000"/>
          <w:sz w:val="22"/>
          <w:szCs w:val="22"/>
          <w:u w:val="single"/>
        </w:rPr>
        <w:t>providing raw materials</w:t>
      </w:r>
      <w:r w:rsidRPr="00ED780A">
        <w:rPr>
          <w:rFonts w:ascii="Calibri" w:hAnsi="Calibri" w:cs="Calibri"/>
          <w:color w:val="000000"/>
          <w:sz w:val="20"/>
          <w:szCs w:val="20"/>
          <w:u w:val="single"/>
        </w:rPr>
        <w:t xml:space="preserve"> to enable the </w:t>
      </w:r>
      <w:r w:rsidRPr="00ED780A">
        <w:rPr>
          <w:rFonts w:ascii="Calibri" w:hAnsi="Calibri" w:cs="Calibri"/>
          <w:b/>
          <w:bCs/>
          <w:color w:val="000000"/>
          <w:sz w:val="22"/>
          <w:szCs w:val="22"/>
          <w:u w:val="single"/>
        </w:rPr>
        <w:t>growth of the space economy</w:t>
      </w:r>
      <w:r w:rsidRPr="00ED780A">
        <w:rPr>
          <w:rFonts w:ascii="Calibri" w:hAnsi="Calibri" w:cs="Calibri"/>
          <w:color w:val="000000"/>
          <w:sz w:val="20"/>
          <w:szCs w:val="20"/>
          <w:u w:val="single"/>
        </w:rPr>
        <w:t>.</w:t>
      </w:r>
    </w:p>
    <w:p w14:paraId="6AA0D215"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ED780A">
        <w:rPr>
          <w:rFonts w:ascii="Calibri" w:hAnsi="Calibri" w:cs="Calibri"/>
          <w:color w:val="000000"/>
          <w:sz w:val="20"/>
          <w:szCs w:val="20"/>
          <w:u w:val="single"/>
        </w:rPr>
        <w:t xml:space="preserve">If asteroid mining companies were able to provide some of the </w:t>
      </w:r>
      <w:r w:rsidRPr="00ED780A">
        <w:rPr>
          <w:rFonts w:ascii="Calibri" w:hAnsi="Calibri" w:cs="Calibri"/>
          <w:b/>
          <w:bCs/>
          <w:color w:val="000000"/>
          <w:sz w:val="22"/>
          <w:szCs w:val="22"/>
          <w:u w:val="single"/>
        </w:rPr>
        <w:t>propellant in space</w:t>
      </w:r>
      <w:r w:rsidRPr="00ED780A">
        <w:rPr>
          <w:rFonts w:ascii="Calibri" w:hAnsi="Calibri" w:cs="Calibri"/>
          <w:color w:val="000000"/>
          <w:sz w:val="20"/>
          <w:szCs w:val="20"/>
          <w:u w:val="single"/>
        </w:rPr>
        <w:t xml:space="preserve">, that would </w:t>
      </w:r>
      <w:r w:rsidRPr="00ED780A">
        <w:rPr>
          <w:rFonts w:ascii="Calibri" w:hAnsi="Calibri" w:cs="Calibri"/>
          <w:b/>
          <w:bCs/>
          <w:color w:val="000000"/>
          <w:sz w:val="22"/>
          <w:szCs w:val="22"/>
          <w:u w:val="single"/>
        </w:rPr>
        <w:t xml:space="preserve">not only </w:t>
      </w:r>
      <w:r w:rsidRPr="00ED780A">
        <w:rPr>
          <w:rFonts w:ascii="Calibri" w:hAnsi="Calibri" w:cs="Calibri"/>
          <w:b/>
          <w:bCs/>
          <w:color w:val="000000"/>
          <w:sz w:val="22"/>
          <w:szCs w:val="22"/>
          <w:u w:val="single"/>
          <w:shd w:val="clear" w:color="auto" w:fill="FFFF00"/>
        </w:rPr>
        <w:t>reduce fuel costs</w:t>
      </w:r>
      <w:r w:rsidRPr="00ED780A">
        <w:rPr>
          <w:rFonts w:ascii="Calibri" w:hAnsi="Calibri" w:cs="Calibri"/>
          <w:color w:val="000000"/>
          <w:sz w:val="20"/>
          <w:szCs w:val="20"/>
          <w:u w:val="single"/>
        </w:rPr>
        <w:t xml:space="preserve">, but would </w:t>
      </w:r>
      <w:r w:rsidRPr="00ED780A">
        <w:rPr>
          <w:rFonts w:ascii="Calibri" w:hAnsi="Calibri" w:cs="Calibri"/>
          <w:b/>
          <w:bCs/>
          <w:color w:val="000000"/>
          <w:sz w:val="22"/>
          <w:szCs w:val="22"/>
          <w:u w:val="single"/>
          <w:shd w:val="clear" w:color="auto" w:fill="FFFF00"/>
        </w:rPr>
        <w:t>reduce</w:t>
      </w:r>
      <w:r w:rsidRPr="00ED780A">
        <w:rPr>
          <w:rFonts w:ascii="Calibri" w:hAnsi="Calibri" w:cs="Calibri"/>
          <w:b/>
          <w:bCs/>
          <w:color w:val="000000"/>
          <w:sz w:val="22"/>
          <w:szCs w:val="22"/>
          <w:u w:val="single"/>
        </w:rPr>
        <w:t xml:space="preserve"> the overall </w:t>
      </w:r>
      <w:r w:rsidRPr="00ED780A">
        <w:rPr>
          <w:rFonts w:ascii="Calibri" w:hAnsi="Calibri" w:cs="Calibri"/>
          <w:b/>
          <w:bCs/>
          <w:color w:val="000000"/>
          <w:sz w:val="22"/>
          <w:szCs w:val="22"/>
          <w:u w:val="single"/>
          <w:shd w:val="clear" w:color="auto" w:fill="FFFF00"/>
        </w:rPr>
        <w:t>launch weight</w:t>
      </w:r>
      <w:r w:rsidRPr="00ED780A">
        <w:rPr>
          <w:rFonts w:ascii="Calibri" w:hAnsi="Calibri" w:cs="Calibri"/>
          <w:color w:val="000000"/>
          <w:sz w:val="20"/>
          <w:szCs w:val="20"/>
          <w:u w:val="single"/>
        </w:rPr>
        <w:t xml:space="preserve">, </w:t>
      </w:r>
      <w:r w:rsidRPr="00ED780A">
        <w:rPr>
          <w:rFonts w:ascii="Calibri" w:hAnsi="Calibri" w:cs="Calibri"/>
          <w:b/>
          <w:bCs/>
          <w:color w:val="000000"/>
          <w:sz w:val="22"/>
          <w:szCs w:val="22"/>
          <w:u w:val="single"/>
        </w:rPr>
        <w:t>freeing up more space for payload</w:t>
      </w:r>
      <w:r w:rsidRPr="00ED780A">
        <w:rPr>
          <w:rFonts w:ascii="Calibri" w:hAnsi="Calibri" w:cs="Calibri"/>
          <w:color w:val="000000"/>
          <w:sz w:val="14"/>
          <w:szCs w:val="14"/>
        </w:rPr>
        <w:t>.21</w:t>
      </w:r>
    </w:p>
    <w:p w14:paraId="36A85C93"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 xml:space="preserve">In sum, </w:t>
      </w:r>
      <w:r w:rsidRPr="00ED780A">
        <w:rPr>
          <w:rFonts w:ascii="Calibri" w:hAnsi="Calibri" w:cs="Calibri"/>
          <w:color w:val="000000"/>
          <w:sz w:val="20"/>
          <w:szCs w:val="20"/>
          <w:u w:val="single"/>
        </w:rPr>
        <w:t xml:space="preserve">should asteroid mining companies be able to provide fuel in space, it could </w:t>
      </w:r>
      <w:r w:rsidRPr="00ED780A">
        <w:rPr>
          <w:rFonts w:ascii="Calibri" w:hAnsi="Calibri" w:cs="Calibri"/>
          <w:b/>
          <w:bCs/>
          <w:color w:val="000000"/>
          <w:sz w:val="22"/>
          <w:szCs w:val="22"/>
          <w:u w:val="single"/>
        </w:rPr>
        <w:t>dramatically reduce the costs</w:t>
      </w:r>
      <w:r w:rsidRPr="00ED780A">
        <w:rPr>
          <w:rFonts w:ascii="Calibri" w:hAnsi="Calibri" w:cs="Calibri"/>
          <w:color w:val="000000"/>
          <w:sz w:val="20"/>
          <w:szCs w:val="20"/>
          <w:u w:val="single"/>
        </w:rPr>
        <w:t xml:space="preserve"> of transporting rockets </w:t>
      </w:r>
      <w:r w:rsidRPr="00ED780A">
        <w:rPr>
          <w:rFonts w:ascii="Calibri" w:hAnsi="Calibri" w:cs="Calibri"/>
          <w:color w:val="000000"/>
          <w:sz w:val="20"/>
          <w:szCs w:val="20"/>
          <w:u w:val="single"/>
          <w:shd w:val="clear" w:color="auto" w:fill="FFFF00"/>
        </w:rPr>
        <w:t>and</w:t>
      </w:r>
      <w:r w:rsidRPr="00ED780A">
        <w:rPr>
          <w:rFonts w:ascii="Calibri" w:hAnsi="Calibri" w:cs="Calibri"/>
          <w:color w:val="000000"/>
          <w:sz w:val="20"/>
          <w:szCs w:val="20"/>
          <w:u w:val="single"/>
        </w:rPr>
        <w:t xml:space="preserve"> cargo into space</w:t>
      </w:r>
      <w:r w:rsidRPr="00ED780A">
        <w:rPr>
          <w:rFonts w:ascii="Calibri" w:hAnsi="Calibri" w:cs="Calibri"/>
          <w:color w:val="000000"/>
          <w:sz w:val="14"/>
          <w:szCs w:val="14"/>
        </w:rPr>
        <w:t>—</w:t>
      </w:r>
      <w:r w:rsidRPr="00ED780A">
        <w:rPr>
          <w:rFonts w:ascii="Calibri" w:hAnsi="Calibri" w:cs="Calibri"/>
          <w:color w:val="000000"/>
          <w:sz w:val="20"/>
          <w:szCs w:val="20"/>
          <w:u w:val="single"/>
        </w:rPr>
        <w:t xml:space="preserve">both into </w:t>
      </w:r>
      <w:r w:rsidRPr="00ED780A">
        <w:rPr>
          <w:rFonts w:ascii="Calibri" w:hAnsi="Calibri" w:cs="Calibri"/>
          <w:b/>
          <w:bCs/>
          <w:color w:val="000000"/>
          <w:sz w:val="22"/>
          <w:szCs w:val="22"/>
          <w:u w:val="single"/>
        </w:rPr>
        <w:t>low Earth orbit</w:t>
      </w:r>
      <w:r w:rsidRPr="00ED780A">
        <w:rPr>
          <w:rFonts w:ascii="Calibri" w:hAnsi="Calibri" w:cs="Calibri"/>
          <w:color w:val="000000"/>
          <w:sz w:val="20"/>
          <w:szCs w:val="20"/>
          <w:u w:val="single"/>
        </w:rPr>
        <w:t xml:space="preserve"> and to </w:t>
      </w:r>
      <w:r w:rsidRPr="00ED780A">
        <w:rPr>
          <w:rFonts w:ascii="Calibri" w:hAnsi="Calibri" w:cs="Calibri"/>
          <w:b/>
          <w:bCs/>
          <w:color w:val="000000"/>
          <w:sz w:val="22"/>
          <w:szCs w:val="22"/>
          <w:u w:val="single"/>
        </w:rPr>
        <w:t>more distant targets</w:t>
      </w:r>
      <w:r w:rsidRPr="00ED780A">
        <w:rPr>
          <w:rFonts w:ascii="Calibri" w:hAnsi="Calibri" w:cs="Calibri"/>
          <w:color w:val="000000"/>
          <w:sz w:val="20"/>
          <w:szCs w:val="20"/>
          <w:u w:val="single"/>
        </w:rPr>
        <w:t>, like Mars.</w:t>
      </w:r>
      <w:r w:rsidRPr="00ED780A">
        <w:rPr>
          <w:rFonts w:ascii="Calibri" w:hAnsi="Calibri" w:cs="Calibri"/>
          <w:color w:val="000000"/>
          <w:sz w:val="14"/>
          <w:szCs w:val="14"/>
        </w:rPr>
        <w:t xml:space="preserve"> </w:t>
      </w:r>
      <w:r w:rsidRPr="00ED780A">
        <w:rPr>
          <w:rFonts w:ascii="Calibri" w:hAnsi="Calibri" w:cs="Calibri"/>
          <w:color w:val="000000"/>
          <w:sz w:val="20"/>
          <w:szCs w:val="20"/>
          <w:u w:val="single"/>
        </w:rPr>
        <w:t xml:space="preserve">Having this infrastructure in place could also </w:t>
      </w:r>
      <w:r w:rsidRPr="00ED780A">
        <w:rPr>
          <w:rFonts w:ascii="Calibri" w:hAnsi="Calibri" w:cs="Calibri"/>
          <w:b/>
          <w:bCs/>
          <w:color w:val="000000"/>
          <w:sz w:val="22"/>
          <w:szCs w:val="22"/>
          <w:u w:val="single"/>
          <w:shd w:val="clear" w:color="auto" w:fill="FFFF00"/>
        </w:rPr>
        <w:t>reduce</w:t>
      </w:r>
      <w:r w:rsidRPr="00ED780A">
        <w:rPr>
          <w:rFonts w:ascii="Calibri" w:hAnsi="Calibri" w:cs="Calibri"/>
          <w:b/>
          <w:bCs/>
          <w:color w:val="000000"/>
          <w:sz w:val="22"/>
          <w:szCs w:val="22"/>
          <w:u w:val="single"/>
        </w:rPr>
        <w:t xml:space="preserve"> the </w:t>
      </w:r>
      <w:r w:rsidRPr="00ED780A">
        <w:rPr>
          <w:rFonts w:ascii="Calibri" w:hAnsi="Calibri" w:cs="Calibri"/>
          <w:b/>
          <w:bCs/>
          <w:color w:val="000000"/>
          <w:sz w:val="22"/>
          <w:szCs w:val="22"/>
          <w:u w:val="single"/>
          <w:shd w:val="clear" w:color="auto" w:fill="FFFF00"/>
        </w:rPr>
        <w:t>long-term costs</w:t>
      </w:r>
      <w:r w:rsidRPr="00ED780A">
        <w:rPr>
          <w:rFonts w:ascii="Calibri" w:hAnsi="Calibri" w:cs="Calibri"/>
          <w:color w:val="000000"/>
          <w:sz w:val="20"/>
          <w:szCs w:val="20"/>
          <w:u w:val="single"/>
          <w:shd w:val="clear" w:color="auto" w:fill="FFFF00"/>
        </w:rPr>
        <w:t xml:space="preserve"> of</w:t>
      </w:r>
      <w:r w:rsidRPr="00ED780A">
        <w:rPr>
          <w:rFonts w:ascii="Calibri" w:hAnsi="Calibri" w:cs="Calibri"/>
          <w:color w:val="000000"/>
          <w:sz w:val="20"/>
          <w:szCs w:val="20"/>
          <w:u w:val="single"/>
        </w:rPr>
        <w:t xml:space="preserve"> the asteroid </w:t>
      </w:r>
      <w:r w:rsidRPr="00ED780A">
        <w:rPr>
          <w:rFonts w:ascii="Calibri" w:hAnsi="Calibri" w:cs="Calibri"/>
          <w:color w:val="000000"/>
          <w:sz w:val="20"/>
          <w:szCs w:val="20"/>
          <w:u w:val="single"/>
          <w:shd w:val="clear" w:color="auto" w:fill="FFFF00"/>
        </w:rPr>
        <w:t>mining</w:t>
      </w:r>
      <w:r w:rsidRPr="00ED780A">
        <w:rPr>
          <w:rFonts w:ascii="Calibri" w:hAnsi="Calibri" w:cs="Calibri"/>
          <w:color w:val="000000"/>
          <w:sz w:val="20"/>
          <w:szCs w:val="20"/>
          <w:u w:val="single"/>
        </w:rPr>
        <w:t xml:space="preserve"> business itself, given that the business model involves launching objects into space</w:t>
      </w:r>
      <w:r w:rsidRPr="00ED780A">
        <w:rPr>
          <w:rFonts w:ascii="Calibri" w:hAnsi="Calibri" w:cs="Calibri"/>
          <w:color w:val="000000"/>
          <w:sz w:val="14"/>
          <w:szCs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73F45149"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B. Public and Private Actors in the Asteroid Mining Space</w:t>
      </w:r>
    </w:p>
    <w:p w14:paraId="7EDF4E35"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57C84EA6"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 xml:space="preserve">As explored above, </w:t>
      </w:r>
      <w:r w:rsidRPr="00ED780A">
        <w:rPr>
          <w:rFonts w:ascii="Calibri" w:hAnsi="Calibri" w:cs="Calibri"/>
          <w:color w:val="000000"/>
          <w:sz w:val="20"/>
          <w:szCs w:val="20"/>
          <w:u w:val="single"/>
        </w:rPr>
        <w:t xml:space="preserve">the asteroid mining business facilitates the </w:t>
      </w:r>
      <w:r w:rsidRPr="00ED780A">
        <w:rPr>
          <w:rFonts w:ascii="Calibri" w:hAnsi="Calibri" w:cs="Calibri"/>
          <w:b/>
          <w:bCs/>
          <w:color w:val="000000"/>
          <w:sz w:val="22"/>
          <w:szCs w:val="22"/>
          <w:u w:val="single"/>
        </w:rPr>
        <w:t>growth of the space economy</w:t>
      </w:r>
      <w:r w:rsidRPr="00ED780A">
        <w:rPr>
          <w:rFonts w:ascii="Calibri" w:hAnsi="Calibri" w:cs="Calibri"/>
          <w:color w:val="000000"/>
          <w:sz w:val="20"/>
          <w:szCs w:val="20"/>
          <w:u w:val="single"/>
        </w:rPr>
        <w:t xml:space="preserve"> by reducing launch costs</w:t>
      </w:r>
      <w:r w:rsidRPr="00ED780A">
        <w:rPr>
          <w:rFonts w:ascii="Calibri" w:hAnsi="Calibri" w:cs="Calibri"/>
          <w:color w:val="000000"/>
          <w:sz w:val="14"/>
          <w:szCs w:val="14"/>
        </w:rPr>
        <w:t xml:space="preserve">. However, </w:t>
      </w:r>
      <w:r w:rsidRPr="00ED780A">
        <w:rPr>
          <w:rFonts w:ascii="Calibri" w:hAnsi="Calibri" w:cs="Calibri"/>
          <w:color w:val="000000"/>
          <w:sz w:val="20"/>
          <w:szCs w:val="20"/>
          <w:u w:val="single"/>
        </w:rPr>
        <w:t xml:space="preserve">the future of asteroid mining as a </w:t>
      </w:r>
      <w:r w:rsidRPr="00ED780A">
        <w:rPr>
          <w:rFonts w:ascii="Calibri" w:hAnsi="Calibri" w:cs="Calibri"/>
          <w:b/>
          <w:bCs/>
          <w:color w:val="000000"/>
          <w:sz w:val="22"/>
          <w:szCs w:val="22"/>
          <w:u w:val="single"/>
        </w:rPr>
        <w:t>lucrative industry</w:t>
      </w:r>
      <w:r w:rsidRPr="00ED780A">
        <w:rPr>
          <w:rFonts w:ascii="Calibri" w:hAnsi="Calibri" w:cs="Calibri"/>
          <w:color w:val="000000"/>
          <w:sz w:val="20"/>
          <w:szCs w:val="20"/>
          <w:u w:val="single"/>
        </w:rPr>
        <w:t xml:space="preserve"> also depends upon the existence and growth of a </w:t>
      </w:r>
      <w:r w:rsidRPr="00ED780A">
        <w:rPr>
          <w:rFonts w:ascii="Calibri" w:hAnsi="Calibri" w:cs="Calibri"/>
          <w:b/>
          <w:bCs/>
          <w:color w:val="000000"/>
          <w:sz w:val="22"/>
          <w:szCs w:val="22"/>
          <w:u w:val="single"/>
        </w:rPr>
        <w:t>robust space economy</w:t>
      </w:r>
      <w:r w:rsidRPr="00ED780A">
        <w:rPr>
          <w:rFonts w:ascii="Calibri" w:hAnsi="Calibri" w:cs="Calibri"/>
          <w:color w:val="000000"/>
          <w:sz w:val="14"/>
          <w:szCs w:val="14"/>
        </w:rPr>
        <w:t xml:space="preserve">. </w:t>
      </w:r>
      <w:r w:rsidRPr="00ED780A">
        <w:rPr>
          <w:rFonts w:ascii="Calibri" w:hAnsi="Calibri" w:cs="Calibri"/>
          <w:color w:val="000000"/>
          <w:sz w:val="20"/>
          <w:szCs w:val="20"/>
          <w:u w:val="single"/>
        </w:rPr>
        <w:t xml:space="preserve">The </w:t>
      </w:r>
      <w:r w:rsidRPr="00ED780A">
        <w:rPr>
          <w:rFonts w:ascii="Calibri" w:hAnsi="Calibri" w:cs="Calibri"/>
          <w:b/>
          <w:bCs/>
          <w:color w:val="000000"/>
          <w:sz w:val="22"/>
          <w:szCs w:val="22"/>
          <w:u w:val="single"/>
        </w:rPr>
        <w:t>symbiotic relationships</w:t>
      </w:r>
      <w:r w:rsidRPr="00ED780A">
        <w:rPr>
          <w:rFonts w:ascii="Calibri" w:hAnsi="Calibri" w:cs="Calibri"/>
          <w:color w:val="000000"/>
          <w:sz w:val="20"/>
          <w:szCs w:val="20"/>
          <w:u w:val="single"/>
        </w:rPr>
        <w:t xml:space="preserve"> that could develop between private companies deserves emphasis. The viability of asteroid mining depends on a space economy to which asteroid mining companies can </w:t>
      </w:r>
      <w:r w:rsidRPr="00ED780A">
        <w:rPr>
          <w:rFonts w:ascii="Calibri" w:hAnsi="Calibri" w:cs="Calibri"/>
          <w:b/>
          <w:bCs/>
          <w:color w:val="000000"/>
          <w:sz w:val="22"/>
          <w:szCs w:val="22"/>
          <w:u w:val="single"/>
        </w:rPr>
        <w:t>sell fuel and metals</w:t>
      </w:r>
      <w:r w:rsidRPr="00ED780A">
        <w:rPr>
          <w:rFonts w:ascii="Calibri" w:hAnsi="Calibri" w:cs="Calibri"/>
          <w:color w:val="000000"/>
          <w:sz w:val="20"/>
          <w:szCs w:val="20"/>
          <w:u w:val="single"/>
        </w:rPr>
        <w:t xml:space="preserve">: the lack of a current market in asteroid resources should </w:t>
      </w:r>
      <w:r w:rsidRPr="00ED780A">
        <w:rPr>
          <w:rFonts w:ascii="Calibri" w:hAnsi="Calibri" w:cs="Calibri"/>
          <w:b/>
          <w:bCs/>
          <w:color w:val="000000"/>
          <w:sz w:val="22"/>
          <w:szCs w:val="22"/>
          <w:u w:val="single"/>
        </w:rPr>
        <w:t>resolve itself</w:t>
      </w:r>
      <w:r w:rsidRPr="00ED780A">
        <w:rPr>
          <w:rFonts w:ascii="Calibri" w:hAnsi="Calibri" w:cs="Calibri"/>
          <w:color w:val="000000"/>
          <w:sz w:val="20"/>
          <w:szCs w:val="20"/>
          <w:u w:val="single"/>
        </w:rPr>
        <w:t xml:space="preserve"> “when the space population hits critical mass, demanding infrastructure</w:t>
      </w:r>
      <w:r w:rsidRPr="00ED780A">
        <w:rPr>
          <w:rFonts w:ascii="Calibri" w:hAnsi="Calibri" w:cs="Calibri"/>
          <w:color w:val="000000"/>
          <w:sz w:val="14"/>
          <w:szCs w:val="14"/>
        </w:rPr>
        <w:t>.”27 For spaceflight companies,28 a crucial component to reduce costs is access to propellant in space.29</w:t>
      </w:r>
    </w:p>
    <w:p w14:paraId="3A7E18D6"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128B9E1D"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 xml:space="preserve">While sovereign governments do hold some of the purse strings relevant to asteroid mining companies and the space economy as a whole, </w:t>
      </w:r>
      <w:r w:rsidRPr="00ED780A">
        <w:rPr>
          <w:rFonts w:ascii="Calibri" w:hAnsi="Calibri" w:cs="Calibri"/>
          <w:color w:val="000000"/>
          <w:sz w:val="20"/>
          <w:szCs w:val="20"/>
          <w:u w:val="single"/>
          <w:shd w:val="clear" w:color="auto" w:fill="FFFF00"/>
        </w:rPr>
        <w:t xml:space="preserve">private companies are </w:t>
      </w:r>
      <w:r w:rsidRPr="00ED780A">
        <w:rPr>
          <w:rFonts w:ascii="Calibri" w:hAnsi="Calibri" w:cs="Calibri"/>
          <w:b/>
          <w:bCs/>
          <w:color w:val="000000"/>
          <w:sz w:val="22"/>
          <w:szCs w:val="22"/>
          <w:u w:val="single"/>
          <w:shd w:val="clear" w:color="auto" w:fill="FFFF00"/>
        </w:rPr>
        <w:t>increasingly displacing national space agencies</w:t>
      </w:r>
      <w:r w:rsidRPr="00ED780A">
        <w:rPr>
          <w:rFonts w:ascii="Calibri" w:hAnsi="Calibri" w:cs="Calibri"/>
          <w:color w:val="000000"/>
          <w:sz w:val="14"/>
          <w:szCs w:val="14"/>
        </w:rPr>
        <w:t xml:space="preserve">.35 </w:t>
      </w:r>
      <w:r w:rsidRPr="00ED780A">
        <w:rPr>
          <w:rFonts w:ascii="Calibri" w:hAnsi="Calibri" w:cs="Calibri"/>
          <w:color w:val="000000"/>
          <w:sz w:val="20"/>
          <w:szCs w:val="20"/>
          <w:u w:val="single"/>
        </w:rPr>
        <w:t xml:space="preserve">A private space economy that is </w:t>
      </w:r>
      <w:r w:rsidRPr="00ED780A">
        <w:rPr>
          <w:rFonts w:ascii="Calibri" w:hAnsi="Calibri" w:cs="Calibri"/>
          <w:b/>
          <w:bCs/>
          <w:color w:val="000000"/>
          <w:sz w:val="22"/>
          <w:szCs w:val="22"/>
          <w:u w:val="single"/>
        </w:rPr>
        <w:t>increasingly independent from sovereign governments</w:t>
      </w:r>
      <w:r w:rsidRPr="00ED780A">
        <w:rPr>
          <w:rFonts w:ascii="Calibri" w:hAnsi="Calibri" w:cs="Calibri"/>
          <w:color w:val="000000"/>
          <w:sz w:val="20"/>
          <w:szCs w:val="20"/>
          <w:u w:val="single"/>
        </w:rPr>
        <w:t xml:space="preserve"> tends to undermine the factual framework upon which the original OST relied</w:t>
      </w:r>
      <w:r w:rsidRPr="00ED780A">
        <w:rPr>
          <w:rFonts w:ascii="Calibri" w:hAnsi="Calibri" w:cs="Calibri"/>
          <w:color w:val="000000"/>
          <w:sz w:val="14"/>
          <w:szCs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113D863F" w14:textId="77777777" w:rsidR="0069143D" w:rsidRPr="00ED780A" w:rsidRDefault="0069143D" w:rsidP="0069143D">
      <w:pPr>
        <w:pStyle w:val="a8"/>
        <w:spacing w:before="0" w:beforeAutospacing="0" w:after="0" w:afterAutospacing="0"/>
      </w:pPr>
      <w:r w:rsidRPr="00ED780A">
        <w:rPr>
          <w:rFonts w:ascii="Calibri" w:hAnsi="Calibri" w:cs="Calibri"/>
          <w:color w:val="000000"/>
          <w:sz w:val="14"/>
          <w:szCs w:val="14"/>
        </w:rPr>
        <w:t>C. Global Benefits of Asteroid Mining</w:t>
      </w:r>
    </w:p>
    <w:p w14:paraId="0053CBD9" w14:textId="77777777" w:rsidR="0069143D" w:rsidRPr="00ED780A" w:rsidRDefault="0069143D" w:rsidP="0069143D">
      <w:pPr>
        <w:pStyle w:val="a8"/>
        <w:spacing w:before="0" w:beforeAutospacing="0" w:after="0" w:afterAutospacing="0"/>
      </w:pPr>
      <w:r w:rsidRPr="00ED780A">
        <w:rPr>
          <w:rFonts w:ascii="Calibri" w:hAnsi="Calibri" w:cs="Calibri"/>
          <w:color w:val="000000"/>
          <w:sz w:val="20"/>
          <w:szCs w:val="20"/>
          <w:u w:val="single"/>
        </w:rPr>
        <w:t xml:space="preserve">Asteroid </w:t>
      </w:r>
      <w:r w:rsidRPr="00ED780A">
        <w:rPr>
          <w:rFonts w:ascii="Calibri" w:hAnsi="Calibri" w:cs="Calibri"/>
          <w:color w:val="000000"/>
          <w:sz w:val="20"/>
          <w:szCs w:val="20"/>
          <w:u w:val="single"/>
          <w:shd w:val="clear" w:color="auto" w:fill="FFFF00"/>
        </w:rPr>
        <w:t>mining</w:t>
      </w:r>
      <w:r w:rsidRPr="00ED780A">
        <w:rPr>
          <w:rFonts w:ascii="Calibri" w:hAnsi="Calibri" w:cs="Calibri"/>
          <w:color w:val="000000"/>
          <w:sz w:val="20"/>
          <w:szCs w:val="20"/>
          <w:u w:val="single"/>
        </w:rPr>
        <w:t xml:space="preserve"> has the potential to </w:t>
      </w:r>
      <w:r w:rsidRPr="00ED780A">
        <w:rPr>
          <w:rFonts w:ascii="Calibri" w:hAnsi="Calibri" w:cs="Calibri"/>
          <w:b/>
          <w:bCs/>
          <w:color w:val="000000"/>
          <w:sz w:val="22"/>
          <w:szCs w:val="22"/>
          <w:u w:val="single"/>
          <w:shd w:val="clear" w:color="auto" w:fill="FFFF00"/>
        </w:rPr>
        <w:t>facilitate space travel</w:t>
      </w:r>
      <w:r w:rsidRPr="00ED780A">
        <w:rPr>
          <w:rFonts w:ascii="Calibri" w:hAnsi="Calibri" w:cs="Calibri"/>
          <w:color w:val="000000"/>
          <w:sz w:val="20"/>
          <w:szCs w:val="20"/>
          <w:u w:val="single"/>
        </w:rPr>
        <w:t xml:space="preserve">, an outcome the OST holds to be in the interest of </w:t>
      </w:r>
      <w:r w:rsidRPr="00ED780A">
        <w:rPr>
          <w:rFonts w:ascii="Calibri" w:hAnsi="Calibri" w:cs="Calibri"/>
          <w:b/>
          <w:bCs/>
          <w:color w:val="000000"/>
          <w:sz w:val="22"/>
          <w:szCs w:val="22"/>
          <w:u w:val="single"/>
        </w:rPr>
        <w:t>humanity as a whole</w:t>
      </w:r>
      <w:r w:rsidRPr="00ED780A">
        <w:rPr>
          <w:rFonts w:ascii="Calibri" w:hAnsi="Calibri" w:cs="Calibri"/>
          <w:color w:val="000000"/>
          <w:sz w:val="14"/>
          <w:szCs w:val="14"/>
        </w:rPr>
        <w:t xml:space="preserve">.39 </w:t>
      </w:r>
      <w:r w:rsidRPr="00ED780A">
        <w:rPr>
          <w:rFonts w:ascii="Calibri" w:hAnsi="Calibri" w:cs="Calibri"/>
          <w:color w:val="000000"/>
          <w:sz w:val="20"/>
          <w:szCs w:val="20"/>
          <w:u w:val="single"/>
        </w:rPr>
        <w:t xml:space="preserve">The potential of asteroid mining to </w:t>
      </w:r>
      <w:r w:rsidRPr="00ED780A">
        <w:rPr>
          <w:rFonts w:ascii="Calibri" w:hAnsi="Calibri" w:cs="Calibri"/>
          <w:b/>
          <w:bCs/>
          <w:color w:val="000000"/>
          <w:sz w:val="22"/>
          <w:szCs w:val="22"/>
          <w:u w:val="single"/>
        </w:rPr>
        <w:t>reduce the cost of spaceflight</w:t>
      </w:r>
      <w:r w:rsidRPr="00ED780A">
        <w:rPr>
          <w:rFonts w:ascii="Calibri" w:hAnsi="Calibri" w:cs="Calibri"/>
          <w:color w:val="000000"/>
          <w:sz w:val="20"/>
          <w:szCs w:val="20"/>
          <w:u w:val="single"/>
        </w:rPr>
        <w:t xml:space="preserve">, moreover, could </w:t>
      </w:r>
      <w:r w:rsidRPr="00ED780A">
        <w:rPr>
          <w:rFonts w:ascii="Calibri" w:hAnsi="Calibri" w:cs="Calibri"/>
          <w:b/>
          <w:bCs/>
          <w:color w:val="000000"/>
          <w:sz w:val="22"/>
          <w:szCs w:val="22"/>
          <w:u w:val="single"/>
        </w:rPr>
        <w:t>facilitate the growth of the space economy</w:t>
      </w:r>
      <w:r w:rsidRPr="00ED780A">
        <w:rPr>
          <w:rFonts w:ascii="Calibri" w:hAnsi="Calibri" w:cs="Calibri"/>
          <w:color w:val="000000"/>
          <w:sz w:val="14"/>
          <w:szCs w:val="14"/>
        </w:rPr>
        <w:t xml:space="preserve">. </w:t>
      </w:r>
      <w:r w:rsidRPr="00ED780A">
        <w:rPr>
          <w:rFonts w:ascii="Calibri" w:hAnsi="Calibri" w:cs="Calibri"/>
          <w:color w:val="000000"/>
          <w:sz w:val="20"/>
          <w:szCs w:val="20"/>
          <w:u w:val="single"/>
        </w:rPr>
        <w:t xml:space="preserve">Asteroid mining thus aligns with another stated purposes of the OST in the sense that an expanded space economy could provide </w:t>
      </w:r>
      <w:r w:rsidRPr="00ED780A">
        <w:rPr>
          <w:rFonts w:ascii="Calibri" w:hAnsi="Calibri" w:cs="Calibri"/>
          <w:b/>
          <w:bCs/>
          <w:color w:val="000000"/>
          <w:sz w:val="22"/>
          <w:szCs w:val="22"/>
          <w:u w:val="single"/>
        </w:rPr>
        <w:t>substantial benefits to all mankind</w:t>
      </w:r>
      <w:r w:rsidRPr="00ED780A">
        <w:rPr>
          <w:rFonts w:ascii="Calibri" w:hAnsi="Calibri" w:cs="Calibri"/>
          <w:color w:val="000000"/>
          <w:sz w:val="14"/>
          <w:szCs w:val="14"/>
        </w:rPr>
        <w:t xml:space="preserve">.40 </w:t>
      </w:r>
      <w:r w:rsidRPr="00ED780A">
        <w:rPr>
          <w:rFonts w:ascii="Calibri" w:hAnsi="Calibri" w:cs="Calibri"/>
          <w:b/>
          <w:bCs/>
          <w:color w:val="000000"/>
          <w:sz w:val="22"/>
          <w:szCs w:val="22"/>
          <w:u w:val="single"/>
        </w:rPr>
        <w:t>First</w:t>
      </w:r>
      <w:r w:rsidRPr="00ED780A">
        <w:rPr>
          <w:rFonts w:ascii="Calibri" w:hAnsi="Calibri" w:cs="Calibri"/>
          <w:color w:val="000000"/>
          <w:sz w:val="20"/>
          <w:szCs w:val="20"/>
          <w:u w:val="single"/>
        </w:rPr>
        <w:t xml:space="preserve">, in seeking to face the challenges posed by space travel, the public sector space race gave rise to </w:t>
      </w:r>
      <w:r w:rsidRPr="00ED780A">
        <w:rPr>
          <w:rFonts w:ascii="Calibri" w:hAnsi="Calibri" w:cs="Calibri"/>
          <w:b/>
          <w:bCs/>
          <w:color w:val="000000"/>
          <w:sz w:val="22"/>
          <w:szCs w:val="22"/>
          <w:u w:val="single"/>
        </w:rPr>
        <w:t>numerous technological innovations</w:t>
      </w:r>
      <w:r w:rsidRPr="00ED780A">
        <w:rPr>
          <w:rFonts w:ascii="Calibri" w:hAnsi="Calibri" w:cs="Calibri"/>
          <w:color w:val="000000"/>
          <w:sz w:val="20"/>
          <w:szCs w:val="20"/>
          <w:u w:val="single"/>
        </w:rPr>
        <w:t>, ranging from LEDs to emergency blankets to memory foam</w:t>
      </w:r>
      <w:r w:rsidRPr="00ED780A">
        <w:rPr>
          <w:rFonts w:ascii="Calibri" w:hAnsi="Calibri" w:cs="Calibri"/>
          <w:color w:val="000000"/>
          <w:sz w:val="14"/>
          <w:szCs w:val="14"/>
        </w:rPr>
        <w:t xml:space="preserve">.41 </w:t>
      </w:r>
      <w:r w:rsidRPr="00ED780A">
        <w:rPr>
          <w:rFonts w:ascii="Calibri" w:hAnsi="Calibri" w:cs="Calibri"/>
          <w:color w:val="000000"/>
          <w:sz w:val="20"/>
          <w:szCs w:val="20"/>
          <w:u w:val="single"/>
        </w:rPr>
        <w:t xml:space="preserve">It seems likely that </w:t>
      </w:r>
      <w:r w:rsidRPr="00ED780A">
        <w:rPr>
          <w:rFonts w:ascii="Calibri" w:hAnsi="Calibri" w:cs="Calibri"/>
          <w:color w:val="000000"/>
          <w:sz w:val="20"/>
          <w:szCs w:val="20"/>
          <w:u w:val="single"/>
          <w:shd w:val="clear" w:color="auto" w:fill="FFFF00"/>
        </w:rPr>
        <w:t>the private space race would result in</w:t>
      </w:r>
      <w:r w:rsidRPr="00ED780A">
        <w:rPr>
          <w:rFonts w:ascii="Calibri" w:hAnsi="Calibri" w:cs="Calibri"/>
          <w:color w:val="000000"/>
          <w:sz w:val="20"/>
          <w:szCs w:val="20"/>
          <w:u w:val="single"/>
        </w:rPr>
        <w:t xml:space="preserve"> a </w:t>
      </w:r>
      <w:r w:rsidRPr="00ED780A">
        <w:rPr>
          <w:rFonts w:ascii="Calibri" w:hAnsi="Calibri" w:cs="Calibri"/>
          <w:b/>
          <w:bCs/>
          <w:color w:val="000000"/>
          <w:sz w:val="22"/>
          <w:szCs w:val="22"/>
          <w:u w:val="single"/>
        </w:rPr>
        <w:t xml:space="preserve">similar degree of </w:t>
      </w:r>
      <w:r w:rsidRPr="00ED780A">
        <w:rPr>
          <w:rFonts w:ascii="Calibri" w:hAnsi="Calibri" w:cs="Calibri"/>
          <w:b/>
          <w:bCs/>
          <w:color w:val="000000"/>
          <w:sz w:val="22"/>
          <w:szCs w:val="22"/>
          <w:u w:val="single"/>
          <w:shd w:val="clear" w:color="auto" w:fill="FFFF00"/>
        </w:rPr>
        <w:t>innovation</w:t>
      </w:r>
      <w:r w:rsidRPr="00ED780A">
        <w:rPr>
          <w:rFonts w:ascii="Calibri" w:hAnsi="Calibri" w:cs="Calibri"/>
          <w:color w:val="000000"/>
          <w:sz w:val="20"/>
          <w:szCs w:val="20"/>
          <w:u w:val="single"/>
        </w:rPr>
        <w:t xml:space="preserve">, the products of </w:t>
      </w:r>
      <w:r w:rsidRPr="00ED780A">
        <w:rPr>
          <w:rFonts w:ascii="Calibri" w:hAnsi="Calibri" w:cs="Calibri"/>
          <w:color w:val="000000"/>
          <w:sz w:val="20"/>
          <w:szCs w:val="20"/>
          <w:u w:val="single"/>
          <w:shd w:val="clear" w:color="auto" w:fill="FFFF00"/>
        </w:rPr>
        <w:t>which</w:t>
      </w:r>
      <w:r w:rsidRPr="00ED780A">
        <w:rPr>
          <w:rFonts w:ascii="Calibri" w:hAnsi="Calibri" w:cs="Calibri"/>
          <w:color w:val="000000"/>
          <w:sz w:val="20"/>
          <w:szCs w:val="20"/>
          <w:u w:val="single"/>
        </w:rPr>
        <w:t xml:space="preserve"> could </w:t>
      </w:r>
      <w:r w:rsidRPr="00ED780A">
        <w:rPr>
          <w:rFonts w:ascii="Calibri" w:hAnsi="Calibri" w:cs="Calibri"/>
          <w:b/>
          <w:bCs/>
          <w:color w:val="000000"/>
          <w:sz w:val="22"/>
          <w:szCs w:val="22"/>
          <w:u w:val="single"/>
          <w:shd w:val="clear" w:color="auto" w:fill="FFFF00"/>
        </w:rPr>
        <w:t>benefit</w:t>
      </w:r>
      <w:r w:rsidRPr="00ED780A">
        <w:rPr>
          <w:rFonts w:ascii="Calibri" w:hAnsi="Calibri" w:cs="Calibri"/>
          <w:b/>
          <w:bCs/>
          <w:color w:val="000000"/>
          <w:sz w:val="22"/>
          <w:szCs w:val="22"/>
          <w:u w:val="single"/>
        </w:rPr>
        <w:t xml:space="preserve"> people across </w:t>
      </w:r>
      <w:r w:rsidRPr="00ED780A">
        <w:rPr>
          <w:rFonts w:ascii="Calibri" w:hAnsi="Calibri" w:cs="Calibri"/>
          <w:b/>
          <w:bCs/>
          <w:color w:val="000000"/>
          <w:sz w:val="22"/>
          <w:szCs w:val="22"/>
          <w:u w:val="single"/>
          <w:shd w:val="clear" w:color="auto" w:fill="FFFF00"/>
        </w:rPr>
        <w:t>the globe</w:t>
      </w:r>
      <w:r w:rsidRPr="00ED780A">
        <w:rPr>
          <w:rFonts w:ascii="Calibri" w:hAnsi="Calibri" w:cs="Calibri"/>
          <w:color w:val="000000"/>
          <w:sz w:val="14"/>
          <w:szCs w:val="14"/>
        </w:rPr>
        <w:t>.</w:t>
      </w:r>
    </w:p>
    <w:p w14:paraId="29BFF6B6" w14:textId="77777777" w:rsidR="0069143D" w:rsidRPr="00ED780A" w:rsidRDefault="0069143D" w:rsidP="0069143D">
      <w:pPr>
        <w:pStyle w:val="a8"/>
        <w:spacing w:before="0" w:beforeAutospacing="0" w:after="0" w:afterAutospacing="0"/>
      </w:pPr>
      <w:r w:rsidRPr="00ED780A">
        <w:rPr>
          <w:rFonts w:ascii="Calibri" w:hAnsi="Calibri" w:cs="Calibri"/>
          <w:b/>
          <w:bCs/>
          <w:color w:val="000000"/>
          <w:sz w:val="22"/>
          <w:szCs w:val="22"/>
          <w:u w:val="single"/>
        </w:rPr>
        <w:t>Second</w:t>
      </w:r>
      <w:r w:rsidRPr="00ED780A">
        <w:rPr>
          <w:rFonts w:ascii="Calibri" w:hAnsi="Calibri" w:cs="Calibri"/>
          <w:color w:val="000000"/>
          <w:sz w:val="20"/>
          <w:szCs w:val="20"/>
          <w:u w:val="single"/>
        </w:rPr>
        <w:t>, a successful mission to Mars could provide benefits beyond a mere sense of interplanetary accomplishment</w:t>
      </w:r>
      <w:r w:rsidRPr="00ED780A">
        <w:rPr>
          <w:rFonts w:ascii="Calibri" w:hAnsi="Calibri" w:cs="Calibri"/>
          <w:color w:val="000000"/>
          <w:sz w:val="14"/>
          <w:szCs w:val="14"/>
        </w:rPr>
        <w:t xml:space="preserve">. NASA suggests that, given the parallels between the formation and evolution of Mars and Earth, a voyage there could help “us learn more about our own planet’s history and future.”42 </w:t>
      </w:r>
      <w:r w:rsidRPr="00ED780A">
        <w:rPr>
          <w:rFonts w:ascii="Calibri" w:hAnsi="Calibri" w:cs="Calibri"/>
          <w:color w:val="000000"/>
          <w:sz w:val="20"/>
          <w:szCs w:val="20"/>
          <w:u w:val="single"/>
        </w:rPr>
        <w:t xml:space="preserve">The </w:t>
      </w:r>
      <w:r w:rsidRPr="00ED780A">
        <w:rPr>
          <w:rFonts w:ascii="Calibri" w:hAnsi="Calibri" w:cs="Calibri"/>
          <w:color w:val="000000"/>
          <w:sz w:val="20"/>
          <w:szCs w:val="20"/>
          <w:u w:val="single"/>
          <w:shd w:val="clear" w:color="auto" w:fill="FFFF00"/>
        </w:rPr>
        <w:t>scientific advancements</w:t>
      </w:r>
      <w:r w:rsidRPr="00ED780A">
        <w:rPr>
          <w:rFonts w:ascii="Calibri" w:hAnsi="Calibri" w:cs="Calibri"/>
          <w:color w:val="000000"/>
          <w:sz w:val="20"/>
          <w:szCs w:val="20"/>
          <w:u w:val="single"/>
        </w:rPr>
        <w:t xml:space="preserve"> from such a mission cannot currently be anticipated and </w:t>
      </w:r>
      <w:r w:rsidRPr="00ED780A">
        <w:rPr>
          <w:rFonts w:ascii="Calibri" w:hAnsi="Calibri" w:cs="Calibri"/>
          <w:color w:val="000000"/>
          <w:sz w:val="20"/>
          <w:szCs w:val="20"/>
          <w:u w:val="single"/>
          <w:shd w:val="clear" w:color="auto" w:fill="FFFF00"/>
        </w:rPr>
        <w:t xml:space="preserve">are </w:t>
      </w:r>
      <w:r w:rsidRPr="00ED780A">
        <w:rPr>
          <w:rFonts w:ascii="Calibri" w:hAnsi="Calibri" w:cs="Calibri"/>
          <w:b/>
          <w:bCs/>
          <w:color w:val="000000"/>
          <w:sz w:val="22"/>
          <w:szCs w:val="22"/>
          <w:u w:val="single"/>
          <w:shd w:val="clear" w:color="auto" w:fill="FFFF00"/>
        </w:rPr>
        <w:t>difficult to predict</w:t>
      </w:r>
      <w:r w:rsidRPr="00ED780A">
        <w:rPr>
          <w:rFonts w:ascii="Calibri" w:hAnsi="Calibri" w:cs="Calibri"/>
          <w:color w:val="000000"/>
          <w:sz w:val="20"/>
          <w:szCs w:val="20"/>
          <w:u w:val="single"/>
          <w:shd w:val="clear" w:color="auto" w:fill="FFFF00"/>
        </w:rPr>
        <w:t>, but “expand[ing</w:t>
      </w:r>
      <w:r w:rsidRPr="00ED780A">
        <w:rPr>
          <w:rFonts w:ascii="Calibri" w:hAnsi="Calibri" w:cs="Calibri"/>
          <w:color w:val="000000"/>
          <w:sz w:val="20"/>
          <w:szCs w:val="20"/>
          <w:u w:val="single"/>
        </w:rPr>
        <w:t xml:space="preserve">] the frontiers of </w:t>
      </w:r>
      <w:r w:rsidRPr="00ED780A">
        <w:rPr>
          <w:rFonts w:ascii="Calibri" w:hAnsi="Calibri" w:cs="Calibri"/>
          <w:color w:val="000000"/>
          <w:sz w:val="20"/>
          <w:szCs w:val="20"/>
          <w:u w:val="single"/>
          <w:shd w:val="clear" w:color="auto" w:fill="FFFF00"/>
        </w:rPr>
        <w:t>knowledge</w:t>
      </w:r>
      <w:r w:rsidRPr="00ED780A">
        <w:rPr>
          <w:rFonts w:ascii="Calibri" w:hAnsi="Calibri" w:cs="Calibri"/>
          <w:color w:val="000000"/>
          <w:sz w:val="20"/>
          <w:szCs w:val="20"/>
          <w:u w:val="single"/>
        </w:rPr>
        <w:t xml:space="preserve">” in this manner </w:t>
      </w:r>
      <w:r w:rsidRPr="00ED780A">
        <w:rPr>
          <w:rFonts w:ascii="Calibri" w:hAnsi="Calibri" w:cs="Calibri"/>
          <w:color w:val="000000"/>
          <w:sz w:val="20"/>
          <w:szCs w:val="20"/>
          <w:u w:val="single"/>
          <w:shd w:val="clear" w:color="auto" w:fill="FFFF00"/>
        </w:rPr>
        <w:t>could</w:t>
      </w:r>
      <w:r w:rsidRPr="00ED780A">
        <w:rPr>
          <w:rFonts w:ascii="Calibri" w:hAnsi="Calibri" w:cs="Calibri"/>
          <w:color w:val="000000"/>
          <w:sz w:val="20"/>
          <w:szCs w:val="20"/>
          <w:u w:val="single"/>
        </w:rPr>
        <w:t xml:space="preserve"> well </w:t>
      </w:r>
      <w:r w:rsidRPr="00ED780A">
        <w:rPr>
          <w:rFonts w:ascii="Calibri" w:hAnsi="Calibri" w:cs="Calibri"/>
          <w:color w:val="000000"/>
          <w:sz w:val="20"/>
          <w:szCs w:val="20"/>
          <w:u w:val="single"/>
          <w:shd w:val="clear" w:color="auto" w:fill="FFFF00"/>
        </w:rPr>
        <w:t xml:space="preserve">bring </w:t>
      </w:r>
      <w:r w:rsidRPr="00ED780A">
        <w:rPr>
          <w:rFonts w:ascii="Calibri" w:hAnsi="Calibri" w:cs="Calibri"/>
          <w:b/>
          <w:bCs/>
          <w:color w:val="000000"/>
          <w:sz w:val="22"/>
          <w:szCs w:val="22"/>
          <w:u w:val="single"/>
          <w:shd w:val="clear" w:color="auto" w:fill="FFFF00"/>
        </w:rPr>
        <w:t>benefits to all mankind</w:t>
      </w:r>
      <w:r w:rsidRPr="00ED780A">
        <w:rPr>
          <w:rFonts w:ascii="Calibri" w:hAnsi="Calibri" w:cs="Calibri"/>
          <w:color w:val="000000"/>
          <w:sz w:val="14"/>
          <w:szCs w:val="14"/>
          <w:shd w:val="clear" w:color="auto" w:fill="FFFF00"/>
        </w:rPr>
        <w:t>.</w:t>
      </w:r>
      <w:r w:rsidRPr="00ED780A">
        <w:rPr>
          <w:rFonts w:ascii="Calibri" w:hAnsi="Calibri" w:cs="Calibri"/>
          <w:color w:val="000000"/>
          <w:sz w:val="14"/>
          <w:szCs w:val="14"/>
        </w:rPr>
        <w:t>43</w:t>
      </w:r>
    </w:p>
    <w:p w14:paraId="44686468" w14:textId="77777777" w:rsidR="0069143D" w:rsidRPr="00ED780A" w:rsidRDefault="0069143D" w:rsidP="0069143D">
      <w:pPr>
        <w:pStyle w:val="a8"/>
        <w:spacing w:before="0" w:beforeAutospacing="0" w:after="0" w:afterAutospacing="0"/>
      </w:pPr>
      <w:r w:rsidRPr="00ED780A">
        <w:rPr>
          <w:rFonts w:ascii="Calibri" w:hAnsi="Calibri" w:cs="Calibri"/>
          <w:b/>
          <w:bCs/>
          <w:color w:val="000000"/>
          <w:sz w:val="22"/>
          <w:szCs w:val="22"/>
          <w:u w:val="single"/>
        </w:rPr>
        <w:t>Third</w:t>
      </w:r>
      <w:r w:rsidRPr="00ED780A">
        <w:rPr>
          <w:rFonts w:ascii="Calibri" w:hAnsi="Calibri" w:cs="Calibri"/>
          <w:color w:val="000000"/>
          <w:sz w:val="20"/>
          <w:szCs w:val="20"/>
          <w:u w:val="single"/>
        </w:rPr>
        <w:t xml:space="preserve">, the </w:t>
      </w:r>
      <w:r w:rsidRPr="00ED780A">
        <w:rPr>
          <w:rFonts w:ascii="Calibri" w:hAnsi="Calibri" w:cs="Calibri"/>
          <w:color w:val="000000"/>
          <w:sz w:val="20"/>
          <w:szCs w:val="20"/>
          <w:u w:val="single"/>
          <w:shd w:val="clear" w:color="auto" w:fill="FFFF00"/>
        </w:rPr>
        <w:t>development of</w:t>
      </w:r>
      <w:r w:rsidRPr="00ED780A">
        <w:rPr>
          <w:rFonts w:ascii="Calibri" w:hAnsi="Calibri" w:cs="Calibri"/>
          <w:color w:val="000000"/>
          <w:sz w:val="20"/>
          <w:szCs w:val="20"/>
          <w:u w:val="single"/>
        </w:rPr>
        <w:t xml:space="preserve"> asteroid </w:t>
      </w:r>
      <w:r w:rsidRPr="00ED780A">
        <w:rPr>
          <w:rFonts w:ascii="Calibri" w:hAnsi="Calibri" w:cs="Calibri"/>
          <w:color w:val="000000"/>
          <w:sz w:val="20"/>
          <w:szCs w:val="20"/>
          <w:u w:val="single"/>
          <w:shd w:val="clear" w:color="auto" w:fill="FFFF00"/>
        </w:rPr>
        <w:t>mining tech</w:t>
      </w:r>
      <w:r w:rsidRPr="00ED780A">
        <w:rPr>
          <w:rFonts w:ascii="Calibri" w:hAnsi="Calibri" w:cs="Calibri"/>
          <w:color w:val="000000"/>
          <w:sz w:val="20"/>
          <w:szCs w:val="20"/>
          <w:u w:val="single"/>
        </w:rPr>
        <w:t xml:space="preserve">nology </w:t>
      </w:r>
      <w:r w:rsidRPr="00ED780A">
        <w:rPr>
          <w:rFonts w:ascii="Calibri" w:hAnsi="Calibri" w:cs="Calibri"/>
          <w:color w:val="000000"/>
          <w:sz w:val="20"/>
          <w:szCs w:val="20"/>
          <w:u w:val="single"/>
          <w:shd w:val="clear" w:color="auto" w:fill="FFFF00"/>
        </w:rPr>
        <w:t>could</w:t>
      </w:r>
      <w:r w:rsidRPr="00ED780A">
        <w:rPr>
          <w:rFonts w:ascii="Calibri" w:hAnsi="Calibri" w:cs="Calibri"/>
          <w:color w:val="000000"/>
          <w:sz w:val="20"/>
          <w:szCs w:val="20"/>
          <w:u w:val="single"/>
        </w:rPr>
        <w:t xml:space="preserve"> also help </w:t>
      </w:r>
      <w:r w:rsidRPr="00ED780A">
        <w:rPr>
          <w:rFonts w:ascii="Calibri" w:hAnsi="Calibri" w:cs="Calibri"/>
          <w:b/>
          <w:bCs/>
          <w:color w:val="000000"/>
          <w:sz w:val="22"/>
          <w:szCs w:val="22"/>
          <w:u w:val="single"/>
          <w:shd w:val="clear" w:color="auto" w:fill="FFFF00"/>
        </w:rPr>
        <w:t>advance asteroid diversion tactics</w:t>
      </w:r>
      <w:r w:rsidRPr="00ED780A">
        <w:rPr>
          <w:rFonts w:ascii="Calibri" w:hAnsi="Calibri" w:cs="Calibri"/>
          <w:color w:val="000000"/>
          <w:sz w:val="20"/>
          <w:szCs w:val="20"/>
          <w:u w:val="single"/>
        </w:rPr>
        <w:t xml:space="preserve">. The </w:t>
      </w:r>
      <w:r w:rsidRPr="00ED780A">
        <w:rPr>
          <w:rFonts w:ascii="Calibri" w:hAnsi="Calibri" w:cs="Calibri"/>
          <w:b/>
          <w:bCs/>
          <w:color w:val="000000"/>
          <w:sz w:val="22"/>
          <w:szCs w:val="22"/>
          <w:u w:val="single"/>
        </w:rPr>
        <w:t>development of the technology</w:t>
      </w:r>
      <w:r w:rsidRPr="00ED780A">
        <w:rPr>
          <w:rFonts w:ascii="Calibri" w:hAnsi="Calibri" w:cs="Calibri"/>
          <w:color w:val="000000"/>
          <w:sz w:val="20"/>
          <w:szCs w:val="20"/>
          <w:u w:val="single"/>
        </w:rPr>
        <w:t xml:space="preserve"> required to conduct successful asteroid mining operations could “help us to divert any incoming asteroids</w:t>
      </w:r>
      <w:r w:rsidRPr="00ED780A">
        <w:rPr>
          <w:rFonts w:ascii="Calibri" w:hAnsi="Calibri" w:cs="Calibri"/>
          <w:color w:val="000000"/>
          <w:sz w:val="14"/>
          <w:szCs w:val="14"/>
        </w:rPr>
        <w:t xml:space="preserve">.”44 </w:t>
      </w:r>
      <w:r w:rsidRPr="00ED780A">
        <w:rPr>
          <w:rFonts w:ascii="Calibri" w:hAnsi="Calibri" w:cs="Calibri"/>
          <w:color w:val="000000"/>
          <w:sz w:val="20"/>
          <w:szCs w:val="20"/>
          <w:u w:val="single"/>
        </w:rPr>
        <w:t xml:space="preserve">This is of </w:t>
      </w:r>
      <w:r w:rsidRPr="00ED780A">
        <w:rPr>
          <w:rFonts w:ascii="Calibri" w:hAnsi="Calibri" w:cs="Calibri"/>
          <w:b/>
          <w:bCs/>
          <w:color w:val="000000"/>
          <w:sz w:val="22"/>
          <w:szCs w:val="22"/>
          <w:u w:val="single"/>
        </w:rPr>
        <w:t>great importance</w:t>
      </w:r>
      <w:r w:rsidRPr="00ED780A">
        <w:rPr>
          <w:rFonts w:ascii="Calibri" w:hAnsi="Calibri" w:cs="Calibri"/>
          <w:color w:val="000000"/>
          <w:sz w:val="20"/>
          <w:szCs w:val="20"/>
          <w:u w:val="single"/>
        </w:rPr>
        <w:t xml:space="preserve"> since NASA recently eliminated its Asteroid Redirect Mission due to funding cuts</w:t>
      </w:r>
      <w:r w:rsidRPr="00ED780A">
        <w:rPr>
          <w:rFonts w:ascii="Calibri" w:hAnsi="Calibri" w:cs="Calibri"/>
          <w:color w:val="000000"/>
          <w:sz w:val="14"/>
          <w:szCs w:val="14"/>
        </w:rPr>
        <w:t xml:space="preserve">;45 NASA’s project was hailed by some scientists as a “critical step in demonstrating we can protect our planet from a future asteroid impact . . . .”46 </w:t>
      </w:r>
      <w:r w:rsidRPr="00ED780A">
        <w:rPr>
          <w:rFonts w:ascii="Calibri" w:hAnsi="Calibri" w:cs="Calibri"/>
          <w:color w:val="000000"/>
          <w:sz w:val="20"/>
          <w:szCs w:val="20"/>
          <w:u w:val="single"/>
        </w:rPr>
        <w:t xml:space="preserve">Asteroid mining could step in and </w:t>
      </w:r>
      <w:r w:rsidRPr="00ED780A">
        <w:rPr>
          <w:rFonts w:ascii="Calibri" w:hAnsi="Calibri" w:cs="Calibri"/>
          <w:b/>
          <w:bCs/>
          <w:color w:val="000000"/>
          <w:sz w:val="22"/>
          <w:szCs w:val="22"/>
          <w:u w:val="single"/>
        </w:rPr>
        <w:t>fill an important void</w:t>
      </w:r>
      <w:r w:rsidRPr="00ED780A">
        <w:rPr>
          <w:rFonts w:ascii="Calibri" w:hAnsi="Calibri" w:cs="Calibri"/>
          <w:color w:val="000000"/>
          <w:sz w:val="20"/>
          <w:szCs w:val="20"/>
          <w:u w:val="single"/>
        </w:rPr>
        <w:t xml:space="preserve">. </w:t>
      </w:r>
      <w:r w:rsidRPr="00ED780A">
        <w:rPr>
          <w:rFonts w:ascii="Calibri" w:hAnsi="Calibri" w:cs="Calibri"/>
          <w:color w:val="000000"/>
          <w:sz w:val="20"/>
          <w:szCs w:val="20"/>
          <w:u w:val="single"/>
          <w:shd w:val="clear" w:color="auto" w:fill="FFFF00"/>
        </w:rPr>
        <w:t>While the probability of</w:t>
      </w:r>
      <w:r w:rsidRPr="00ED780A">
        <w:rPr>
          <w:rFonts w:ascii="Calibri" w:hAnsi="Calibri" w:cs="Calibri"/>
          <w:color w:val="000000"/>
          <w:sz w:val="20"/>
          <w:szCs w:val="20"/>
          <w:u w:val="single"/>
        </w:rPr>
        <w:t xml:space="preserve"> an </w:t>
      </w:r>
      <w:r w:rsidRPr="00ED780A">
        <w:rPr>
          <w:rFonts w:ascii="Calibri" w:hAnsi="Calibri" w:cs="Calibri"/>
          <w:color w:val="000000"/>
          <w:sz w:val="20"/>
          <w:szCs w:val="20"/>
          <w:u w:val="single"/>
          <w:shd w:val="clear" w:color="auto" w:fill="FFFF00"/>
        </w:rPr>
        <w:t>Armageddon</w:t>
      </w:r>
      <w:r w:rsidRPr="00ED780A">
        <w:rPr>
          <w:rFonts w:ascii="Calibri" w:hAnsi="Calibri" w:cs="Calibri"/>
          <w:color w:val="000000"/>
          <w:sz w:val="20"/>
          <w:szCs w:val="20"/>
          <w:u w:val="single"/>
        </w:rPr>
        <w:t xml:space="preserve">-causing impact </w:t>
      </w:r>
      <w:r w:rsidRPr="00ED780A">
        <w:rPr>
          <w:rFonts w:ascii="Calibri" w:hAnsi="Calibri" w:cs="Calibri"/>
          <w:color w:val="000000"/>
          <w:sz w:val="20"/>
          <w:szCs w:val="20"/>
          <w:u w:val="single"/>
          <w:shd w:val="clear" w:color="auto" w:fill="FFFF00"/>
        </w:rPr>
        <w:t>is low, the</w:t>
      </w:r>
      <w:r w:rsidRPr="00ED780A">
        <w:rPr>
          <w:rFonts w:ascii="Calibri" w:hAnsi="Calibri" w:cs="Calibri"/>
          <w:color w:val="000000"/>
          <w:sz w:val="20"/>
          <w:szCs w:val="20"/>
          <w:u w:val="single"/>
        </w:rPr>
        <w:t xml:space="preserve"> effects of an </w:t>
      </w:r>
      <w:r w:rsidRPr="00ED780A">
        <w:rPr>
          <w:rFonts w:ascii="Calibri" w:hAnsi="Calibri" w:cs="Calibri"/>
          <w:b/>
          <w:bCs/>
          <w:color w:val="000000"/>
          <w:sz w:val="22"/>
          <w:szCs w:val="22"/>
          <w:u w:val="single"/>
          <w:shd w:val="clear" w:color="auto" w:fill="FFFF00"/>
        </w:rPr>
        <w:t>impact</w:t>
      </w:r>
      <w:r w:rsidRPr="00ED780A">
        <w:rPr>
          <w:rFonts w:ascii="Calibri" w:hAnsi="Calibri" w:cs="Calibri"/>
          <w:color w:val="000000"/>
          <w:sz w:val="20"/>
          <w:szCs w:val="20"/>
          <w:u w:val="single"/>
          <w:shd w:val="clear" w:color="auto" w:fill="FFFF00"/>
        </w:rPr>
        <w:t xml:space="preserve"> would be</w:t>
      </w:r>
      <w:r w:rsidRPr="00ED780A">
        <w:rPr>
          <w:rFonts w:ascii="Calibri" w:hAnsi="Calibri" w:cs="Calibri"/>
          <w:color w:val="000000"/>
          <w:sz w:val="20"/>
          <w:szCs w:val="20"/>
          <w:u w:val="single"/>
        </w:rPr>
        <w:t xml:space="preserve"> </w:t>
      </w:r>
      <w:r w:rsidRPr="00ED780A">
        <w:rPr>
          <w:rFonts w:ascii="Calibri" w:hAnsi="Calibri" w:cs="Calibri"/>
          <w:b/>
          <w:bCs/>
          <w:color w:val="000000"/>
          <w:sz w:val="22"/>
          <w:szCs w:val="22"/>
          <w:u w:val="single"/>
        </w:rPr>
        <w:t xml:space="preserve">extremely </w:t>
      </w:r>
      <w:r w:rsidRPr="00ED780A">
        <w:rPr>
          <w:rFonts w:ascii="Calibri" w:hAnsi="Calibri" w:cs="Calibri"/>
          <w:b/>
          <w:bCs/>
          <w:color w:val="000000"/>
          <w:sz w:val="22"/>
          <w:szCs w:val="22"/>
          <w:u w:val="single"/>
          <w:shd w:val="clear" w:color="auto" w:fill="FFFF00"/>
        </w:rPr>
        <w:t>severe</w:t>
      </w:r>
      <w:r w:rsidRPr="00ED780A">
        <w:rPr>
          <w:rFonts w:ascii="Calibri" w:hAnsi="Calibri" w:cs="Calibri"/>
          <w:color w:val="000000"/>
          <w:sz w:val="14"/>
          <w:szCs w:val="14"/>
        </w:rPr>
        <w:t xml:space="preserve">.47 </w:t>
      </w:r>
      <w:r w:rsidRPr="00ED780A">
        <w:rPr>
          <w:rFonts w:ascii="Calibri" w:hAnsi="Calibri" w:cs="Calibri"/>
          <w:color w:val="000000"/>
          <w:sz w:val="20"/>
          <w:szCs w:val="20"/>
          <w:u w:val="single"/>
        </w:rPr>
        <w:t xml:space="preserve">Even </w:t>
      </w:r>
      <w:r w:rsidRPr="00ED780A">
        <w:rPr>
          <w:rFonts w:ascii="Calibri" w:hAnsi="Calibri" w:cs="Calibri"/>
          <w:b/>
          <w:bCs/>
          <w:color w:val="000000"/>
          <w:sz w:val="22"/>
          <w:szCs w:val="22"/>
          <w:u w:val="single"/>
          <w:shd w:val="clear" w:color="auto" w:fill="FFFF00"/>
        </w:rPr>
        <w:t>some mitigation</w:t>
      </w:r>
      <w:r w:rsidRPr="00ED780A">
        <w:rPr>
          <w:rFonts w:ascii="Calibri" w:hAnsi="Calibri" w:cs="Calibri"/>
          <w:color w:val="000000"/>
          <w:sz w:val="20"/>
          <w:szCs w:val="20"/>
          <w:u w:val="single"/>
        </w:rPr>
        <w:t xml:space="preserve"> of this risk as a byproduct of asteroid mining </w:t>
      </w:r>
      <w:r w:rsidRPr="00ED780A">
        <w:rPr>
          <w:rFonts w:ascii="Calibri" w:hAnsi="Calibri" w:cs="Calibri"/>
          <w:color w:val="000000"/>
          <w:sz w:val="20"/>
          <w:szCs w:val="20"/>
          <w:u w:val="single"/>
          <w:shd w:val="clear" w:color="auto" w:fill="FFFF00"/>
        </w:rPr>
        <w:t>would</w:t>
      </w:r>
      <w:r w:rsidRPr="00ED780A">
        <w:rPr>
          <w:rFonts w:ascii="Calibri" w:hAnsi="Calibri" w:cs="Calibri"/>
          <w:color w:val="000000"/>
          <w:sz w:val="20"/>
          <w:szCs w:val="20"/>
          <w:u w:val="single"/>
        </w:rPr>
        <w:t xml:space="preserve"> be a </w:t>
      </w:r>
      <w:r w:rsidRPr="00ED780A">
        <w:rPr>
          <w:rFonts w:ascii="Calibri" w:hAnsi="Calibri" w:cs="Calibri"/>
          <w:b/>
          <w:bCs/>
          <w:color w:val="000000"/>
          <w:sz w:val="22"/>
          <w:szCs w:val="22"/>
          <w:u w:val="single"/>
          <w:shd w:val="clear" w:color="auto" w:fill="FFFF00"/>
        </w:rPr>
        <w:t>benefit</w:t>
      </w:r>
      <w:r w:rsidRPr="00ED780A">
        <w:rPr>
          <w:rFonts w:ascii="Calibri" w:hAnsi="Calibri" w:cs="Calibri"/>
          <w:b/>
          <w:bCs/>
          <w:color w:val="000000"/>
          <w:sz w:val="22"/>
          <w:szCs w:val="22"/>
          <w:u w:val="single"/>
        </w:rPr>
        <w:t xml:space="preserve"> to </w:t>
      </w:r>
      <w:r w:rsidRPr="00ED780A">
        <w:rPr>
          <w:rFonts w:ascii="Calibri" w:hAnsi="Calibri" w:cs="Calibri"/>
          <w:b/>
          <w:bCs/>
          <w:color w:val="000000"/>
          <w:sz w:val="22"/>
          <w:szCs w:val="22"/>
          <w:u w:val="single"/>
          <w:shd w:val="clear" w:color="auto" w:fill="FFFF00"/>
        </w:rPr>
        <w:t>humanity as a whole</w:t>
      </w:r>
      <w:r w:rsidRPr="00ED780A">
        <w:rPr>
          <w:rFonts w:ascii="Calibri" w:hAnsi="Calibri" w:cs="Calibri"/>
          <w:color w:val="000000"/>
          <w:sz w:val="20"/>
          <w:szCs w:val="20"/>
          <w:u w:val="single"/>
        </w:rPr>
        <w:t>.</w:t>
      </w:r>
    </w:p>
    <w:p w14:paraId="73E0CC29" w14:textId="77777777" w:rsidR="0069143D" w:rsidRPr="00ED780A" w:rsidRDefault="0069143D" w:rsidP="0069143D">
      <w:pPr>
        <w:pStyle w:val="a8"/>
        <w:spacing w:before="0" w:beforeAutospacing="0" w:after="0" w:afterAutospacing="0"/>
      </w:pPr>
      <w:r w:rsidRPr="00ED780A">
        <w:rPr>
          <w:rFonts w:ascii="Calibri" w:hAnsi="Calibri" w:cs="Calibri"/>
          <w:b/>
          <w:bCs/>
          <w:color w:val="000000"/>
          <w:sz w:val="22"/>
          <w:szCs w:val="22"/>
          <w:u w:val="single"/>
        </w:rPr>
        <w:t>Finally</w:t>
      </w:r>
      <w:r w:rsidRPr="00ED780A">
        <w:rPr>
          <w:rFonts w:ascii="Calibri" w:hAnsi="Calibri" w:cs="Calibri"/>
          <w:color w:val="000000"/>
          <w:sz w:val="20"/>
          <w:szCs w:val="20"/>
          <w:u w:val="single"/>
        </w:rPr>
        <w:t xml:space="preserve">, </w:t>
      </w:r>
      <w:r w:rsidRPr="00ED780A">
        <w:rPr>
          <w:rFonts w:ascii="Calibri" w:hAnsi="Calibri" w:cs="Calibri"/>
          <w:color w:val="000000"/>
          <w:sz w:val="20"/>
          <w:szCs w:val="20"/>
          <w:u w:val="single"/>
          <w:shd w:val="clear" w:color="auto" w:fill="FFFF00"/>
        </w:rPr>
        <w:t>reduced</w:t>
      </w:r>
      <w:r w:rsidRPr="00ED780A">
        <w:rPr>
          <w:rFonts w:ascii="Calibri" w:hAnsi="Calibri" w:cs="Calibri"/>
          <w:color w:val="000000"/>
          <w:sz w:val="20"/>
          <w:szCs w:val="20"/>
          <w:u w:val="single"/>
        </w:rPr>
        <w:t xml:space="preserve"> launch </w:t>
      </w:r>
      <w:r w:rsidRPr="00ED780A">
        <w:rPr>
          <w:rFonts w:ascii="Calibri" w:hAnsi="Calibri" w:cs="Calibri"/>
          <w:color w:val="000000"/>
          <w:sz w:val="20"/>
          <w:szCs w:val="20"/>
          <w:u w:val="single"/>
          <w:shd w:val="clear" w:color="auto" w:fill="FFFF00"/>
        </w:rPr>
        <w:t xml:space="preserve">costs could facilitate measures to </w:t>
      </w:r>
      <w:r w:rsidRPr="00ED780A">
        <w:rPr>
          <w:rFonts w:ascii="Calibri" w:hAnsi="Calibri" w:cs="Calibri"/>
          <w:b/>
          <w:bCs/>
          <w:color w:val="000000"/>
          <w:sz w:val="22"/>
          <w:szCs w:val="22"/>
          <w:u w:val="single"/>
          <w:shd w:val="clear" w:color="auto" w:fill="FFFF00"/>
        </w:rPr>
        <w:t>combat</w:t>
      </w:r>
      <w:r w:rsidRPr="00ED780A">
        <w:rPr>
          <w:rFonts w:ascii="Calibri" w:hAnsi="Calibri" w:cs="Calibri"/>
          <w:b/>
          <w:bCs/>
          <w:color w:val="000000"/>
          <w:sz w:val="22"/>
          <w:szCs w:val="22"/>
          <w:u w:val="single"/>
        </w:rPr>
        <w:t xml:space="preserve"> global </w:t>
      </w:r>
      <w:r w:rsidRPr="00ED780A">
        <w:rPr>
          <w:rFonts w:ascii="Calibri" w:hAnsi="Calibri" w:cs="Calibri"/>
          <w:b/>
          <w:bCs/>
          <w:color w:val="000000"/>
          <w:sz w:val="22"/>
          <w:szCs w:val="22"/>
          <w:u w:val="single"/>
          <w:shd w:val="clear" w:color="auto" w:fill="FFFF00"/>
        </w:rPr>
        <w:t>climate change</w:t>
      </w:r>
      <w:r w:rsidRPr="00ED780A">
        <w:rPr>
          <w:rFonts w:ascii="Calibri" w:hAnsi="Calibri" w:cs="Calibri"/>
          <w:color w:val="000000"/>
          <w:sz w:val="14"/>
          <w:szCs w:val="14"/>
        </w:rPr>
        <w:t xml:space="preserve">. </w:t>
      </w:r>
      <w:r w:rsidRPr="00ED780A">
        <w:rPr>
          <w:rFonts w:ascii="Calibri" w:hAnsi="Calibri" w:cs="Calibri"/>
          <w:color w:val="000000"/>
          <w:sz w:val="20"/>
          <w:szCs w:val="20"/>
          <w:u w:val="single"/>
        </w:rPr>
        <w:t xml:space="preserve">One proposed solution for </w:t>
      </w:r>
      <w:r w:rsidRPr="00ED780A">
        <w:rPr>
          <w:rFonts w:ascii="Calibri" w:hAnsi="Calibri" w:cs="Calibri"/>
          <w:color w:val="000000"/>
          <w:sz w:val="20"/>
          <w:szCs w:val="20"/>
          <w:u w:val="single"/>
          <w:shd w:val="clear" w:color="auto" w:fill="FFFF00"/>
        </w:rPr>
        <w:t>canceling out</w:t>
      </w:r>
      <w:r w:rsidRPr="00ED780A">
        <w:rPr>
          <w:rFonts w:ascii="Calibri" w:hAnsi="Calibri" w:cs="Calibri"/>
          <w:color w:val="000000"/>
          <w:sz w:val="20"/>
          <w:szCs w:val="20"/>
          <w:u w:val="single"/>
        </w:rPr>
        <w:t xml:space="preserve"> predicted </w:t>
      </w:r>
      <w:r w:rsidRPr="00ED780A">
        <w:rPr>
          <w:rFonts w:ascii="Calibri" w:hAnsi="Calibri" w:cs="Calibri"/>
          <w:color w:val="000000"/>
          <w:sz w:val="20"/>
          <w:szCs w:val="20"/>
          <w:u w:val="single"/>
          <w:shd w:val="clear" w:color="auto" w:fill="FFFF00"/>
        </w:rPr>
        <w:t>increases in</w:t>
      </w:r>
      <w:r w:rsidRPr="00ED780A">
        <w:rPr>
          <w:rFonts w:ascii="Calibri" w:hAnsi="Calibri" w:cs="Calibri"/>
          <w:color w:val="000000"/>
          <w:sz w:val="20"/>
          <w:szCs w:val="20"/>
          <w:u w:val="single"/>
        </w:rPr>
        <w:t xml:space="preserve"> average worldwide </w:t>
      </w:r>
      <w:r w:rsidRPr="00ED780A">
        <w:rPr>
          <w:rFonts w:ascii="Calibri" w:hAnsi="Calibri" w:cs="Calibri"/>
          <w:color w:val="000000"/>
          <w:sz w:val="20"/>
          <w:szCs w:val="20"/>
          <w:u w:val="single"/>
          <w:shd w:val="clear" w:color="auto" w:fill="FFFF00"/>
        </w:rPr>
        <w:t>temperature</w:t>
      </w:r>
      <w:r w:rsidRPr="00ED780A">
        <w:rPr>
          <w:rFonts w:ascii="Calibri" w:hAnsi="Calibri" w:cs="Calibri"/>
          <w:color w:val="000000"/>
          <w:sz w:val="20"/>
          <w:szCs w:val="20"/>
          <w:u w:val="single"/>
        </w:rPr>
        <w:t xml:space="preserve"> is to “prevent[] . . . about </w:t>
      </w:r>
      <w:r w:rsidRPr="00ED780A">
        <w:rPr>
          <w:rFonts w:ascii="Calibri" w:hAnsi="Calibri" w:cs="Calibri"/>
          <w:b/>
          <w:bCs/>
          <w:color w:val="000000"/>
          <w:sz w:val="22"/>
          <w:szCs w:val="22"/>
          <w:u w:val="single"/>
        </w:rPr>
        <w:t>1%</w:t>
      </w:r>
      <w:r w:rsidRPr="00ED780A">
        <w:rPr>
          <w:rFonts w:ascii="Calibri" w:hAnsi="Calibri" w:cs="Calibri"/>
          <w:color w:val="000000"/>
          <w:sz w:val="20"/>
          <w:szCs w:val="20"/>
          <w:u w:val="single"/>
        </w:rPr>
        <w:t xml:space="preserve"> of incoming solar radiation—insolation—from reaching the Earth. This </w:t>
      </w:r>
      <w:r w:rsidRPr="00ED780A">
        <w:rPr>
          <w:rFonts w:ascii="Calibri" w:hAnsi="Calibri" w:cs="Calibri"/>
          <w:color w:val="000000"/>
          <w:sz w:val="20"/>
          <w:szCs w:val="20"/>
          <w:u w:val="single"/>
          <w:shd w:val="clear" w:color="auto" w:fill="FFFF00"/>
        </w:rPr>
        <w:t xml:space="preserve">could be done by </w:t>
      </w:r>
      <w:r w:rsidRPr="00ED780A">
        <w:rPr>
          <w:rFonts w:ascii="Calibri" w:hAnsi="Calibri" w:cs="Calibri"/>
          <w:b/>
          <w:bCs/>
          <w:color w:val="000000"/>
          <w:sz w:val="22"/>
          <w:szCs w:val="22"/>
          <w:u w:val="single"/>
          <w:shd w:val="clear" w:color="auto" w:fill="FFFF00"/>
        </w:rPr>
        <w:t>scattering into space</w:t>
      </w:r>
      <w:r w:rsidRPr="00ED780A">
        <w:rPr>
          <w:rFonts w:ascii="Calibri" w:hAnsi="Calibri" w:cs="Calibri"/>
          <w:color w:val="000000"/>
          <w:sz w:val="20"/>
          <w:szCs w:val="20"/>
          <w:u w:val="single"/>
        </w:rPr>
        <w:t xml:space="preserve"> from the vicinity of Earth an appropriately small fraction of total insolation.</w:t>
      </w:r>
      <w:r w:rsidRPr="00ED780A">
        <w:rPr>
          <w:rFonts w:ascii="Calibri" w:hAnsi="Calibri" w:cs="Calibri"/>
          <w:color w:val="000000"/>
          <w:sz w:val="14"/>
          <w:szCs w:val="14"/>
        </w:rPr>
        <w:t xml:space="preserve">”48 </w:t>
      </w:r>
      <w:r w:rsidRPr="00ED780A">
        <w:rPr>
          <w:rFonts w:ascii="Calibri" w:hAnsi="Calibri" w:cs="Calibri"/>
          <w:color w:val="000000"/>
          <w:sz w:val="20"/>
          <w:szCs w:val="20"/>
          <w:u w:val="single"/>
        </w:rPr>
        <w:t xml:space="preserve">Asteroid </w:t>
      </w:r>
      <w:r w:rsidRPr="00ED780A">
        <w:rPr>
          <w:rFonts w:ascii="Calibri" w:hAnsi="Calibri" w:cs="Calibri"/>
          <w:color w:val="000000"/>
          <w:sz w:val="20"/>
          <w:szCs w:val="20"/>
          <w:u w:val="single"/>
          <w:shd w:val="clear" w:color="auto" w:fill="FFFF00"/>
        </w:rPr>
        <w:t>mining could facilitate</w:t>
      </w:r>
      <w:r w:rsidRPr="00ED780A">
        <w:rPr>
          <w:rFonts w:ascii="Calibri" w:hAnsi="Calibri" w:cs="Calibri"/>
          <w:color w:val="000000"/>
          <w:sz w:val="20"/>
          <w:szCs w:val="20"/>
          <w:u w:val="single"/>
        </w:rPr>
        <w:t xml:space="preserve"> such measures in that “[</w:t>
      </w:r>
      <w:r w:rsidRPr="00ED780A">
        <w:rPr>
          <w:rFonts w:ascii="Calibri" w:hAnsi="Calibri" w:cs="Calibri"/>
          <w:color w:val="000000"/>
          <w:sz w:val="20"/>
          <w:szCs w:val="20"/>
          <w:u w:val="single"/>
          <w:shd w:val="clear" w:color="auto" w:fill="FFFF00"/>
        </w:rPr>
        <w:t>t]ech</w:t>
      </w:r>
      <w:r w:rsidRPr="00ED780A">
        <w:rPr>
          <w:rFonts w:ascii="Calibri" w:hAnsi="Calibri" w:cs="Calibri"/>
          <w:color w:val="000000"/>
          <w:sz w:val="20"/>
          <w:szCs w:val="20"/>
          <w:u w:val="single"/>
        </w:rPr>
        <w:t xml:space="preserve">nologies </w:t>
      </w:r>
      <w:r w:rsidRPr="00ED780A">
        <w:rPr>
          <w:rFonts w:ascii="Calibri" w:hAnsi="Calibri" w:cs="Calibri"/>
          <w:color w:val="000000"/>
          <w:sz w:val="20"/>
          <w:szCs w:val="20"/>
          <w:u w:val="single"/>
          <w:shd w:val="clear" w:color="auto" w:fill="FFFF00"/>
        </w:rPr>
        <w:t>that</w:t>
      </w:r>
      <w:r w:rsidRPr="00ED780A">
        <w:rPr>
          <w:rFonts w:ascii="Calibri" w:hAnsi="Calibri" w:cs="Calibri"/>
          <w:color w:val="000000"/>
          <w:sz w:val="20"/>
          <w:szCs w:val="20"/>
          <w:u w:val="single"/>
        </w:rPr>
        <w:t xml:space="preserve"> could </w:t>
      </w:r>
      <w:r w:rsidRPr="00ED780A">
        <w:rPr>
          <w:rFonts w:ascii="Calibri" w:hAnsi="Calibri" w:cs="Calibri"/>
          <w:b/>
          <w:bCs/>
          <w:color w:val="000000"/>
          <w:sz w:val="22"/>
          <w:szCs w:val="22"/>
          <w:u w:val="single"/>
        </w:rPr>
        <w:t xml:space="preserve">greatly </w:t>
      </w:r>
      <w:r w:rsidRPr="00ED780A">
        <w:rPr>
          <w:rFonts w:ascii="Calibri" w:hAnsi="Calibri" w:cs="Calibri"/>
          <w:b/>
          <w:bCs/>
          <w:color w:val="000000"/>
          <w:sz w:val="22"/>
          <w:szCs w:val="22"/>
          <w:u w:val="single"/>
          <w:shd w:val="clear" w:color="auto" w:fill="FFFF00"/>
        </w:rPr>
        <w:t>decrease the cost of space-launch</w:t>
      </w:r>
      <w:r w:rsidRPr="00ED780A">
        <w:rPr>
          <w:rFonts w:ascii="Calibri" w:hAnsi="Calibri" w:cs="Calibri"/>
          <w:color w:val="000000"/>
          <w:sz w:val="20"/>
          <w:szCs w:val="20"/>
          <w:u w:val="single"/>
        </w:rPr>
        <w:t xml:space="preserve"> could make a telling difference in the practicality of all types of </w:t>
      </w:r>
      <w:r w:rsidRPr="00ED780A">
        <w:rPr>
          <w:rFonts w:ascii="Calibri" w:hAnsi="Calibri" w:cs="Calibri"/>
          <w:b/>
          <w:bCs/>
          <w:color w:val="000000"/>
          <w:sz w:val="22"/>
          <w:szCs w:val="22"/>
          <w:u w:val="single"/>
        </w:rPr>
        <w:t>spacedeployed scattering systems of scales</w:t>
      </w:r>
      <w:r w:rsidRPr="00ED780A">
        <w:rPr>
          <w:rFonts w:ascii="Calibri" w:hAnsi="Calibri" w:cs="Calibri"/>
          <w:color w:val="000000"/>
          <w:sz w:val="20"/>
          <w:szCs w:val="20"/>
          <w:u w:val="single"/>
        </w:rPr>
        <w:t xml:space="preserve"> appropriate to insolation modulation</w:t>
      </w:r>
      <w:r w:rsidRPr="00ED780A">
        <w:rPr>
          <w:rFonts w:ascii="Calibri" w:hAnsi="Calibri" w:cs="Calibri"/>
          <w:color w:val="000000"/>
          <w:sz w:val="14"/>
          <w:szCs w:val="14"/>
        </w:rPr>
        <w:t xml:space="preserve">.”49 There are certainly intermediate measures to combat climate change that ought to be taken first, but </w:t>
      </w:r>
      <w:r w:rsidRPr="00ED780A">
        <w:rPr>
          <w:rFonts w:ascii="Calibri" w:hAnsi="Calibri" w:cs="Calibri"/>
          <w:color w:val="000000"/>
          <w:sz w:val="20"/>
          <w:szCs w:val="20"/>
          <w:u w:val="single"/>
        </w:rPr>
        <w:t xml:space="preserve">asteroid mining would </w:t>
      </w:r>
      <w:r w:rsidRPr="00ED780A">
        <w:rPr>
          <w:rFonts w:ascii="Calibri" w:hAnsi="Calibri" w:cs="Calibri"/>
          <w:b/>
          <w:bCs/>
          <w:color w:val="000000"/>
          <w:sz w:val="22"/>
          <w:szCs w:val="22"/>
          <w:u w:val="single"/>
        </w:rPr>
        <w:t>facilitate this expedited solution</w:t>
      </w:r>
      <w:r w:rsidRPr="00ED780A">
        <w:rPr>
          <w:rFonts w:ascii="Calibri" w:hAnsi="Calibri" w:cs="Calibri"/>
          <w:color w:val="000000"/>
          <w:sz w:val="14"/>
          <w:szCs w:val="14"/>
        </w:rPr>
        <w:t xml:space="preserve">. </w:t>
      </w:r>
      <w:r w:rsidRPr="00ED780A">
        <w:rPr>
          <w:rFonts w:ascii="Calibri" w:hAnsi="Calibri" w:cs="Calibri"/>
          <w:color w:val="000000"/>
          <w:sz w:val="20"/>
          <w:szCs w:val="20"/>
          <w:u w:val="single"/>
          <w:shd w:val="clear" w:color="auto" w:fill="FFFF00"/>
        </w:rPr>
        <w:t>While some</w:t>
      </w:r>
      <w:r w:rsidRPr="00ED780A">
        <w:rPr>
          <w:rFonts w:ascii="Calibri" w:hAnsi="Calibri" w:cs="Calibri"/>
          <w:color w:val="000000"/>
          <w:sz w:val="20"/>
          <w:szCs w:val="20"/>
          <w:u w:val="single"/>
        </w:rPr>
        <w:t xml:space="preserve"> of the </w:t>
      </w:r>
      <w:r w:rsidRPr="00ED780A">
        <w:rPr>
          <w:rFonts w:ascii="Calibri" w:hAnsi="Calibri" w:cs="Calibri"/>
          <w:color w:val="000000"/>
          <w:sz w:val="20"/>
          <w:szCs w:val="20"/>
          <w:u w:val="single"/>
          <w:shd w:val="clear" w:color="auto" w:fill="FFFF00"/>
        </w:rPr>
        <w:t>benefits</w:t>
      </w:r>
      <w:r w:rsidRPr="00ED780A">
        <w:rPr>
          <w:rFonts w:ascii="Calibri" w:hAnsi="Calibri" w:cs="Calibri"/>
          <w:color w:val="000000"/>
          <w:sz w:val="20"/>
          <w:szCs w:val="20"/>
          <w:u w:val="single"/>
        </w:rPr>
        <w:t xml:space="preserve"> of asteroid mining </w:t>
      </w:r>
      <w:r w:rsidRPr="00ED780A">
        <w:rPr>
          <w:rFonts w:ascii="Calibri" w:hAnsi="Calibri" w:cs="Calibri"/>
          <w:color w:val="000000"/>
          <w:sz w:val="20"/>
          <w:szCs w:val="20"/>
          <w:u w:val="single"/>
          <w:shd w:val="clear" w:color="auto" w:fill="FFFF00"/>
        </w:rPr>
        <w:t>would</w:t>
      </w:r>
      <w:r w:rsidRPr="00ED780A">
        <w:rPr>
          <w:rFonts w:ascii="Calibri" w:hAnsi="Calibri" w:cs="Calibri"/>
          <w:color w:val="000000"/>
          <w:sz w:val="20"/>
          <w:szCs w:val="20"/>
          <w:u w:val="single"/>
        </w:rPr>
        <w:t xml:space="preserve"> doubtless </w:t>
      </w:r>
      <w:r w:rsidRPr="00ED780A">
        <w:rPr>
          <w:rFonts w:ascii="Calibri" w:hAnsi="Calibri" w:cs="Calibri"/>
          <w:color w:val="000000"/>
          <w:sz w:val="20"/>
          <w:szCs w:val="20"/>
          <w:u w:val="single"/>
          <w:shd w:val="clear" w:color="auto" w:fill="FFFF00"/>
        </w:rPr>
        <w:t>accrue</w:t>
      </w:r>
      <w:r w:rsidRPr="00ED780A">
        <w:rPr>
          <w:rFonts w:ascii="Calibri" w:hAnsi="Calibri" w:cs="Calibri"/>
          <w:color w:val="000000"/>
          <w:sz w:val="20"/>
          <w:szCs w:val="20"/>
          <w:u w:val="single"/>
        </w:rPr>
        <w:t xml:space="preserve"> primarily </w:t>
      </w:r>
      <w:r w:rsidRPr="00ED780A">
        <w:rPr>
          <w:rFonts w:ascii="Calibri" w:hAnsi="Calibri" w:cs="Calibri"/>
          <w:color w:val="000000"/>
          <w:sz w:val="20"/>
          <w:szCs w:val="20"/>
          <w:u w:val="single"/>
          <w:shd w:val="clear" w:color="auto" w:fill="FFFF00"/>
        </w:rPr>
        <w:t>to</w:t>
      </w:r>
      <w:r w:rsidRPr="00ED780A">
        <w:rPr>
          <w:rFonts w:ascii="Calibri" w:hAnsi="Calibri" w:cs="Calibri"/>
          <w:color w:val="000000"/>
          <w:sz w:val="20"/>
          <w:szCs w:val="20"/>
          <w:u w:val="single"/>
        </w:rPr>
        <w:t xml:space="preserve"> those </w:t>
      </w:r>
      <w:r w:rsidRPr="00ED780A">
        <w:rPr>
          <w:rFonts w:ascii="Calibri" w:hAnsi="Calibri" w:cs="Calibri"/>
          <w:color w:val="000000"/>
          <w:sz w:val="20"/>
          <w:szCs w:val="20"/>
          <w:u w:val="single"/>
          <w:shd w:val="clear" w:color="auto" w:fill="FFFF00"/>
        </w:rPr>
        <w:t>nations with</w:t>
      </w:r>
      <w:r w:rsidRPr="00ED780A">
        <w:rPr>
          <w:rFonts w:ascii="Calibri" w:hAnsi="Calibri" w:cs="Calibri"/>
          <w:color w:val="000000"/>
          <w:sz w:val="20"/>
          <w:szCs w:val="20"/>
          <w:u w:val="single"/>
        </w:rPr>
        <w:t xml:space="preserve"> asteroid </w:t>
      </w:r>
      <w:r w:rsidRPr="00ED780A">
        <w:rPr>
          <w:rFonts w:ascii="Calibri" w:hAnsi="Calibri" w:cs="Calibri"/>
          <w:color w:val="000000"/>
          <w:sz w:val="20"/>
          <w:szCs w:val="20"/>
          <w:u w:val="single"/>
          <w:shd w:val="clear" w:color="auto" w:fill="FFFF00"/>
        </w:rPr>
        <w:t>mining companies</w:t>
      </w:r>
      <w:r w:rsidRPr="00ED780A">
        <w:rPr>
          <w:rFonts w:ascii="Calibri" w:hAnsi="Calibri" w:cs="Calibri"/>
          <w:color w:val="000000"/>
          <w:sz w:val="20"/>
          <w:szCs w:val="20"/>
          <w:u w:val="single"/>
        </w:rPr>
        <w:t xml:space="preserve"> within their borders, </w:t>
      </w:r>
      <w:r w:rsidRPr="00ED780A">
        <w:rPr>
          <w:rFonts w:ascii="Calibri" w:hAnsi="Calibri" w:cs="Calibri"/>
          <w:color w:val="000000"/>
          <w:sz w:val="20"/>
          <w:szCs w:val="20"/>
          <w:u w:val="single"/>
          <w:shd w:val="clear" w:color="auto" w:fill="FFFF00"/>
        </w:rPr>
        <w:t>the benefits</w:t>
      </w:r>
      <w:r w:rsidRPr="00ED780A">
        <w:rPr>
          <w:rFonts w:ascii="Calibri" w:hAnsi="Calibri" w:cs="Calibri"/>
          <w:color w:val="000000"/>
          <w:sz w:val="20"/>
          <w:szCs w:val="20"/>
          <w:u w:val="single"/>
        </w:rPr>
        <w:t xml:space="preserve"> noted in this section—space exploration as a </w:t>
      </w:r>
      <w:r w:rsidRPr="00ED780A">
        <w:rPr>
          <w:rFonts w:ascii="Calibri" w:hAnsi="Calibri" w:cs="Calibri"/>
          <w:b/>
          <w:bCs/>
          <w:color w:val="000000"/>
          <w:sz w:val="22"/>
          <w:szCs w:val="22"/>
          <w:u w:val="single"/>
        </w:rPr>
        <w:t>general proposition</w:t>
      </w:r>
      <w:r w:rsidRPr="00ED780A">
        <w:rPr>
          <w:rFonts w:ascii="Calibri" w:hAnsi="Calibri" w:cs="Calibri"/>
          <w:color w:val="000000"/>
          <w:sz w:val="20"/>
          <w:szCs w:val="20"/>
          <w:u w:val="single"/>
        </w:rPr>
        <w:t xml:space="preserve">, </w:t>
      </w:r>
      <w:r w:rsidRPr="00ED780A">
        <w:rPr>
          <w:rFonts w:ascii="Calibri" w:hAnsi="Calibri" w:cs="Calibri"/>
          <w:b/>
          <w:bCs/>
          <w:color w:val="000000"/>
          <w:sz w:val="22"/>
          <w:szCs w:val="22"/>
          <w:u w:val="single"/>
        </w:rPr>
        <w:t>technological and scientific development</w:t>
      </w:r>
      <w:r w:rsidRPr="00ED780A">
        <w:rPr>
          <w:rFonts w:ascii="Calibri" w:hAnsi="Calibri" w:cs="Calibri"/>
          <w:color w:val="000000"/>
          <w:sz w:val="20"/>
          <w:szCs w:val="20"/>
          <w:u w:val="single"/>
        </w:rPr>
        <w:t xml:space="preserve">, improvement of </w:t>
      </w:r>
      <w:r w:rsidRPr="00ED780A">
        <w:rPr>
          <w:rFonts w:ascii="Calibri" w:hAnsi="Calibri" w:cs="Calibri"/>
          <w:b/>
          <w:bCs/>
          <w:color w:val="000000"/>
          <w:sz w:val="22"/>
          <w:szCs w:val="22"/>
          <w:u w:val="single"/>
        </w:rPr>
        <w:t>asteroid diversion technology</w:t>
      </w:r>
      <w:r w:rsidRPr="00ED780A">
        <w:rPr>
          <w:rFonts w:ascii="Calibri" w:hAnsi="Calibri" w:cs="Calibri"/>
          <w:color w:val="000000"/>
          <w:sz w:val="20"/>
          <w:szCs w:val="20"/>
          <w:u w:val="single"/>
        </w:rPr>
        <w:t xml:space="preserve">, and facilitated means of </w:t>
      </w:r>
      <w:r w:rsidRPr="00ED780A">
        <w:rPr>
          <w:rFonts w:ascii="Calibri" w:hAnsi="Calibri" w:cs="Calibri"/>
          <w:b/>
          <w:bCs/>
          <w:color w:val="000000"/>
          <w:sz w:val="22"/>
          <w:szCs w:val="22"/>
          <w:u w:val="single"/>
        </w:rPr>
        <w:t>swiftly countering climate change</w:t>
      </w:r>
      <w:r w:rsidRPr="00ED780A">
        <w:rPr>
          <w:rFonts w:ascii="Calibri" w:hAnsi="Calibri" w:cs="Calibri"/>
          <w:color w:val="000000"/>
          <w:sz w:val="20"/>
          <w:szCs w:val="20"/>
          <w:u w:val="single"/>
        </w:rPr>
        <w:t>—</w:t>
      </w:r>
      <w:r w:rsidRPr="00ED780A">
        <w:rPr>
          <w:rFonts w:ascii="Calibri" w:hAnsi="Calibri" w:cs="Calibri"/>
          <w:color w:val="000000"/>
          <w:sz w:val="20"/>
          <w:szCs w:val="20"/>
          <w:u w:val="single"/>
          <w:shd w:val="clear" w:color="auto" w:fill="FFFF00"/>
        </w:rPr>
        <w:t>would</w:t>
      </w:r>
      <w:r w:rsidRPr="00ED780A">
        <w:rPr>
          <w:rFonts w:ascii="Calibri" w:hAnsi="Calibri" w:cs="Calibri"/>
          <w:color w:val="000000"/>
          <w:sz w:val="20"/>
          <w:szCs w:val="20"/>
          <w:u w:val="single"/>
        </w:rPr>
        <w:t xml:space="preserve"> </w:t>
      </w:r>
      <w:r w:rsidRPr="00ED780A">
        <w:rPr>
          <w:rFonts w:ascii="Calibri" w:hAnsi="Calibri" w:cs="Calibri"/>
          <w:b/>
          <w:bCs/>
          <w:color w:val="000000"/>
          <w:sz w:val="22"/>
          <w:szCs w:val="22"/>
          <w:u w:val="single"/>
        </w:rPr>
        <w:t xml:space="preserve">inure substantially to the </w:t>
      </w:r>
      <w:r w:rsidRPr="00ED780A">
        <w:rPr>
          <w:rFonts w:ascii="Calibri" w:hAnsi="Calibri" w:cs="Calibri"/>
          <w:b/>
          <w:bCs/>
          <w:color w:val="000000"/>
          <w:sz w:val="22"/>
          <w:szCs w:val="22"/>
          <w:u w:val="single"/>
          <w:shd w:val="clear" w:color="auto" w:fill="FFFF00"/>
        </w:rPr>
        <w:t>benefit</w:t>
      </w:r>
      <w:r w:rsidRPr="00ED780A">
        <w:rPr>
          <w:rFonts w:ascii="Calibri" w:hAnsi="Calibri" w:cs="Calibri"/>
          <w:b/>
          <w:bCs/>
          <w:color w:val="000000"/>
          <w:sz w:val="22"/>
          <w:szCs w:val="22"/>
          <w:u w:val="single"/>
        </w:rPr>
        <w:t xml:space="preserve"> of </w:t>
      </w:r>
      <w:r w:rsidRPr="00ED780A">
        <w:rPr>
          <w:rFonts w:ascii="Calibri" w:hAnsi="Calibri" w:cs="Calibri"/>
          <w:b/>
          <w:bCs/>
          <w:color w:val="000000"/>
          <w:sz w:val="22"/>
          <w:szCs w:val="22"/>
          <w:u w:val="single"/>
          <w:shd w:val="clear" w:color="auto" w:fill="FFFF00"/>
        </w:rPr>
        <w:t>all</w:t>
      </w:r>
      <w:r w:rsidRPr="00ED780A">
        <w:rPr>
          <w:rFonts w:ascii="Calibri" w:hAnsi="Calibri" w:cs="Calibri"/>
          <w:b/>
          <w:bCs/>
          <w:color w:val="000000"/>
          <w:sz w:val="22"/>
          <w:szCs w:val="22"/>
          <w:u w:val="single"/>
        </w:rPr>
        <w:t xml:space="preserve"> mankind</w:t>
      </w:r>
      <w:r w:rsidRPr="00ED780A">
        <w:rPr>
          <w:rFonts w:ascii="Calibri" w:hAnsi="Calibri" w:cs="Calibri"/>
          <w:color w:val="000000"/>
          <w:sz w:val="14"/>
          <w:szCs w:val="14"/>
        </w:rPr>
        <w:t>. </w:t>
      </w:r>
    </w:p>
    <w:p w14:paraId="12052DB2" w14:textId="77777777" w:rsidR="0069143D" w:rsidRPr="00ED780A" w:rsidRDefault="0069143D" w:rsidP="0069143D"/>
    <w:p w14:paraId="6BB6AF3F" w14:textId="77777777" w:rsidR="0069143D" w:rsidRPr="00ED780A" w:rsidRDefault="0069143D" w:rsidP="0069143D">
      <w:pPr>
        <w:pStyle w:val="4"/>
      </w:pPr>
      <w:r w:rsidRPr="00ED780A">
        <w:rPr>
          <w:rFonts w:cs="Calibri"/>
          <w:color w:val="000000"/>
        </w:rPr>
        <w:t xml:space="preserve">Commercial </w:t>
      </w:r>
      <w:r w:rsidRPr="00ED780A">
        <w:rPr>
          <w:rFonts w:cs="Calibri"/>
          <w:color w:val="000000"/>
          <w:u w:val="single"/>
        </w:rPr>
        <w:t>asteroid mining</w:t>
      </w:r>
      <w:r w:rsidRPr="00ED780A">
        <w:rPr>
          <w:rFonts w:cs="Calibri"/>
          <w:color w:val="000000"/>
        </w:rPr>
        <w:t xml:space="preserve"> is coming now – </w:t>
      </w:r>
      <w:r w:rsidRPr="00ED780A">
        <w:rPr>
          <w:rFonts w:cs="Calibri"/>
          <w:color w:val="000000"/>
          <w:u w:val="single"/>
        </w:rPr>
        <w:t>lower costs</w:t>
      </w:r>
      <w:r w:rsidRPr="00ED780A">
        <w:rPr>
          <w:rFonts w:cs="Calibri"/>
          <w:color w:val="000000"/>
        </w:rPr>
        <w:t xml:space="preserve">,  improving </w:t>
      </w:r>
      <w:r w:rsidRPr="00ED780A">
        <w:rPr>
          <w:rFonts w:cs="Calibri"/>
          <w:color w:val="000000"/>
          <w:u w:val="single"/>
        </w:rPr>
        <w:t>tech</w:t>
      </w:r>
      <w:r w:rsidRPr="00ED780A">
        <w:rPr>
          <w:rFonts w:cs="Calibri"/>
          <w:color w:val="000000"/>
        </w:rPr>
        <w:t xml:space="preserve"> and energy from private sector make it </w:t>
      </w:r>
      <w:r w:rsidRPr="00ED780A">
        <w:rPr>
          <w:rFonts w:cs="Calibri"/>
          <w:color w:val="000000"/>
          <w:u w:val="single"/>
        </w:rPr>
        <w:t>viable</w:t>
      </w:r>
      <w:r w:rsidRPr="00ED780A">
        <w:rPr>
          <w:rFonts w:cs="Calibri"/>
          <w:color w:val="000000"/>
        </w:rPr>
        <w:t xml:space="preserve"> – and the </w:t>
      </w:r>
      <w:r w:rsidRPr="00ED780A">
        <w:rPr>
          <w:rFonts w:cs="Calibri"/>
          <w:color w:val="000000"/>
          <w:u w:val="single"/>
        </w:rPr>
        <w:t>legal basis</w:t>
      </w:r>
      <w:r w:rsidRPr="00ED780A">
        <w:rPr>
          <w:rFonts w:cs="Calibri"/>
          <w:color w:val="000000"/>
        </w:rPr>
        <w:t xml:space="preserve"> for private appropriation is already in place</w:t>
      </w:r>
    </w:p>
    <w:p w14:paraId="5A6DFCD2" w14:textId="77777777" w:rsidR="0069143D" w:rsidRPr="00ED780A" w:rsidRDefault="0069143D" w:rsidP="0069143D">
      <w:pPr>
        <w:pStyle w:val="a8"/>
        <w:spacing w:before="0" w:beforeAutospacing="0" w:after="160" w:afterAutospacing="0"/>
      </w:pPr>
      <w:r w:rsidRPr="00ED780A">
        <w:rPr>
          <w:rFonts w:ascii="Calibri" w:hAnsi="Calibri" w:cs="Calibri"/>
          <w:b/>
          <w:bCs/>
          <w:color w:val="000000"/>
          <w:sz w:val="26"/>
          <w:szCs w:val="26"/>
        </w:rPr>
        <w:t>Gilbert 21</w:t>
      </w:r>
      <w:r w:rsidRPr="00ED780A">
        <w:rPr>
          <w:rFonts w:ascii="Calibri" w:hAnsi="Calibri" w:cs="Calibri"/>
          <w:color w:val="000000"/>
          <w:sz w:val="22"/>
          <w:szCs w:val="22"/>
        </w:rPr>
        <w:t xml:space="preserve"> alex gilbert, is a complex systems researcher and a PhD student in space resources at the Colorado School of Mines. "Mining in Space Is Coming." Milken Institute Review, April 26, 2021, </w:t>
      </w:r>
      <w:hyperlink r:id="rId10" w:history="1">
        <w:r w:rsidRPr="00ED780A">
          <w:rPr>
            <w:rStyle w:val="a5"/>
            <w:rFonts w:cs="Calibri"/>
            <w:color w:val="000000"/>
            <w:sz w:val="22"/>
            <w:szCs w:val="22"/>
          </w:rPr>
          <w:t>www.milkenreview.org/articles/mining-in-space-is-coming</w:t>
        </w:r>
      </w:hyperlink>
      <w:r w:rsidRPr="00ED780A">
        <w:rPr>
          <w:rFonts w:ascii="Calibri" w:hAnsi="Calibri" w:cs="Calibri"/>
          <w:color w:val="000000"/>
          <w:sz w:val="22"/>
          <w:szCs w:val="22"/>
        </w:rPr>
        <w:t>. [Quality Control] </w:t>
      </w:r>
    </w:p>
    <w:p w14:paraId="4888E4B9" w14:textId="77777777" w:rsidR="0069143D" w:rsidRPr="00ED780A" w:rsidRDefault="0069143D" w:rsidP="0069143D">
      <w:pPr>
        <w:pStyle w:val="a8"/>
        <w:spacing w:before="0" w:beforeAutospacing="0" w:after="160" w:afterAutospacing="0"/>
      </w:pPr>
      <w:r w:rsidRPr="00ED780A">
        <w:rPr>
          <w:rFonts w:ascii="Calibri" w:hAnsi="Calibri" w:cs="Calibri"/>
          <w:b/>
          <w:bCs/>
          <w:color w:val="000000"/>
          <w:sz w:val="22"/>
          <w:szCs w:val="22"/>
          <w:u w:val="single"/>
        </w:rPr>
        <w:t>Space exploration is back</w:t>
      </w:r>
      <w:r w:rsidRPr="00ED780A">
        <w:rPr>
          <w:rFonts w:ascii="Calibri" w:hAnsi="Calibri" w:cs="Calibri"/>
          <w:color w:val="000000"/>
          <w:sz w:val="16"/>
          <w:szCs w:val="16"/>
        </w:rPr>
        <w:t xml:space="preserve">. after decades of disappointment, a combination of </w:t>
      </w:r>
      <w:r w:rsidRPr="00ED780A">
        <w:rPr>
          <w:rFonts w:ascii="Calibri" w:hAnsi="Calibri" w:cs="Calibri"/>
          <w:color w:val="000000"/>
          <w:sz w:val="22"/>
          <w:szCs w:val="22"/>
          <w:u w:val="single"/>
          <w:shd w:val="clear" w:color="auto" w:fill="00FFFF"/>
        </w:rPr>
        <w:t>better tech</w:t>
      </w:r>
      <w:r w:rsidRPr="00ED780A">
        <w:rPr>
          <w:rFonts w:ascii="Calibri" w:hAnsi="Calibri" w:cs="Calibri"/>
          <w:color w:val="000000"/>
          <w:sz w:val="22"/>
          <w:szCs w:val="22"/>
          <w:u w:val="single"/>
        </w:rPr>
        <w:t xml:space="preserve">nology, </w:t>
      </w:r>
      <w:r w:rsidRPr="00ED780A">
        <w:rPr>
          <w:rFonts w:ascii="Calibri" w:hAnsi="Calibri" w:cs="Calibri"/>
          <w:color w:val="000000"/>
          <w:sz w:val="22"/>
          <w:szCs w:val="22"/>
          <w:u w:val="single"/>
          <w:shd w:val="clear" w:color="auto" w:fill="00FFFF"/>
        </w:rPr>
        <w:t>falling costs</w:t>
      </w:r>
      <w:r w:rsidRPr="00ED780A">
        <w:rPr>
          <w:rFonts w:ascii="Calibri" w:hAnsi="Calibri" w:cs="Calibri"/>
          <w:color w:val="000000"/>
          <w:sz w:val="22"/>
          <w:szCs w:val="22"/>
          <w:u w:val="single"/>
        </w:rPr>
        <w:t xml:space="preserve"> and a rush of </w:t>
      </w:r>
      <w:r w:rsidRPr="00ED780A">
        <w:rPr>
          <w:rFonts w:ascii="Calibri" w:hAnsi="Calibri" w:cs="Calibri"/>
          <w:color w:val="000000"/>
          <w:sz w:val="22"/>
          <w:szCs w:val="22"/>
          <w:u w:val="single"/>
          <w:shd w:val="clear" w:color="auto" w:fill="00FFFF"/>
        </w:rPr>
        <w:t>competitive energy</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from the private sector has put space</w:t>
      </w:r>
      <w:r w:rsidRPr="00ED780A">
        <w:rPr>
          <w:rFonts w:ascii="Calibri" w:hAnsi="Calibri" w:cs="Calibri"/>
          <w:color w:val="000000"/>
          <w:sz w:val="22"/>
          <w:szCs w:val="22"/>
          <w:u w:val="single"/>
        </w:rPr>
        <w:t xml:space="preserve"> travel </w:t>
      </w:r>
      <w:r w:rsidRPr="00ED780A">
        <w:rPr>
          <w:rFonts w:ascii="Calibri" w:hAnsi="Calibri" w:cs="Calibri"/>
          <w:b/>
          <w:bCs/>
          <w:color w:val="000000"/>
          <w:sz w:val="22"/>
          <w:szCs w:val="22"/>
          <w:u w:val="single"/>
          <w:shd w:val="clear" w:color="auto" w:fill="00FFFF"/>
        </w:rPr>
        <w:t>front and center</w:t>
      </w:r>
      <w:r w:rsidRPr="00ED780A">
        <w:rPr>
          <w:rFonts w:ascii="Calibri" w:hAnsi="Calibri" w:cs="Calibri"/>
          <w:color w:val="000000"/>
          <w:sz w:val="16"/>
          <w:szCs w:val="16"/>
        </w:rPr>
        <w:t xml:space="preserve">. indeed, </w:t>
      </w:r>
      <w:r w:rsidRPr="00ED780A">
        <w:rPr>
          <w:rFonts w:ascii="Calibri" w:hAnsi="Calibri" w:cs="Calibri"/>
          <w:color w:val="000000"/>
          <w:sz w:val="22"/>
          <w:szCs w:val="22"/>
          <w:u w:val="single"/>
        </w:rPr>
        <w:t xml:space="preserve">many </w:t>
      </w:r>
      <w:r w:rsidRPr="00ED780A">
        <w:rPr>
          <w:rFonts w:ascii="Calibri" w:hAnsi="Calibri" w:cs="Calibri"/>
          <w:color w:val="000000"/>
          <w:sz w:val="22"/>
          <w:szCs w:val="22"/>
          <w:u w:val="single"/>
          <w:shd w:val="clear" w:color="auto" w:fill="00FFFF"/>
        </w:rPr>
        <w:t>analysts</w:t>
      </w:r>
      <w:r w:rsidRPr="00ED780A">
        <w:rPr>
          <w:rFonts w:ascii="Calibri" w:hAnsi="Calibri" w:cs="Calibri"/>
          <w:color w:val="000000"/>
          <w:sz w:val="16"/>
          <w:szCs w:val="16"/>
        </w:rPr>
        <w:t xml:space="preserve"> (even some with their feet on the ground) </w:t>
      </w:r>
      <w:r w:rsidRPr="00ED780A">
        <w:rPr>
          <w:rFonts w:ascii="Calibri" w:hAnsi="Calibri" w:cs="Calibri"/>
          <w:color w:val="000000"/>
          <w:sz w:val="22"/>
          <w:szCs w:val="22"/>
          <w:u w:val="single"/>
          <w:shd w:val="clear" w:color="auto" w:fill="00FFFF"/>
        </w:rPr>
        <w:t>believe</w:t>
      </w:r>
      <w:r w:rsidRPr="00ED780A">
        <w:rPr>
          <w:rFonts w:ascii="Calibri" w:hAnsi="Calibri" w:cs="Calibri"/>
          <w:color w:val="000000"/>
          <w:sz w:val="22"/>
          <w:szCs w:val="22"/>
          <w:u w:val="single"/>
        </w:rPr>
        <w:t xml:space="preserve"> that commercial </w:t>
      </w:r>
      <w:r w:rsidRPr="00ED780A">
        <w:rPr>
          <w:rFonts w:ascii="Calibri" w:hAnsi="Calibri" w:cs="Calibri"/>
          <w:color w:val="000000"/>
          <w:sz w:val="22"/>
          <w:szCs w:val="22"/>
          <w:u w:val="single"/>
          <w:shd w:val="clear" w:color="auto" w:fill="00FFFF"/>
        </w:rPr>
        <w:t>developments</w:t>
      </w:r>
      <w:r w:rsidRPr="00ED780A">
        <w:rPr>
          <w:rFonts w:ascii="Calibri" w:hAnsi="Calibri" w:cs="Calibri"/>
          <w:color w:val="000000"/>
          <w:sz w:val="22"/>
          <w:szCs w:val="22"/>
          <w:u w:val="single"/>
        </w:rPr>
        <w:t xml:space="preserve"> in the space industry </w:t>
      </w:r>
      <w:r w:rsidRPr="00ED780A">
        <w:rPr>
          <w:rFonts w:ascii="Calibri" w:hAnsi="Calibri" w:cs="Calibri"/>
          <w:color w:val="000000"/>
          <w:sz w:val="22"/>
          <w:szCs w:val="22"/>
          <w:u w:val="single"/>
          <w:shd w:val="clear" w:color="auto" w:fill="00FFFF"/>
        </w:rPr>
        <w:t>may be on the cusp of</w:t>
      </w:r>
      <w:r w:rsidRPr="00ED780A">
        <w:rPr>
          <w:rFonts w:ascii="Calibri" w:hAnsi="Calibri" w:cs="Calibri"/>
          <w:color w:val="000000"/>
          <w:sz w:val="22"/>
          <w:szCs w:val="22"/>
          <w:u w:val="single"/>
        </w:rPr>
        <w:t xml:space="preserve"> starting the largest resource rush in history: </w:t>
      </w:r>
      <w:r w:rsidRPr="00ED780A">
        <w:rPr>
          <w:rFonts w:ascii="Calibri" w:hAnsi="Calibri" w:cs="Calibri"/>
          <w:b/>
          <w:bCs/>
          <w:color w:val="000000"/>
          <w:sz w:val="22"/>
          <w:szCs w:val="22"/>
          <w:u w:val="single"/>
          <w:shd w:val="clear" w:color="auto" w:fill="00FFFF"/>
        </w:rPr>
        <w:t>mining on</w:t>
      </w:r>
      <w:r w:rsidRPr="00ED780A">
        <w:rPr>
          <w:rFonts w:ascii="Calibri" w:hAnsi="Calibri" w:cs="Calibri"/>
          <w:b/>
          <w:bCs/>
          <w:color w:val="000000"/>
          <w:sz w:val="22"/>
          <w:szCs w:val="22"/>
          <w:u w:val="single"/>
        </w:rPr>
        <w:t xml:space="preserve"> the Moon</w:t>
      </w:r>
      <w:r w:rsidRPr="00ED780A">
        <w:rPr>
          <w:rFonts w:ascii="Calibri" w:hAnsi="Calibri" w:cs="Calibri"/>
          <w:color w:val="000000"/>
          <w:sz w:val="22"/>
          <w:szCs w:val="22"/>
          <w:u w:val="single"/>
        </w:rPr>
        <w:t xml:space="preserve">, Mars and </w:t>
      </w:r>
      <w:r w:rsidRPr="00ED780A">
        <w:rPr>
          <w:rFonts w:ascii="Calibri" w:hAnsi="Calibri" w:cs="Calibri"/>
          <w:b/>
          <w:bCs/>
          <w:color w:val="000000"/>
          <w:sz w:val="22"/>
          <w:szCs w:val="22"/>
          <w:u w:val="single"/>
          <w:shd w:val="clear" w:color="auto" w:fill="00FFFF"/>
        </w:rPr>
        <w:t>asteroids</w:t>
      </w:r>
      <w:r w:rsidRPr="00ED780A">
        <w:rPr>
          <w:rFonts w:ascii="Calibri" w:hAnsi="Calibri" w:cs="Calibri"/>
          <w:color w:val="000000"/>
          <w:sz w:val="22"/>
          <w:szCs w:val="22"/>
          <w:u w:val="single"/>
        </w:rPr>
        <w:t>.</w:t>
      </w:r>
    </w:p>
    <w:p w14:paraId="46BB5E48"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While this may sound fantastical, some </w:t>
      </w:r>
      <w:r w:rsidRPr="00ED780A">
        <w:rPr>
          <w:rFonts w:ascii="Calibri" w:hAnsi="Calibri" w:cs="Calibri"/>
          <w:color w:val="000000"/>
          <w:sz w:val="22"/>
          <w:szCs w:val="22"/>
          <w:u w:val="single"/>
          <w:shd w:val="clear" w:color="auto" w:fill="00FFFF"/>
        </w:rPr>
        <w:t>baby steps</w:t>
      </w:r>
      <w:r w:rsidRPr="00ED780A">
        <w:rPr>
          <w:rFonts w:ascii="Calibri" w:hAnsi="Calibri" w:cs="Calibri"/>
          <w:color w:val="000000"/>
          <w:sz w:val="22"/>
          <w:szCs w:val="22"/>
          <w:u w:val="single"/>
        </w:rPr>
        <w:t xml:space="preserve"> toward the goal </w:t>
      </w:r>
      <w:r w:rsidRPr="00ED780A">
        <w:rPr>
          <w:rFonts w:ascii="Calibri" w:hAnsi="Calibri" w:cs="Calibri"/>
          <w:color w:val="000000"/>
          <w:sz w:val="22"/>
          <w:szCs w:val="22"/>
          <w:u w:val="single"/>
          <w:shd w:val="clear" w:color="auto" w:fill="00FFFF"/>
        </w:rPr>
        <w:t>have already been taken</w:t>
      </w:r>
      <w:r w:rsidRPr="00ED780A">
        <w:rPr>
          <w:rFonts w:ascii="Calibri" w:hAnsi="Calibri" w:cs="Calibri"/>
          <w:color w:val="000000"/>
          <w:sz w:val="22"/>
          <w:szCs w:val="22"/>
          <w:u w:val="single"/>
        </w:rPr>
        <w:t>.</w:t>
      </w:r>
      <w:r w:rsidRPr="00ED780A">
        <w:rPr>
          <w:rFonts w:ascii="Calibri" w:hAnsi="Calibri" w:cs="Calibri"/>
          <w:color w:val="000000"/>
          <w:sz w:val="16"/>
          <w:szCs w:val="16"/>
        </w:rPr>
        <w:t xml:space="preserve"> Last year, </w:t>
      </w:r>
      <w:r w:rsidRPr="00ED780A">
        <w:rPr>
          <w:rFonts w:ascii="Calibri" w:hAnsi="Calibri" w:cs="Calibri"/>
          <w:color w:val="000000"/>
          <w:sz w:val="22"/>
          <w:szCs w:val="22"/>
          <w:u w:val="single"/>
          <w:shd w:val="clear" w:color="auto" w:fill="00FFFF"/>
        </w:rPr>
        <w:t>NASA</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awarded</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contracts to</w:t>
      </w:r>
      <w:r w:rsidRPr="00ED780A">
        <w:rPr>
          <w:rFonts w:ascii="Calibri" w:hAnsi="Calibri" w:cs="Calibri"/>
          <w:color w:val="000000"/>
          <w:sz w:val="22"/>
          <w:szCs w:val="22"/>
          <w:u w:val="single"/>
        </w:rPr>
        <w:t xml:space="preserve"> four </w:t>
      </w:r>
      <w:r w:rsidRPr="00ED780A">
        <w:rPr>
          <w:rFonts w:ascii="Calibri" w:hAnsi="Calibri" w:cs="Calibri"/>
          <w:color w:val="000000"/>
          <w:sz w:val="22"/>
          <w:szCs w:val="22"/>
          <w:u w:val="single"/>
          <w:shd w:val="clear" w:color="auto" w:fill="00FFFF"/>
        </w:rPr>
        <w:t>companies to extract</w:t>
      </w:r>
      <w:r w:rsidRPr="00ED780A">
        <w:rPr>
          <w:rFonts w:ascii="Calibri" w:hAnsi="Calibri" w:cs="Calibri"/>
          <w:color w:val="000000"/>
          <w:sz w:val="22"/>
          <w:szCs w:val="22"/>
          <w:u w:val="single"/>
        </w:rPr>
        <w:t xml:space="preserve"> small amounts of </w:t>
      </w:r>
      <w:r w:rsidRPr="00ED780A">
        <w:rPr>
          <w:rFonts w:ascii="Calibri" w:hAnsi="Calibri" w:cs="Calibri"/>
          <w:color w:val="000000"/>
          <w:sz w:val="22"/>
          <w:szCs w:val="22"/>
          <w:u w:val="single"/>
          <w:shd w:val="clear" w:color="auto" w:fill="00FFFF"/>
        </w:rPr>
        <w:t>lunar</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regolith</w:t>
      </w:r>
      <w:r w:rsidRPr="00ED780A">
        <w:rPr>
          <w:rFonts w:ascii="Calibri" w:hAnsi="Calibri" w:cs="Calibri"/>
          <w:color w:val="000000"/>
          <w:sz w:val="22"/>
          <w:szCs w:val="22"/>
          <w:u w:val="single"/>
        </w:rPr>
        <w:t xml:space="preserve"> by 2024,</w:t>
      </w:r>
      <w:r w:rsidRPr="00ED780A">
        <w:rPr>
          <w:rFonts w:ascii="Calibri" w:hAnsi="Calibri" w:cs="Calibri"/>
          <w:color w:val="000000"/>
          <w:sz w:val="16"/>
          <w:szCs w:val="16"/>
        </w:rPr>
        <w:t xml:space="preserve"> </w:t>
      </w:r>
      <w:r w:rsidRPr="00ED780A">
        <w:rPr>
          <w:rFonts w:ascii="Calibri" w:hAnsi="Calibri" w:cs="Calibri"/>
          <w:color w:val="000000"/>
          <w:sz w:val="22"/>
          <w:szCs w:val="22"/>
          <w:u w:val="single"/>
        </w:rPr>
        <w:t xml:space="preserve">effectively </w:t>
      </w:r>
      <w:r w:rsidRPr="00ED780A">
        <w:rPr>
          <w:rFonts w:ascii="Calibri" w:hAnsi="Calibri" w:cs="Calibri"/>
          <w:b/>
          <w:bCs/>
          <w:color w:val="000000"/>
          <w:sz w:val="22"/>
          <w:szCs w:val="22"/>
          <w:u w:val="single"/>
          <w:shd w:val="clear" w:color="auto" w:fill="00FFFF"/>
        </w:rPr>
        <w:t>beginning</w:t>
      </w:r>
      <w:r w:rsidRPr="00ED780A">
        <w:rPr>
          <w:rFonts w:ascii="Calibri" w:hAnsi="Calibri" w:cs="Calibri"/>
          <w:b/>
          <w:bCs/>
          <w:color w:val="000000"/>
          <w:sz w:val="22"/>
          <w:szCs w:val="22"/>
          <w:u w:val="single"/>
        </w:rPr>
        <w:t xml:space="preserve"> the era of </w:t>
      </w:r>
      <w:r w:rsidRPr="00ED780A">
        <w:rPr>
          <w:rFonts w:ascii="Calibri" w:hAnsi="Calibri" w:cs="Calibri"/>
          <w:b/>
          <w:bCs/>
          <w:color w:val="000000"/>
          <w:sz w:val="22"/>
          <w:szCs w:val="22"/>
          <w:u w:val="single"/>
          <w:shd w:val="clear" w:color="auto" w:fill="00FFFF"/>
        </w:rPr>
        <w:t>commercial space mining</w:t>
      </w:r>
      <w:r w:rsidRPr="00ED780A">
        <w:rPr>
          <w:rFonts w:ascii="Calibri" w:hAnsi="Calibri" w:cs="Calibri"/>
          <w:color w:val="000000"/>
          <w:sz w:val="16"/>
          <w:szCs w:val="16"/>
        </w:rPr>
        <w:t>. Whether this proves to be the dawn of a gigantic adjunct to mining on earth — and more immediately, a key to unlocking cost-effective space travel — will turn on the answers to a host of questions ranging from what resources can be efficiently.</w:t>
      </w:r>
    </w:p>
    <w:p w14:paraId="1D1CB82A"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As every fan of science fiction knows, </w:t>
      </w:r>
      <w:r w:rsidRPr="00ED780A">
        <w:rPr>
          <w:rFonts w:ascii="Calibri" w:hAnsi="Calibri" w:cs="Calibri"/>
          <w:color w:val="000000"/>
          <w:sz w:val="22"/>
          <w:szCs w:val="22"/>
          <w:u w:val="single"/>
          <w:shd w:val="clear" w:color="auto" w:fill="00FFFF"/>
        </w:rPr>
        <w:t xml:space="preserve">the resources of the solar system appear </w:t>
      </w:r>
      <w:r w:rsidRPr="00ED780A">
        <w:rPr>
          <w:rFonts w:ascii="Calibri" w:hAnsi="Calibri" w:cs="Calibri"/>
          <w:b/>
          <w:bCs/>
          <w:color w:val="000000"/>
          <w:sz w:val="22"/>
          <w:szCs w:val="22"/>
          <w:u w:val="single"/>
          <w:shd w:val="clear" w:color="auto" w:fill="00FFFF"/>
        </w:rPr>
        <w:t>virtually unlimite</w:t>
      </w:r>
      <w:r w:rsidRPr="00ED780A">
        <w:rPr>
          <w:rFonts w:ascii="Calibri" w:hAnsi="Calibri" w:cs="Calibri"/>
          <w:color w:val="000000"/>
          <w:sz w:val="22"/>
          <w:szCs w:val="22"/>
          <w:u w:val="single"/>
          <w:shd w:val="clear" w:color="auto" w:fill="00FFFF"/>
        </w:rPr>
        <w:t>d</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compared to</w:t>
      </w:r>
      <w:r w:rsidRPr="00ED780A">
        <w:rPr>
          <w:rFonts w:ascii="Calibri" w:hAnsi="Calibri" w:cs="Calibri"/>
          <w:color w:val="000000"/>
          <w:sz w:val="22"/>
          <w:szCs w:val="22"/>
          <w:u w:val="single"/>
        </w:rPr>
        <w:t xml:space="preserve"> those on </w:t>
      </w:r>
      <w:r w:rsidRPr="00ED780A">
        <w:rPr>
          <w:rFonts w:ascii="Calibri" w:hAnsi="Calibri" w:cs="Calibri"/>
          <w:color w:val="000000"/>
          <w:sz w:val="22"/>
          <w:szCs w:val="22"/>
          <w:u w:val="single"/>
          <w:shd w:val="clear" w:color="auto" w:fill="00FFFF"/>
        </w:rPr>
        <w:t>Earth</w:t>
      </w:r>
      <w:r w:rsidRPr="00ED780A">
        <w:rPr>
          <w:rFonts w:ascii="Calibri" w:hAnsi="Calibri" w:cs="Calibri"/>
          <w:color w:val="000000"/>
          <w:sz w:val="22"/>
          <w:szCs w:val="22"/>
          <w:u w:val="single"/>
        </w:rPr>
        <w:t>.</w:t>
      </w:r>
      <w:r w:rsidRPr="00ED780A">
        <w:rPr>
          <w:rFonts w:ascii="Calibri" w:hAnsi="Calibri" w:cs="Calibri"/>
          <w:color w:val="000000"/>
          <w:sz w:val="16"/>
          <w:szCs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ED780A">
        <w:rPr>
          <w:rFonts w:ascii="Calibri" w:hAnsi="Calibri" w:cs="Calibri"/>
          <w:color w:val="000000"/>
          <w:sz w:val="22"/>
          <w:szCs w:val="22"/>
          <w:u w:val="single"/>
        </w:rPr>
        <w:t>as entrepreneurs look to harness the riches beyond the atmosphere, access to space resources remains tangled in the realities of economics and governance.</w:t>
      </w:r>
    </w:p>
    <w:p w14:paraId="71D1EC16"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1D5AF71D"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That said, </w:t>
      </w:r>
      <w:r w:rsidRPr="00ED780A">
        <w:rPr>
          <w:rFonts w:ascii="Calibri" w:hAnsi="Calibri" w:cs="Calibri"/>
          <w:color w:val="000000"/>
          <w:sz w:val="22"/>
          <w:szCs w:val="22"/>
          <w:u w:val="single"/>
        </w:rPr>
        <w:t>there’s no grass growing under potential pioneers’ feet.</w:t>
      </w:r>
      <w:r w:rsidRPr="00ED780A">
        <w:rPr>
          <w:rFonts w:ascii="Calibri" w:hAnsi="Calibri" w:cs="Calibri"/>
          <w:color w:val="000000"/>
          <w:sz w:val="16"/>
          <w:szCs w:val="16"/>
        </w:rPr>
        <w:t xml:space="preserve"> </w:t>
      </w:r>
      <w:r w:rsidRPr="00ED780A">
        <w:rPr>
          <w:rFonts w:ascii="Calibri" w:hAnsi="Calibri" w:cs="Calibri"/>
          <w:color w:val="000000"/>
          <w:sz w:val="22"/>
          <w:szCs w:val="22"/>
          <w:u w:val="single"/>
          <w:shd w:val="clear" w:color="auto" w:fill="00FFFF"/>
        </w:rPr>
        <w:t>Potential economic</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scientific</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and</w:t>
      </w:r>
      <w:r w:rsidRPr="00ED780A">
        <w:rPr>
          <w:rFonts w:ascii="Calibri" w:hAnsi="Calibri" w:cs="Calibri"/>
          <w:color w:val="000000"/>
          <w:sz w:val="22"/>
          <w:szCs w:val="22"/>
          <w:u w:val="single"/>
        </w:rPr>
        <w:t xml:space="preserve"> even </w:t>
      </w:r>
      <w:r w:rsidRPr="00ED780A">
        <w:rPr>
          <w:rFonts w:ascii="Calibri" w:hAnsi="Calibri" w:cs="Calibri"/>
          <w:color w:val="000000"/>
          <w:sz w:val="22"/>
          <w:szCs w:val="22"/>
          <w:u w:val="single"/>
          <w:shd w:val="clear" w:color="auto" w:fill="00FFFF"/>
        </w:rPr>
        <w:t>security</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benefits</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underlie</w:t>
      </w:r>
      <w:r w:rsidRPr="00ED780A">
        <w:rPr>
          <w:rFonts w:ascii="Calibri" w:hAnsi="Calibri" w:cs="Calibri"/>
          <w:color w:val="000000"/>
          <w:sz w:val="22"/>
          <w:szCs w:val="22"/>
          <w:u w:val="single"/>
        </w:rPr>
        <w:t xml:space="preserve"> an emerging geopolitical competition to pursue </w:t>
      </w:r>
      <w:r w:rsidRPr="00ED780A">
        <w:rPr>
          <w:rFonts w:ascii="Calibri" w:hAnsi="Calibri" w:cs="Calibri"/>
          <w:color w:val="000000"/>
          <w:sz w:val="22"/>
          <w:szCs w:val="22"/>
          <w:u w:val="single"/>
          <w:shd w:val="clear" w:color="auto" w:fill="00FFFF"/>
        </w:rPr>
        <w:t>space mining</w:t>
      </w:r>
      <w:r w:rsidRPr="00ED780A">
        <w:rPr>
          <w:rFonts w:ascii="Calibri" w:hAnsi="Calibri" w:cs="Calibri"/>
          <w:color w:val="000000"/>
          <w:sz w:val="22"/>
          <w:szCs w:val="22"/>
          <w:u w:val="single"/>
        </w:rPr>
        <w:t>.</w:t>
      </w:r>
      <w:r w:rsidRPr="00ED780A">
        <w:rPr>
          <w:rFonts w:ascii="Calibri" w:hAnsi="Calibri" w:cs="Calibri"/>
          <w:color w:val="000000"/>
          <w:sz w:val="16"/>
          <w:szCs w:val="16"/>
        </w:rPr>
        <w:t xml:space="preserve"> </w:t>
      </w:r>
      <w:r w:rsidRPr="00ED780A">
        <w:rPr>
          <w:rFonts w:ascii="Calibri" w:hAnsi="Calibri" w:cs="Calibri"/>
          <w:color w:val="000000"/>
          <w:sz w:val="22"/>
          <w:szCs w:val="22"/>
          <w:u w:val="single"/>
          <w:shd w:val="clear" w:color="auto" w:fill="00FFFF"/>
        </w:rPr>
        <w:t>The</w:t>
      </w:r>
      <w:r w:rsidRPr="00ED780A">
        <w:rPr>
          <w:rFonts w:ascii="Calibri" w:hAnsi="Calibri" w:cs="Calibri"/>
          <w:color w:val="000000"/>
          <w:sz w:val="22"/>
          <w:szCs w:val="22"/>
          <w:u w:val="single"/>
        </w:rPr>
        <w:t xml:space="preserve"> United </w:t>
      </w:r>
      <w:r w:rsidRPr="00ED780A">
        <w:rPr>
          <w:rFonts w:ascii="Calibri" w:hAnsi="Calibri" w:cs="Calibri"/>
          <w:color w:val="000000"/>
          <w:sz w:val="22"/>
          <w:szCs w:val="22"/>
          <w:u w:val="single"/>
          <w:shd w:val="clear" w:color="auto" w:fill="00FFFF"/>
        </w:rPr>
        <w:t>States is</w:t>
      </w:r>
      <w:r w:rsidRPr="00ED780A">
        <w:rPr>
          <w:rFonts w:ascii="Calibri" w:hAnsi="Calibri" w:cs="Calibri"/>
          <w:color w:val="000000"/>
          <w:sz w:val="22"/>
          <w:szCs w:val="22"/>
          <w:u w:val="single"/>
        </w:rPr>
        <w:t xml:space="preserve"> rapidly </w:t>
      </w:r>
      <w:r w:rsidRPr="00ED780A">
        <w:rPr>
          <w:rFonts w:ascii="Calibri" w:hAnsi="Calibri" w:cs="Calibri"/>
          <w:color w:val="000000"/>
          <w:sz w:val="22"/>
          <w:szCs w:val="22"/>
          <w:u w:val="single"/>
          <w:shd w:val="clear" w:color="auto" w:fill="00FFFF"/>
        </w:rPr>
        <w:t>emerging as a front-runner</w:t>
      </w:r>
      <w:r w:rsidRPr="00ED780A">
        <w:rPr>
          <w:rFonts w:ascii="Calibri" w:hAnsi="Calibri" w:cs="Calibri"/>
          <w:color w:val="000000"/>
          <w:sz w:val="16"/>
          <w:szCs w:val="16"/>
        </w:rPr>
        <w:t xml:space="preserve">, in part due to its ambitious Artemis Program to lead a multinational consortium back to the Moon. </w:t>
      </w:r>
      <w:r w:rsidRPr="00ED780A">
        <w:rPr>
          <w:rFonts w:ascii="Calibri" w:hAnsi="Calibri" w:cs="Calibri"/>
          <w:color w:val="000000"/>
          <w:sz w:val="22"/>
          <w:szCs w:val="22"/>
          <w:u w:val="single"/>
        </w:rPr>
        <w:t xml:space="preserve">But it is also a leader in </w:t>
      </w:r>
      <w:r w:rsidRPr="00ED780A">
        <w:rPr>
          <w:rFonts w:ascii="Calibri" w:hAnsi="Calibri" w:cs="Calibri"/>
          <w:b/>
          <w:bCs/>
          <w:color w:val="000000"/>
          <w:sz w:val="22"/>
          <w:szCs w:val="22"/>
          <w:u w:val="single"/>
          <w:shd w:val="clear" w:color="auto" w:fill="00FFFF"/>
        </w:rPr>
        <w:t>creating a legal infrastructure for mineral exploitation</w:t>
      </w:r>
      <w:r w:rsidRPr="00ED780A">
        <w:rPr>
          <w:rFonts w:ascii="Calibri" w:hAnsi="Calibri" w:cs="Calibri"/>
          <w:color w:val="000000"/>
          <w:sz w:val="22"/>
          <w:szCs w:val="22"/>
          <w:u w:val="single"/>
        </w:rPr>
        <w:t>.</w:t>
      </w:r>
      <w:r w:rsidRPr="00ED780A">
        <w:rPr>
          <w:rFonts w:ascii="Calibri" w:hAnsi="Calibri" w:cs="Calibri"/>
          <w:color w:val="000000"/>
          <w:sz w:val="16"/>
          <w:szCs w:val="16"/>
        </w:rPr>
        <w:t xml:space="preserve"> </w:t>
      </w:r>
      <w:r w:rsidRPr="00ED780A">
        <w:rPr>
          <w:rFonts w:ascii="Calibri" w:hAnsi="Calibri" w:cs="Calibri"/>
          <w:color w:val="000000"/>
          <w:sz w:val="22"/>
          <w:szCs w:val="22"/>
          <w:u w:val="single"/>
        </w:rPr>
        <w:t xml:space="preserve">The United States has adopted the world’s first space resources law, </w:t>
      </w:r>
      <w:r w:rsidRPr="00ED780A">
        <w:rPr>
          <w:rFonts w:ascii="Calibri" w:hAnsi="Calibri" w:cs="Calibri"/>
          <w:color w:val="000000"/>
          <w:sz w:val="22"/>
          <w:szCs w:val="22"/>
          <w:u w:val="single"/>
          <w:shd w:val="clear" w:color="auto" w:fill="00FFFF"/>
        </w:rPr>
        <w:t>recognizing the property rights of private companie</w:t>
      </w:r>
      <w:r w:rsidRPr="00ED780A">
        <w:rPr>
          <w:rFonts w:ascii="Calibri" w:hAnsi="Calibri" w:cs="Calibri"/>
          <w:color w:val="000000"/>
          <w:sz w:val="22"/>
          <w:szCs w:val="22"/>
          <w:u w:val="single"/>
        </w:rPr>
        <w:t>s and individuals</w:t>
      </w:r>
      <w:r w:rsidRPr="00ED780A">
        <w:rPr>
          <w:rFonts w:ascii="Calibri" w:hAnsi="Calibri" w:cs="Calibri"/>
          <w:color w:val="000000"/>
          <w:sz w:val="22"/>
          <w:szCs w:val="22"/>
          <w:u w:val="single"/>
          <w:shd w:val="clear" w:color="auto" w:fill="00FFFF"/>
        </w:rPr>
        <w:t xml:space="preserve"> to materials gathered in space.</w:t>
      </w:r>
    </w:p>
    <w:p w14:paraId="45C6D566"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However, the United States is hardly alone. </w:t>
      </w:r>
      <w:r w:rsidRPr="00ED780A">
        <w:rPr>
          <w:rFonts w:ascii="Calibri" w:hAnsi="Calibri" w:cs="Calibri"/>
          <w:color w:val="000000"/>
          <w:sz w:val="22"/>
          <w:szCs w:val="22"/>
          <w:u w:val="single"/>
        </w:rPr>
        <w:t>Luxembourg and the United Arab Emirates</w:t>
      </w:r>
      <w:r w:rsidRPr="00ED780A">
        <w:rPr>
          <w:rFonts w:ascii="Calibri" w:hAnsi="Calibri" w:cs="Calibri"/>
          <w:color w:val="000000"/>
          <w:sz w:val="16"/>
          <w:szCs w:val="16"/>
        </w:rPr>
        <w:t xml:space="preserve"> (you read those right</w:t>
      </w:r>
      <w:r w:rsidRPr="00ED780A">
        <w:rPr>
          <w:rFonts w:ascii="Calibri" w:hAnsi="Calibri" w:cs="Calibri"/>
          <w:color w:val="000000"/>
          <w:sz w:val="22"/>
          <w:szCs w:val="22"/>
          <w:u w:val="single"/>
        </w:rPr>
        <w:t>) are racing to codify space-resources laws of their own</w:t>
      </w:r>
      <w:r w:rsidRPr="00ED780A">
        <w:rPr>
          <w:rFonts w:ascii="Calibri" w:hAnsi="Calibri" w:cs="Calibri"/>
          <w:color w:val="000000"/>
          <w:sz w:val="16"/>
          <w:szCs w:val="16"/>
        </w:rPr>
        <w:t xml:space="preserve">, hoping to attract investment to their entrepot nations with business-friendly legal frameworks. </w:t>
      </w:r>
      <w:r w:rsidRPr="00ED780A">
        <w:rPr>
          <w:rFonts w:ascii="Calibri" w:hAnsi="Calibri" w:cs="Calibri"/>
          <w:color w:val="000000"/>
          <w:sz w:val="22"/>
          <w:szCs w:val="22"/>
          <w:u w:val="single"/>
        </w:rPr>
        <w:t>China reportedly views space-resource development as a national priority, part of a strategy to challenge U.S. economic and security primacy in space.</w:t>
      </w:r>
      <w:r w:rsidRPr="00ED780A">
        <w:rPr>
          <w:rFonts w:ascii="Calibri" w:hAnsi="Calibri" w:cs="Calibri"/>
          <w:color w:val="000000"/>
          <w:sz w:val="16"/>
          <w:szCs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77F576EE"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rPr>
        <w:t>What’s Out There</w:t>
      </w:r>
    </w:p>
    <w:p w14:paraId="1EE0703D"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Back up for a moment. For the record, </w:t>
      </w:r>
      <w:r w:rsidRPr="00ED780A">
        <w:rPr>
          <w:rFonts w:ascii="Calibri" w:hAnsi="Calibri" w:cs="Calibri"/>
          <w:color w:val="000000"/>
          <w:sz w:val="22"/>
          <w:szCs w:val="22"/>
          <w:u w:val="single"/>
        </w:rPr>
        <w:t>space is already being heavily exploited, because space resources include non-material assets such as orbital locations and abundant sunlight that enable satellites to provide services to Earth</w:t>
      </w:r>
      <w:r w:rsidRPr="00ED780A">
        <w:rPr>
          <w:rFonts w:ascii="Calibri" w:hAnsi="Calibri" w:cs="Calibri"/>
          <w:color w:val="000000"/>
          <w:sz w:val="16"/>
          <w:szCs w:val="16"/>
        </w:rPr>
        <w:t xml:space="preserve">. Indeed, satellite-based telecommunications and global positioning systems have become </w:t>
      </w:r>
      <w:r w:rsidRPr="00ED780A">
        <w:rPr>
          <w:rFonts w:ascii="Calibri" w:hAnsi="Calibri" w:cs="Calibri"/>
          <w:color w:val="000000"/>
          <w:sz w:val="22"/>
          <w:szCs w:val="22"/>
          <w:u w:val="single"/>
        </w:rPr>
        <w:t>indispensable infrastructure underpinning the modern economy</w:t>
      </w:r>
      <w:r w:rsidRPr="00ED780A">
        <w:rPr>
          <w:rFonts w:ascii="Calibri" w:hAnsi="Calibri" w:cs="Calibri"/>
          <w:color w:val="000000"/>
          <w:sz w:val="16"/>
          <w:szCs w:val="16"/>
        </w:rPr>
        <w:t>. Mining space for materials, of course, is another matter.</w:t>
      </w:r>
    </w:p>
    <w:p w14:paraId="233E9DAB"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In the past several decades, </w:t>
      </w:r>
      <w:r w:rsidRPr="00ED780A">
        <w:rPr>
          <w:rFonts w:ascii="Calibri" w:hAnsi="Calibri" w:cs="Calibri"/>
          <w:color w:val="000000"/>
          <w:sz w:val="22"/>
          <w:szCs w:val="22"/>
          <w:u w:val="single"/>
        </w:rPr>
        <w:t xml:space="preserve">planetary science has confirmed what has long been suspected: celestial bodies are potential sources for dozens of natural materials that, in the right time and place, are </w:t>
      </w:r>
      <w:r w:rsidRPr="00ED780A">
        <w:rPr>
          <w:rFonts w:ascii="Calibri" w:hAnsi="Calibri" w:cs="Calibri"/>
          <w:b/>
          <w:bCs/>
          <w:color w:val="000000"/>
          <w:sz w:val="22"/>
          <w:szCs w:val="22"/>
          <w:u w:val="single"/>
        </w:rPr>
        <w:t>incredibly valuable</w:t>
      </w:r>
      <w:r w:rsidRPr="00ED780A">
        <w:rPr>
          <w:rFonts w:ascii="Calibri" w:hAnsi="Calibri" w:cs="Calibri"/>
          <w:color w:val="000000"/>
          <w:sz w:val="22"/>
          <w:szCs w:val="22"/>
          <w:u w:val="single"/>
        </w:rPr>
        <w:t>. Of</w:t>
      </w:r>
      <w:r w:rsidRPr="00ED780A">
        <w:rPr>
          <w:rFonts w:ascii="Calibri" w:hAnsi="Calibri" w:cs="Calibri"/>
          <w:color w:val="000000"/>
          <w:sz w:val="16"/>
          <w:szCs w:val="16"/>
        </w:rPr>
        <w:t xml:space="preserve"> these, </w:t>
      </w:r>
      <w:r w:rsidRPr="00ED780A">
        <w:rPr>
          <w:rFonts w:ascii="Calibri" w:hAnsi="Calibri" w:cs="Calibri"/>
          <w:color w:val="000000"/>
          <w:sz w:val="22"/>
          <w:szCs w:val="22"/>
          <w:u w:val="single"/>
        </w:rPr>
        <w:t xml:space="preserve">water may be the most attractive in the near-term, because — with assistance from solar energy or nuclear fission — H2O can be split into hydrogen and oxygen to make </w:t>
      </w:r>
      <w:r w:rsidRPr="00ED780A">
        <w:rPr>
          <w:rFonts w:ascii="Calibri" w:hAnsi="Calibri" w:cs="Calibri"/>
          <w:b/>
          <w:bCs/>
          <w:color w:val="000000"/>
          <w:sz w:val="22"/>
          <w:szCs w:val="22"/>
          <w:u w:val="single"/>
        </w:rPr>
        <w:t>rocket propellant</w:t>
      </w:r>
      <w:r w:rsidRPr="00ED780A">
        <w:rPr>
          <w:rFonts w:ascii="Calibri" w:hAnsi="Calibri" w:cs="Calibri"/>
          <w:color w:val="000000"/>
          <w:sz w:val="22"/>
          <w:szCs w:val="22"/>
          <w:u w:val="single"/>
        </w:rPr>
        <w:t>, facilitating in-space refueling. So-called “</w:t>
      </w:r>
      <w:r w:rsidRPr="00ED780A">
        <w:rPr>
          <w:rFonts w:ascii="Calibri" w:hAnsi="Calibri" w:cs="Calibri"/>
          <w:b/>
          <w:bCs/>
          <w:color w:val="000000"/>
          <w:sz w:val="22"/>
          <w:szCs w:val="22"/>
          <w:u w:val="single"/>
        </w:rPr>
        <w:t>rare earth” metals</w:t>
      </w:r>
      <w:r w:rsidRPr="00ED780A">
        <w:rPr>
          <w:rFonts w:ascii="Calibri" w:hAnsi="Calibri" w:cs="Calibri"/>
          <w:color w:val="000000"/>
          <w:sz w:val="22"/>
          <w:szCs w:val="22"/>
          <w:u w:val="single"/>
        </w:rPr>
        <w:t xml:space="preserve"> are also </w:t>
      </w:r>
      <w:r w:rsidRPr="00ED780A">
        <w:rPr>
          <w:rFonts w:ascii="Calibri" w:hAnsi="Calibri" w:cs="Calibri"/>
          <w:b/>
          <w:bCs/>
          <w:color w:val="000000"/>
          <w:sz w:val="22"/>
          <w:szCs w:val="22"/>
          <w:u w:val="single"/>
        </w:rPr>
        <w:t>potential targets</w:t>
      </w:r>
      <w:r w:rsidRPr="00ED780A">
        <w:rPr>
          <w:rFonts w:ascii="Calibri" w:hAnsi="Calibri" w:cs="Calibri"/>
          <w:color w:val="000000"/>
          <w:sz w:val="22"/>
          <w:szCs w:val="22"/>
          <w:u w:val="single"/>
        </w:rPr>
        <w:t xml:space="preserve"> of asteroid miners intending to service Earth markets. Consisting of 17 elements, including lanthanum, neodymium, and yttrium, these critical materials (most of which are today mined in China at great environmental cost) </w:t>
      </w:r>
      <w:r w:rsidRPr="00ED780A">
        <w:rPr>
          <w:rFonts w:ascii="Calibri" w:hAnsi="Calibri" w:cs="Calibri"/>
          <w:b/>
          <w:bCs/>
          <w:color w:val="000000"/>
          <w:sz w:val="22"/>
          <w:szCs w:val="22"/>
          <w:u w:val="single"/>
        </w:rPr>
        <w:t>are required for electronic</w:t>
      </w:r>
      <w:r w:rsidRPr="00ED780A">
        <w:rPr>
          <w:rFonts w:ascii="Calibri" w:hAnsi="Calibri" w:cs="Calibri"/>
          <w:color w:val="000000"/>
          <w:sz w:val="22"/>
          <w:szCs w:val="22"/>
          <w:u w:val="single"/>
        </w:rPr>
        <w:t xml:space="preserve">s. </w:t>
      </w:r>
      <w:r w:rsidRPr="00ED780A">
        <w:rPr>
          <w:rFonts w:ascii="Calibri" w:hAnsi="Calibri" w:cs="Calibri"/>
          <w:b/>
          <w:bCs/>
          <w:color w:val="000000"/>
          <w:sz w:val="22"/>
          <w:szCs w:val="22"/>
          <w:u w:val="single"/>
        </w:rPr>
        <w:t>And they loom as bottlenecks in making the transition from fossil fuels to renewables backed up by battery storage.</w:t>
      </w:r>
    </w:p>
    <w:p w14:paraId="343363DE" w14:textId="77777777" w:rsidR="0069143D" w:rsidRPr="00ED780A" w:rsidRDefault="0069143D" w:rsidP="0069143D">
      <w:pPr>
        <w:pStyle w:val="4"/>
        <w:rPr>
          <w:sz w:val="24"/>
          <w:szCs w:val="24"/>
        </w:rPr>
      </w:pPr>
      <w:r w:rsidRPr="00ED780A">
        <w:rPr>
          <w:rFonts w:cs="Calibri"/>
          <w:color w:val="000000"/>
        </w:rPr>
        <w:t xml:space="preserve">Asteroid mining solves </w:t>
      </w:r>
      <w:r w:rsidRPr="00ED780A">
        <w:rPr>
          <w:rFonts w:cs="Calibri"/>
          <w:color w:val="000000"/>
          <w:u w:val="single"/>
        </w:rPr>
        <w:t>rare earth metal</w:t>
      </w:r>
      <w:r w:rsidRPr="00ED780A">
        <w:rPr>
          <w:rFonts w:cs="Calibri"/>
          <w:color w:val="000000"/>
        </w:rPr>
        <w:t xml:space="preserve"> depletion – prevents </w:t>
      </w:r>
      <w:r w:rsidRPr="00ED780A">
        <w:rPr>
          <w:rFonts w:cs="Calibri"/>
          <w:color w:val="000000"/>
          <w:u w:val="single"/>
        </w:rPr>
        <w:t>tech stagnation</w:t>
      </w:r>
      <w:r w:rsidRPr="00ED780A">
        <w:rPr>
          <w:rFonts w:cs="Calibri"/>
          <w:color w:val="000000"/>
        </w:rPr>
        <w:t xml:space="preserve"> and </w:t>
      </w:r>
      <w:r w:rsidRPr="00ED780A">
        <w:rPr>
          <w:rFonts w:cs="Calibri"/>
          <w:color w:val="000000"/>
          <w:u w:val="single"/>
        </w:rPr>
        <w:t>unsustainable resource extraction</w:t>
      </w:r>
    </w:p>
    <w:p w14:paraId="328AFEB6" w14:textId="77777777" w:rsidR="0069143D" w:rsidRPr="00ED780A" w:rsidRDefault="0069143D" w:rsidP="0069143D">
      <w:pPr>
        <w:pStyle w:val="a8"/>
        <w:spacing w:before="0" w:beforeAutospacing="0" w:after="160" w:afterAutospacing="0"/>
      </w:pPr>
      <w:r w:rsidRPr="00ED780A">
        <w:rPr>
          <w:rFonts w:ascii="Calibri" w:hAnsi="Calibri" w:cs="Calibri"/>
          <w:b/>
          <w:bCs/>
          <w:color w:val="000000"/>
          <w:sz w:val="26"/>
          <w:szCs w:val="26"/>
        </w:rPr>
        <w:t>Mitchell 20</w:t>
      </w:r>
      <w:r w:rsidRPr="00ED780A">
        <w:rPr>
          <w:rFonts w:ascii="Calibri" w:hAnsi="Calibri" w:cs="Calibr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1" w:history="1">
        <w:r w:rsidRPr="00ED780A">
          <w:rPr>
            <w:rStyle w:val="a5"/>
            <w:rFonts w:cs="Calibri"/>
            <w:color w:val="000000"/>
            <w:sz w:val="22"/>
            <w:szCs w:val="22"/>
          </w:rPr>
          <w:t>www.electropages.com/blog/2020/09/how-might-asteroid-mining-be-key-electronics-future</w:t>
        </w:r>
      </w:hyperlink>
      <w:r w:rsidRPr="00ED780A">
        <w:rPr>
          <w:rFonts w:ascii="Calibri" w:hAnsi="Calibri" w:cs="Calibri"/>
          <w:color w:val="000000"/>
          <w:sz w:val="22"/>
          <w:szCs w:val="22"/>
        </w:rPr>
        <w:t>. [Quality Control]</w:t>
      </w:r>
    </w:p>
    <w:p w14:paraId="195A5566"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shd w:val="clear" w:color="auto" w:fill="00FFFF"/>
        </w:rPr>
        <w:t>As electronics</w:t>
      </w:r>
      <w:r w:rsidRPr="00ED780A">
        <w:rPr>
          <w:rFonts w:ascii="Calibri" w:hAnsi="Calibri" w:cs="Calibri"/>
          <w:color w:val="000000"/>
          <w:sz w:val="22"/>
          <w:szCs w:val="22"/>
          <w:u w:val="single"/>
        </w:rPr>
        <w:t xml:space="preserve"> continue to </w:t>
      </w:r>
      <w:r w:rsidRPr="00ED780A">
        <w:rPr>
          <w:rFonts w:ascii="Calibri" w:hAnsi="Calibri" w:cs="Calibri"/>
          <w:color w:val="000000"/>
          <w:sz w:val="22"/>
          <w:szCs w:val="22"/>
          <w:u w:val="single"/>
          <w:shd w:val="clear" w:color="auto" w:fill="00FFFF"/>
        </w:rPr>
        <w:t>become</w:t>
      </w:r>
      <w:r w:rsidRPr="00ED780A">
        <w:rPr>
          <w:rFonts w:ascii="Calibri" w:hAnsi="Calibri" w:cs="Calibri"/>
          <w:color w:val="000000"/>
          <w:sz w:val="22"/>
          <w:szCs w:val="22"/>
          <w:u w:val="single"/>
        </w:rPr>
        <w:t xml:space="preserve"> increasingly</w:t>
      </w:r>
      <w:r w:rsidRPr="00ED780A">
        <w:rPr>
          <w:rFonts w:ascii="Calibri" w:hAnsi="Calibri" w:cs="Calibri"/>
          <w:color w:val="000000"/>
          <w:sz w:val="22"/>
          <w:szCs w:val="22"/>
          <w:u w:val="single"/>
          <w:shd w:val="clear" w:color="auto" w:fill="00FFFF"/>
        </w:rPr>
        <w:t xml:space="preserve"> more important</w:t>
      </w:r>
      <w:r w:rsidRPr="00ED780A">
        <w:rPr>
          <w:rFonts w:ascii="Calibri" w:hAnsi="Calibri" w:cs="Calibri"/>
          <w:color w:val="000000"/>
          <w:sz w:val="22"/>
          <w:szCs w:val="22"/>
          <w:u w:val="single"/>
        </w:rPr>
        <w:t xml:space="preserve"> in everyday life</w:t>
      </w:r>
      <w:r w:rsidRPr="00ED780A">
        <w:rPr>
          <w:rFonts w:ascii="Calibri" w:hAnsi="Calibri" w:cs="Calibri"/>
          <w:color w:val="000000"/>
          <w:sz w:val="16"/>
          <w:szCs w:val="16"/>
        </w:rPr>
        <w:t xml:space="preserve">, </w:t>
      </w:r>
      <w:r w:rsidRPr="00ED780A">
        <w:rPr>
          <w:rFonts w:ascii="Calibri" w:hAnsi="Calibri" w:cs="Calibri"/>
          <w:color w:val="000000"/>
          <w:sz w:val="22"/>
          <w:szCs w:val="22"/>
          <w:u w:val="single"/>
          <w:shd w:val="clear" w:color="auto" w:fill="00FFFF"/>
        </w:rPr>
        <w:t xml:space="preserve">so is the ability to </w:t>
      </w:r>
      <w:r w:rsidRPr="00ED780A">
        <w:rPr>
          <w:rFonts w:ascii="Calibri" w:hAnsi="Calibri" w:cs="Calibri"/>
          <w:b/>
          <w:bCs/>
          <w:color w:val="000000"/>
          <w:sz w:val="22"/>
          <w:szCs w:val="22"/>
          <w:u w:val="single"/>
          <w:shd w:val="clear" w:color="auto" w:fill="00FFFF"/>
        </w:rPr>
        <w:t>produce electronic components</w:t>
      </w:r>
      <w:r w:rsidRPr="00ED780A">
        <w:rPr>
          <w:rFonts w:ascii="Calibri" w:hAnsi="Calibri" w:cs="Calibri"/>
          <w:color w:val="000000"/>
          <w:sz w:val="16"/>
          <w:szCs w:val="16"/>
        </w:rPr>
        <w:t xml:space="preserve">. With the supply of minerals on Earth having a finite size, some are worried that </w:t>
      </w:r>
      <w:r w:rsidRPr="00ED780A">
        <w:rPr>
          <w:rFonts w:ascii="Calibri" w:hAnsi="Calibri" w:cs="Calibri"/>
          <w:color w:val="000000"/>
          <w:sz w:val="22"/>
          <w:szCs w:val="22"/>
          <w:u w:val="single"/>
          <w:shd w:val="clear" w:color="auto" w:fill="00FFFF"/>
        </w:rPr>
        <w:t>Earth will soon run out of</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 xml:space="preserve">critical resources such as </w:t>
      </w:r>
      <w:r w:rsidRPr="00ED780A">
        <w:rPr>
          <w:rFonts w:ascii="Calibri" w:hAnsi="Calibri" w:cs="Calibri"/>
          <w:b/>
          <w:bCs/>
          <w:color w:val="000000"/>
          <w:sz w:val="22"/>
          <w:szCs w:val="22"/>
          <w:u w:val="single"/>
          <w:shd w:val="clear" w:color="auto" w:fill="00FFFF"/>
        </w:rPr>
        <w:t>platinum and lithium</w:t>
      </w:r>
      <w:r w:rsidRPr="00ED780A">
        <w:rPr>
          <w:rFonts w:ascii="Calibri" w:hAnsi="Calibri" w:cs="Calibri"/>
          <w:color w:val="000000"/>
          <w:sz w:val="16"/>
          <w:szCs w:val="16"/>
        </w:rPr>
        <w:t>. What are asteroids, what are they composed of, and could they be the key to providing humanity with a near-infinite source of minerals?</w:t>
      </w:r>
    </w:p>
    <w:p w14:paraId="398AF642"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rPr>
        <w:t>What minerals are commonly needed for electronics?</w:t>
      </w:r>
    </w:p>
    <w:p w14:paraId="23161167"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Since the introduction of the first commercial circuits, </w:t>
      </w:r>
      <w:r w:rsidRPr="00ED780A">
        <w:rPr>
          <w:rFonts w:ascii="Calibri" w:hAnsi="Calibri" w:cs="Calibri"/>
          <w:color w:val="000000"/>
          <w:sz w:val="22"/>
          <w:szCs w:val="22"/>
          <w:u w:val="single"/>
        </w:rPr>
        <w:t>electronics have become incredibly advanced with silicon dies having billions of active components, resistors the size of dust specks</w:t>
      </w:r>
      <w:r w:rsidRPr="00ED780A">
        <w:rPr>
          <w:rFonts w:ascii="Calibri" w:hAnsi="Calibri" w:cs="Calibri"/>
          <w:color w:val="000000"/>
          <w:sz w:val="16"/>
          <w:szCs w:val="16"/>
        </w:rPr>
        <w:t xml:space="preserve">, and capacitors that can hold obscene amounts of charge for their </w:t>
      </w:r>
      <w:r w:rsidRPr="00ED780A">
        <w:rPr>
          <w:rFonts w:ascii="Calibri" w:hAnsi="Calibri" w:cs="Calibri"/>
          <w:color w:val="000000"/>
          <w:sz w:val="22"/>
          <w:szCs w:val="22"/>
          <w:u w:val="single"/>
        </w:rPr>
        <w:t xml:space="preserve">size. However, many of these </w:t>
      </w:r>
      <w:r w:rsidRPr="00ED780A">
        <w:rPr>
          <w:rFonts w:ascii="Calibri" w:hAnsi="Calibri" w:cs="Calibri"/>
          <w:color w:val="000000"/>
          <w:sz w:val="22"/>
          <w:szCs w:val="22"/>
          <w:u w:val="single"/>
          <w:shd w:val="clear" w:color="auto" w:fill="00FFFF"/>
        </w:rPr>
        <w:t>components</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rely on</w:t>
      </w:r>
      <w:r w:rsidRPr="00ED780A">
        <w:rPr>
          <w:rFonts w:ascii="Calibri" w:hAnsi="Calibri" w:cs="Calibri"/>
          <w:color w:val="000000"/>
          <w:sz w:val="22"/>
          <w:szCs w:val="22"/>
          <w:u w:val="single"/>
        </w:rPr>
        <w:t xml:space="preserve"> minerals that most will never have heard of for them to be able to wor</w:t>
      </w:r>
      <w:r w:rsidRPr="00ED780A">
        <w:rPr>
          <w:rFonts w:ascii="Calibri" w:hAnsi="Calibri" w:cs="Calibri"/>
          <w:color w:val="000000"/>
          <w:sz w:val="16"/>
          <w:szCs w:val="16"/>
        </w:rPr>
        <w:t xml:space="preserve">k. Basic components such as resistors and capacitors use common materials including iron, carbon, and aluminium, but </w:t>
      </w:r>
      <w:r w:rsidRPr="00ED780A">
        <w:rPr>
          <w:rFonts w:ascii="Calibri" w:hAnsi="Calibri" w:cs="Calibri"/>
          <w:color w:val="000000"/>
          <w:sz w:val="22"/>
          <w:szCs w:val="22"/>
          <w:u w:val="single"/>
        </w:rPr>
        <w:t xml:space="preserve">components such as LEDs, silicon dies, and thin-film displays use lanthanum, cerium, neodymium, and europium. While many of these </w:t>
      </w:r>
      <w:r w:rsidRPr="00ED780A">
        <w:rPr>
          <w:rFonts w:ascii="Calibri" w:hAnsi="Calibri" w:cs="Calibri"/>
          <w:color w:val="000000"/>
          <w:sz w:val="22"/>
          <w:szCs w:val="22"/>
          <w:u w:val="single"/>
          <w:shd w:val="clear" w:color="auto" w:fill="00FFFF"/>
        </w:rPr>
        <w:t>minerals</w:t>
      </w:r>
      <w:r w:rsidRPr="00ED780A">
        <w:rPr>
          <w:rFonts w:ascii="Calibri" w:hAnsi="Calibri" w:cs="Calibri"/>
          <w:color w:val="000000"/>
          <w:sz w:val="22"/>
          <w:szCs w:val="22"/>
          <w:u w:val="single"/>
        </w:rPr>
        <w:t xml:space="preserve"> </w:t>
      </w:r>
      <w:r w:rsidRPr="00ED780A">
        <w:rPr>
          <w:rFonts w:ascii="Calibri" w:hAnsi="Calibri" w:cs="Calibri"/>
          <w:b/>
          <w:bCs/>
          <w:color w:val="000000"/>
          <w:sz w:val="22"/>
          <w:szCs w:val="22"/>
          <w:u w:val="single"/>
          <w:shd w:val="clear" w:color="auto" w:fill="00FFFF"/>
        </w:rPr>
        <w:t>fall under the “rare-earth” category</w:t>
      </w:r>
      <w:r w:rsidRPr="00ED780A">
        <w:rPr>
          <w:rFonts w:ascii="Calibri" w:hAnsi="Calibri" w:cs="Calibri"/>
          <w:color w:val="000000"/>
          <w:sz w:val="22"/>
          <w:szCs w:val="22"/>
          <w:u w:val="single"/>
        </w:rPr>
        <w:t>, that does not necessarily mean that they are rare; but many are.</w:t>
      </w:r>
    </w:p>
    <w:p w14:paraId="20A66493"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rPr>
        <w:t>Why are these minerals running out?</w:t>
      </w:r>
    </w:p>
    <w:p w14:paraId="2A6D322C"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Minerals that are rare by nature are uncommon in the crust, and </w:t>
      </w:r>
      <w:r w:rsidRPr="00ED780A">
        <w:rPr>
          <w:rFonts w:ascii="Calibri" w:hAnsi="Calibri" w:cs="Calibri"/>
          <w:color w:val="000000"/>
          <w:sz w:val="22"/>
          <w:szCs w:val="22"/>
          <w:u w:val="single"/>
          <w:shd w:val="clear" w:color="auto" w:fill="00FFFF"/>
        </w:rPr>
        <w:t>mass industrialisation</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is quickly using up remaining</w:t>
      </w:r>
      <w:r w:rsidRPr="00ED780A">
        <w:rPr>
          <w:rFonts w:ascii="Calibri" w:hAnsi="Calibri" w:cs="Calibri"/>
          <w:color w:val="000000"/>
          <w:sz w:val="22"/>
          <w:szCs w:val="22"/>
          <w:u w:val="single"/>
        </w:rPr>
        <w:t xml:space="preserve"> reserves of these </w:t>
      </w:r>
      <w:r w:rsidRPr="00ED780A">
        <w:rPr>
          <w:rFonts w:ascii="Calibri" w:hAnsi="Calibri" w:cs="Calibri"/>
          <w:color w:val="000000"/>
          <w:sz w:val="22"/>
          <w:szCs w:val="22"/>
          <w:u w:val="single"/>
          <w:shd w:val="clear" w:color="auto" w:fill="00FFFF"/>
        </w:rPr>
        <w:t>minerals</w:t>
      </w:r>
      <w:r w:rsidRPr="00ED780A">
        <w:rPr>
          <w:rFonts w:ascii="Calibri" w:hAnsi="Calibri" w:cs="Calibri"/>
          <w:color w:val="000000"/>
          <w:sz w:val="22"/>
          <w:szCs w:val="22"/>
          <w:u w:val="single"/>
        </w:rPr>
        <w:t>.</w:t>
      </w:r>
      <w:r w:rsidRPr="00ED780A">
        <w:rPr>
          <w:rFonts w:ascii="Calibri" w:hAnsi="Calibri" w:cs="Calibri"/>
          <w:color w:val="000000"/>
          <w:sz w:val="16"/>
          <w:szCs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14:paraId="3A2A8280"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However, </w:t>
      </w:r>
      <w:r w:rsidRPr="00ED780A">
        <w:rPr>
          <w:rFonts w:ascii="Calibri" w:hAnsi="Calibri" w:cs="Calibri"/>
          <w:color w:val="000000"/>
          <w:sz w:val="22"/>
          <w:szCs w:val="22"/>
          <w:u w:val="single"/>
        </w:rPr>
        <w:t xml:space="preserve">there is another aspect to resources that need to be considered; </w:t>
      </w:r>
      <w:r w:rsidRPr="00ED780A">
        <w:rPr>
          <w:rFonts w:ascii="Calibri" w:hAnsi="Calibri" w:cs="Calibri"/>
          <w:b/>
          <w:bCs/>
          <w:color w:val="000000"/>
          <w:sz w:val="22"/>
          <w:szCs w:val="22"/>
          <w:u w:val="single"/>
        </w:rPr>
        <w:t>environmental damage</w:t>
      </w:r>
      <w:r w:rsidRPr="00ED780A">
        <w:rPr>
          <w:rFonts w:ascii="Calibri" w:hAnsi="Calibri" w:cs="Calibri"/>
          <w:color w:val="000000"/>
          <w:sz w:val="22"/>
          <w:szCs w:val="22"/>
          <w:u w:val="single"/>
        </w:rPr>
        <w:t xml:space="preserve">. A good example to demonstrate this is Lithium. While Lithium is rather abundant in the crust, it is spread very wide, making most crust uneconomical to mine. </w:t>
      </w:r>
      <w:r w:rsidRPr="00ED780A">
        <w:rPr>
          <w:rFonts w:ascii="Calibri" w:hAnsi="Calibri" w:cs="Calibri"/>
          <w:color w:val="000000"/>
          <w:sz w:val="16"/>
          <w:szCs w:val="16"/>
        </w:rPr>
        <w:t xml:space="preserve">If all cars on earth went electric, the proven reserves of Lithium would run out in 3 years. Of course, new reserves would be made available, and this would extend the ability to use Lithium in industrial </w:t>
      </w:r>
      <w:r w:rsidRPr="00ED780A">
        <w:rPr>
          <w:rFonts w:ascii="Calibri" w:hAnsi="Calibri" w:cs="Calibri"/>
          <w:color w:val="000000"/>
          <w:sz w:val="22"/>
          <w:szCs w:val="22"/>
          <w:u w:val="single"/>
        </w:rPr>
        <w:t xml:space="preserve">practices. However, </w:t>
      </w:r>
      <w:r w:rsidRPr="00ED780A">
        <w:rPr>
          <w:rFonts w:ascii="Calibri" w:hAnsi="Calibri" w:cs="Calibri"/>
          <w:color w:val="000000"/>
          <w:sz w:val="22"/>
          <w:szCs w:val="22"/>
          <w:u w:val="single"/>
          <w:shd w:val="clear" w:color="auto" w:fill="00FFFF"/>
        </w:rPr>
        <w:t>mining Lithium has a massive environmental impact and sees vast amounts of</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land destroyed and made toxic</w:t>
      </w:r>
      <w:r w:rsidRPr="00ED780A">
        <w:rPr>
          <w:rFonts w:ascii="Calibri" w:hAnsi="Calibri" w:cs="Calibri"/>
          <w:color w:val="000000"/>
          <w:sz w:val="22"/>
          <w:szCs w:val="22"/>
          <w:u w:val="single"/>
        </w:rPr>
        <w:t xml:space="preserve"> due to by-products in the extraction process. The same applies to many rare minerals; many tons of earth is needed to get even the smallest quantity.</w:t>
      </w:r>
    </w:p>
    <w:p w14:paraId="0BDD2B0A"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rPr>
        <w:t>What are asteroids, and what are they made of?</w:t>
      </w:r>
    </w:p>
    <w:p w14:paraId="3EC8DD80" w14:textId="77777777" w:rsidR="0069143D" w:rsidRPr="00ED780A" w:rsidRDefault="0069143D" w:rsidP="0069143D">
      <w:pPr>
        <w:pStyle w:val="a8"/>
        <w:spacing w:before="0" w:beforeAutospacing="0" w:after="160" w:afterAutospacing="0"/>
      </w:pPr>
      <w:r w:rsidRPr="00ED780A">
        <w:rPr>
          <w:rFonts w:ascii="Calibri" w:hAnsi="Calibri" w:cs="Calibri"/>
          <w:color w:val="000000"/>
          <w:sz w:val="16"/>
          <w:szCs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ED780A">
        <w:rPr>
          <w:rFonts w:ascii="Calibri" w:hAnsi="Calibri" w:cs="Calibri"/>
          <w:color w:val="000000"/>
          <w:sz w:val="22"/>
          <w:szCs w:val="22"/>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3AE63A30"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rPr>
        <w:t>Could asteroid mining be the key to ensuring limitless supplies?</w:t>
      </w:r>
    </w:p>
    <w:p w14:paraId="2D53103E" w14:textId="77777777" w:rsidR="0069143D" w:rsidRPr="00ED780A" w:rsidRDefault="0069143D" w:rsidP="0069143D">
      <w:pPr>
        <w:pStyle w:val="a8"/>
        <w:spacing w:before="0" w:beforeAutospacing="0" w:after="160" w:afterAutospacing="0"/>
      </w:pPr>
      <w:r w:rsidRPr="00ED780A">
        <w:rPr>
          <w:rFonts w:ascii="Calibri" w:hAnsi="Calibri" w:cs="Calibri"/>
          <w:color w:val="000000"/>
          <w:sz w:val="22"/>
          <w:szCs w:val="22"/>
          <w:u w:val="single"/>
        </w:rPr>
        <w:t xml:space="preserve">While </w:t>
      </w:r>
      <w:r w:rsidRPr="00ED780A">
        <w:rPr>
          <w:rFonts w:ascii="Calibri" w:hAnsi="Calibri" w:cs="Calibri"/>
          <w:color w:val="000000"/>
          <w:sz w:val="22"/>
          <w:szCs w:val="22"/>
          <w:u w:val="single"/>
          <w:shd w:val="clear" w:color="auto" w:fill="00FFFF"/>
        </w:rPr>
        <w:t>asteroids</w:t>
      </w:r>
      <w:r w:rsidRPr="00ED780A">
        <w:rPr>
          <w:rFonts w:ascii="Calibri" w:hAnsi="Calibri" w:cs="Calibri"/>
          <w:color w:val="000000"/>
          <w:sz w:val="22"/>
          <w:szCs w:val="22"/>
          <w:u w:val="single"/>
        </w:rPr>
        <w:t xml:space="preserve"> themselves may contain trace amounts of rare minerals, their size and lack of an ecosystem </w:t>
      </w:r>
      <w:r w:rsidRPr="00ED780A">
        <w:rPr>
          <w:rFonts w:ascii="Calibri" w:hAnsi="Calibri" w:cs="Calibri"/>
          <w:b/>
          <w:bCs/>
          <w:color w:val="000000"/>
          <w:sz w:val="22"/>
          <w:szCs w:val="22"/>
          <w:u w:val="single"/>
          <w:shd w:val="clear" w:color="auto" w:fill="00FFFF"/>
        </w:rPr>
        <w:t>would allow for a mining operation to destroy</w:t>
      </w:r>
      <w:r w:rsidRPr="00ED780A">
        <w:rPr>
          <w:rFonts w:ascii="Calibri" w:hAnsi="Calibri" w:cs="Calibri"/>
          <w:b/>
          <w:bCs/>
          <w:color w:val="000000"/>
          <w:sz w:val="22"/>
          <w:szCs w:val="22"/>
          <w:u w:val="single"/>
        </w:rPr>
        <w:t xml:space="preserve"> an entire asteroid</w:t>
      </w:r>
      <w:r w:rsidRPr="00ED780A">
        <w:rPr>
          <w:rFonts w:ascii="Calibri" w:hAnsi="Calibri" w:cs="Calibri"/>
          <w:b/>
          <w:bCs/>
          <w:color w:val="000000"/>
          <w:sz w:val="22"/>
          <w:szCs w:val="22"/>
          <w:u w:val="single"/>
          <w:shd w:val="clear" w:color="auto" w:fill="00FFFF"/>
        </w:rPr>
        <w:t xml:space="preserve"> with no repercussion</w:t>
      </w:r>
      <w:r w:rsidRPr="00ED780A">
        <w:rPr>
          <w:rFonts w:ascii="Calibri" w:hAnsi="Calibri" w:cs="Calibri"/>
          <w:b/>
          <w:bCs/>
          <w:color w:val="000000"/>
          <w:sz w:val="22"/>
          <w:szCs w:val="22"/>
          <w:u w:val="single"/>
        </w:rPr>
        <w:t>s.</w:t>
      </w:r>
      <w:r w:rsidRPr="00ED780A">
        <w:rPr>
          <w:rFonts w:ascii="Calibri" w:hAnsi="Calibri" w:cs="Calibri"/>
          <w:color w:val="000000"/>
          <w:sz w:val="22"/>
          <w:szCs w:val="22"/>
          <w:u w:val="single"/>
        </w:rPr>
        <w:t xml:space="preserve"> </w:t>
      </w:r>
      <w:r w:rsidRPr="00ED780A">
        <w:rPr>
          <w:rFonts w:ascii="Calibri" w:hAnsi="Calibri" w:cs="Calibri"/>
          <w:color w:val="000000"/>
          <w:sz w:val="22"/>
          <w:szCs w:val="22"/>
          <w:u w:val="single"/>
          <w:shd w:val="clear" w:color="auto" w:fill="00FFFF"/>
        </w:rPr>
        <w:t>Asteroids</w:t>
      </w:r>
      <w:r w:rsidRPr="00ED780A">
        <w:rPr>
          <w:rFonts w:ascii="Calibri" w:hAnsi="Calibri" w:cs="Calibri"/>
          <w:color w:val="000000"/>
          <w:sz w:val="22"/>
          <w:szCs w:val="22"/>
          <w:u w:val="single"/>
        </w:rPr>
        <w:t xml:space="preserve"> are also plentiful in the Solar System, and</w:t>
      </w:r>
      <w:r w:rsidRPr="00ED780A">
        <w:rPr>
          <w:rFonts w:ascii="Calibri" w:hAnsi="Calibri" w:cs="Calibri"/>
          <w:color w:val="000000"/>
          <w:sz w:val="22"/>
          <w:szCs w:val="22"/>
          <w:u w:val="single"/>
          <w:shd w:val="clear" w:color="auto" w:fill="00FFFF"/>
        </w:rPr>
        <w:t xml:space="preserve"> would most likely </w:t>
      </w:r>
      <w:r w:rsidRPr="00ED780A">
        <w:rPr>
          <w:rFonts w:ascii="Calibri" w:hAnsi="Calibri" w:cs="Calibri"/>
          <w:b/>
          <w:bCs/>
          <w:color w:val="000000"/>
          <w:sz w:val="22"/>
          <w:szCs w:val="22"/>
          <w:u w:val="single"/>
          <w:shd w:val="clear" w:color="auto" w:fill="00FFFF"/>
        </w:rPr>
        <w:t>provide humanities resource needs for millions of years</w:t>
      </w:r>
      <w:r w:rsidRPr="00ED780A">
        <w:rPr>
          <w:rFonts w:ascii="Calibri" w:hAnsi="Calibri" w:cs="Calibri"/>
          <w:b/>
          <w:bCs/>
          <w:color w:val="000000"/>
          <w:sz w:val="22"/>
          <w:szCs w:val="22"/>
          <w:u w:val="single"/>
        </w:rPr>
        <w:t>.</w:t>
      </w:r>
      <w:r w:rsidRPr="00ED780A">
        <w:rPr>
          <w:rFonts w:ascii="Calibri" w:hAnsi="Calibri" w:cs="Calibri"/>
          <w:color w:val="000000"/>
          <w:sz w:val="22"/>
          <w:szCs w:val="22"/>
          <w:u w:val="single"/>
        </w:rPr>
        <w:t xml:space="preserve"> </w:t>
      </w:r>
      <w:r w:rsidRPr="00ED780A">
        <w:rPr>
          <w:rFonts w:ascii="Calibri" w:hAnsi="Calibri" w:cs="Calibri"/>
          <w:color w:val="000000"/>
          <w:sz w:val="16"/>
          <w:szCs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66A2D4F7" w14:textId="77777777" w:rsidR="0069143D" w:rsidRPr="00ED780A" w:rsidRDefault="0069143D" w:rsidP="0069143D">
      <w:pPr>
        <w:tabs>
          <w:tab w:val="left" w:pos="7080"/>
        </w:tabs>
      </w:pPr>
      <w:r w:rsidRPr="00ED780A">
        <w:tab/>
      </w:r>
    </w:p>
    <w:p w14:paraId="0FD0FBA6" w14:textId="77777777" w:rsidR="0069143D" w:rsidRPr="00ED780A" w:rsidRDefault="0069143D" w:rsidP="0069143D">
      <w:pPr>
        <w:pStyle w:val="4"/>
        <w:rPr>
          <w:rFonts w:ascii="宋体" w:hAnsi="宋体" w:cs="宋体"/>
          <w:sz w:val="24"/>
          <w:szCs w:val="24"/>
        </w:rPr>
      </w:pPr>
      <w:r w:rsidRPr="00ED780A">
        <w:t>Asteroid mining offsets terrestrial growth that ruins the environment and enables solar power satellites – both solve climate change </w:t>
      </w:r>
    </w:p>
    <w:p w14:paraId="5F52C2B4" w14:textId="77777777" w:rsidR="0069143D" w:rsidRPr="00ED780A" w:rsidRDefault="0069143D" w:rsidP="0069143D">
      <w:pPr>
        <w:spacing w:line="240" w:lineRule="auto"/>
        <w:rPr>
          <w:rFonts w:ascii="宋体" w:eastAsia="宋体" w:hAnsi="宋体" w:cs="宋体"/>
          <w:sz w:val="24"/>
        </w:rPr>
      </w:pPr>
      <w:r w:rsidRPr="00ED780A">
        <w:rPr>
          <w:rFonts w:eastAsia="宋体" w:cs="Calibri"/>
          <w:b/>
          <w:bCs/>
          <w:color w:val="000000"/>
          <w:sz w:val="26"/>
          <w:szCs w:val="26"/>
          <w:u w:val="single"/>
        </w:rPr>
        <w:t>Taylor 19</w:t>
      </w:r>
      <w:r w:rsidRPr="00ED780A">
        <w:rPr>
          <w:rFonts w:eastAsia="宋体" w:cs="Calibri"/>
          <w:color w:val="000000"/>
          <w:u w:val="single"/>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05046476" w14:textId="77777777" w:rsidR="0069143D" w:rsidRPr="00ED780A" w:rsidRDefault="0069143D" w:rsidP="0069143D">
      <w:pPr>
        <w:spacing w:line="240" w:lineRule="auto"/>
        <w:rPr>
          <w:rFonts w:ascii="宋体" w:eastAsia="宋体" w:hAnsi="宋体" w:cs="宋体"/>
          <w:sz w:val="24"/>
        </w:rPr>
      </w:pPr>
      <w:r w:rsidRPr="00ED780A">
        <w:rPr>
          <w:rFonts w:eastAsia="宋体" w:cs="Calibri"/>
          <w:color w:val="000000"/>
          <w:u w:val="single"/>
        </w:rPr>
        <w:t xml:space="preserve">The mission is </w:t>
      </w:r>
      <w:r w:rsidRPr="00ED780A">
        <w:rPr>
          <w:rFonts w:eastAsia="宋体" w:cs="Calibri"/>
          <w:color w:val="000000"/>
          <w:u w:val="single"/>
          <w:shd w:val="clear" w:color="auto" w:fill="00FF00"/>
        </w:rPr>
        <w:t>essentia</w:t>
      </w:r>
      <w:r w:rsidRPr="00ED780A">
        <w:rPr>
          <w:rFonts w:eastAsia="宋体" w:cs="Calibri"/>
          <w:color w:val="000000"/>
          <w:u w:val="single"/>
        </w:rPr>
        <w:t>l</w:t>
      </w:r>
      <w:r w:rsidRPr="00ED780A">
        <w:rPr>
          <w:rFonts w:eastAsia="宋体" w:cs="Calibri"/>
          <w:color w:val="000000"/>
          <w:sz w:val="16"/>
          <w:szCs w:val="16"/>
          <w:u w:val="single"/>
        </w:rPr>
        <w:t xml:space="preserve">, Joyce declares, </w:t>
      </w:r>
      <w:r w:rsidRPr="00ED780A">
        <w:rPr>
          <w:rFonts w:eastAsia="宋体" w:cs="Calibri"/>
          <w:color w:val="000000"/>
          <w:u w:val="single"/>
          <w:shd w:val="clear" w:color="auto" w:fill="00FF00"/>
        </w:rPr>
        <w:t>to save Earth from</w:t>
      </w:r>
      <w:r w:rsidRPr="00ED780A">
        <w:rPr>
          <w:rFonts w:eastAsia="宋体" w:cs="Calibri"/>
          <w:color w:val="000000"/>
          <w:u w:val="single"/>
        </w:rPr>
        <w:t xml:space="preserve"> its </w:t>
      </w:r>
      <w:r w:rsidRPr="00ED780A">
        <w:rPr>
          <w:rFonts w:eastAsia="宋体" w:cs="Calibri"/>
          <w:b/>
          <w:bCs/>
          <w:color w:val="000000"/>
          <w:u w:val="single"/>
          <w:shd w:val="clear" w:color="auto" w:fill="00FF00"/>
        </w:rPr>
        <w:t>major problems</w:t>
      </w:r>
      <w:r w:rsidRPr="00ED780A">
        <w:rPr>
          <w:rFonts w:eastAsia="宋体" w:cs="Calibri"/>
          <w:color w:val="000000"/>
          <w:u w:val="single"/>
        </w:rPr>
        <w:t>.</w:t>
      </w:r>
      <w:r w:rsidRPr="00ED780A">
        <w:rPr>
          <w:rFonts w:eastAsia="宋体" w:cs="Calibri"/>
          <w:color w:val="000000"/>
          <w:sz w:val="16"/>
          <w:szCs w:val="16"/>
          <w:u w:val="single"/>
        </w:rPr>
        <w:t xml:space="preserve"> First of all, the fictional billionaire wheels in a fictional Nobel economist to demonstrate the actual truth that </w:t>
      </w:r>
      <w:r w:rsidRPr="00ED780A">
        <w:rPr>
          <w:rFonts w:eastAsia="宋体" w:cs="Calibri"/>
          <w:color w:val="000000"/>
          <w:u w:val="single"/>
          <w:shd w:val="clear" w:color="auto" w:fill="00FF00"/>
        </w:rPr>
        <w:t>the</w:t>
      </w:r>
      <w:r w:rsidRPr="00ED780A">
        <w:rPr>
          <w:rFonts w:eastAsia="宋体" w:cs="Calibri"/>
          <w:color w:val="000000"/>
          <w:u w:val="single"/>
        </w:rPr>
        <w:t xml:space="preserve"> entire </w:t>
      </w:r>
      <w:r w:rsidRPr="00ED780A">
        <w:rPr>
          <w:rFonts w:eastAsia="宋体" w:cs="Calibri"/>
          <w:color w:val="000000"/>
          <w:u w:val="single"/>
          <w:shd w:val="clear" w:color="auto" w:fill="00FF00"/>
        </w:rPr>
        <w:t>global economy is</w:t>
      </w:r>
      <w:r w:rsidRPr="00ED780A">
        <w:rPr>
          <w:rFonts w:eastAsia="宋体" w:cs="Calibri"/>
          <w:color w:val="000000"/>
          <w:u w:val="single"/>
        </w:rPr>
        <w:t xml:space="preserve"> sitting </w:t>
      </w:r>
      <w:r w:rsidRPr="00ED780A">
        <w:rPr>
          <w:rFonts w:eastAsia="宋体" w:cs="Calibri"/>
          <w:color w:val="000000"/>
          <w:u w:val="single"/>
          <w:shd w:val="clear" w:color="auto" w:fill="00FF00"/>
        </w:rPr>
        <w:t xml:space="preserve">on a </w:t>
      </w:r>
      <w:r w:rsidRPr="00ED780A">
        <w:rPr>
          <w:rFonts w:eastAsia="宋体" w:cs="Calibri"/>
          <w:b/>
          <w:bCs/>
          <w:color w:val="000000"/>
          <w:u w:val="single"/>
          <w:shd w:val="clear" w:color="auto" w:fill="00FF00"/>
        </w:rPr>
        <w:t>mountain of debt</w:t>
      </w:r>
      <w:r w:rsidRPr="00ED780A">
        <w:rPr>
          <w:rFonts w:eastAsia="宋体" w:cs="Calibri"/>
          <w:color w:val="000000"/>
          <w:u w:val="single"/>
        </w:rPr>
        <w:t>.</w:t>
      </w:r>
      <w:r w:rsidRPr="00ED780A">
        <w:rPr>
          <w:rFonts w:eastAsia="宋体" w:cs="Calibri"/>
          <w:color w:val="000000"/>
          <w:sz w:val="16"/>
          <w:szCs w:val="16"/>
          <w:u w:val="single"/>
        </w:rPr>
        <w:t xml:space="preserve"> </w:t>
      </w:r>
      <w:r w:rsidRPr="00ED780A">
        <w:rPr>
          <w:rFonts w:eastAsia="宋体" w:cs="Calibri"/>
          <w:color w:val="000000"/>
          <w:u w:val="single"/>
          <w:shd w:val="clear" w:color="auto" w:fill="00FF00"/>
        </w:rPr>
        <w:t>It</w:t>
      </w:r>
      <w:r w:rsidRPr="00ED780A">
        <w:rPr>
          <w:rFonts w:eastAsia="宋体" w:cs="Calibri"/>
          <w:color w:val="000000"/>
          <w:sz w:val="16"/>
          <w:szCs w:val="16"/>
          <w:u w:val="single"/>
          <w:shd w:val="clear" w:color="auto" w:fill="00FF00"/>
        </w:rPr>
        <w:t xml:space="preserve"> </w:t>
      </w:r>
      <w:r w:rsidRPr="00ED780A">
        <w:rPr>
          <w:rFonts w:eastAsia="宋体" w:cs="Calibri"/>
          <w:color w:val="000000"/>
          <w:u w:val="single"/>
          <w:shd w:val="clear" w:color="auto" w:fill="00FF00"/>
        </w:rPr>
        <w:t>has to keep growi</w:t>
      </w:r>
      <w:r w:rsidRPr="00ED780A">
        <w:rPr>
          <w:rFonts w:eastAsia="宋体" w:cs="Calibri"/>
          <w:color w:val="000000"/>
          <w:u w:val="single"/>
        </w:rPr>
        <w:t xml:space="preserve">ng or it will </w:t>
      </w:r>
      <w:r w:rsidRPr="00ED780A">
        <w:rPr>
          <w:rFonts w:eastAsia="宋体" w:cs="Calibri"/>
          <w:b/>
          <w:bCs/>
          <w:color w:val="000000"/>
          <w:u w:val="single"/>
        </w:rPr>
        <w:t>implode</w:t>
      </w:r>
      <w:r w:rsidRPr="00ED780A">
        <w:rPr>
          <w:rFonts w:eastAsia="宋体" w:cs="Calibri"/>
          <w:color w:val="000000"/>
          <w:u w:val="single"/>
        </w:rPr>
        <w:t>,</w:t>
      </w:r>
      <w:r w:rsidRPr="00ED780A">
        <w:rPr>
          <w:rFonts w:eastAsia="宋体" w:cs="Calibri"/>
          <w:color w:val="000000"/>
          <w:sz w:val="16"/>
          <w:szCs w:val="16"/>
          <w:u w:val="single"/>
        </w:rPr>
        <w:t xml:space="preserve"> </w:t>
      </w:r>
      <w:r w:rsidRPr="00ED780A">
        <w:rPr>
          <w:rFonts w:eastAsia="宋体" w:cs="Calibri"/>
          <w:color w:val="000000"/>
          <w:u w:val="single"/>
        </w:rPr>
        <w:t xml:space="preserve">so </w:t>
      </w:r>
      <w:r w:rsidRPr="00ED780A">
        <w:rPr>
          <w:rFonts w:eastAsia="宋体" w:cs="Calibri"/>
          <w:color w:val="000000"/>
          <w:u w:val="single"/>
          <w:shd w:val="clear" w:color="auto" w:fill="00FF00"/>
        </w:rPr>
        <w:t>we might as well take</w:t>
      </w:r>
      <w:r w:rsidRPr="00ED780A">
        <w:rPr>
          <w:rFonts w:eastAsia="宋体" w:cs="Calibri"/>
          <w:color w:val="000000"/>
          <w:u w:val="single"/>
        </w:rPr>
        <w:t xml:space="preserve"> the majority of </w:t>
      </w:r>
      <w:r w:rsidRPr="00ED780A">
        <w:rPr>
          <w:rFonts w:eastAsia="宋体" w:cs="Calibri"/>
          <w:color w:val="000000"/>
          <w:u w:val="single"/>
          <w:shd w:val="clear" w:color="auto" w:fill="00FF00"/>
        </w:rPr>
        <w:t xml:space="preserve">the </w:t>
      </w:r>
      <w:r w:rsidRPr="00ED780A">
        <w:rPr>
          <w:rFonts w:eastAsia="宋体" w:cs="Calibri"/>
          <w:b/>
          <w:bCs/>
          <w:color w:val="000000"/>
          <w:u w:val="single"/>
          <w:shd w:val="clear" w:color="auto" w:fill="00FF00"/>
        </w:rPr>
        <w:t>industrial growth</w:t>
      </w:r>
      <w:r w:rsidRPr="00ED780A">
        <w:rPr>
          <w:rFonts w:eastAsia="宋体" w:cs="Calibri"/>
          <w:b/>
          <w:bCs/>
          <w:color w:val="000000"/>
          <w:u w:val="single"/>
        </w:rPr>
        <w:t xml:space="preserve"> off-world </w:t>
      </w:r>
      <w:r w:rsidRPr="00ED780A">
        <w:rPr>
          <w:rFonts w:eastAsia="宋体" w:cs="Calibri"/>
          <w:b/>
          <w:bCs/>
          <w:color w:val="000000"/>
          <w:u w:val="single"/>
          <w:shd w:val="clear" w:color="auto" w:fill="00FF00"/>
        </w:rPr>
        <w:t>where it can’t do any more harm to the biosphere.</w:t>
      </w:r>
    </w:p>
    <w:p w14:paraId="148EBA04" w14:textId="77777777" w:rsidR="0069143D" w:rsidRPr="00ED780A" w:rsidRDefault="0069143D" w:rsidP="0069143D">
      <w:pPr>
        <w:spacing w:line="240" w:lineRule="auto"/>
        <w:rPr>
          <w:rFonts w:ascii="宋体" w:eastAsia="宋体" w:hAnsi="宋体" w:cs="宋体"/>
          <w:sz w:val="24"/>
        </w:rPr>
      </w:pPr>
      <w:r w:rsidRPr="00ED780A">
        <w:rPr>
          <w:rFonts w:eastAsia="宋体" w:cs="Calibri"/>
          <w:color w:val="000000"/>
          <w:sz w:val="16"/>
          <w:szCs w:val="16"/>
          <w:u w:val="single"/>
        </w:rPr>
        <w:t xml:space="preserve">Secondly, there’s </w:t>
      </w:r>
      <w:r w:rsidRPr="00ED780A">
        <w:rPr>
          <w:rFonts w:eastAsia="宋体" w:cs="Calibri"/>
          <w:color w:val="000000"/>
          <w:u w:val="single"/>
          <w:shd w:val="clear" w:color="auto" w:fill="00FF00"/>
        </w:rPr>
        <w:t xml:space="preserve">the </w:t>
      </w:r>
      <w:r w:rsidRPr="00ED780A">
        <w:rPr>
          <w:rFonts w:eastAsia="宋体" w:cs="Calibri"/>
          <w:b/>
          <w:bCs/>
          <w:color w:val="000000"/>
          <w:u w:val="single"/>
          <w:shd w:val="clear" w:color="auto" w:fill="00FF00"/>
        </w:rPr>
        <w:t>climate change fix</w:t>
      </w:r>
      <w:r w:rsidRPr="00ED780A">
        <w:rPr>
          <w:rFonts w:eastAsia="宋体" w:cs="Calibri"/>
          <w:color w:val="000000"/>
          <w:sz w:val="16"/>
          <w:szCs w:val="16"/>
          <w:u w:val="single"/>
          <w:shd w:val="clear" w:color="auto" w:fill="00FF00"/>
        </w:rPr>
        <w:t>.</w:t>
      </w:r>
      <w:r w:rsidRPr="00ED780A">
        <w:rPr>
          <w:rFonts w:eastAsia="宋体" w:cs="Calibri"/>
          <w:color w:val="000000"/>
          <w:sz w:val="16"/>
          <w:szCs w:val="16"/>
          <w:u w:val="single"/>
        </w:rPr>
        <w:t xml:space="preserve"> </w:t>
      </w:r>
      <w:r w:rsidRPr="00ED780A">
        <w:rPr>
          <w:rFonts w:eastAsia="宋体" w:cs="Calibri"/>
          <w:color w:val="000000"/>
          <w:u w:val="single"/>
        </w:rPr>
        <w:t>Suarez</w:t>
      </w:r>
      <w:r w:rsidRPr="00ED780A">
        <w:rPr>
          <w:rFonts w:eastAsia="宋体" w:cs="Calibri"/>
          <w:color w:val="000000"/>
          <w:sz w:val="16"/>
          <w:szCs w:val="16"/>
          <w:u w:val="single"/>
        </w:rPr>
        <w:t xml:space="preserve"> </w:t>
      </w:r>
      <w:r w:rsidRPr="00ED780A">
        <w:rPr>
          <w:rFonts w:eastAsia="宋体" w:cs="Calibri"/>
          <w:color w:val="000000"/>
          <w:u w:val="single"/>
        </w:rPr>
        <w:t xml:space="preserve">sees </w:t>
      </w:r>
      <w:r w:rsidRPr="00ED780A">
        <w:rPr>
          <w:rFonts w:eastAsia="宋体" w:cs="Calibri"/>
          <w:color w:val="000000"/>
          <w:u w:val="single"/>
          <w:shd w:val="clear" w:color="auto" w:fill="00FF00"/>
        </w:rPr>
        <w:t>asteroid mining</w:t>
      </w:r>
      <w:r w:rsidRPr="00ED780A">
        <w:rPr>
          <w:rFonts w:eastAsia="宋体" w:cs="Calibri"/>
          <w:color w:val="000000"/>
          <w:u w:val="single"/>
        </w:rPr>
        <w:t xml:space="preserve"> as </w:t>
      </w:r>
      <w:r w:rsidRPr="00ED780A">
        <w:rPr>
          <w:rFonts w:eastAsia="宋体" w:cs="Calibri"/>
          <w:color w:val="000000"/>
          <w:u w:val="single"/>
          <w:shd w:val="clear" w:color="auto" w:fill="00FF00"/>
        </w:rPr>
        <w:t xml:space="preserve">the only way we’re going to build </w:t>
      </w:r>
      <w:r w:rsidRPr="00ED780A">
        <w:rPr>
          <w:rFonts w:eastAsia="宋体" w:cs="Calibri"/>
          <w:b/>
          <w:bCs/>
          <w:color w:val="000000"/>
          <w:u w:val="single"/>
          <w:shd w:val="clear" w:color="auto" w:fill="00FF00"/>
        </w:rPr>
        <w:t>solar power satellites.</w:t>
      </w:r>
      <w:r w:rsidRPr="00ED780A">
        <w:rPr>
          <w:rFonts w:eastAsia="宋体" w:cs="Calibri"/>
          <w:color w:val="000000"/>
          <w:sz w:val="16"/>
          <w:szCs w:val="16"/>
          <w:u w:val="single"/>
        </w:rPr>
        <w:t xml:space="preserve"> Which, as you probably know</w:t>
      </w:r>
      <w:r w:rsidRPr="00ED780A">
        <w:rPr>
          <w:rFonts w:eastAsia="宋体" w:cs="Calibri"/>
          <w:color w:val="000000"/>
          <w:u w:val="single"/>
        </w:rPr>
        <w:t xml:space="preserve">, is a form of uninterrupted solar power collection that is theoretically </w:t>
      </w:r>
      <w:r w:rsidRPr="00ED780A">
        <w:rPr>
          <w:rFonts w:eastAsia="宋体" w:cs="Calibri"/>
          <w:color w:val="000000"/>
          <w:u w:val="single"/>
          <w:shd w:val="clear" w:color="auto" w:fill="00FF00"/>
        </w:rPr>
        <w:t>more effective</w:t>
      </w:r>
      <w:r w:rsidRPr="00ED780A">
        <w:rPr>
          <w:rFonts w:eastAsia="宋体" w:cs="Calibri"/>
          <w:color w:val="000000"/>
          <w:sz w:val="16"/>
          <w:szCs w:val="16"/>
          <w:u w:val="single"/>
          <w:shd w:val="clear" w:color="auto" w:fill="00FF00"/>
        </w:rPr>
        <w:t>,</w:t>
      </w:r>
      <w:r w:rsidRPr="00ED780A">
        <w:rPr>
          <w:rFonts w:eastAsia="宋体" w:cs="Calibri"/>
          <w:color w:val="000000"/>
          <w:sz w:val="16"/>
          <w:szCs w:val="16"/>
          <w:u w:val="single"/>
        </w:rPr>
        <w:t xml:space="preserve"> inch for inch, </w:t>
      </w:r>
      <w:r w:rsidRPr="00ED780A">
        <w:rPr>
          <w:rFonts w:eastAsia="宋体" w:cs="Calibri"/>
          <w:color w:val="000000"/>
          <w:u w:val="single"/>
          <w:shd w:val="clear" w:color="auto" w:fill="00FF00"/>
        </w:rPr>
        <w:t>than any solar panels on Earth</w:t>
      </w:r>
      <w:r w:rsidRPr="00ED780A">
        <w:rPr>
          <w:rFonts w:eastAsia="宋体" w:cs="Calibri"/>
          <w:color w:val="000000"/>
          <w:u w:val="single"/>
        </w:rPr>
        <w:t xml:space="preserve"> at high noon</w:t>
      </w:r>
      <w:r w:rsidRPr="00ED780A">
        <w:rPr>
          <w:rFonts w:eastAsia="宋体" w:cs="Calibri"/>
          <w:color w:val="000000"/>
          <w:sz w:val="16"/>
          <w:szCs w:val="16"/>
          <w:u w:val="single"/>
        </w:rPr>
        <w:t>, but operating 24/7. (</w:t>
      </w:r>
      <w:r w:rsidRPr="00ED780A">
        <w:rPr>
          <w:rFonts w:eastAsia="宋体" w:cs="Calibri"/>
          <w:color w:val="000000"/>
          <w:u w:val="single"/>
        </w:rPr>
        <w:t xml:space="preserve">In space, basically, </w:t>
      </w:r>
      <w:r w:rsidRPr="00ED780A">
        <w:rPr>
          <w:rFonts w:eastAsia="宋体" w:cs="Calibri"/>
          <w:b/>
          <w:bCs/>
          <w:color w:val="000000"/>
          <w:u w:val="single"/>
        </w:rPr>
        <w:t>it’s always double high noon). </w:t>
      </w:r>
    </w:p>
    <w:p w14:paraId="4282F94E" w14:textId="77777777" w:rsidR="0069143D" w:rsidRPr="00ED780A" w:rsidRDefault="0069143D" w:rsidP="0069143D">
      <w:pPr>
        <w:spacing w:line="240" w:lineRule="auto"/>
        <w:rPr>
          <w:rFonts w:ascii="宋体" w:eastAsia="宋体" w:hAnsi="宋体" w:cs="宋体"/>
          <w:sz w:val="24"/>
        </w:rPr>
      </w:pPr>
      <w:r w:rsidRPr="00ED780A">
        <w:rPr>
          <w:rFonts w:eastAsia="宋体" w:cs="Calibri"/>
          <w:color w:val="000000"/>
          <w:sz w:val="16"/>
          <w:szCs w:val="16"/>
          <w:u w:val="single"/>
        </w:rPr>
        <w:t xml:space="preserve">The </w:t>
      </w:r>
      <w:r w:rsidRPr="00ED780A">
        <w:rPr>
          <w:rFonts w:eastAsia="宋体" w:cs="Calibri"/>
          <w:color w:val="000000"/>
          <w:u w:val="single"/>
        </w:rPr>
        <w:t>power collected is beamed back to large receptors on Earth</w:t>
      </w:r>
      <w:r w:rsidRPr="00ED780A">
        <w:rPr>
          <w:rFonts w:eastAsia="宋体" w:cs="Calibri"/>
          <w:color w:val="000000"/>
          <w:sz w:val="16"/>
          <w:szCs w:val="16"/>
          <w:u w:val="single"/>
        </w:rPr>
        <w:t xml:space="preserve"> with large, low-power microwaves, which researchers think will be harmless enough to let humans and animals pass through the beam. </w:t>
      </w:r>
      <w:r w:rsidRPr="00ED780A">
        <w:rPr>
          <w:rFonts w:eastAsia="宋体" w:cs="Calibri"/>
          <w:color w:val="000000"/>
          <w:u w:val="single"/>
        </w:rPr>
        <w:t>A</w:t>
      </w:r>
      <w:r w:rsidRPr="00ED780A">
        <w:rPr>
          <w:rFonts w:eastAsia="宋体" w:cs="Calibri"/>
          <w:color w:val="000000"/>
          <w:sz w:val="16"/>
          <w:szCs w:val="16"/>
          <w:u w:val="single"/>
        </w:rPr>
        <w:t xml:space="preserve"> </w:t>
      </w:r>
      <w:r w:rsidRPr="00ED780A">
        <w:rPr>
          <w:rFonts w:eastAsia="宋体" w:cs="Calibri"/>
          <w:color w:val="000000"/>
          <w:u w:val="single"/>
          <w:shd w:val="clear" w:color="auto" w:fill="00FF00"/>
        </w:rPr>
        <w:t>space solar power</w:t>
      </w:r>
      <w:r w:rsidRPr="00ED780A">
        <w:rPr>
          <w:rFonts w:eastAsia="宋体" w:cs="Calibri"/>
          <w:color w:val="000000"/>
          <w:u w:val="single"/>
        </w:rPr>
        <w:t xml:space="preserve"> array like the one China is said to be working on </w:t>
      </w:r>
      <w:r w:rsidRPr="00ED780A">
        <w:rPr>
          <w:rFonts w:eastAsia="宋体" w:cs="Calibri"/>
          <w:color w:val="000000"/>
          <w:u w:val="single"/>
          <w:shd w:val="clear" w:color="auto" w:fill="00FF00"/>
        </w:rPr>
        <w:t>could</w:t>
      </w:r>
      <w:r w:rsidRPr="00ED780A">
        <w:rPr>
          <w:rFonts w:eastAsia="宋体" w:cs="Calibri"/>
          <w:color w:val="000000"/>
          <w:u w:val="single"/>
        </w:rPr>
        <w:t xml:space="preserve"> reliably </w:t>
      </w:r>
      <w:r w:rsidRPr="00ED780A">
        <w:rPr>
          <w:rFonts w:eastAsia="宋体" w:cs="Calibri"/>
          <w:color w:val="000000"/>
          <w:u w:val="single"/>
          <w:shd w:val="clear" w:color="auto" w:fill="00FF00"/>
        </w:rPr>
        <w:t>supply</w:t>
      </w:r>
      <w:r w:rsidRPr="00ED780A">
        <w:rPr>
          <w:rFonts w:eastAsia="宋体" w:cs="Calibri"/>
          <w:color w:val="000000"/>
          <w:u w:val="single"/>
        </w:rPr>
        <w:t xml:space="preserve"> 2,000 gigawatts — or </w:t>
      </w:r>
      <w:r w:rsidRPr="00ED780A">
        <w:rPr>
          <w:rFonts w:eastAsia="宋体" w:cs="Calibri"/>
          <w:b/>
          <w:bCs/>
          <w:color w:val="000000"/>
          <w:u w:val="single"/>
          <w:shd w:val="clear" w:color="auto" w:fill="00FF00"/>
        </w:rPr>
        <w:t>over 1,000 times more power than the largest solar farm</w:t>
      </w:r>
      <w:r w:rsidRPr="00ED780A">
        <w:rPr>
          <w:rFonts w:eastAsia="宋体" w:cs="Calibri"/>
          <w:b/>
          <w:bCs/>
          <w:color w:val="000000"/>
          <w:u w:val="single"/>
        </w:rPr>
        <w:t xml:space="preserve"> currently </w:t>
      </w:r>
      <w:r w:rsidRPr="00ED780A">
        <w:rPr>
          <w:rFonts w:eastAsia="宋体" w:cs="Calibri"/>
          <w:b/>
          <w:bCs/>
          <w:color w:val="000000"/>
          <w:u w:val="single"/>
          <w:shd w:val="clear" w:color="auto" w:fill="00FF00"/>
        </w:rPr>
        <w:t>in existence</w:t>
      </w:r>
      <w:r w:rsidRPr="00ED780A">
        <w:rPr>
          <w:rFonts w:eastAsia="宋体" w:cs="Calibri"/>
          <w:b/>
          <w:bCs/>
          <w:color w:val="000000"/>
          <w:u w:val="single"/>
        </w:rPr>
        <w:t>.   </w:t>
      </w:r>
    </w:p>
    <w:p w14:paraId="35A2F49C" w14:textId="77777777" w:rsidR="0069143D" w:rsidRPr="00ED780A" w:rsidRDefault="0069143D" w:rsidP="0069143D">
      <w:pPr>
        <w:spacing w:line="240" w:lineRule="auto"/>
        <w:rPr>
          <w:rFonts w:ascii="宋体" w:eastAsia="宋体" w:hAnsi="宋体" w:cs="宋体"/>
          <w:sz w:val="24"/>
        </w:rPr>
      </w:pPr>
      <w:r w:rsidRPr="00ED780A">
        <w:rPr>
          <w:rFonts w:eastAsia="宋体" w:cs="Calibri"/>
          <w:color w:val="000000"/>
          <w:sz w:val="16"/>
          <w:szCs w:val="16"/>
          <w:u w:val="single"/>
        </w:rPr>
        <w:t>“</w:t>
      </w:r>
      <w:r w:rsidRPr="00ED780A">
        <w:rPr>
          <w:rFonts w:eastAsia="宋体" w:cs="Calibri"/>
          <w:color w:val="000000"/>
          <w:u w:val="single"/>
        </w:rPr>
        <w:t xml:space="preserve">We're looking at a </w:t>
      </w:r>
      <w:r w:rsidRPr="00ED780A">
        <w:rPr>
          <w:rFonts w:eastAsia="宋体" w:cs="Calibri"/>
          <w:color w:val="000000"/>
          <w:u w:val="single"/>
          <w:shd w:val="clear" w:color="auto" w:fill="00FF00"/>
        </w:rPr>
        <w:t xml:space="preserve">20-year window to </w:t>
      </w:r>
      <w:r w:rsidRPr="00ED780A">
        <w:rPr>
          <w:rFonts w:eastAsia="宋体" w:cs="Calibri"/>
          <w:b/>
          <w:bCs/>
          <w:color w:val="000000"/>
          <w:u w:val="single"/>
          <w:shd w:val="clear" w:color="auto" w:fill="00FF00"/>
        </w:rPr>
        <w:t>completely replace human civilization's power infrastructure</w:t>
      </w:r>
      <w:r w:rsidRPr="00ED780A">
        <w:rPr>
          <w:rFonts w:eastAsia="宋体" w:cs="Calibri"/>
          <w:b/>
          <w:bCs/>
          <w:color w:val="000000"/>
          <w:u w:val="single"/>
        </w:rPr>
        <w:t>,</w:t>
      </w:r>
      <w:r w:rsidRPr="00ED780A">
        <w:rPr>
          <w:rFonts w:eastAsia="宋体" w:cs="Calibri"/>
          <w:color w:val="000000"/>
          <w:sz w:val="16"/>
          <w:szCs w:val="16"/>
          <w:u w:val="single"/>
        </w:rPr>
        <w:t xml:space="preserve">” Suarez told me, citing the report of the Intergovernmental Panel on Climate Change on the coming catastrophe. </w:t>
      </w:r>
      <w:r w:rsidRPr="00ED780A">
        <w:rPr>
          <w:rFonts w:eastAsia="宋体" w:cs="Calibri"/>
          <w:color w:val="000000"/>
          <w:u w:val="single"/>
        </w:rPr>
        <w:t xml:space="preserve">Solar satellite technology “has existed since the 1970s. What </w:t>
      </w:r>
      <w:r w:rsidRPr="00ED780A">
        <w:rPr>
          <w:rFonts w:eastAsia="宋体" w:cs="Calibri"/>
          <w:color w:val="000000"/>
          <w:u w:val="single"/>
          <w:shd w:val="clear" w:color="auto" w:fill="00FF00"/>
        </w:rPr>
        <w:t>we were missing</w:t>
      </w:r>
      <w:r w:rsidRPr="00ED780A">
        <w:rPr>
          <w:rFonts w:eastAsia="宋体" w:cs="Calibri"/>
          <w:color w:val="000000"/>
          <w:u w:val="single"/>
        </w:rPr>
        <w:t xml:space="preserve"> is </w:t>
      </w:r>
      <w:r w:rsidRPr="00ED780A">
        <w:rPr>
          <w:rFonts w:eastAsia="宋体" w:cs="Calibri"/>
          <w:b/>
          <w:bCs/>
          <w:color w:val="000000"/>
          <w:u w:val="single"/>
          <w:shd w:val="clear" w:color="auto" w:fill="00FF00"/>
        </w:rPr>
        <w:t>millions of tons of construction materials</w:t>
      </w:r>
      <w:r w:rsidRPr="00ED780A">
        <w:rPr>
          <w:rFonts w:eastAsia="宋体" w:cs="Calibri"/>
          <w:color w:val="000000"/>
          <w:u w:val="single"/>
          <w:shd w:val="clear" w:color="auto" w:fill="00FF00"/>
        </w:rPr>
        <w:t xml:space="preserve"> in orbit. </w:t>
      </w:r>
      <w:r w:rsidRPr="00ED780A">
        <w:rPr>
          <w:rFonts w:eastAsia="宋体" w:cs="Calibri"/>
          <w:b/>
          <w:bCs/>
          <w:color w:val="000000"/>
          <w:u w:val="single"/>
          <w:shd w:val="clear" w:color="auto" w:fill="00FF00"/>
        </w:rPr>
        <w:t>Asteroid mining can place it there</w:t>
      </w:r>
      <w:r w:rsidRPr="00ED780A">
        <w:rPr>
          <w:rFonts w:eastAsia="宋体" w:cs="Calibri"/>
          <w:b/>
          <w:bCs/>
          <w:color w:val="000000"/>
          <w:u w:val="single"/>
        </w:rPr>
        <w:t>.”</w:t>
      </w:r>
    </w:p>
    <w:p w14:paraId="478EE541" w14:textId="77777777" w:rsidR="0069143D" w:rsidRPr="00ED780A" w:rsidRDefault="0069143D" w:rsidP="0069143D">
      <w:pPr>
        <w:spacing w:after="0" w:line="240" w:lineRule="auto"/>
        <w:rPr>
          <w:rFonts w:ascii="宋体" w:eastAsia="宋体" w:hAnsi="宋体" w:cs="宋体"/>
          <w:sz w:val="24"/>
        </w:rPr>
      </w:pPr>
      <w:r w:rsidRPr="00ED780A">
        <w:rPr>
          <w:rFonts w:eastAsia="宋体" w:cs="Calibri"/>
          <w:color w:val="000000"/>
          <w:sz w:val="16"/>
          <w:szCs w:val="16"/>
          <w:u w:val="single"/>
        </w:rPr>
        <w:t xml:space="preserve">The Earth-centric early 21st century can’t really wrap its brain around this, but </w:t>
      </w:r>
      <w:r w:rsidRPr="00ED780A">
        <w:rPr>
          <w:rFonts w:eastAsia="宋体" w:cs="Calibri"/>
          <w:color w:val="000000"/>
          <w:u w:val="single"/>
        </w:rPr>
        <w:t>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w:t>
      </w:r>
    </w:p>
    <w:p w14:paraId="17028D8B" w14:textId="77777777" w:rsidR="0069143D" w:rsidRPr="00ED780A" w:rsidRDefault="0069143D" w:rsidP="0069143D">
      <w:pPr>
        <w:pStyle w:val="3"/>
      </w:pPr>
      <w:r w:rsidRPr="00ED780A">
        <w:rPr>
          <w:rFonts w:hint="eastAsia"/>
        </w:rPr>
        <w:t>O</w:t>
      </w:r>
      <w:r w:rsidRPr="00ED780A">
        <w:t>n Debris</w:t>
      </w:r>
    </w:p>
    <w:p w14:paraId="57FCBB5A" w14:textId="3A851DC2" w:rsidR="0069143D" w:rsidRPr="00ED780A" w:rsidRDefault="0069143D" w:rsidP="0069143D">
      <w:pPr>
        <w:pStyle w:val="4"/>
        <w:spacing w:before="200"/>
        <w:rPr>
          <w:rFonts w:cs="Times New Roman"/>
          <w:color w:val="000000"/>
        </w:rPr>
      </w:pPr>
      <w:r w:rsidRPr="00ED780A">
        <w:rPr>
          <w:rFonts w:cs="Times New Roman"/>
          <w:color w:val="000000"/>
        </w:rPr>
        <w:t xml:space="preserve">1. </w:t>
      </w:r>
      <w:r w:rsidRPr="00ED780A">
        <w:rPr>
          <w:rFonts w:cs="Times New Roman"/>
          <w:color w:val="000000"/>
        </w:rPr>
        <w:t>Nonunique nation satellites are launching as well. Warrant doesn’t have enough strength. 2200 satellites already 60 new starlink satellites will not exacerbate the problem. Furthermore we can restrict star link program or thinks like that.</w:t>
      </w:r>
      <w:r w:rsidR="00ED780A" w:rsidRPr="00ED780A">
        <w:rPr>
          <w:rFonts w:cs="Times New Roman"/>
          <w:color w:val="000000"/>
        </w:rPr>
        <w:t xml:space="preserve"> Satellite already in orbit</w:t>
      </w:r>
    </w:p>
    <w:p w14:paraId="33096533" w14:textId="7B08DCF5" w:rsidR="00ED780A" w:rsidRDefault="00ED780A" w:rsidP="00ED780A"/>
    <w:p w14:paraId="1E11AA8D" w14:textId="5377A365" w:rsidR="00ED780A" w:rsidRPr="00ED780A" w:rsidRDefault="00ED780A" w:rsidP="00ED780A">
      <w:pPr>
        <w:pStyle w:val="4"/>
      </w:pPr>
      <w:r>
        <w:rPr>
          <w:rFonts w:hint="eastAsia"/>
        </w:rPr>
        <w:t>C</w:t>
      </w:r>
      <w:r>
        <w:t>oordinate launches once in orbit it will be fine.</w:t>
      </w:r>
    </w:p>
    <w:p w14:paraId="5450E37E" w14:textId="730DC823" w:rsidR="00ED780A" w:rsidRPr="00ED780A" w:rsidRDefault="00ED780A" w:rsidP="00ED780A"/>
    <w:p w14:paraId="15AC4BD5" w14:textId="77777777" w:rsidR="0069143D" w:rsidRPr="00ED780A" w:rsidRDefault="0069143D" w:rsidP="0069143D">
      <w:pPr>
        <w:pStyle w:val="4"/>
        <w:spacing w:before="200"/>
      </w:pPr>
      <w:r w:rsidRPr="00ED780A">
        <w:rPr>
          <w:rFonts w:cs="Times New Roman"/>
          <w:color w:val="000000"/>
        </w:rPr>
        <w:t>2. Robots solve </w:t>
      </w:r>
    </w:p>
    <w:p w14:paraId="0DE5DF95" w14:textId="77777777" w:rsidR="0069143D" w:rsidRPr="00ED780A" w:rsidRDefault="0069143D" w:rsidP="0069143D">
      <w:pPr>
        <w:pStyle w:val="a8"/>
        <w:spacing w:before="0" w:beforeAutospacing="0" w:after="0" w:afterAutospacing="0"/>
      </w:pPr>
      <w:r w:rsidRPr="00ED780A">
        <w:rPr>
          <w:rFonts w:ascii="Times New Roman" w:hAnsi="Times New Roman" w:cs="Times New Roman"/>
          <w:b/>
          <w:bCs/>
          <w:color w:val="000000"/>
          <w:sz w:val="20"/>
          <w:szCs w:val="20"/>
        </w:rPr>
        <w:t>Gao, 21</w:t>
      </w:r>
      <w:r w:rsidRPr="00ED780A">
        <w:rPr>
          <w:rFonts w:ascii="Times New Roman" w:hAnsi="Times New Roman" w:cs="Times New Roman"/>
          <w:color w:val="000000"/>
          <w:sz w:val="20"/>
          <w:szCs w:val="20"/>
        </w:rPr>
        <w:t xml:space="preserve"> -- Reporter at Reuters </w:t>
      </w:r>
    </w:p>
    <w:p w14:paraId="46BF0941" w14:textId="77777777" w:rsidR="0069143D" w:rsidRPr="00ED780A" w:rsidRDefault="0069143D" w:rsidP="0069143D">
      <w:pPr>
        <w:pStyle w:val="a8"/>
        <w:spacing w:before="0" w:beforeAutospacing="0" w:after="0" w:afterAutospacing="0"/>
      </w:pPr>
      <w:r w:rsidRPr="00ED780A">
        <w:rPr>
          <w:rFonts w:ascii="Times New Roman" w:hAnsi="Times New Roman" w:cs="Times New Roman"/>
          <w:color w:val="000000"/>
          <w:sz w:val="20"/>
          <w:szCs w:val="20"/>
        </w:rPr>
        <w:t>[Liangping, and Ryan Woo, "China launches robot prototype capable of catching space debris with net," Reuters, 4-27-21, https://www.reuters.com/lifestyle/science/china-launches-robot-prototype-capable-catching-space-debris-with-net-2021-04-27/, accessed 6-25-21]</w:t>
      </w:r>
    </w:p>
    <w:p w14:paraId="29D2F04F" w14:textId="77777777" w:rsidR="0069143D" w:rsidRPr="00ED780A" w:rsidRDefault="0069143D" w:rsidP="0069143D"/>
    <w:p w14:paraId="1C59DD8B" w14:textId="77777777" w:rsidR="0069143D" w:rsidRPr="00ED780A" w:rsidRDefault="0069143D" w:rsidP="0069143D">
      <w:pPr>
        <w:pStyle w:val="a8"/>
        <w:spacing w:before="0" w:beforeAutospacing="0" w:after="0" w:afterAutospacing="0"/>
      </w:pPr>
      <w:r w:rsidRPr="00ED780A">
        <w:rPr>
          <w:rFonts w:ascii="Times New Roman" w:hAnsi="Times New Roman" w:cs="Times New Roman"/>
          <w:color w:val="000000"/>
          <w:sz w:val="14"/>
          <w:szCs w:val="14"/>
        </w:rPr>
        <w:t xml:space="preserve">BEIJING, April 27 (Reuters) - </w:t>
      </w:r>
      <w:r w:rsidRPr="00ED780A">
        <w:rPr>
          <w:rFonts w:ascii="Times New Roman" w:hAnsi="Times New Roman" w:cs="Times New Roman"/>
          <w:color w:val="000000"/>
          <w:sz w:val="20"/>
          <w:szCs w:val="20"/>
          <w:u w:val="single"/>
          <w:shd w:val="clear" w:color="auto" w:fill="FFFF00"/>
        </w:rPr>
        <w:t>A Chinese</w:t>
      </w:r>
      <w:r w:rsidRPr="00ED780A">
        <w:rPr>
          <w:rFonts w:ascii="Times New Roman" w:hAnsi="Times New Roman" w:cs="Times New Roman"/>
          <w:color w:val="000000"/>
          <w:sz w:val="20"/>
          <w:szCs w:val="20"/>
          <w:u w:val="single"/>
        </w:rPr>
        <w:t xml:space="preserve"> space mining </w:t>
      </w:r>
      <w:r w:rsidRPr="00ED780A">
        <w:rPr>
          <w:rFonts w:ascii="Times New Roman" w:hAnsi="Times New Roman" w:cs="Times New Roman"/>
          <w:color w:val="000000"/>
          <w:sz w:val="20"/>
          <w:szCs w:val="20"/>
          <w:u w:val="single"/>
          <w:shd w:val="clear" w:color="auto" w:fill="FFFF00"/>
        </w:rPr>
        <w:t>start-up launched</w:t>
      </w:r>
      <w:r w:rsidRPr="00ED780A">
        <w:rPr>
          <w:rFonts w:ascii="Times New Roman" w:hAnsi="Times New Roman" w:cs="Times New Roman"/>
          <w:color w:val="000000"/>
          <w:sz w:val="20"/>
          <w:szCs w:val="20"/>
          <w:u w:val="single"/>
        </w:rPr>
        <w:t xml:space="preserve"> into low Earth orbit on Tuesday </w:t>
      </w:r>
      <w:r w:rsidRPr="00ED780A">
        <w:rPr>
          <w:rFonts w:ascii="Times New Roman" w:hAnsi="Times New Roman" w:cs="Times New Roman"/>
          <w:color w:val="000000"/>
          <w:sz w:val="20"/>
          <w:szCs w:val="20"/>
          <w:u w:val="single"/>
          <w:shd w:val="clear" w:color="auto" w:fill="FFFF00"/>
        </w:rPr>
        <w:t>a robot</w:t>
      </w:r>
      <w:r w:rsidRPr="00ED780A">
        <w:rPr>
          <w:rFonts w:ascii="Times New Roman" w:hAnsi="Times New Roman" w:cs="Times New Roman"/>
          <w:color w:val="000000"/>
          <w:sz w:val="20"/>
          <w:szCs w:val="20"/>
          <w:u w:val="single"/>
        </w:rPr>
        <w:t xml:space="preserve"> prototype </w:t>
      </w:r>
      <w:r w:rsidRPr="00ED780A">
        <w:rPr>
          <w:rFonts w:ascii="Times New Roman" w:hAnsi="Times New Roman" w:cs="Times New Roman"/>
          <w:color w:val="000000"/>
          <w:sz w:val="20"/>
          <w:szCs w:val="20"/>
          <w:u w:val="single"/>
          <w:shd w:val="clear" w:color="auto" w:fill="FFFF00"/>
        </w:rPr>
        <w:t xml:space="preserve">that can </w:t>
      </w:r>
      <w:r w:rsidRPr="00ED780A">
        <w:rPr>
          <w:rFonts w:ascii="Times New Roman" w:hAnsi="Times New Roman" w:cs="Times New Roman"/>
          <w:b/>
          <w:bCs/>
          <w:color w:val="000000"/>
          <w:sz w:val="22"/>
          <w:szCs w:val="22"/>
          <w:u w:val="single"/>
          <w:shd w:val="clear" w:color="auto" w:fill="FFFF00"/>
        </w:rPr>
        <w:t>scoop up debris</w:t>
      </w:r>
      <w:r w:rsidRPr="00ED780A">
        <w:rPr>
          <w:rFonts w:ascii="Times New Roman" w:hAnsi="Times New Roman" w:cs="Times New Roman"/>
          <w:color w:val="000000"/>
          <w:sz w:val="20"/>
          <w:szCs w:val="20"/>
          <w:u w:val="single"/>
        </w:rPr>
        <w:t xml:space="preserve"> left behind by other spacecraft </w:t>
      </w:r>
      <w:r w:rsidRPr="00ED780A">
        <w:rPr>
          <w:rFonts w:ascii="Times New Roman" w:hAnsi="Times New Roman" w:cs="Times New Roman"/>
          <w:color w:val="000000"/>
          <w:sz w:val="20"/>
          <w:szCs w:val="20"/>
          <w:u w:val="single"/>
          <w:shd w:val="clear" w:color="auto" w:fill="FFFF00"/>
        </w:rPr>
        <w:t>with a</w:t>
      </w:r>
      <w:r w:rsidRPr="00ED780A">
        <w:rPr>
          <w:rFonts w:ascii="Times New Roman" w:hAnsi="Times New Roman" w:cs="Times New Roman"/>
          <w:color w:val="000000"/>
          <w:sz w:val="20"/>
          <w:szCs w:val="20"/>
          <w:u w:val="single"/>
        </w:rPr>
        <w:t xml:space="preserve"> big </w:t>
      </w:r>
      <w:r w:rsidRPr="00ED780A">
        <w:rPr>
          <w:rFonts w:ascii="Times New Roman" w:hAnsi="Times New Roman" w:cs="Times New Roman"/>
          <w:color w:val="000000"/>
          <w:sz w:val="20"/>
          <w:szCs w:val="20"/>
          <w:u w:val="single"/>
          <w:shd w:val="clear" w:color="auto" w:fill="FFFF00"/>
        </w:rPr>
        <w:t>net</w:t>
      </w:r>
      <w:r w:rsidRPr="00ED780A">
        <w:rPr>
          <w:rFonts w:ascii="Times New Roman" w:hAnsi="Times New Roman" w:cs="Times New Roman"/>
          <w:color w:val="000000"/>
          <w:sz w:val="14"/>
          <w:szCs w:val="14"/>
        </w:rPr>
        <w:t xml:space="preserve">. The NEO-01, which will also peer into deep space to observe small celestial bodies, was launched on the government's Long March 6 rocket along with a handful of satellites, state-run Xinhua news agency reported. </w:t>
      </w:r>
      <w:r w:rsidRPr="00ED780A">
        <w:rPr>
          <w:rFonts w:ascii="Times New Roman" w:hAnsi="Times New Roman" w:cs="Times New Roman"/>
          <w:color w:val="000000"/>
          <w:sz w:val="20"/>
          <w:szCs w:val="20"/>
          <w:u w:val="single"/>
          <w:shd w:val="clear" w:color="auto" w:fill="FFFF00"/>
        </w:rPr>
        <w:t>The</w:t>
      </w:r>
      <w:r w:rsidRPr="00ED780A">
        <w:rPr>
          <w:rFonts w:ascii="Times New Roman" w:hAnsi="Times New Roman" w:cs="Times New Roman"/>
          <w:color w:val="000000"/>
          <w:sz w:val="14"/>
          <w:szCs w:val="14"/>
        </w:rPr>
        <w:t xml:space="preserve"> 30kg </w:t>
      </w:r>
      <w:r w:rsidRPr="00ED780A">
        <w:rPr>
          <w:rFonts w:ascii="Times New Roman" w:hAnsi="Times New Roman" w:cs="Times New Roman"/>
          <w:color w:val="000000"/>
          <w:sz w:val="20"/>
          <w:szCs w:val="20"/>
          <w:u w:val="single"/>
          <w:shd w:val="clear" w:color="auto" w:fill="FFFF00"/>
        </w:rPr>
        <w:t>robot</w:t>
      </w:r>
      <w:r w:rsidRPr="00ED780A">
        <w:rPr>
          <w:rFonts w:ascii="Times New Roman" w:hAnsi="Times New Roman" w:cs="Times New Roman"/>
          <w:color w:val="000000"/>
          <w:sz w:val="14"/>
          <w:szCs w:val="14"/>
        </w:rPr>
        <w:t xml:space="preserve"> developed by Shenzhen-based Origin Space </w:t>
      </w:r>
      <w:r w:rsidRPr="00ED780A">
        <w:rPr>
          <w:rFonts w:ascii="Times New Roman" w:hAnsi="Times New Roman" w:cs="Times New Roman"/>
          <w:color w:val="000000"/>
          <w:sz w:val="20"/>
          <w:szCs w:val="20"/>
          <w:u w:val="single"/>
          <w:shd w:val="clear" w:color="auto" w:fill="FFFF00"/>
        </w:rPr>
        <w:t>will pave the way for future tech</w:t>
      </w:r>
      <w:r w:rsidRPr="00ED780A">
        <w:rPr>
          <w:rFonts w:ascii="Times New Roman" w:hAnsi="Times New Roman" w:cs="Times New Roman"/>
          <w:color w:val="000000"/>
          <w:sz w:val="20"/>
          <w:szCs w:val="20"/>
          <w:u w:val="single"/>
        </w:rPr>
        <w:t xml:space="preserve">nologies </w:t>
      </w:r>
      <w:r w:rsidRPr="00ED780A">
        <w:rPr>
          <w:rFonts w:ascii="Times New Roman" w:hAnsi="Times New Roman" w:cs="Times New Roman"/>
          <w:color w:val="000000"/>
          <w:sz w:val="20"/>
          <w:szCs w:val="20"/>
          <w:u w:val="single"/>
          <w:shd w:val="clear" w:color="auto" w:fill="FFFF00"/>
        </w:rPr>
        <w:t xml:space="preserve">capable of </w:t>
      </w:r>
      <w:r w:rsidRPr="00ED780A">
        <w:rPr>
          <w:rFonts w:ascii="Times New Roman" w:hAnsi="Times New Roman" w:cs="Times New Roman"/>
          <w:b/>
          <w:bCs/>
          <w:color w:val="000000"/>
          <w:sz w:val="22"/>
          <w:szCs w:val="22"/>
          <w:u w:val="single"/>
          <w:shd w:val="clear" w:color="auto" w:fill="FFFF00"/>
        </w:rPr>
        <w:t>mining on asteroids</w:t>
      </w:r>
      <w:r w:rsidRPr="00ED780A">
        <w:rPr>
          <w:rFonts w:ascii="Times New Roman" w:hAnsi="Times New Roman" w:cs="Times New Roman"/>
          <w:color w:val="000000"/>
          <w:sz w:val="20"/>
          <w:szCs w:val="20"/>
          <w:u w:val="single"/>
        </w:rPr>
        <w:t>, according to the company. Since the establishment of the world's first asteroid mining company Planetary Resources in 2009, more than a dozen firms across the world have entered the fledging sector</w:t>
      </w:r>
      <w:r w:rsidRPr="00ED780A">
        <w:rPr>
          <w:rFonts w:ascii="Times New Roman" w:hAnsi="Times New Roman" w:cs="Times New Roman"/>
          <w:color w:val="000000"/>
          <w:sz w:val="14"/>
          <w:szCs w:val="14"/>
        </w:rPr>
        <w:t xml:space="preserve">, including 3D Systems (DDD.N) of the United States and Japan's Astroscale. Unlike Astroscale's technology, which uses magnets to gather up space junk, </w:t>
      </w:r>
      <w:r w:rsidRPr="00ED780A">
        <w:rPr>
          <w:rFonts w:ascii="Times New Roman" w:hAnsi="Times New Roman" w:cs="Times New Roman"/>
          <w:color w:val="000000"/>
          <w:sz w:val="20"/>
          <w:szCs w:val="20"/>
          <w:u w:val="single"/>
        </w:rPr>
        <w:t>NEO-01 will use a net to capture debris and then burn it with its electric propulsion system</w:t>
      </w:r>
      <w:r w:rsidRPr="00ED780A">
        <w:rPr>
          <w:rFonts w:ascii="Times New Roman" w:hAnsi="Times New Roman" w:cs="Times New Roman"/>
          <w:color w:val="000000"/>
          <w:sz w:val="14"/>
          <w:szCs w:val="14"/>
        </w:rPr>
        <w:t xml:space="preserve">, according to a report on the company's website. Thousands of satellites have been launched globally. As they outlive their use, many end up as junk, posing danger to other operating satellites. </w:t>
      </w:r>
      <w:r w:rsidRPr="00ED780A">
        <w:rPr>
          <w:rFonts w:ascii="Times New Roman" w:hAnsi="Times New Roman" w:cs="Times New Roman"/>
          <w:color w:val="000000"/>
          <w:sz w:val="20"/>
          <w:szCs w:val="20"/>
          <w:u w:val="single"/>
          <w:shd w:val="clear" w:color="auto" w:fill="FFFF00"/>
        </w:rPr>
        <w:t>Origin Space plans to launch dozens of</w:t>
      </w:r>
      <w:r w:rsidRPr="00ED780A">
        <w:rPr>
          <w:rFonts w:ascii="Times New Roman" w:hAnsi="Times New Roman" w:cs="Times New Roman"/>
          <w:color w:val="000000"/>
          <w:sz w:val="20"/>
          <w:szCs w:val="20"/>
          <w:u w:val="single"/>
        </w:rPr>
        <w:t xml:space="preserve"> space telescopes and more </w:t>
      </w:r>
      <w:r w:rsidRPr="00ED780A">
        <w:rPr>
          <w:rFonts w:ascii="Times New Roman" w:hAnsi="Times New Roman" w:cs="Times New Roman"/>
          <w:color w:val="000000"/>
          <w:sz w:val="20"/>
          <w:szCs w:val="20"/>
          <w:u w:val="single"/>
          <w:shd w:val="clear" w:color="auto" w:fill="FFFF00"/>
        </w:rPr>
        <w:t>spacecraft to achieve</w:t>
      </w:r>
      <w:r w:rsidRPr="00ED780A">
        <w:rPr>
          <w:rFonts w:ascii="Times New Roman" w:hAnsi="Times New Roman" w:cs="Times New Roman"/>
          <w:color w:val="000000"/>
          <w:sz w:val="20"/>
          <w:szCs w:val="20"/>
          <w:u w:val="single"/>
        </w:rPr>
        <w:t xml:space="preserve"> the first </w:t>
      </w:r>
      <w:r w:rsidRPr="00ED780A">
        <w:rPr>
          <w:rFonts w:ascii="Times New Roman" w:hAnsi="Times New Roman" w:cs="Times New Roman"/>
          <w:b/>
          <w:bCs/>
          <w:color w:val="000000"/>
          <w:sz w:val="22"/>
          <w:szCs w:val="22"/>
          <w:u w:val="single"/>
          <w:shd w:val="clear" w:color="auto" w:fill="FFFF00"/>
        </w:rPr>
        <w:t>commercial mining of asteroids</w:t>
      </w:r>
      <w:r w:rsidRPr="00ED780A">
        <w:rPr>
          <w:rFonts w:ascii="Times New Roman" w:hAnsi="Times New Roman" w:cs="Times New Roman"/>
          <w:color w:val="000000"/>
          <w:sz w:val="20"/>
          <w:szCs w:val="20"/>
          <w:u w:val="single"/>
        </w:rPr>
        <w:t xml:space="preserve"> by 2045</w:t>
      </w:r>
      <w:r w:rsidRPr="00ED780A">
        <w:rPr>
          <w:rFonts w:ascii="Times New Roman" w:hAnsi="Times New Roman" w:cs="Times New Roman"/>
          <w:color w:val="000000"/>
          <w:sz w:val="14"/>
          <w:szCs w:val="14"/>
        </w:rPr>
        <w:t xml:space="preserve">, said the company's founder Su Meng in an interview with domestic media on April 6. Xinhua reported on Saturday that </w:t>
      </w:r>
      <w:r w:rsidRPr="00ED780A">
        <w:rPr>
          <w:rFonts w:ascii="Times New Roman" w:hAnsi="Times New Roman" w:cs="Times New Roman"/>
          <w:color w:val="000000"/>
          <w:sz w:val="20"/>
          <w:szCs w:val="20"/>
          <w:u w:val="single"/>
        </w:rPr>
        <w:t>China was stepping up efforts to land a probe on a near-Earth asteroid to collect samples</w:t>
      </w:r>
      <w:r w:rsidRPr="00ED780A">
        <w:rPr>
          <w:rFonts w:ascii="Times New Roman" w:hAnsi="Times New Roman" w:cs="Times New Roman"/>
          <w:color w:val="000000"/>
          <w:sz w:val="14"/>
          <w:szCs w:val="14"/>
        </w:rPr>
        <w:t>, and also expediting a plan to build a defence system against near-Earth asteroids. </w:t>
      </w:r>
    </w:p>
    <w:p w14:paraId="3E94E4FA" w14:textId="77777777" w:rsidR="0069143D" w:rsidRPr="00ED780A" w:rsidRDefault="0069143D" w:rsidP="0069143D">
      <w:pPr>
        <w:pStyle w:val="4"/>
        <w:spacing w:before="200"/>
      </w:pPr>
      <w:r w:rsidRPr="00ED780A">
        <w:rPr>
          <w:rFonts w:cs="Times New Roman"/>
          <w:color w:val="000000"/>
        </w:rPr>
        <w:t>3. Normal means would have safeguards- those solve</w:t>
      </w:r>
    </w:p>
    <w:p w14:paraId="71212F99" w14:textId="77777777" w:rsidR="0069143D" w:rsidRPr="00ED780A" w:rsidRDefault="0069143D" w:rsidP="0069143D">
      <w:pPr>
        <w:pStyle w:val="a8"/>
        <w:spacing w:before="0" w:beforeAutospacing="0" w:after="0" w:afterAutospacing="0"/>
      </w:pPr>
      <w:r w:rsidRPr="00ED780A">
        <w:rPr>
          <w:rFonts w:ascii="Times New Roman" w:hAnsi="Times New Roman" w:cs="Times New Roman"/>
          <w:b/>
          <w:bCs/>
          <w:color w:val="000000"/>
          <w:sz w:val="20"/>
          <w:szCs w:val="20"/>
        </w:rPr>
        <w:t>Fladeland, 19</w:t>
      </w:r>
      <w:r w:rsidRPr="00ED780A">
        <w:rPr>
          <w:rFonts w:ascii="Times New Roman" w:hAnsi="Times New Roman" w:cs="Times New Roman"/>
          <w:color w:val="000000"/>
          <w:sz w:val="20"/>
          <w:szCs w:val="20"/>
        </w:rPr>
        <w:t xml:space="preserve"> -- Fellow at the Outer Space Institute </w:t>
      </w:r>
    </w:p>
    <w:p w14:paraId="212BE630" w14:textId="77777777" w:rsidR="0069143D" w:rsidRPr="00ED780A" w:rsidRDefault="0069143D" w:rsidP="0069143D">
      <w:pPr>
        <w:pStyle w:val="a8"/>
        <w:spacing w:before="0" w:beforeAutospacing="0" w:after="0" w:afterAutospacing="0"/>
      </w:pPr>
      <w:r w:rsidRPr="00ED780A">
        <w:rPr>
          <w:rFonts w:ascii="Times New Roman" w:hAnsi="Times New Roman" w:cs="Times New Roman"/>
          <w:color w:val="000000"/>
          <w:sz w:val="20"/>
          <w:szCs w:val="20"/>
        </w:rPr>
        <w:t xml:space="preserve">[Logan, Aaron C. Boley, Michael Byers, Meteoroid Stream Formation Due to the Extraction of Space Resources from Asteroids, Conference paper for the 1st International Orbital Debris Conference, December 2019, </w:t>
      </w:r>
      <w:hyperlink r:id="rId12" w:history="1">
        <w:r w:rsidRPr="00ED780A">
          <w:rPr>
            <w:rStyle w:val="a5"/>
            <w:rFonts w:ascii="Times New Roman" w:hAnsi="Times New Roman" w:cs="Times New Roman"/>
            <w:color w:val="000000"/>
            <w:sz w:val="20"/>
            <w:szCs w:val="20"/>
          </w:rPr>
          <w:t>https://arxiv.org/abs/1911.12840</w:t>
        </w:r>
      </w:hyperlink>
      <w:r w:rsidRPr="00ED780A">
        <w:rPr>
          <w:rFonts w:ascii="Times New Roman" w:hAnsi="Times New Roman" w:cs="Times New Roman"/>
          <w:color w:val="000000"/>
          <w:sz w:val="20"/>
          <w:szCs w:val="20"/>
        </w:rPr>
        <w:t>, accessed 6-25-21]  </w:t>
      </w:r>
    </w:p>
    <w:p w14:paraId="2C2A7E9B" w14:textId="77777777" w:rsidR="0069143D" w:rsidRPr="00ED780A" w:rsidRDefault="0069143D" w:rsidP="0069143D"/>
    <w:p w14:paraId="7547B880" w14:textId="77777777" w:rsidR="0069143D" w:rsidRPr="00ED780A" w:rsidRDefault="0069143D" w:rsidP="0069143D">
      <w:pPr>
        <w:pStyle w:val="a8"/>
        <w:spacing w:before="0" w:beforeAutospacing="0" w:after="0" w:afterAutospacing="0"/>
      </w:pPr>
      <w:r w:rsidRPr="00ED780A">
        <w:rPr>
          <w:rFonts w:ascii="Times New Roman" w:hAnsi="Times New Roman" w:cs="Times New Roman"/>
          <w:color w:val="000000"/>
          <w:sz w:val="14"/>
          <w:szCs w:val="14"/>
        </w:rPr>
        <w:t xml:space="preserve">Fortunately, </w:t>
      </w:r>
      <w:r w:rsidRPr="00ED780A">
        <w:rPr>
          <w:rFonts w:ascii="Times New Roman" w:hAnsi="Times New Roman" w:cs="Times New Roman"/>
          <w:color w:val="000000"/>
          <w:sz w:val="20"/>
          <w:szCs w:val="20"/>
          <w:u w:val="single"/>
        </w:rPr>
        <w:t xml:space="preserve">it may be possible to establish </w:t>
      </w:r>
      <w:r w:rsidRPr="00ED780A">
        <w:rPr>
          <w:rFonts w:ascii="Times New Roman" w:hAnsi="Times New Roman" w:cs="Times New Roman"/>
          <w:color w:val="000000"/>
          <w:sz w:val="20"/>
          <w:szCs w:val="20"/>
          <w:u w:val="single"/>
          <w:shd w:val="clear" w:color="auto" w:fill="FFFF00"/>
        </w:rPr>
        <w:t>simple measures</w:t>
      </w:r>
      <w:r w:rsidRPr="00ED780A">
        <w:rPr>
          <w:rFonts w:ascii="Times New Roman" w:hAnsi="Times New Roman" w:cs="Times New Roman"/>
          <w:color w:val="000000"/>
          <w:sz w:val="20"/>
          <w:szCs w:val="20"/>
          <w:u w:val="single"/>
        </w:rPr>
        <w:t xml:space="preserve"> that </w:t>
      </w:r>
      <w:r w:rsidRPr="00ED780A">
        <w:rPr>
          <w:rFonts w:ascii="Times New Roman" w:hAnsi="Times New Roman" w:cs="Times New Roman"/>
          <w:color w:val="000000"/>
          <w:sz w:val="20"/>
          <w:szCs w:val="20"/>
          <w:u w:val="single"/>
          <w:shd w:val="clear" w:color="auto" w:fill="FFFF00"/>
        </w:rPr>
        <w:t>could mitigate</w:t>
      </w:r>
      <w:r w:rsidRPr="00ED780A">
        <w:rPr>
          <w:rFonts w:ascii="Times New Roman" w:hAnsi="Times New Roman" w:cs="Times New Roman"/>
          <w:color w:val="000000"/>
          <w:sz w:val="20"/>
          <w:szCs w:val="20"/>
          <w:u w:val="single"/>
        </w:rPr>
        <w:t xml:space="preserve"> some of these concerns, particularly the formation of </w:t>
      </w:r>
      <w:r w:rsidRPr="00ED780A">
        <w:rPr>
          <w:rFonts w:ascii="Times New Roman" w:hAnsi="Times New Roman" w:cs="Times New Roman"/>
          <w:color w:val="000000"/>
          <w:sz w:val="20"/>
          <w:szCs w:val="20"/>
          <w:u w:val="single"/>
          <w:shd w:val="clear" w:color="auto" w:fill="FFFF00"/>
        </w:rPr>
        <w:t>debris</w:t>
      </w:r>
      <w:r w:rsidRPr="00ED780A">
        <w:rPr>
          <w:rFonts w:ascii="Times New Roman" w:hAnsi="Times New Roman" w:cs="Times New Roman"/>
          <w:color w:val="000000"/>
          <w:sz w:val="20"/>
          <w:szCs w:val="20"/>
          <w:u w:val="single"/>
        </w:rPr>
        <w:t xml:space="preserve"> streams</w:t>
      </w:r>
      <w:r w:rsidRPr="00ED780A">
        <w:rPr>
          <w:rFonts w:ascii="Times New Roman" w:hAnsi="Times New Roman" w:cs="Times New Roman"/>
          <w:color w:val="000000"/>
          <w:sz w:val="14"/>
          <w:szCs w:val="14"/>
        </w:rPr>
        <w:t xml:space="preserve"> with non-trivial mass fluxes. </w:t>
      </w:r>
      <w:r w:rsidRPr="00ED780A">
        <w:rPr>
          <w:rFonts w:ascii="Times New Roman" w:hAnsi="Times New Roman" w:cs="Times New Roman"/>
          <w:color w:val="000000"/>
          <w:sz w:val="20"/>
          <w:szCs w:val="20"/>
          <w:u w:val="single"/>
          <w:shd w:val="clear" w:color="auto" w:fill="FFFF00"/>
        </w:rPr>
        <w:t xml:space="preserve">Examples include </w:t>
      </w:r>
      <w:r w:rsidRPr="00ED780A">
        <w:rPr>
          <w:rFonts w:ascii="Times New Roman" w:hAnsi="Times New Roman" w:cs="Times New Roman"/>
          <w:b/>
          <w:bCs/>
          <w:color w:val="000000"/>
          <w:sz w:val="22"/>
          <w:szCs w:val="22"/>
          <w:u w:val="single"/>
          <w:shd w:val="clear" w:color="auto" w:fill="FFFF00"/>
        </w:rPr>
        <w:t>establishing an international body</w:t>
      </w:r>
      <w:r w:rsidRPr="00ED780A">
        <w:rPr>
          <w:rFonts w:ascii="Times New Roman" w:hAnsi="Times New Roman" w:cs="Times New Roman"/>
          <w:color w:val="000000"/>
          <w:sz w:val="20"/>
          <w:szCs w:val="20"/>
          <w:u w:val="single"/>
          <w:shd w:val="clear" w:color="auto" w:fill="FFFF00"/>
        </w:rPr>
        <w:t xml:space="preserve"> with the authority to grant </w:t>
      </w:r>
      <w:r w:rsidRPr="00ED780A">
        <w:rPr>
          <w:rFonts w:ascii="Times New Roman" w:hAnsi="Times New Roman" w:cs="Times New Roman"/>
          <w:b/>
          <w:bCs/>
          <w:color w:val="000000"/>
          <w:sz w:val="22"/>
          <w:szCs w:val="22"/>
          <w:u w:val="single"/>
          <w:shd w:val="clear" w:color="auto" w:fill="FFFF00"/>
        </w:rPr>
        <w:t>mining permits</w:t>
      </w:r>
      <w:r w:rsidRPr="00ED780A">
        <w:rPr>
          <w:rFonts w:ascii="Times New Roman" w:hAnsi="Times New Roman" w:cs="Times New Roman"/>
          <w:color w:val="000000"/>
          <w:sz w:val="14"/>
          <w:szCs w:val="14"/>
        </w:rPr>
        <w:t xml:space="preserve">, much like the International Seabed Authority established under the 1982 United Nations Convention on the Law of the Sea. In any scenario, </w:t>
      </w:r>
      <w:r w:rsidRPr="00ED780A">
        <w:rPr>
          <w:rFonts w:ascii="Times New Roman" w:hAnsi="Times New Roman" w:cs="Times New Roman"/>
          <w:color w:val="000000"/>
          <w:sz w:val="20"/>
          <w:szCs w:val="20"/>
          <w:u w:val="single"/>
          <w:shd w:val="clear" w:color="auto" w:fill="FFFF00"/>
        </w:rPr>
        <w:t xml:space="preserve">safety and sustainability </w:t>
      </w:r>
      <w:r w:rsidRPr="00ED780A">
        <w:rPr>
          <w:rFonts w:ascii="Times New Roman" w:hAnsi="Times New Roman" w:cs="Times New Roman"/>
          <w:b/>
          <w:bCs/>
          <w:color w:val="000000"/>
          <w:sz w:val="22"/>
          <w:szCs w:val="22"/>
          <w:u w:val="single"/>
          <w:shd w:val="clear" w:color="auto" w:fill="FFFF00"/>
        </w:rPr>
        <w:t>requirements</w:t>
      </w:r>
      <w:r w:rsidRPr="00ED780A">
        <w:rPr>
          <w:rFonts w:ascii="Times New Roman" w:hAnsi="Times New Roman" w:cs="Times New Roman"/>
          <w:color w:val="000000"/>
          <w:sz w:val="20"/>
          <w:szCs w:val="20"/>
          <w:u w:val="single"/>
        </w:rPr>
        <w:t xml:space="preserve"> should be part of the licensing regime</w:t>
      </w:r>
      <w:r w:rsidRPr="00ED780A">
        <w:rPr>
          <w:rFonts w:ascii="Times New Roman" w:hAnsi="Times New Roman" w:cs="Times New Roman"/>
          <w:color w:val="000000"/>
          <w:sz w:val="14"/>
          <w:szCs w:val="14"/>
        </w:rPr>
        <w:t xml:space="preserve">. </w:t>
      </w:r>
      <w:r w:rsidRPr="00ED780A">
        <w:rPr>
          <w:rFonts w:ascii="Times New Roman" w:hAnsi="Times New Roman" w:cs="Times New Roman"/>
          <w:color w:val="000000"/>
          <w:sz w:val="20"/>
          <w:szCs w:val="20"/>
          <w:u w:val="single"/>
        </w:rPr>
        <w:t xml:space="preserve">Some of these requirements </w:t>
      </w:r>
      <w:r w:rsidRPr="00ED780A">
        <w:rPr>
          <w:rFonts w:ascii="Times New Roman" w:hAnsi="Times New Roman" w:cs="Times New Roman"/>
          <w:color w:val="000000"/>
          <w:sz w:val="20"/>
          <w:szCs w:val="20"/>
          <w:u w:val="single"/>
          <w:shd w:val="clear" w:color="auto" w:fill="FFFF00"/>
        </w:rPr>
        <w:t xml:space="preserve">could </w:t>
      </w:r>
      <w:r w:rsidRPr="00ED780A">
        <w:rPr>
          <w:rFonts w:ascii="Times New Roman" w:hAnsi="Times New Roman" w:cs="Times New Roman"/>
          <w:b/>
          <w:bCs/>
          <w:color w:val="000000"/>
          <w:sz w:val="22"/>
          <w:szCs w:val="22"/>
          <w:u w:val="single"/>
          <w:shd w:val="clear" w:color="auto" w:fill="FFFF00"/>
        </w:rPr>
        <w:t>limit mining rates</w:t>
      </w:r>
      <w:r w:rsidRPr="00ED780A">
        <w:rPr>
          <w:rFonts w:ascii="Times New Roman" w:hAnsi="Times New Roman" w:cs="Times New Roman"/>
          <w:color w:val="000000"/>
          <w:sz w:val="20"/>
          <w:szCs w:val="20"/>
          <w:u w:val="single"/>
          <w:shd w:val="clear" w:color="auto" w:fill="FFFF00"/>
        </w:rPr>
        <w:t xml:space="preserve"> or require a</w:t>
      </w:r>
      <w:r w:rsidRPr="00ED780A">
        <w:rPr>
          <w:rFonts w:ascii="Times New Roman" w:hAnsi="Times New Roman" w:cs="Times New Roman"/>
          <w:color w:val="000000"/>
          <w:sz w:val="20"/>
          <w:szCs w:val="20"/>
          <w:u w:val="single"/>
        </w:rPr>
        <w:t xml:space="preserve"> company to produce a </w:t>
      </w:r>
      <w:r w:rsidRPr="00ED780A">
        <w:rPr>
          <w:rFonts w:ascii="Times New Roman" w:hAnsi="Times New Roman" w:cs="Times New Roman"/>
          <w:color w:val="000000"/>
          <w:sz w:val="20"/>
          <w:szCs w:val="20"/>
          <w:u w:val="single"/>
          <w:shd w:val="clear" w:color="auto" w:fill="FFFF00"/>
        </w:rPr>
        <w:t>risk-</w:t>
      </w:r>
      <w:r w:rsidRPr="00ED780A">
        <w:rPr>
          <w:rFonts w:ascii="Times New Roman" w:hAnsi="Times New Roman" w:cs="Times New Roman"/>
          <w:color w:val="000000"/>
          <w:sz w:val="20"/>
          <w:szCs w:val="20"/>
          <w:u w:val="single"/>
        </w:rPr>
        <w:t xml:space="preserve">to-Earth </w:t>
      </w:r>
      <w:r w:rsidRPr="00ED780A">
        <w:rPr>
          <w:rFonts w:ascii="Times New Roman" w:hAnsi="Times New Roman" w:cs="Times New Roman"/>
          <w:color w:val="000000"/>
          <w:sz w:val="20"/>
          <w:szCs w:val="20"/>
          <w:u w:val="single"/>
          <w:shd w:val="clear" w:color="auto" w:fill="FFFF00"/>
        </w:rPr>
        <w:t>assessment plan</w:t>
      </w:r>
      <w:r w:rsidRPr="00ED780A">
        <w:rPr>
          <w:rFonts w:ascii="Times New Roman" w:hAnsi="Times New Roman" w:cs="Times New Roman"/>
          <w:color w:val="000000"/>
          <w:sz w:val="14"/>
          <w:szCs w:val="14"/>
        </w:rPr>
        <w:t xml:space="preserve">. </w:t>
      </w:r>
      <w:r w:rsidRPr="00ED780A">
        <w:rPr>
          <w:rFonts w:ascii="Times New Roman" w:hAnsi="Times New Roman" w:cs="Times New Roman"/>
          <w:color w:val="000000"/>
          <w:sz w:val="20"/>
          <w:szCs w:val="20"/>
          <w:u w:val="single"/>
        </w:rPr>
        <w:t xml:space="preserve">Some </w:t>
      </w:r>
      <w:r w:rsidRPr="00ED780A">
        <w:rPr>
          <w:rFonts w:ascii="Times New Roman" w:hAnsi="Times New Roman" w:cs="Times New Roman"/>
          <w:color w:val="000000"/>
          <w:sz w:val="20"/>
          <w:szCs w:val="20"/>
          <w:u w:val="single"/>
          <w:shd w:val="clear" w:color="auto" w:fill="FFFF00"/>
        </w:rPr>
        <w:t xml:space="preserve">asteroids could even be </w:t>
      </w:r>
      <w:r w:rsidRPr="00ED780A">
        <w:rPr>
          <w:rFonts w:ascii="Times New Roman" w:hAnsi="Times New Roman" w:cs="Times New Roman"/>
          <w:b/>
          <w:bCs/>
          <w:color w:val="000000"/>
          <w:sz w:val="22"/>
          <w:szCs w:val="22"/>
          <w:u w:val="single"/>
          <w:shd w:val="clear" w:color="auto" w:fill="FFFF00"/>
        </w:rPr>
        <w:t>deemed untouchable</w:t>
      </w:r>
      <w:r w:rsidRPr="00ED780A">
        <w:rPr>
          <w:rFonts w:ascii="Times New Roman" w:hAnsi="Times New Roman" w:cs="Times New Roman"/>
          <w:color w:val="000000"/>
          <w:sz w:val="20"/>
          <w:szCs w:val="20"/>
          <w:u w:val="single"/>
          <w:shd w:val="clear" w:color="auto" w:fill="FFFF00"/>
        </w:rPr>
        <w:t xml:space="preserve"> for safety</w:t>
      </w:r>
      <w:r w:rsidRPr="00ED780A">
        <w:rPr>
          <w:rFonts w:ascii="Times New Roman" w:hAnsi="Times New Roman" w:cs="Times New Roman"/>
          <w:color w:val="000000"/>
          <w:sz w:val="20"/>
          <w:szCs w:val="20"/>
          <w:u w:val="single"/>
        </w:rPr>
        <w:t xml:space="preserve"> or scientific </w:t>
      </w:r>
      <w:r w:rsidRPr="00ED780A">
        <w:rPr>
          <w:rFonts w:ascii="Times New Roman" w:hAnsi="Times New Roman" w:cs="Times New Roman"/>
          <w:color w:val="000000"/>
          <w:sz w:val="20"/>
          <w:szCs w:val="20"/>
          <w:u w:val="single"/>
          <w:shd w:val="clear" w:color="auto" w:fill="FFFF00"/>
        </w:rPr>
        <w:t>reasons</w:t>
      </w:r>
      <w:r w:rsidRPr="00ED780A">
        <w:rPr>
          <w:rFonts w:ascii="Times New Roman" w:hAnsi="Times New Roman" w:cs="Times New Roman"/>
          <w:color w:val="000000"/>
          <w:sz w:val="20"/>
          <w:szCs w:val="20"/>
          <w:u w:val="single"/>
        </w:rPr>
        <w:t>.</w:t>
      </w:r>
      <w:r w:rsidRPr="00ED780A">
        <w:rPr>
          <w:rFonts w:ascii="Times New Roman" w:hAnsi="Times New Roman" w:cs="Times New Roman"/>
          <w:color w:val="000000"/>
          <w:sz w:val="14"/>
          <w:szCs w:val="14"/>
        </w:rPr>
        <w:t xml:space="preserve"> As space law is redefined in the NewSpace era, it must be fully informed by the astrophysical context.</w:t>
      </w:r>
    </w:p>
    <w:p w14:paraId="461671E8" w14:textId="7443F329" w:rsidR="00E42E4C" w:rsidRPr="00ED780A" w:rsidRDefault="00E42E4C" w:rsidP="0069143D"/>
    <w:p w14:paraId="071EC575" w14:textId="1FD37D69" w:rsidR="0069143D" w:rsidRPr="00ED780A" w:rsidRDefault="0069143D" w:rsidP="0069143D">
      <w:pPr>
        <w:pStyle w:val="3"/>
      </w:pPr>
      <w:r w:rsidRPr="00ED780A">
        <w:t>On</w:t>
      </w:r>
      <w:r w:rsidRPr="00ED780A">
        <w:t xml:space="preserve"> Rocket fuel emissions</w:t>
      </w:r>
    </w:p>
    <w:p w14:paraId="0F7EE822" w14:textId="250990E8" w:rsidR="00ED780A" w:rsidRPr="00ED780A" w:rsidRDefault="00ED780A" w:rsidP="00ED780A">
      <w:r>
        <w:t xml:space="preserve">ATAG. Org </w:t>
      </w:r>
      <w:r w:rsidRPr="00ED780A">
        <w:t>https://www.atag.org/facts-figures.html#:~:text=The%20global%20aviation%20industry%20produces,carbon%20dioxide%20(CO2)%20emissions.&amp;text=Aviation%20is%20responsible%20for%2012,to%2074%25%20from%20road%20transport.</w:t>
      </w:r>
    </w:p>
    <w:p w14:paraId="61D13B94" w14:textId="77777777" w:rsidR="00ED780A" w:rsidRPr="00ED780A" w:rsidRDefault="00ED780A" w:rsidP="00ED780A">
      <w:pPr>
        <w:spacing w:after="0" w:line="240" w:lineRule="auto"/>
        <w:rPr>
          <w:rFonts w:ascii="宋体" w:eastAsia="宋体" w:hAnsi="宋体" w:cs="宋体"/>
          <w:sz w:val="24"/>
          <w:lang w:eastAsia="zh-CN"/>
        </w:rPr>
      </w:pPr>
      <w:r w:rsidRPr="00ED780A">
        <w:rPr>
          <w:rFonts w:ascii="Roboto" w:eastAsia="宋体" w:hAnsi="Roboto" w:cs="宋体"/>
          <w:color w:val="BDC1C6"/>
          <w:sz w:val="24"/>
          <w:shd w:val="clear" w:color="auto" w:fill="202124"/>
          <w:lang w:eastAsia="zh-CN"/>
        </w:rPr>
        <w:t>The global aviation industry produces </w:t>
      </w:r>
      <w:r w:rsidRPr="00ED780A">
        <w:rPr>
          <w:rFonts w:ascii="Roboto" w:eastAsia="宋体" w:hAnsi="Roboto" w:cs="宋体"/>
          <w:b/>
          <w:bCs/>
          <w:color w:val="BDC1C6"/>
          <w:sz w:val="24"/>
          <w:shd w:val="clear" w:color="auto" w:fill="202124"/>
          <w:lang w:eastAsia="zh-CN"/>
        </w:rPr>
        <w:t>around 2.1% of all human-induced carbon dioxide (CO2) emissions</w:t>
      </w:r>
      <w:r w:rsidRPr="00ED780A">
        <w:rPr>
          <w:rFonts w:ascii="Roboto" w:eastAsia="宋体" w:hAnsi="Roboto" w:cs="宋体"/>
          <w:color w:val="BDC1C6"/>
          <w:sz w:val="24"/>
          <w:shd w:val="clear" w:color="auto" w:fill="202124"/>
          <w:lang w:eastAsia="zh-CN"/>
        </w:rPr>
        <w:t>. </w:t>
      </w:r>
    </w:p>
    <w:p w14:paraId="0AEAA416" w14:textId="77777777" w:rsidR="00ED780A" w:rsidRPr="00ED780A" w:rsidRDefault="00ED780A" w:rsidP="00ED780A"/>
    <w:p w14:paraId="4289E076" w14:textId="77777777" w:rsidR="0069143D" w:rsidRPr="00ED780A" w:rsidRDefault="0069143D" w:rsidP="0069143D">
      <w:pPr>
        <w:pStyle w:val="4"/>
      </w:pPr>
      <w:r w:rsidRPr="00ED780A">
        <w:t>Water mining on moon and asteroids and improving tech solves. Establishing moon base reduces launch cost and rocket propellant’s damage on ozone.</w:t>
      </w:r>
    </w:p>
    <w:p w14:paraId="3E74E93B" w14:textId="77777777" w:rsidR="0069143D" w:rsidRPr="00ED780A" w:rsidRDefault="0069143D" w:rsidP="0069143D">
      <w:pPr>
        <w:rPr>
          <w:rStyle w:val="Style13ptBold"/>
        </w:rPr>
      </w:pPr>
      <w:r w:rsidRPr="00ED780A">
        <w:rPr>
          <w:rStyle w:val="Style13ptBold"/>
          <w:rFonts w:hint="eastAsia"/>
        </w:rPr>
        <w:t>C</w:t>
      </w:r>
      <w:r w:rsidRPr="00ED780A">
        <w:rPr>
          <w:rStyle w:val="Style13ptBold"/>
        </w:rPr>
        <w:t>arter 19</w:t>
      </w:r>
    </w:p>
    <w:p w14:paraId="26245886" w14:textId="77777777" w:rsidR="0069143D" w:rsidRPr="00ED780A" w:rsidRDefault="0069143D" w:rsidP="0069143D">
      <w:pPr>
        <w:rPr>
          <w:rStyle w:val="Style13ptBold"/>
        </w:rPr>
      </w:pPr>
      <w:r w:rsidRPr="00ED780A">
        <w:rPr>
          <w:rStyle w:val="Style13ptBold"/>
        </w:rPr>
        <w:t xml:space="preserve">(Senior journalist at Forbes. Experienced in science, tech and astronomy and space exploration. Editor of WhenIsTheNextEclipse.com) </w:t>
      </w:r>
      <w:hyperlink r:id="rId13" w:history="1">
        <w:r w:rsidRPr="00ED780A">
          <w:rPr>
            <w:rStyle w:val="a5"/>
            <w:sz w:val="26"/>
          </w:rPr>
          <w:t>https://www.forbes.com/sites/jamiecartereurope/2019/11/01/can-we-really-use-the-moons-billion-year-old-water-to-make-rocket-fuel-and-open-up-the-cosmos/?sh=4693974d4658</w:t>
        </w:r>
      </w:hyperlink>
    </w:p>
    <w:p w14:paraId="5B64C938" w14:textId="77777777" w:rsidR="0069143D" w:rsidRPr="00ED780A" w:rsidRDefault="0069143D" w:rsidP="0069143D">
      <w:pPr>
        <w:rPr>
          <w:rStyle w:val="StyleUnderline"/>
        </w:rPr>
      </w:pPr>
      <w:r w:rsidRPr="00ED780A">
        <w:rPr>
          <w:rStyle w:val="StyleUnderline"/>
          <w:highlight w:val="cyan"/>
        </w:rPr>
        <w:t>The moon has water.</w:t>
      </w:r>
      <w:r w:rsidRPr="00ED780A">
        <w:rPr>
          <w:rStyle w:val="Style13ptBold"/>
          <w:sz w:val="16"/>
        </w:rPr>
        <w:t xml:space="preserve"> That’s great news for a future moon-base, but it’s also often talked-up as </w:t>
      </w:r>
      <w:r w:rsidRPr="00ED780A">
        <w:rPr>
          <w:rStyle w:val="StyleUnderline"/>
          <w:highlight w:val="cyan"/>
        </w:rPr>
        <w:t>a resource for creating rocket fuel.</w:t>
      </w:r>
      <w:r w:rsidRPr="00ED780A">
        <w:rPr>
          <w:rStyle w:val="Style13ptBold"/>
          <w:sz w:val="16"/>
        </w:rPr>
        <w:t xml:space="preserve"> Last week NASA announced that it would send a mobile robot, the Volatiles Investigating Polar Exploration Rover (VIPER) to the South Pole of the Moon to find the exact location and concentration of water ice in the region. “The key to living on the Moon is water—the same as here on Earth,” said Daniel Andrews, project manager of the VIPER mission and director of engineering at NASA’s Ames Research Center in Silicon Valley. “Since the confirmation of lunar water-ice ten years ago, the question now is if the Moon could really contain the amount of resources we need to live off-world.” Another theory goes that if we can use the water on the moon—which is locked-up as ice, but we’ll worry about that later—to power spacecraft, they will be able to go way, way further into the cosmos and kick-start a new era of interstellar mining. </w:t>
      </w:r>
      <w:r w:rsidRPr="00ED780A">
        <w:rPr>
          <w:rStyle w:val="StyleUnderline"/>
          <w:highlight w:val="cyan"/>
        </w:rPr>
        <w:t>Water on the Moon would make future Mars missions more affordable and</w:t>
      </w:r>
      <w:r w:rsidRPr="00ED780A">
        <w:rPr>
          <w:rStyle w:val="Style13ptBold"/>
          <w:sz w:val="16"/>
        </w:rPr>
        <w:t xml:space="preserve"> could </w:t>
      </w:r>
      <w:r w:rsidRPr="00ED780A">
        <w:rPr>
          <w:rStyle w:val="StyleUnderline"/>
          <w:highlight w:val="cyan"/>
        </w:rPr>
        <w:t>fuel commercial enterprises linking the Earth and the Moon.</w:t>
      </w:r>
      <w:r w:rsidRPr="00ED780A">
        <w:rPr>
          <w:rStyle w:val="StyleUnderline"/>
        </w:rPr>
        <w:t xml:space="preserve"> </w:t>
      </w:r>
      <w:r w:rsidRPr="00ED780A">
        <w:rPr>
          <w:rStyle w:val="Style13ptBold"/>
          <w:sz w:val="16"/>
        </w:rPr>
        <w:t>“Creating space fuel depots would allow spacecraft to travel much farther and allow missions and satellites to sustain operations,” says Karen Panetta, IEEE Fellow, Dean for Graduate Education, Tufts University. “</w:t>
      </w:r>
      <w:r w:rsidRPr="00ED780A">
        <w:rPr>
          <w:rStyle w:val="StyleUnderline"/>
          <w:highlight w:val="cyan"/>
        </w:rPr>
        <w:t xml:space="preserve">Rather than transporting water into space in heavy loads on rockets, </w:t>
      </w:r>
      <w:r w:rsidRPr="00ED780A">
        <w:rPr>
          <w:sz w:val="16"/>
        </w:rPr>
        <w:t>the goal is to</w:t>
      </w:r>
      <w:r w:rsidRPr="00ED780A">
        <w:rPr>
          <w:rStyle w:val="StyleUnderline"/>
          <w:highlight w:val="cyan"/>
        </w:rPr>
        <w:t xml:space="preserve"> extract it (mine it) from the moon and asteroids.</w:t>
      </w:r>
      <w:r w:rsidRPr="00ED780A">
        <w:rPr>
          <w:rStyle w:val="Style13ptBold"/>
          <w:sz w:val="16"/>
        </w:rPr>
        <w:t xml:space="preserve">” It would </w:t>
      </w:r>
      <w:r w:rsidRPr="00ED780A">
        <w:rPr>
          <w:rStyle w:val="StyleUnderline"/>
          <w:highlight w:val="cyan"/>
        </w:rPr>
        <w:t>also mean rockets don’t have to expend a lot of fuel just to get the fuel</w:t>
      </w:r>
      <w:r w:rsidRPr="00ED780A">
        <w:rPr>
          <w:rStyle w:val="Style13ptBold"/>
          <w:sz w:val="16"/>
          <w:highlight w:val="cyan"/>
        </w:rPr>
        <w:t xml:space="preserve"> </w:t>
      </w:r>
      <w:r w:rsidRPr="00ED780A">
        <w:rPr>
          <w:sz w:val="16"/>
        </w:rPr>
        <w:t xml:space="preserve">for their entire up </w:t>
      </w:r>
      <w:r w:rsidRPr="00ED780A">
        <w:rPr>
          <w:rStyle w:val="StyleUnderline"/>
          <w:highlight w:val="cyan"/>
        </w:rPr>
        <w:t>into space with them. Launch costs would plummet</w:t>
      </w:r>
      <w:r w:rsidRPr="00ED780A">
        <w:rPr>
          <w:rStyle w:val="Style13ptBold"/>
          <w:sz w:val="16"/>
          <w:highlight w:val="cyan"/>
        </w:rPr>
        <w:t>.</w:t>
      </w:r>
      <w:r w:rsidRPr="00ED780A">
        <w:rPr>
          <w:rStyle w:val="Style13ptBold"/>
          <w:sz w:val="16"/>
        </w:rPr>
        <w:t xml:space="preserve"> Wait. Water into rocket fuel? Surely you cannot fuel a rocket with water; liquid-fuel rockets use liquid oxygen and either kerosene or liquid hydrogen. Ah … oxygen and hydrogen. So what’s the science behind making rocket fuel from moon-water and asteroid-ice? How do you make rocket fuel from water? “</w:t>
      </w:r>
      <w:r w:rsidRPr="00ED780A">
        <w:rPr>
          <w:rStyle w:val="StyleUnderline"/>
          <w:highlight w:val="cyan"/>
        </w:rPr>
        <w:t>Water</w:t>
      </w:r>
      <w:r w:rsidRPr="00ED780A">
        <w:rPr>
          <w:rStyle w:val="Style13ptBold"/>
          <w:sz w:val="16"/>
        </w:rPr>
        <w:t>—h2o—</w:t>
      </w:r>
      <w:r w:rsidRPr="00ED780A">
        <w:rPr>
          <w:rStyle w:val="StyleUnderline"/>
          <w:highlight w:val="cyan"/>
        </w:rPr>
        <w:t>consists of hydrogen and oxygen</w:t>
      </w:r>
      <w:r w:rsidRPr="00ED780A">
        <w:rPr>
          <w:rStyle w:val="Style13ptBold"/>
          <w:sz w:val="16"/>
        </w:rPr>
        <w:t xml:space="preserve">, which </w:t>
      </w:r>
      <w:r w:rsidRPr="00ED780A">
        <w:rPr>
          <w:rStyle w:val="StyleUnderline"/>
          <w:highlight w:val="cyan"/>
        </w:rPr>
        <w:t>can be refined into high-efficiency fuel</w:t>
      </w:r>
      <w:r w:rsidRPr="00ED780A">
        <w:rPr>
          <w:rStyle w:val="Style13ptBold"/>
          <w:sz w:val="16"/>
        </w:rPr>
        <w:t xml:space="preserve">,” says Panetta. It’s all about water electrolysis, a technique that uses an electric current (in space, from solar panels) to break down compounds and convert them into something else. In this case, hydrogen fuel. “Electrolysis is one approach that has been used in space to separate h2o to provide oxygen supplies for manned space missions, which helped alleviate the need for high-pressure oxygen storage tanks,” she says. On the International Space Station astronauts use electrolysis to split oxygen from hydrogen in water. Why don’t we already make rocket fuel from water on Earth? We could, but water is a precious commodity on Earth. It’s also not economical, and in any case, we’re talking about pretty small amounts of fuel needed by spacecraft. “Propelling an object in zero gravity doesn’t need much fuel, so </w:t>
      </w:r>
      <w:r w:rsidRPr="00ED780A">
        <w:rPr>
          <w:rStyle w:val="StyleUnderline"/>
          <w:highlight w:val="cyan"/>
        </w:rPr>
        <w:t>water offers a viable solution in space</w:t>
      </w:r>
      <w:r w:rsidRPr="00ED780A">
        <w:rPr>
          <w:rStyle w:val="Style13ptBold"/>
          <w:sz w:val="16"/>
        </w:rPr>
        <w:t xml:space="preserve">,” says Panetta. However, water molecules are </w:t>
      </w:r>
      <w:r w:rsidRPr="00ED780A">
        <w:rPr>
          <w:rStyle w:val="StyleUnderline"/>
          <w:highlight w:val="cyan"/>
        </w:rPr>
        <w:t>already used in many launch systems</w:t>
      </w:r>
      <w:r w:rsidRPr="00ED780A">
        <w:rPr>
          <w:rStyle w:val="Style13ptBold"/>
          <w:sz w:val="16"/>
        </w:rPr>
        <w:t>, albeit in their cryogenic liquid state to increase their density. “Couple this with solar energy for reliable power and it opens up new avenues for not just space exploration, but also for autonomous mining operations,” says Panetta. Yup—autonomous mining is what the “water into rocket fuel” debate is really all about. The image shows the distribution of surface ice at the Moon's south pole (left) and north pole (right), detected by NASA's Moon Mineralogy Mapper instrument. Blue represents the ice locations, plotted over an image of the lunar surface, where the gray scale corresponds to surface temperature (darker representing colder areas and lighter shades indicating warmer zones). The ice is concentrated at the darkest and coldest locations, in the shadows of craters. This is the first time scientists have directly observed definitive evidence of water ice on the Moon's surface. The image shows the distribution of surface ice at the Moon's south pole (left) and north pole ... [+] NASA How water-ice at the moon’s South Pole will be ‘mined’ Get ready for autonomous robots on the moon. A lot of work will be needed on developing reliable autonomous mining techniques for docking, drilling, detecting and repairing equipment. “The robots will use artificial intelligence to gather information and communicate among each other what they learn, so each robot doesn’t have to relearn everything from scratch, but rather, just upgrade their knowledge and data models,” says Panetta. How old is the water-ice at the Moon’s South Pole? A new study published in the journal Icarus suggests that while a majority of those deposits are likely billions of years old, some may be much more recent. While most of the ice deposits are in patches on the floors of large craters formed about 3.1 billion years or longer ago, the researchers also found evidence for ice in smaller and relatively young craters. It’s argued that older ice could have been sourced from water-bearing comets and asteroids hitting the moon, while newer water-ice might come from bombardment from pea-sized micrometeorites. What about mining asteroids? The technology is likely to be perfected on the moon. “Landing and taking off again from an asteroid adds another dimension of challenges,” says Panetta. However, asteroids are a much more exciting prospect. “C-type asteroids contain potentially up to 20% water by mass and will be good targets for mining (and) M-type asteroids contain structural metals like iron, nickel and cobalt which can be used to build structures in space using 3D printing,” says Panetta. It would therefore be possible to fabricate spare parts on site from mined materials, allowing robots to repair each other and drilling equipment. As natural resources become depleted on Earth, successfully mining and transporting them back could become big business. Asteroid Ryugu from an altitude of 6km, which Japanese spacecraft Hayabusa2 has been exploring since June 2018. Asteroid Ryugu from an altitude of 6km, which Japanese spacecraft Hayabusa2 has been exploring since ... [+] JAXA, UNIVERSITY OF TOKYO, KOCHI UNIVERSITY, RIKKYO UNIVERSITY, NAGOYA UNIVERSITY, CHIBA INSTITUTE OF TECHNOLOGY, MEIJI UNIVERSITY, UNIVERSITY OF AIZU, AIST. Is any of this going to happen soon? That depends on technology. “</w:t>
      </w:r>
      <w:r w:rsidRPr="00ED780A">
        <w:rPr>
          <w:rStyle w:val="StyleUnderline"/>
          <w:highlight w:val="cyan"/>
        </w:rPr>
        <w:t>The combination of solar energy, artificial intelligence, robotics and materials science are</w:t>
      </w:r>
      <w:r w:rsidRPr="00ED780A">
        <w:rPr>
          <w:rStyle w:val="Style13ptBold"/>
          <w:sz w:val="16"/>
        </w:rPr>
        <w:t xml:space="preserve"> truly responsible for </w:t>
      </w:r>
      <w:r w:rsidRPr="00ED780A">
        <w:rPr>
          <w:rStyle w:val="StyleUnderline"/>
          <w:highlight w:val="cyan"/>
        </w:rPr>
        <w:t>enabling mining</w:t>
      </w:r>
      <w:r w:rsidRPr="00ED780A">
        <w:rPr>
          <w:rStyle w:val="Style13ptBold"/>
          <w:sz w:val="16"/>
        </w:rPr>
        <w:t xml:space="preserve"> in space </w:t>
      </w:r>
      <w:r w:rsidRPr="00ED780A">
        <w:rPr>
          <w:rStyle w:val="StyleUnderline"/>
          <w:highlight w:val="cyan"/>
        </w:rPr>
        <w:t>to become a reality</w:t>
      </w:r>
      <w:r w:rsidRPr="00ED780A">
        <w:rPr>
          <w:rStyle w:val="Style13ptBold"/>
          <w:sz w:val="16"/>
        </w:rPr>
        <w:t>,” says Panetta. “</w:t>
      </w:r>
      <w:r w:rsidRPr="00ED780A">
        <w:rPr>
          <w:rStyle w:val="StyleUnderline"/>
          <w:highlight w:val="cyan"/>
        </w:rPr>
        <w:t>Don’t be surprised if the first successful mining operation on the moon is</w:t>
      </w:r>
      <w:r w:rsidRPr="00ED780A">
        <w:rPr>
          <w:rStyle w:val="StyleUnderline"/>
        </w:rPr>
        <w:t xml:space="preserve"> </w:t>
      </w:r>
      <w:r w:rsidRPr="00ED780A">
        <w:rPr>
          <w:rStyle w:val="Style13ptBold"/>
          <w:sz w:val="16"/>
        </w:rPr>
        <w:t xml:space="preserve">announced </w:t>
      </w:r>
      <w:r w:rsidRPr="00ED780A">
        <w:rPr>
          <w:rStyle w:val="StyleUnderline"/>
          <w:highlight w:val="cyan"/>
        </w:rPr>
        <w:t>within the next five years.”</w:t>
      </w:r>
    </w:p>
    <w:p w14:paraId="6DD45DC8" w14:textId="77777777" w:rsidR="0069143D" w:rsidRPr="0069143D" w:rsidRDefault="0069143D" w:rsidP="0069143D"/>
    <w:sectPr w:rsidR="0069143D" w:rsidRPr="006914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E0E"/>
    <w:rsid w:val="000029E3"/>
    <w:rsid w:val="000029E8"/>
    <w:rsid w:val="00004225"/>
    <w:rsid w:val="000066CA"/>
    <w:rsid w:val="00007264"/>
    <w:rsid w:val="000076A9"/>
    <w:rsid w:val="00014FAD"/>
    <w:rsid w:val="00015D2A"/>
    <w:rsid w:val="00021A4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43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674"/>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E0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80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D3482"/>
  <w14:defaultImageDpi w14:val="300"/>
  <w15:docId w15:val="{8552034D-8DB4-3A45-A275-8EE1DA58C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69143D"/>
    <w:pPr>
      <w:spacing w:after="160" w:line="259" w:lineRule="auto"/>
    </w:pPr>
    <w:rPr>
      <w:rFonts w:ascii="Calibri" w:hAnsi="Calibri"/>
      <w:sz w:val="22"/>
    </w:rPr>
  </w:style>
  <w:style w:type="paragraph" w:styleId="1">
    <w:name w:val="heading 1"/>
    <w:aliases w:val="Pocket"/>
    <w:basedOn w:val="a"/>
    <w:next w:val="a"/>
    <w:link w:val="10"/>
    <w:uiPriority w:val="9"/>
    <w:qFormat/>
    <w:rsid w:val="00A61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A61E0E"/>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A61E0E"/>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body,small text,Normal Tag,heading 2,Ch,Heading 2 Char2 Char,Heading 2 Char1 Char Char,no read,No Spacing211,No Spacing12,No Spacing2111,No Spacing4,No Spacing11111,No Spacing5,No Spacing21,Card,Tags,tags,No Spacing1111,ta, Ch,TAG,t,T"/>
    <w:basedOn w:val="a"/>
    <w:next w:val="a"/>
    <w:link w:val="40"/>
    <w:uiPriority w:val="9"/>
    <w:unhideWhenUsed/>
    <w:qFormat/>
    <w:rsid w:val="00A61E0E"/>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A61E0E"/>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A61E0E"/>
  </w:style>
  <w:style w:type="character" w:customStyle="1" w:styleId="10">
    <w:name w:val="标题 1 字符"/>
    <w:aliases w:val="Pocket 字符"/>
    <w:basedOn w:val="a0"/>
    <w:link w:val="1"/>
    <w:uiPriority w:val="9"/>
    <w:rsid w:val="00A61E0E"/>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A61E0E"/>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A61E0E"/>
    <w:rPr>
      <w:rFonts w:ascii="Calibri" w:eastAsiaTheme="majorEastAsia" w:hAnsi="Calibri" w:cstheme="majorBidi"/>
      <w:b/>
      <w:bCs/>
      <w:sz w:val="32"/>
      <w:szCs w:val="32"/>
      <w:u w:val="single"/>
    </w:rPr>
  </w:style>
  <w:style w:type="character" w:customStyle="1" w:styleId="40">
    <w:name w:val="标题 4 字符"/>
    <w:aliases w:val="Tag 字符,Big card 字符,body 字符,small text 字符,Normal Tag 字符,heading 2 字符,Ch 字符,Heading 2 Char2 Char 字符,Heading 2 Char1 Char Char 字符,no read 字符,No Spacing211 字符,No Spacing12 字符,No Spacing2111 字符,No Spacing4 字符,No Spacing11111 字符,No Spacing5 字符,Card 字符"/>
    <w:basedOn w:val="a0"/>
    <w:link w:val="4"/>
    <w:uiPriority w:val="9"/>
    <w:rsid w:val="00A61E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A61E0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A61E0E"/>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A61E0E"/>
    <w:rPr>
      <w:rFonts w:ascii="Calibri" w:hAnsi="Calibri"/>
      <w:b/>
      <w:i w:val="0"/>
      <w:iCs/>
      <w:sz w:val="22"/>
      <w:u w:val="single"/>
      <w:bdr w:val="none" w:sz="0" w:space="0" w:color="auto"/>
    </w:rPr>
  </w:style>
  <w:style w:type="character" w:styleId="a4">
    <w:name w:val="FollowedHyperlink"/>
    <w:basedOn w:val="a0"/>
    <w:uiPriority w:val="99"/>
    <w:semiHidden/>
    <w:unhideWhenUsed/>
    <w:rsid w:val="00A61E0E"/>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C"/>
    <w:basedOn w:val="a0"/>
    <w:uiPriority w:val="99"/>
    <w:unhideWhenUsed/>
    <w:rsid w:val="00A61E0E"/>
    <w:rPr>
      <w:color w:val="auto"/>
      <w:u w:val="none"/>
    </w:rPr>
  </w:style>
  <w:style w:type="paragraph" w:styleId="a6">
    <w:name w:val="Document Map"/>
    <w:basedOn w:val="a"/>
    <w:link w:val="a7"/>
    <w:uiPriority w:val="99"/>
    <w:semiHidden/>
    <w:unhideWhenUsed/>
    <w:rsid w:val="00A61E0E"/>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A61E0E"/>
    <w:rPr>
      <w:rFonts w:ascii="Lucida Grande" w:hAnsi="Lucida Grande" w:cs="Lucida Grande"/>
    </w:rPr>
  </w:style>
  <w:style w:type="paragraph" w:customStyle="1" w:styleId="textbold">
    <w:name w:val="text bold"/>
    <w:basedOn w:val="a"/>
    <w:link w:val="a3"/>
    <w:uiPriority w:val="20"/>
    <w:qFormat/>
    <w:rsid w:val="00A61E0E"/>
    <w:pPr>
      <w:spacing w:after="0" w:line="240" w:lineRule="auto"/>
      <w:ind w:left="720"/>
      <w:contextualSpacing/>
      <w:jc w:val="both"/>
    </w:pPr>
    <w:rPr>
      <w:b/>
      <w:iCs/>
      <w:u w:val="single"/>
    </w:rPr>
  </w:style>
  <w:style w:type="paragraph" w:styleId="a8">
    <w:name w:val="Normal (Web)"/>
    <w:basedOn w:val="a"/>
    <w:uiPriority w:val="99"/>
    <w:semiHidden/>
    <w:unhideWhenUsed/>
    <w:rsid w:val="0069143D"/>
    <w:pPr>
      <w:spacing w:before="100" w:beforeAutospacing="1" w:after="100" w:afterAutospacing="1" w:line="240" w:lineRule="auto"/>
    </w:pPr>
    <w:rPr>
      <w:rFonts w:ascii="宋体" w:eastAsia="宋体" w:hAnsi="宋体" w:cs="宋体"/>
      <w:sz w:val="24"/>
    </w:rPr>
  </w:style>
  <w:style w:type="character" w:customStyle="1" w:styleId="jpfdse">
    <w:name w:val="jpfdse"/>
    <w:basedOn w:val="a0"/>
    <w:rsid w:val="00ED7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6650">
      <w:bodyDiv w:val="1"/>
      <w:marLeft w:val="0"/>
      <w:marRight w:val="0"/>
      <w:marTop w:val="0"/>
      <w:marBottom w:val="0"/>
      <w:divBdr>
        <w:top w:val="none" w:sz="0" w:space="0" w:color="auto"/>
        <w:left w:val="none" w:sz="0" w:space="0" w:color="auto"/>
        <w:bottom w:val="none" w:sz="0" w:space="0" w:color="auto"/>
        <w:right w:val="none" w:sz="0" w:space="0" w:color="auto"/>
      </w:divBdr>
    </w:div>
    <w:div w:id="289091765">
      <w:bodyDiv w:val="1"/>
      <w:marLeft w:val="0"/>
      <w:marRight w:val="0"/>
      <w:marTop w:val="0"/>
      <w:marBottom w:val="0"/>
      <w:divBdr>
        <w:top w:val="none" w:sz="0" w:space="0" w:color="auto"/>
        <w:left w:val="none" w:sz="0" w:space="0" w:color="auto"/>
        <w:bottom w:val="none" w:sz="0" w:space="0" w:color="auto"/>
        <w:right w:val="none" w:sz="0" w:space="0" w:color="auto"/>
      </w:divBdr>
    </w:div>
    <w:div w:id="1278483832">
      <w:bodyDiv w:val="1"/>
      <w:marLeft w:val="0"/>
      <w:marRight w:val="0"/>
      <w:marTop w:val="0"/>
      <w:marBottom w:val="0"/>
      <w:divBdr>
        <w:top w:val="none" w:sz="0" w:space="0" w:color="auto"/>
        <w:left w:val="none" w:sz="0" w:space="0" w:color="auto"/>
        <w:bottom w:val="none" w:sz="0" w:space="0" w:color="auto"/>
        <w:right w:val="none" w:sz="0" w:space="0" w:color="auto"/>
      </w:divBdr>
    </w:div>
    <w:div w:id="19786078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jamiecartereurope/2019/11/01/can-we-really-use-the-moons-billion-year-old-water-to-make-rocket-fuel-and-open-up-the-cosmos/?sh=4693974d465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xiv.org/abs/1911.128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ectropages.com/blog/2020/09/how-might-asteroid-mining-be-key-electronics-futur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milkenreview.org/articles/mining-in-space-is-coming" TargetMode="External"/><Relationship Id="rId4" Type="http://schemas.openxmlformats.org/officeDocument/2006/relationships/customXml" Target="../customXml/item4.xml"/><Relationship Id="rId9" Type="http://schemas.openxmlformats.org/officeDocument/2006/relationships/hyperlink" Target="https://repository.law.umich.edu/mjil/vol40/iss1/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4977</Words>
  <Characters>28371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2022-01-15T22:40:00Z</dcterms:created>
  <dcterms:modified xsi:type="dcterms:W3CDTF">2022-01-15T23:13:00Z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