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F579A" w14:textId="77777777" w:rsidR="004236C4" w:rsidRDefault="004236C4" w:rsidP="004236C4">
      <w:pPr>
        <w:pStyle w:val="2"/>
      </w:pPr>
      <w:r>
        <w:t>1</w:t>
      </w:r>
    </w:p>
    <w:p w14:paraId="67F0A34F" w14:textId="77777777" w:rsidR="004236C4" w:rsidRPr="00621534" w:rsidRDefault="004236C4" w:rsidP="004236C4">
      <w:pPr>
        <w:pStyle w:val="4"/>
        <w:rPr>
          <w:rFonts w:cs="Calibri"/>
        </w:rPr>
      </w:pPr>
      <w:r w:rsidRPr="00621534">
        <w:rPr>
          <w:rFonts w:cs="Calibri"/>
        </w:rPr>
        <w:t xml:space="preserve">Interpretation: “Appropriation of outer space” by private entities refers to the exercise of exclusive control of space. </w:t>
      </w:r>
    </w:p>
    <w:p w14:paraId="15B5EAEA" w14:textId="77777777" w:rsidR="004236C4" w:rsidRPr="00621534" w:rsidRDefault="004236C4" w:rsidP="004236C4">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0619A461" w14:textId="6F569A09" w:rsidR="004236C4" w:rsidRPr="004236C4" w:rsidRDefault="004236C4" w:rsidP="004236C4">
      <w:r w:rsidRPr="00621534">
        <w:t xml:space="preserve">The issues presented in relation to the </w:t>
      </w:r>
      <w:proofErr w:type="spellStart"/>
      <w:r w:rsidRPr="00621534">
        <w:t>nonappropriation</w:t>
      </w:r>
      <w:proofErr w:type="spellEnd"/>
      <w:r w:rsidRPr="00621534">
        <w:t xml:space="preserve"> article of the Outer Space Treaty should be clear.214 The ITU has, quite blatantly, created something akin to “</w:t>
      </w:r>
      <w:r w:rsidRPr="00621534">
        <w:rPr>
          <w:rStyle w:val="StyleUnderline"/>
        </w:rPr>
        <w:t>property interests in outer space</w:t>
      </w:r>
      <w:r w:rsidRPr="00621534">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621534">
        <w:t>.217 [**Start Footnote 217**Id. at 236 (“</w:t>
      </w:r>
      <w:r w:rsidRPr="002D471C">
        <w:rPr>
          <w:rStyle w:val="a3"/>
          <w:highlight w:val="green"/>
        </w:rPr>
        <w:t>Appropriation of outer space</w:t>
      </w:r>
      <w:r w:rsidRPr="00621534">
        <w:t xml:space="preserve">, </w:t>
      </w:r>
      <w:r w:rsidRPr="00621534">
        <w:rPr>
          <w:rStyle w:val="a3"/>
        </w:rPr>
        <w:t xml:space="preserve">therefore, </w:t>
      </w:r>
      <w:r w:rsidRPr="002D471C">
        <w:rPr>
          <w:rStyle w:val="a3"/>
          <w:highlight w:val="green"/>
        </w:rPr>
        <w:t xml:space="preserve">is ‘the exercise of exclusive control </w:t>
      </w:r>
      <w:r w:rsidRPr="002D471C">
        <w:rPr>
          <w:rStyle w:val="a3"/>
        </w:rPr>
        <w:t xml:space="preserve">or exclusive use’ </w:t>
      </w:r>
      <w:r w:rsidRPr="002D471C">
        <w:rPr>
          <w:rStyle w:val="a3"/>
          <w:highlight w:val="green"/>
        </w:rPr>
        <w:t>with a sense of permanence, which limits other nations’ access</w:t>
      </w:r>
      <w:r w:rsidRPr="00621534">
        <w:rPr>
          <w:rStyle w:val="a3"/>
        </w:rPr>
        <w:t xml:space="preserve"> to i</w:t>
      </w:r>
      <w:r w:rsidRPr="00621534">
        <w:t>t.”) (</w:t>
      </w:r>
      <w:proofErr w:type="gramStart"/>
      <w:r w:rsidRPr="00621534">
        <w:t>quoting</w:t>
      </w:r>
      <w:proofErr w:type="gramEnd"/>
      <w:r w:rsidRPr="00621534">
        <w:t xml:space="preserve"> Milton L. Smith, The Role of the ITU in the Development of Space Law, 17 ANNALS AIR &amp; SPACE L. 157, 165 (1992)). **End Footnote 217*</w:t>
      </w:r>
      <w:proofErr w:type="gramStart"/>
      <w:r w:rsidRPr="00621534">
        <w:t>*]The</w:t>
      </w:r>
      <w:proofErr w:type="gramEnd"/>
      <w:r w:rsidRPr="00621534">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0C3D271" w14:textId="6A8444F7" w:rsidR="004236C4" w:rsidRPr="00621534" w:rsidRDefault="004236C4" w:rsidP="004236C4">
      <w:pPr>
        <w:pStyle w:val="4"/>
        <w:rPr>
          <w:rFonts w:cs="Calibri"/>
        </w:rPr>
      </w:pPr>
      <w:r w:rsidRPr="00621534">
        <w:rPr>
          <w:rFonts w:cs="Calibri"/>
        </w:rPr>
        <w:t xml:space="preserve">Violation: </w:t>
      </w:r>
      <w:proofErr w:type="spellStart"/>
      <w:r>
        <w:rPr>
          <w:rFonts w:cs="Calibri"/>
        </w:rPr>
        <w:t>Starlink</w:t>
      </w:r>
      <w:proofErr w:type="spellEnd"/>
      <w:r>
        <w:rPr>
          <w:rFonts w:cs="Calibri"/>
        </w:rPr>
        <w:t xml:space="preserve"> is a series of satellites – that doesn’t appropriate anything and is distinct from broadly banning sovereignty of outer space</w:t>
      </w:r>
    </w:p>
    <w:p w14:paraId="136CEB2E" w14:textId="46FBC602" w:rsidR="004236C4" w:rsidRDefault="004236C4" w:rsidP="004236C4">
      <w:pPr>
        <w:pStyle w:val="4"/>
        <w:rPr>
          <w:rFonts w:cs="Calibri"/>
        </w:rPr>
      </w:pPr>
      <w:r w:rsidRPr="00621534">
        <w:rPr>
          <w:rFonts w:cs="Calibri"/>
        </w:rPr>
        <w:t>Standards</w:t>
      </w:r>
      <w:r>
        <w:rPr>
          <w:rFonts w:cs="Calibri"/>
        </w:rPr>
        <w:t>:</w:t>
      </w:r>
    </w:p>
    <w:p w14:paraId="43E80667" w14:textId="77777777" w:rsidR="004236C4" w:rsidRPr="004236C4" w:rsidRDefault="004236C4" w:rsidP="004236C4"/>
    <w:p w14:paraId="54870B0B" w14:textId="7F469E6E" w:rsidR="004236C4" w:rsidRDefault="004236C4" w:rsidP="004236C4">
      <w:pPr>
        <w:pStyle w:val="4"/>
        <w:numPr>
          <w:ilvl w:val="0"/>
          <w:numId w:val="12"/>
        </w:numPr>
        <w:tabs>
          <w:tab w:val="num" w:pos="360"/>
        </w:tabs>
        <w:ind w:left="0" w:firstLine="0"/>
        <w:rPr>
          <w:rFonts w:cs="Calibri"/>
        </w:rPr>
      </w:pPr>
      <w:r w:rsidRPr="00621534">
        <w:rPr>
          <w:rFonts w:cs="Calibri"/>
        </w:rPr>
        <w:t>Limits</w:t>
      </w:r>
      <w:r>
        <w:rPr>
          <w:rFonts w:cs="Calibri"/>
        </w:rPr>
        <w:t xml:space="preserve"> – </w:t>
      </w:r>
      <w:r w:rsidRPr="00621534">
        <w:rPr>
          <w:rFonts w:cs="Calibri"/>
        </w:rPr>
        <w:t xml:space="preserve">their interpretation means that </w:t>
      </w:r>
      <w:proofErr w:type="spellStart"/>
      <w:r w:rsidRPr="00621534">
        <w:rPr>
          <w:rFonts w:cs="Calibri"/>
        </w:rPr>
        <w:t>affs</w:t>
      </w:r>
      <w:proofErr w:type="spellEnd"/>
      <w:r w:rsidRPr="00621534">
        <w:rPr>
          <w:rFonts w:cs="Calibri"/>
        </w:rPr>
        <w:t xml:space="preserve"> about any outer space activity would be topical: </w:t>
      </w:r>
      <w:r>
        <w:rPr>
          <w:rFonts w:cs="Calibri"/>
        </w:rPr>
        <w:t>mining</w:t>
      </w:r>
      <w:r w:rsidRPr="00621534">
        <w:rPr>
          <w:rFonts w:cs="Calibri"/>
        </w:rPr>
        <w:t xml:space="preserve">, photography, sending rovers, collecting ice cores, launching satellites, deflecting debris, can’t sell rocks on EBAY, etc. This explodes neg prep burdens since outer space activity is so vague – no generics exist to answer both the photography and the rovers </w:t>
      </w:r>
      <w:proofErr w:type="spellStart"/>
      <w:r w:rsidRPr="00621534">
        <w:rPr>
          <w:rFonts w:cs="Calibri"/>
        </w:rPr>
        <w:t>aff</w:t>
      </w:r>
      <w:proofErr w:type="spellEnd"/>
      <w:r w:rsidRPr="00621534">
        <w:rPr>
          <w:rFonts w:cs="Calibri"/>
        </w:rPr>
        <w:t xml:space="preserve">, so </w:t>
      </w:r>
      <w:proofErr w:type="spellStart"/>
      <w:r w:rsidRPr="00621534">
        <w:rPr>
          <w:rFonts w:cs="Calibri"/>
        </w:rPr>
        <w:t>affs</w:t>
      </w:r>
      <w:proofErr w:type="spellEnd"/>
      <w:r w:rsidRPr="00621534">
        <w:rPr>
          <w:rFonts w:cs="Calibri"/>
        </w:rPr>
        <w:t xml:space="preserve"> would just win with a tiny impact every round</w:t>
      </w:r>
      <w:r>
        <w:rPr>
          <w:rFonts w:cs="Calibri"/>
        </w:rPr>
        <w:t xml:space="preserve">. At worst, they’re extra-T which proves </w:t>
      </w:r>
      <w:proofErr w:type="gramStart"/>
      <w:r>
        <w:rPr>
          <w:rFonts w:cs="Calibri"/>
        </w:rPr>
        <w:t>all of</w:t>
      </w:r>
      <w:proofErr w:type="gramEnd"/>
      <w:r>
        <w:rPr>
          <w:rFonts w:cs="Calibri"/>
        </w:rPr>
        <w:t xml:space="preserve"> our offense OR they don’t solve.</w:t>
      </w:r>
    </w:p>
    <w:p w14:paraId="5338D979" w14:textId="77777777" w:rsidR="004236C4" w:rsidRPr="004236C4" w:rsidRDefault="004236C4" w:rsidP="004236C4"/>
    <w:p w14:paraId="5BBF7BD6" w14:textId="77777777" w:rsidR="004236C4" w:rsidRPr="00B022EC" w:rsidRDefault="004236C4" w:rsidP="004236C4">
      <w:pPr>
        <w:pStyle w:val="4"/>
        <w:numPr>
          <w:ilvl w:val="0"/>
          <w:numId w:val="12"/>
        </w:numPr>
        <w:tabs>
          <w:tab w:val="num" w:pos="360"/>
        </w:tabs>
        <w:ind w:left="0" w:firstLine="0"/>
        <w:rPr>
          <w:rFonts w:cs="Calibri"/>
        </w:rPr>
      </w:pPr>
      <w:r w:rsidRPr="00B022EC">
        <w:rPr>
          <w:rFonts w:cs="Calibri"/>
        </w:rPr>
        <w:t>Ground</w:t>
      </w:r>
      <w:r>
        <w:rPr>
          <w:rFonts w:cs="Calibri"/>
        </w:rPr>
        <w:t xml:space="preserve"> –</w:t>
      </w:r>
      <w:r w:rsidRPr="00B022EC">
        <w:rPr>
          <w:rFonts w:cs="Calibri"/>
        </w:rPr>
        <w:t xml:space="preserve">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w:t>
      </w:r>
      <w:proofErr w:type="spellStart"/>
      <w:r w:rsidRPr="00B022EC">
        <w:rPr>
          <w:rFonts w:cs="Calibri"/>
        </w:rPr>
        <w:t>aff</w:t>
      </w:r>
      <w:proofErr w:type="spellEnd"/>
      <w:r w:rsidRPr="00B022EC">
        <w:rPr>
          <w:rFonts w:cs="Calibri"/>
        </w:rPr>
        <w:t xml:space="preserve"> a major prep advantage since they only need to frontline the few negative arguments that link to their </w:t>
      </w:r>
      <w:proofErr w:type="spellStart"/>
      <w:r w:rsidRPr="00B022EC">
        <w:rPr>
          <w:rFonts w:cs="Calibri"/>
        </w:rPr>
        <w:t>aff</w:t>
      </w:r>
      <w:proofErr w:type="spellEnd"/>
      <w:r w:rsidRPr="00B022EC">
        <w:rPr>
          <w:rFonts w:cs="Calibri"/>
        </w:rPr>
        <w:t xml:space="preserve">. </w:t>
      </w:r>
    </w:p>
    <w:p w14:paraId="5BFEAE96" w14:textId="77777777" w:rsidR="004236C4" w:rsidRPr="00621534" w:rsidRDefault="004236C4" w:rsidP="004236C4"/>
    <w:p w14:paraId="547C9545" w14:textId="374A88CB" w:rsidR="004236C4" w:rsidRDefault="004236C4" w:rsidP="004236C4">
      <w:pPr>
        <w:pStyle w:val="4"/>
        <w:rPr>
          <w:rFonts w:cs="Calibri"/>
        </w:rPr>
      </w:pPr>
      <w:r w:rsidRPr="00621534">
        <w:rPr>
          <w:rFonts w:cs="Calibri"/>
        </w:rPr>
        <w:t>Fairness and education are voters – debate’s a game, and fairness is necessary to determine the winner of the game, and education is the reason why schools fund debate.</w:t>
      </w:r>
    </w:p>
    <w:p w14:paraId="416E9263" w14:textId="77777777" w:rsidR="004236C4" w:rsidRPr="004236C4" w:rsidRDefault="004236C4" w:rsidP="004236C4"/>
    <w:p w14:paraId="4A775DAB" w14:textId="49F2B41C" w:rsidR="004236C4" w:rsidRDefault="004236C4" w:rsidP="004236C4">
      <w:pPr>
        <w:pStyle w:val="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w:t>
      </w:r>
      <w:proofErr w:type="spellStart"/>
      <w:r w:rsidRPr="00621534">
        <w:rPr>
          <w:rFonts w:cs="Calibri"/>
        </w:rPr>
        <w:t>aff</w:t>
      </w:r>
      <w:proofErr w:type="spellEnd"/>
      <w:r w:rsidRPr="00621534">
        <w:rPr>
          <w:rFonts w:cs="Calibri"/>
        </w:rPr>
        <w:t xml:space="preserve">. </w:t>
      </w:r>
    </w:p>
    <w:p w14:paraId="7EF46F55" w14:textId="77777777" w:rsidR="004236C4" w:rsidRPr="004236C4" w:rsidRDefault="004236C4" w:rsidP="004236C4"/>
    <w:p w14:paraId="60514EA6" w14:textId="026015EE" w:rsidR="004236C4" w:rsidRDefault="004236C4" w:rsidP="004236C4">
      <w:pPr>
        <w:pStyle w:val="4"/>
        <w:rPr>
          <w:rFonts w:cs="Calibri"/>
        </w:rPr>
      </w:pPr>
      <w:r w:rsidRPr="00621534">
        <w:rPr>
          <w:rFonts w:cs="Calibri"/>
        </w:rPr>
        <w:t xml:space="preserve">Use competing </w:t>
      </w:r>
      <w:proofErr w:type="spellStart"/>
      <w:r w:rsidRPr="00621534">
        <w:rPr>
          <w:rFonts w:cs="Calibri"/>
        </w:rPr>
        <w:t>interps</w:t>
      </w:r>
      <w:proofErr w:type="spellEnd"/>
      <w:r w:rsidRPr="00621534">
        <w:rPr>
          <w:rFonts w:cs="Calibri"/>
        </w:rPr>
        <w:t xml:space="preserve"> – reasonability invites arbitrar</w:t>
      </w:r>
      <w:r>
        <w:rPr>
          <w:rFonts w:cs="Calibri"/>
        </w:rPr>
        <w:t>y</w:t>
      </w:r>
      <w:r w:rsidRPr="00621534">
        <w:rPr>
          <w:rFonts w:cs="Calibri"/>
        </w:rPr>
        <w:t xml:space="preserve"> judge intervention since there’s no consensus as to what’s reasonable. </w:t>
      </w:r>
    </w:p>
    <w:p w14:paraId="3B35FD4A" w14:textId="77777777" w:rsidR="004236C4" w:rsidRPr="004236C4" w:rsidRDefault="004236C4" w:rsidP="004236C4"/>
    <w:p w14:paraId="2A4314DE" w14:textId="2142D1B6" w:rsidR="004236C4" w:rsidRDefault="004236C4" w:rsidP="004236C4">
      <w:pPr>
        <w:pStyle w:val="4"/>
      </w:pPr>
      <w:r w:rsidRPr="00E7563E">
        <w:t xml:space="preserve">No RVIs – </w:t>
      </w:r>
      <w:r>
        <w:t xml:space="preserve">fairness and education are logical litmus </w:t>
      </w:r>
      <w:proofErr w:type="gramStart"/>
      <w:r>
        <w:t>tests</w:t>
      </w:r>
      <w:proofErr w:type="gramEnd"/>
      <w:r>
        <w:t xml:space="preserve"> and they</w:t>
      </w:r>
      <w:r w:rsidRPr="00E7563E">
        <w:t xml:space="preserve"> incentivize baiting theory and </w:t>
      </w:r>
      <w:r>
        <w:t xml:space="preserve">prepping it out which turns substance </w:t>
      </w:r>
      <w:proofErr w:type="spellStart"/>
      <w:r>
        <w:t>crowdout</w:t>
      </w:r>
      <w:proofErr w:type="spellEnd"/>
    </w:p>
    <w:p w14:paraId="1B73E4B9" w14:textId="77777777" w:rsidR="004236C4" w:rsidRPr="004236C4" w:rsidRDefault="004236C4" w:rsidP="004236C4"/>
    <w:p w14:paraId="4DFC7BED" w14:textId="0E86FDCE" w:rsidR="004236C4" w:rsidRDefault="00FB2ABD" w:rsidP="004236C4">
      <w:pPr>
        <w:pStyle w:val="4"/>
      </w:pPr>
      <w:r>
        <w:t>Your whole case falls under this definition, it is impossible to meet without changing the entire case.</w:t>
      </w:r>
    </w:p>
    <w:p w14:paraId="081212D1" w14:textId="25DDD1AC" w:rsidR="00FB2ABD" w:rsidRDefault="00FB2ABD" w:rsidP="00FB2ABD">
      <w:pPr>
        <w:pStyle w:val="3"/>
        <w:jc w:val="left"/>
      </w:pPr>
    </w:p>
    <w:p w14:paraId="209123C0" w14:textId="550E0DBA" w:rsidR="00A572C7" w:rsidRDefault="00A572C7" w:rsidP="00A572C7">
      <w:pPr>
        <w:pStyle w:val="4"/>
      </w:pPr>
      <w:r>
        <w:t xml:space="preserve">Ethics must be derived from the constitutive features of agents – ethics based internally fail because they can’t generate universal obligations and ethics based externally fail because they are nonbinding as agents could opt-out and </w:t>
      </w:r>
      <w:proofErr w:type="gramStart"/>
      <w:r>
        <w:t>have no motivation</w:t>
      </w:r>
      <w:proofErr w:type="gramEnd"/>
      <w:r>
        <w:t xml:space="preserve"> to follow them which means they fail to guide action. </w:t>
      </w:r>
    </w:p>
    <w:p w14:paraId="17318405" w14:textId="77777777" w:rsidR="00A572C7" w:rsidRPr="00A572C7" w:rsidRDefault="00A572C7" w:rsidP="00A572C7"/>
    <w:p w14:paraId="7B153F95" w14:textId="77777777" w:rsidR="00A572C7" w:rsidRDefault="00A572C7" w:rsidP="00A572C7">
      <w:pPr>
        <w:pStyle w:val="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7935383A" w14:textId="61A284E3" w:rsidR="00A572C7" w:rsidRDefault="00A572C7" w:rsidP="00A572C7">
      <w:pPr>
        <w:pStyle w:val="4"/>
      </w:pPr>
      <w:r>
        <w:t>Next, only practical reason is constitutive:</w:t>
      </w:r>
    </w:p>
    <w:p w14:paraId="32D0E6D6" w14:textId="77777777" w:rsidR="00A572C7" w:rsidRPr="00A572C7" w:rsidRDefault="00A572C7" w:rsidP="00A572C7"/>
    <w:p w14:paraId="09BB0814" w14:textId="13346893" w:rsidR="00A572C7" w:rsidRDefault="00A572C7" w:rsidP="00A572C7">
      <w:pPr>
        <w:pStyle w:val="4"/>
      </w:pPr>
      <w:r>
        <w:t>[1] Regress – to question why one should reason concedes its authority since it is an act of reasoning itself which proves it’s binding and inescapable</w:t>
      </w:r>
    </w:p>
    <w:p w14:paraId="5C9C9828" w14:textId="77777777" w:rsidR="00A572C7" w:rsidRPr="00A572C7" w:rsidRDefault="00A572C7" w:rsidP="00A572C7"/>
    <w:p w14:paraId="6731963E" w14:textId="77777777" w:rsidR="00A572C7" w:rsidRDefault="00A572C7" w:rsidP="00A572C7">
      <w:pPr>
        <w:pStyle w:val="4"/>
      </w:pPr>
      <w:r>
        <w:t>[2] Agents can shift between different identities but doing so requires reason - it unifies the subject and is the only enterprise agents cannot escape</w:t>
      </w:r>
    </w:p>
    <w:p w14:paraId="745DC474" w14:textId="77777777" w:rsidR="00A572C7" w:rsidRPr="00E63F3E" w:rsidRDefault="00A572C7" w:rsidP="00A572C7">
      <w:pPr>
        <w:pStyle w:val="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9" w:history="1">
        <w:r w:rsidRPr="00E92423">
          <w:rPr>
            <w:rStyle w:val="a5"/>
            <w:rFonts w:eastAsia="Arial" w:cs="Calibri"/>
            <w:b w:val="0"/>
            <w:sz w:val="18"/>
            <w:szCs w:val="18"/>
          </w:rPr>
          <w:t>https://philarchive.org/archive/FERCATv1</w:t>
        </w:r>
      </w:hyperlink>
      <w:r>
        <w:rPr>
          <w:rFonts w:eastAsia="Arial" w:cs="Calibri"/>
          <w:b w:val="0"/>
          <w:sz w:val="18"/>
          <w:szCs w:val="18"/>
        </w:rPr>
        <w:t xml:space="preserve"> BHHS AK recut</w:t>
      </w:r>
    </w:p>
    <w:p w14:paraId="4C46809D" w14:textId="77777777" w:rsidR="00A572C7" w:rsidRDefault="00A572C7" w:rsidP="00A572C7">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w:t>
      </w:r>
      <w:proofErr w:type="gramStart"/>
      <w:r w:rsidRPr="001B1B98">
        <w:rPr>
          <w:u w:val="single"/>
        </w:rPr>
        <w:t xml:space="preserve">particular </w:t>
      </w:r>
      <w:r w:rsidRPr="001B1B98">
        <w:rPr>
          <w:highlight w:val="green"/>
          <w:u w:val="single"/>
        </w:rPr>
        <w:t>enterprises</w:t>
      </w:r>
      <w:proofErr w:type="gramEnd"/>
      <w:r w:rsidRPr="001B1B98">
        <w:rPr>
          <w:highlight w:val="green"/>
          <w:u w:val="single"/>
        </w:rPr>
        <w:t xml:space="preserve">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w:t>
      </w:r>
      <w:proofErr w:type="gramStart"/>
      <w:r w:rsidRPr="001B1B98">
        <w:rPr>
          <w:sz w:val="16"/>
        </w:rPr>
        <w:t>agency</w:t>
      </w:r>
      <w:proofErr w:type="gramEnd"/>
      <w:r w:rsidRPr="001B1B98">
        <w:rPr>
          <w:sz w:val="16"/>
        </w:rPr>
        <w:t xml:space="preserve">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 xml:space="preserve">agency is the only enterprise that would </w:t>
      </w:r>
      <w:proofErr w:type="gramStart"/>
      <w:r w:rsidRPr="00540E30">
        <w:rPr>
          <w:vertAlign w:val="subscript"/>
        </w:rPr>
        <w:t>still keep</w:t>
      </w:r>
      <w:proofErr w:type="gramEnd"/>
      <w:r w:rsidRPr="00540E30">
        <w:rPr>
          <w:vertAlign w:val="subscript"/>
        </w:rPr>
        <w:t xml:space="preserve"> a subject busy if she were to attempt a ‘radical re-evaluation’ of all of her engagements and at least temporarily suspend her participation in all ordinary enterprises.</w:t>
      </w:r>
    </w:p>
    <w:p w14:paraId="47C0E538" w14:textId="77777777" w:rsidR="00A572C7" w:rsidRPr="0051320E" w:rsidRDefault="00A572C7" w:rsidP="00A572C7"/>
    <w:p w14:paraId="4E267B8C" w14:textId="4E27C7BE" w:rsidR="00A572C7" w:rsidRDefault="00A572C7" w:rsidP="00A572C7">
      <w:pPr>
        <w:pStyle w:val="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6726A9ED" w14:textId="77777777" w:rsidR="009673D4" w:rsidRPr="009673D4" w:rsidRDefault="009673D4" w:rsidP="009673D4"/>
    <w:p w14:paraId="355E7A69" w14:textId="5151C423" w:rsidR="00A572C7" w:rsidRDefault="00A572C7" w:rsidP="00A572C7">
      <w:pPr>
        <w:pStyle w:val="4"/>
      </w:pPr>
      <w:r w:rsidRPr="00CF7742">
        <w:rPr>
          <w:rFonts w:cs="Calibri"/>
        </w:rPr>
        <w:t xml:space="preserve">Thus, the standard is consistency with the </w:t>
      </w:r>
      <w:r>
        <w:rPr>
          <w:rFonts w:cs="Calibri"/>
        </w:rPr>
        <w:t>universal freedom</w:t>
      </w:r>
      <w:r w:rsidRPr="00CF7742">
        <w:rPr>
          <w:rFonts w:cs="Calibri"/>
        </w:rPr>
        <w:t>– actions that terminate in contradictions when universalized are bad, so only our restrictions can solve</w:t>
      </w:r>
      <w:r w:rsidRPr="00FE0D9E">
        <w:t xml:space="preserve"> </w:t>
      </w:r>
      <w:r>
        <w:t xml:space="preserve">Impact calc: Intentions first – only the intention in pursuing a certain end is relevant when considering </w:t>
      </w:r>
      <w:proofErr w:type="gramStart"/>
      <w:r>
        <w:t>whether or not</w:t>
      </w:r>
      <w:proofErr w:type="gramEnd"/>
      <w:r>
        <w:t xml:space="preserve"> it is universalizable.</w:t>
      </w:r>
    </w:p>
    <w:p w14:paraId="48DE40CA" w14:textId="77777777" w:rsidR="009673D4" w:rsidRPr="009673D4" w:rsidRDefault="009673D4" w:rsidP="009673D4"/>
    <w:p w14:paraId="048ACBBD" w14:textId="77777777" w:rsidR="00A572C7" w:rsidRDefault="00A572C7" w:rsidP="00A572C7">
      <w:pPr>
        <w:pStyle w:val="4"/>
      </w:pPr>
      <w:r>
        <w:t xml:space="preserve">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p>
    <w:p w14:paraId="5BB6D0F9" w14:textId="77777777" w:rsidR="00A572C7" w:rsidRPr="00CF7742" w:rsidRDefault="00A572C7" w:rsidP="00A572C7">
      <w:pPr>
        <w:pStyle w:val="4"/>
      </w:pPr>
    </w:p>
    <w:p w14:paraId="0F7BCCF5" w14:textId="77777777" w:rsidR="00A572C7" w:rsidRPr="00CF7742" w:rsidRDefault="00A572C7" w:rsidP="00A572C7">
      <w:pPr>
        <w:pStyle w:val="4"/>
        <w:rPr>
          <w:rFonts w:cs="Calibri"/>
        </w:rPr>
      </w:pPr>
      <w:r w:rsidRPr="00CF7742">
        <w:rPr>
          <w:rFonts w:cs="Calibri"/>
        </w:rPr>
        <w:t>Also Prefer Additionally –</w:t>
      </w:r>
    </w:p>
    <w:p w14:paraId="1B728715" w14:textId="77777777" w:rsidR="00A572C7" w:rsidRPr="00CF7742" w:rsidRDefault="00A572C7" w:rsidP="00A572C7"/>
    <w:p w14:paraId="13B4ED53" w14:textId="77777777" w:rsidR="00A572C7" w:rsidRPr="00D11569" w:rsidRDefault="00A572C7" w:rsidP="00A572C7">
      <w:pPr>
        <w:pStyle w:val="4"/>
      </w:pPr>
      <w:r>
        <w:t xml:space="preserve"> [1] We must value freedom insofar as we value our ends which justifies valuing the freedom of agents setting and pursuing ends since anything else would be contradictory. This means we can’t treat others as a mere means to an end</w:t>
      </w:r>
    </w:p>
    <w:p w14:paraId="1F014193" w14:textId="77777777" w:rsidR="00A572C7" w:rsidRPr="00D11569" w:rsidRDefault="00A572C7" w:rsidP="00A572C7">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0E3D75A1" w14:textId="77777777" w:rsidR="00A572C7" w:rsidRPr="002A4B9D" w:rsidRDefault="00A572C7" w:rsidP="00A572C7">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w:t>
      </w:r>
      <w:proofErr w:type="gramStart"/>
      <w:r w:rsidRPr="00752FF8">
        <w:rPr>
          <w:rStyle w:val="StyleUnderline"/>
          <w:highlight w:val="green"/>
        </w:rPr>
        <w:t>s]</w:t>
      </w:r>
      <w:r>
        <w:rPr>
          <w:rStyle w:val="StyleUnderline"/>
        </w:rPr>
        <w:t xml:space="preserve"> </w:t>
      </w:r>
      <w:r w:rsidRPr="00752FF8">
        <w:rPr>
          <w:rStyle w:val="StyleUnderline"/>
        </w:rPr>
        <w:t xml:space="preserve"> persons</w:t>
      </w:r>
      <w:proofErr w:type="gramEnd"/>
      <w:r w:rsidRPr="00752FF8">
        <w:rPr>
          <w:rStyle w:val="StyleUnderline"/>
        </w:rPr>
        <w:t xml:space="preserve">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w:t>
      </w:r>
      <w:proofErr w:type="gramStart"/>
      <w:r w:rsidRPr="00752FF8">
        <w:rPr>
          <w:rStyle w:val="StyleUnderline"/>
        </w:rPr>
        <w:t>and also</w:t>
      </w:r>
      <w:proofErr w:type="gramEnd"/>
      <w:r w:rsidRPr="00752FF8">
        <w:rPr>
          <w:rStyle w:val="StyleUnderline"/>
        </w:rPr>
        <w:t xml:space="preserve">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66D65111" w14:textId="77777777" w:rsidR="00A572C7" w:rsidRPr="00CF7742" w:rsidRDefault="00A572C7" w:rsidP="00A572C7">
      <w:pPr>
        <w:pStyle w:val="4"/>
        <w:spacing w:line="240" w:lineRule="auto"/>
        <w:rPr>
          <w:rFonts w:cs="Calibri"/>
        </w:rPr>
      </w:pPr>
      <w:r w:rsidRPr="00CF7742">
        <w:rPr>
          <w:rFonts w:cs="Calibri"/>
        </w:rPr>
        <w:t xml:space="preserve"> </w:t>
      </w:r>
    </w:p>
    <w:p w14:paraId="46F0E021" w14:textId="77777777" w:rsidR="00A572C7" w:rsidRDefault="00A572C7" w:rsidP="00A572C7">
      <w:pPr>
        <w:pStyle w:val="4"/>
        <w:rPr>
          <w:color w:val="000000"/>
        </w:rPr>
      </w:pPr>
      <w:r w:rsidRPr="00CF7742">
        <w:rPr>
          <w:rFonts w:cs="Calibri"/>
        </w:rPr>
        <w:t>[</w:t>
      </w:r>
      <w:r>
        <w:rPr>
          <w:rFonts w:cs="Calibri"/>
        </w:rPr>
        <w:t>2</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21D31B7F" w14:textId="77777777" w:rsidR="00A572C7" w:rsidRDefault="00A572C7" w:rsidP="00A572C7">
      <w:pPr>
        <w:pStyle w:val="4"/>
        <w:rPr>
          <w:color w:val="000000"/>
        </w:rPr>
      </w:pPr>
    </w:p>
    <w:p w14:paraId="3AD291E2" w14:textId="77777777" w:rsidR="00A572C7" w:rsidRDefault="00A572C7" w:rsidP="00A572C7">
      <w:pPr>
        <w:pStyle w:val="4"/>
      </w:pPr>
      <w:r>
        <w:t>3] A posteriori ethics fail:</w:t>
      </w:r>
    </w:p>
    <w:p w14:paraId="3B334E2A" w14:textId="77777777" w:rsidR="00A572C7" w:rsidRPr="00DC394B" w:rsidRDefault="00A572C7" w:rsidP="00A572C7">
      <w:pPr>
        <w:pStyle w:val="4"/>
      </w:pPr>
      <w:r>
        <w:t xml:space="preserve">[a] </w:t>
      </w:r>
      <w:r w:rsidRPr="00DC394B">
        <w:t>Problem of induction</w:t>
      </w:r>
    </w:p>
    <w:p w14:paraId="3A4A6A8A" w14:textId="77777777" w:rsidR="00A572C7" w:rsidRPr="00DC394B" w:rsidRDefault="00A572C7" w:rsidP="00A572C7">
      <w:r w:rsidRPr="00DC394B">
        <w:rPr>
          <w:rStyle w:val="40"/>
        </w:rPr>
        <w:t>Vickers 14</w:t>
      </w:r>
      <w:r w:rsidRPr="00DC394B">
        <w:t>, John Vickers, 2014, The Problem of Induction, https://plato.stanford.edu/entries/induction-problem/</w:t>
      </w:r>
    </w:p>
    <w:p w14:paraId="53E5FC56" w14:textId="4AE9D643" w:rsidR="00A572C7" w:rsidRDefault="00A572C7" w:rsidP="00A572C7">
      <w:pPr>
        <w:shd w:val="clear" w:color="auto" w:fill="FFFFFF"/>
        <w:spacing w:after="150"/>
        <w:rPr>
          <w:rStyle w:val="a3"/>
        </w:rPr>
      </w:pPr>
      <w:r w:rsidRPr="00DC394B">
        <w:rPr>
          <w:rStyle w:val="a3"/>
        </w:rPr>
        <w:t xml:space="preserve">The original </w:t>
      </w:r>
      <w:r w:rsidRPr="00D55C8F">
        <w:rPr>
          <w:rStyle w:val="a3"/>
          <w:highlight w:val="green"/>
        </w:rPr>
        <w:t>problem of induction</w:t>
      </w:r>
      <w:r w:rsidRPr="00DC394B">
        <w:rPr>
          <w:rStyle w:val="a3"/>
        </w:rPr>
        <w:t xml:space="preserve"> can be simply put. It </w:t>
      </w:r>
      <w:r w:rsidRPr="00D55C8F">
        <w:rPr>
          <w:rStyle w:val="a3"/>
          <w:highlight w:val="green"/>
        </w:rPr>
        <w:t>concerns</w:t>
      </w:r>
      <w:r w:rsidRPr="00DC394B">
        <w:rPr>
          <w:rStyle w:val="a3"/>
        </w:rPr>
        <w:t xml:space="preserve"> the support or justification of inductive methods; </w:t>
      </w:r>
      <w:r w:rsidRPr="00D55C8F">
        <w:rPr>
          <w:rStyle w:val="a3"/>
          <w:highlight w:val="green"/>
        </w:rPr>
        <w:t>methods that predict</w:t>
      </w:r>
      <w:r w:rsidRPr="00DC394B">
        <w:rPr>
          <w:rStyle w:val="a3"/>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a3"/>
        </w:rPr>
        <w:t xml:space="preserve"> </w:t>
      </w:r>
      <w:r w:rsidRPr="00D55C8F">
        <w:rPr>
          <w:rStyle w:val="a3"/>
          <w:highlight w:val="green"/>
        </w:rPr>
        <w:t>the principle cannot be proved deductively, for it is contingent</w:t>
      </w:r>
      <w:r w:rsidRPr="00DC394B">
        <w:rPr>
          <w:rStyle w:val="a3"/>
        </w:rPr>
        <w:t xml:space="preserve">, and only necessary truths can be proved deductively. </w:t>
      </w:r>
      <w:r w:rsidRPr="00D55C8F">
        <w:rPr>
          <w:rStyle w:val="a3"/>
          <w:highlight w:val="green"/>
        </w:rPr>
        <w:t>Nor can it be supported inductively</w:t>
      </w:r>
      <w:r w:rsidRPr="00DC394B">
        <w:rPr>
          <w:rStyle w:val="a3"/>
        </w:rPr>
        <w:t>—by</w:t>
      </w:r>
      <w:r w:rsidRPr="00D55C8F">
        <w:rPr>
          <w:rStyle w:val="a3"/>
          <w:highlight w:val="green"/>
        </w:rPr>
        <w:t xml:space="preserve"> arguing that it has</w:t>
      </w:r>
      <w:r w:rsidRPr="00DC394B">
        <w:rPr>
          <w:rStyle w:val="a3"/>
        </w:rPr>
        <w:t xml:space="preserve"> always or usually </w:t>
      </w:r>
      <w:r w:rsidRPr="00D55C8F">
        <w:rPr>
          <w:rStyle w:val="a3"/>
          <w:highlight w:val="green"/>
        </w:rPr>
        <w:t>been reliable in the past</w:t>
      </w:r>
      <w:r w:rsidRPr="00DC394B">
        <w:rPr>
          <w:rStyle w:val="a3"/>
        </w:rPr>
        <w:t xml:space="preserve">—for that </w:t>
      </w:r>
      <w:r w:rsidRPr="00D55C8F">
        <w:rPr>
          <w:rStyle w:val="a3"/>
          <w:highlight w:val="green"/>
        </w:rPr>
        <w:t>would beg the question by assuming</w:t>
      </w:r>
      <w:r w:rsidRPr="00DC394B">
        <w:rPr>
          <w:rStyle w:val="a3"/>
        </w:rPr>
        <w:t xml:space="preserve"> just </w:t>
      </w:r>
      <w:r w:rsidRPr="00D55C8F">
        <w:rPr>
          <w:rStyle w:val="a3"/>
          <w:highlight w:val="green"/>
        </w:rPr>
        <w:t>what is to be proved.</w:t>
      </w:r>
    </w:p>
    <w:p w14:paraId="07CDB118" w14:textId="77777777" w:rsidR="009673D4" w:rsidRDefault="009673D4" w:rsidP="00A572C7">
      <w:pPr>
        <w:shd w:val="clear" w:color="auto" w:fill="FFFFFF"/>
        <w:spacing w:after="150"/>
        <w:rPr>
          <w:rStyle w:val="a3"/>
        </w:rPr>
      </w:pPr>
    </w:p>
    <w:p w14:paraId="390E3EAB" w14:textId="790F96A5" w:rsidR="00A572C7" w:rsidRDefault="00A572C7" w:rsidP="00A572C7">
      <w:pPr>
        <w:spacing w:after="0" w:line="240" w:lineRule="auto"/>
        <w:rPr>
          <w:rFonts w:eastAsia="Times New Roman"/>
          <w:b/>
          <w:bCs/>
          <w:color w:val="000000"/>
          <w:sz w:val="26"/>
          <w:szCs w:val="26"/>
        </w:rPr>
      </w:pPr>
      <w:r w:rsidRPr="00331D90">
        <w:rPr>
          <w:rStyle w:val="a3"/>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6613293B" w14:textId="77777777" w:rsidR="009673D4" w:rsidRPr="00331D90" w:rsidRDefault="009673D4" w:rsidP="00A572C7">
      <w:pPr>
        <w:spacing w:after="0" w:line="240" w:lineRule="auto"/>
        <w:rPr>
          <w:rFonts w:ascii="Times New Roman" w:eastAsia="Times New Roman" w:hAnsi="Times New Roman" w:cs="Times New Roman"/>
          <w:sz w:val="26"/>
          <w:szCs w:val="26"/>
        </w:rPr>
      </w:pPr>
    </w:p>
    <w:p w14:paraId="7286EE46" w14:textId="77777777" w:rsidR="00A572C7" w:rsidRDefault="00A572C7" w:rsidP="00A572C7">
      <w:pPr>
        <w:shd w:val="clear" w:color="auto" w:fill="FFFFFF"/>
        <w:spacing w:after="150"/>
        <w:rPr>
          <w:b/>
          <w:bCs/>
          <w:iCs/>
          <w:sz w:val="26"/>
          <w:szCs w:val="26"/>
        </w:rPr>
      </w:pPr>
      <w:r>
        <w:rPr>
          <w:rStyle w:val="a3"/>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19B49D7A" w14:textId="77777777" w:rsidR="009673D4" w:rsidRDefault="00A572C7" w:rsidP="00A572C7">
      <w:pPr>
        <w:pStyle w:val="4"/>
      </w:pPr>
      <w:r>
        <w:t>4</w:t>
      </w:r>
      <w:r w:rsidRPr="00E63F3E">
        <w:t>] Consequentialism</w:t>
      </w:r>
      <w:r w:rsidRPr="001B1B98">
        <w:t xml:space="preserve"> fails – </w:t>
      </w:r>
    </w:p>
    <w:p w14:paraId="28F26620" w14:textId="4A96E3F9" w:rsidR="009673D4" w:rsidRDefault="00A572C7" w:rsidP="00A572C7">
      <w:pPr>
        <w:pStyle w:val="4"/>
      </w:pPr>
      <w:r>
        <w:t>A] Predictions</w:t>
      </w:r>
      <w:r w:rsidRPr="001B1B98">
        <w:t xml:space="preserve"> assumes specific causes of past consequences which can’t be verified as the actual cause </w:t>
      </w:r>
    </w:p>
    <w:p w14:paraId="0F3DA2B0" w14:textId="77777777" w:rsidR="009673D4" w:rsidRPr="009673D4" w:rsidRDefault="009673D4" w:rsidP="009673D4"/>
    <w:p w14:paraId="41C8AEE1" w14:textId="77777777" w:rsidR="009673D4" w:rsidRDefault="00A572C7" w:rsidP="00A572C7">
      <w:pPr>
        <w:pStyle w:val="4"/>
      </w:pPr>
      <w:r w:rsidRPr="001B1B98">
        <w:t>B] Butterfly effect - every action has infinite consequences so it is impossible to evaluate an action; one government policy could end up causing nuclear war in a million years.</w:t>
      </w:r>
    </w:p>
    <w:p w14:paraId="3B69351F" w14:textId="77777777" w:rsidR="009673D4" w:rsidRDefault="00A572C7" w:rsidP="00A572C7">
      <w:pPr>
        <w:pStyle w:val="4"/>
      </w:pPr>
      <w:r w:rsidRPr="001B1B98">
        <w:t xml:space="preserve"> </w:t>
      </w:r>
    </w:p>
    <w:p w14:paraId="3D6FF08F" w14:textId="410A18E1" w:rsidR="00A572C7" w:rsidRDefault="00A572C7" w:rsidP="00A572C7">
      <w:pPr>
        <w:pStyle w:val="4"/>
      </w:pPr>
      <w:r w:rsidRPr="001B1B98">
        <w:t xml:space="preserve">C] Aggregation is impossible – pleasure and pain are subjective </w:t>
      </w:r>
    </w:p>
    <w:p w14:paraId="0A6C84FB" w14:textId="77777777" w:rsidR="00A572C7" w:rsidRDefault="00A572C7" w:rsidP="00A572C7"/>
    <w:p w14:paraId="00363B4C" w14:textId="77777777" w:rsidR="00A572C7" w:rsidRDefault="00A572C7" w:rsidP="00A572C7">
      <w:pPr>
        <w:pStyle w:val="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3B8D893C" w14:textId="77777777" w:rsidR="00A572C7" w:rsidRPr="009D349B" w:rsidRDefault="00A572C7" w:rsidP="00A572C7">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a5"/>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3FD6863C" w14:textId="77777777" w:rsidR="00A572C7" w:rsidRDefault="00A572C7" w:rsidP="00A572C7">
      <w:pPr>
        <w:rPr>
          <w:sz w:val="16"/>
        </w:rPr>
      </w:pPr>
      <w:r w:rsidRPr="009D349B">
        <w:rPr>
          <w:sz w:val="16"/>
        </w:rPr>
        <w:t xml:space="preserve">There is a serious difficulty with this criticism of Nozick, however. It is just this: </w:t>
      </w:r>
      <w:r w:rsidRPr="009D349B">
        <w:rPr>
          <w:rStyle w:val="a3"/>
        </w:rPr>
        <w:t>There is no such thing as an unjust initial acquisition of resources;</w:t>
      </w:r>
      <w:r w:rsidRPr="009D349B">
        <w:rPr>
          <w:sz w:val="16"/>
        </w:rPr>
        <w:t xml:space="preserve"> therefore</w:t>
      </w:r>
      <w:r w:rsidRPr="009D349B">
        <w:rPr>
          <w:rStyle w:val="a3"/>
        </w:rPr>
        <w:t>, there is no case</w:t>
      </w:r>
      <w:r w:rsidRPr="009D349B">
        <w:rPr>
          <w:sz w:val="16"/>
        </w:rPr>
        <w:t xml:space="preserve"> to be made </w:t>
      </w:r>
      <w:r w:rsidRPr="009D349B">
        <w:rPr>
          <w:rStyle w:val="a3"/>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a3"/>
        </w:rPr>
        <w:t>alleged injustices in initial acquisition.</w:t>
      </w:r>
      <w:r>
        <w:rPr>
          <w:rStyle w:val="a3"/>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a3"/>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a3"/>
        </w:rPr>
        <w:t xml:space="preserve">The reason </w:t>
      </w:r>
      <w:r w:rsidRPr="009D349B">
        <w:rPr>
          <w:rStyle w:val="a3"/>
          <w:highlight w:val="cyan"/>
        </w:rPr>
        <w:t xml:space="preserve">there is no </w:t>
      </w:r>
      <w:r w:rsidRPr="009D349B">
        <w:rPr>
          <w:rStyle w:val="a3"/>
        </w:rPr>
        <w:t>such thing as an</w:t>
      </w:r>
      <w:r w:rsidRPr="009D349B">
        <w:rPr>
          <w:rStyle w:val="a3"/>
          <w:highlight w:val="cyan"/>
        </w:rPr>
        <w:t xml:space="preserve"> unjust initial acquisition of resources</w:t>
      </w:r>
      <w:r w:rsidRPr="009D349B">
        <w:rPr>
          <w:rStyle w:val="a3"/>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a3"/>
        </w:rPr>
        <w:t>justice</w:t>
      </w:r>
      <w:r w:rsidRPr="009D349B">
        <w:rPr>
          <w:sz w:val="16"/>
        </w:rPr>
        <w:t>,</w:t>
      </w:r>
      <w:proofErr w:type="gramEnd"/>
      <w:r w:rsidRPr="009D349B">
        <w:rPr>
          <w:sz w:val="16"/>
        </w:rPr>
        <w:t xml:space="preserve"> that is to say, simply does not apply to initial acquisition. It </w:t>
      </w:r>
      <w:r w:rsidRPr="009D349B">
        <w:rPr>
          <w:rStyle w:val="a3"/>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a3"/>
        </w:rPr>
        <w:t>it</w:t>
      </w:r>
      <w:proofErr w:type="gramEnd"/>
      <w:r w:rsidRPr="009D349B">
        <w:rPr>
          <w:rStyle w:val="a3"/>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a3"/>
          <w:highlight w:val="cyan"/>
        </w:rPr>
        <w:t>external resources are initially unowned</w:t>
      </w:r>
      <w:r w:rsidRPr="009D349B">
        <w:rPr>
          <w:rStyle w:val="a3"/>
        </w:rPr>
        <w:t xml:space="preserve">. </w:t>
      </w:r>
      <w:r w:rsidRPr="009D349B">
        <w:rPr>
          <w:sz w:val="16"/>
        </w:rPr>
        <w:t xml:space="preserve">Consider the following example. </w:t>
      </w:r>
      <w:r w:rsidRPr="009D349B">
        <w:rPr>
          <w:rStyle w:val="a3"/>
          <w:highlight w:val="cyan"/>
        </w:rPr>
        <w:t>Suppose an individual A seeks</w:t>
      </w:r>
      <w:r w:rsidRPr="009D349B">
        <w:rPr>
          <w:sz w:val="16"/>
        </w:rPr>
        <w:t xml:space="preserve"> to acquire </w:t>
      </w:r>
      <w:r w:rsidRPr="009D349B">
        <w:rPr>
          <w:rStyle w:val="a3"/>
          <w:highlight w:val="cyan"/>
        </w:rPr>
        <w:t>some</w:t>
      </w:r>
      <w:r w:rsidRPr="009D349B">
        <w:rPr>
          <w:rStyle w:val="a3"/>
        </w:rPr>
        <w:t xml:space="preserve"> previously </w:t>
      </w:r>
      <w:r w:rsidRPr="009D349B">
        <w:rPr>
          <w:rStyle w:val="a3"/>
          <w:highlight w:val="cyan"/>
        </w:rPr>
        <w:t>unowned resource R</w:t>
      </w:r>
      <w:r w:rsidRPr="009D349B">
        <w:rPr>
          <w:rStyle w:val="a3"/>
        </w:rPr>
        <w:t xml:space="preserve">. </w:t>
      </w:r>
      <w:r w:rsidRPr="009D349B">
        <w:rPr>
          <w:rStyle w:val="a3"/>
          <w:highlight w:val="cyan"/>
        </w:rPr>
        <w:t>For</w:t>
      </w:r>
      <w:r w:rsidRPr="009D349B">
        <w:rPr>
          <w:sz w:val="16"/>
        </w:rPr>
        <w:t xml:space="preserve"> it </w:t>
      </w:r>
      <w:r w:rsidRPr="009D349B">
        <w:rPr>
          <w:rStyle w:val="a3"/>
        </w:rPr>
        <w:t xml:space="preserve">to be the case that </w:t>
      </w:r>
      <w:r w:rsidRPr="009D349B">
        <w:rPr>
          <w:rStyle w:val="a3"/>
          <w:highlight w:val="cyan"/>
        </w:rPr>
        <w:t>A commits an injustice in acquiring R, it would</w:t>
      </w:r>
      <w:r w:rsidRPr="009D349B">
        <w:rPr>
          <w:rStyle w:val="a3"/>
        </w:rPr>
        <w:t xml:space="preserve"> also </w:t>
      </w:r>
      <w:r w:rsidRPr="009D349B">
        <w:rPr>
          <w:rStyle w:val="a3"/>
          <w:highlight w:val="cyan"/>
        </w:rPr>
        <w:t>have to be the case that there is some individual B</w:t>
      </w:r>
      <w:r w:rsidRPr="009D349B">
        <w:rPr>
          <w:sz w:val="16"/>
        </w:rPr>
        <w:t xml:space="preserve"> (or perhaps a group of individuals) </w:t>
      </w:r>
      <w:r w:rsidRPr="009D349B">
        <w:rPr>
          <w:rStyle w:val="a3"/>
          <w:highlight w:val="cyan"/>
        </w:rPr>
        <w:t>against whom A commits the injustice</w:t>
      </w:r>
      <w:r w:rsidRPr="009D349B">
        <w:rPr>
          <w:rStyle w:val="a3"/>
        </w:rPr>
        <w:t xml:space="preserve">. But </w:t>
      </w:r>
      <w:r w:rsidRPr="009D349B">
        <w:rPr>
          <w:rStyle w:val="a3"/>
          <w:highlight w:val="cyan"/>
        </w:rPr>
        <w:t>for B to have been wronged</w:t>
      </w:r>
      <w:r w:rsidRPr="009D349B">
        <w:rPr>
          <w:rStyle w:val="a3"/>
        </w:rPr>
        <w:t xml:space="preserve"> by A’s </w:t>
      </w:r>
      <w:proofErr w:type="spellStart"/>
      <w:r w:rsidRPr="009D349B">
        <w:rPr>
          <w:rStyle w:val="a3"/>
        </w:rPr>
        <w:t>acquisi</w:t>
      </w:r>
      <w:proofErr w:type="spellEnd"/>
      <w:r w:rsidRPr="009D349B">
        <w:rPr>
          <w:rStyle w:val="a3"/>
        </w:rPr>
        <w:t xml:space="preserve">- </w:t>
      </w:r>
      <w:proofErr w:type="spellStart"/>
      <w:r w:rsidRPr="009D349B">
        <w:rPr>
          <w:rStyle w:val="a3"/>
        </w:rPr>
        <w:t>tion</w:t>
      </w:r>
      <w:proofErr w:type="spellEnd"/>
      <w:r w:rsidRPr="009D349B">
        <w:rPr>
          <w:rStyle w:val="a3"/>
        </w:rPr>
        <w:t xml:space="preserve"> of R, </w:t>
      </w:r>
      <w:r w:rsidRPr="009D349B">
        <w:rPr>
          <w:rStyle w:val="a3"/>
          <w:highlight w:val="cyan"/>
        </w:rPr>
        <w:t>B would have to have</w:t>
      </w:r>
      <w:r w:rsidRPr="009D349B">
        <w:rPr>
          <w:sz w:val="16"/>
        </w:rPr>
        <w:t xml:space="preserve"> had a rightful claim over R, </w:t>
      </w:r>
      <w:r w:rsidRPr="009D349B">
        <w:rPr>
          <w:rStyle w:val="a3"/>
          <w:highlight w:val="cyan"/>
        </w:rPr>
        <w:t>a right to R.</w:t>
      </w:r>
      <w:r w:rsidRPr="009D349B">
        <w:rPr>
          <w:sz w:val="16"/>
        </w:rPr>
        <w:t xml:space="preserve"> By hypothesis, </w:t>
      </w:r>
      <w:r w:rsidRPr="009D349B">
        <w:rPr>
          <w:rStyle w:val="a3"/>
          <w:highlight w:val="cyan"/>
        </w:rPr>
        <w:t>however, B did not</w:t>
      </w:r>
      <w:r w:rsidRPr="009D349B">
        <w:rPr>
          <w:rStyle w:val="a3"/>
        </w:rPr>
        <w:t xml:space="preserve"> have a right to R, </w:t>
      </w:r>
      <w:r w:rsidRPr="009D349B">
        <w:rPr>
          <w:rStyle w:val="a3"/>
          <w:highlight w:val="cyan"/>
        </w:rPr>
        <w:t>because</w:t>
      </w:r>
      <w:r w:rsidRPr="009D349B">
        <w:rPr>
          <w:sz w:val="16"/>
        </w:rPr>
        <w:t xml:space="preserve"> no one had a right to it—</w:t>
      </w:r>
      <w:r w:rsidRPr="009D349B">
        <w:rPr>
          <w:rStyle w:val="a3"/>
          <w:highlight w:val="cyan"/>
        </w:rPr>
        <w:t>it was unowned</w:t>
      </w:r>
      <w:r w:rsidRPr="009D349B">
        <w:rPr>
          <w:sz w:val="16"/>
        </w:rPr>
        <w:t xml:space="preserve">, after all. </w:t>
      </w:r>
      <w:proofErr w:type="gramStart"/>
      <w:r w:rsidRPr="009D349B">
        <w:rPr>
          <w:rStyle w:val="a3"/>
          <w:highlight w:val="cyan"/>
        </w:rPr>
        <w:t>So</w:t>
      </w:r>
      <w:proofErr w:type="gramEnd"/>
      <w:r w:rsidRPr="009D349B">
        <w:rPr>
          <w:rStyle w:val="a3"/>
          <w:highlight w:val="cyan"/>
        </w:rPr>
        <w:t xml:space="preserve"> B was not wronged and could not have been</w:t>
      </w:r>
      <w:r w:rsidRPr="009D349B">
        <w:rPr>
          <w:sz w:val="16"/>
        </w:rPr>
        <w:t xml:space="preserve">. In fact, </w:t>
      </w:r>
      <w:r w:rsidRPr="009D349B">
        <w:rPr>
          <w:rStyle w:val="a3"/>
        </w:rPr>
        <w:t>the</w:t>
      </w:r>
      <w:r w:rsidRPr="009D349B">
        <w:rPr>
          <w:sz w:val="16"/>
        </w:rPr>
        <w:t xml:space="preserve"> very </w:t>
      </w:r>
      <w:r w:rsidRPr="009D349B">
        <w:rPr>
          <w:rStyle w:val="a3"/>
        </w:rPr>
        <w:t>first person who could conceivably be wronged by anyone’s use of R would be</w:t>
      </w:r>
      <w:r w:rsidRPr="009D349B">
        <w:rPr>
          <w:sz w:val="16"/>
        </w:rPr>
        <w:t xml:space="preserve">, not B, but </w:t>
      </w:r>
      <w:r w:rsidRPr="009D349B">
        <w:rPr>
          <w:rStyle w:val="a3"/>
        </w:rPr>
        <w:t>A himself,</w:t>
      </w:r>
      <w:r w:rsidRPr="009D349B">
        <w:rPr>
          <w:sz w:val="16"/>
        </w:rPr>
        <w:t xml:space="preserve"> since A is the first one to own R. </w:t>
      </w:r>
      <w:r w:rsidRPr="009D349B">
        <w:rPr>
          <w:rStyle w:val="a3"/>
        </w:rPr>
        <w:t>Such a wrong would in the nature of the case be an injustice in transfer</w:t>
      </w:r>
      <w:r w:rsidRPr="009D349B">
        <w:rPr>
          <w:sz w:val="16"/>
        </w:rPr>
        <w:t>—in unjustly taking from A what is rightfully his—</w:t>
      </w:r>
      <w:r w:rsidRPr="009D349B">
        <w:rPr>
          <w:rStyle w:val="a3"/>
        </w:rPr>
        <w:t xml:space="preserve">not in initial acquisition. </w:t>
      </w:r>
      <w:r w:rsidRPr="009D349B">
        <w:rPr>
          <w:rStyle w:val="a3"/>
          <w:highlight w:val="cyan"/>
        </w:rPr>
        <w:t>The same thing</w:t>
      </w:r>
      <w:r w:rsidRPr="009D349B">
        <w:rPr>
          <w:sz w:val="16"/>
        </w:rPr>
        <w:t xml:space="preserve">, by extension, </w:t>
      </w:r>
      <w:r w:rsidRPr="009D349B">
        <w:rPr>
          <w:rStyle w:val="a3"/>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a3"/>
        </w:rPr>
        <w:t>It is impossible,</w:t>
      </w:r>
      <w:r w:rsidRPr="009D349B">
        <w:rPr>
          <w:sz w:val="16"/>
        </w:rPr>
        <w:t xml:space="preserve"> then, </w:t>
      </w:r>
      <w:r w:rsidRPr="009D349B">
        <w:rPr>
          <w:rStyle w:val="a3"/>
        </w:rPr>
        <w:t>for there to be any injustices in initial acquisition</w:t>
      </w:r>
      <w:r w:rsidRPr="009D349B">
        <w:rPr>
          <w:sz w:val="16"/>
        </w:rPr>
        <w:t>.7</w:t>
      </w:r>
    </w:p>
    <w:p w14:paraId="23E87FF2" w14:textId="77777777" w:rsidR="00A572C7" w:rsidRDefault="00A572C7" w:rsidP="00A572C7">
      <w:pPr>
        <w:rPr>
          <w:sz w:val="16"/>
        </w:rPr>
      </w:pPr>
    </w:p>
    <w:p w14:paraId="298119B8" w14:textId="77777777" w:rsidR="00A572C7" w:rsidRDefault="00A572C7" w:rsidP="00A572C7">
      <w:pPr>
        <w:pStyle w:val="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58C4612A" w14:textId="77777777" w:rsidR="00A572C7" w:rsidRPr="009D349B" w:rsidRDefault="00A572C7" w:rsidP="00A572C7">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1" w:history="1">
        <w:r w:rsidRPr="009647D6">
          <w:rPr>
            <w:rStyle w:val="a5"/>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00D06061" w14:textId="77777777" w:rsidR="00A572C7" w:rsidRPr="00BA212E" w:rsidRDefault="00A572C7" w:rsidP="00A572C7">
      <w:pPr>
        <w:rPr>
          <w:sz w:val="10"/>
        </w:rPr>
      </w:pPr>
      <w:r w:rsidRPr="009D349B">
        <w:rPr>
          <w:sz w:val="10"/>
        </w:rPr>
        <w:t xml:space="preserve">There is. </w:t>
      </w:r>
      <w:r w:rsidRPr="009D349B">
        <w:rPr>
          <w:rStyle w:val="a3"/>
        </w:rPr>
        <w:t>An alternative, soft-line approach could acknowledge that the initial acquirer who abuses a monopoly over a water hole</w:t>
      </w:r>
      <w:r w:rsidRPr="009D349B">
        <w:rPr>
          <w:sz w:val="10"/>
        </w:rPr>
        <w:t xml:space="preserve"> (or any similar crucial resource) </w:t>
      </w:r>
      <w:r w:rsidRPr="009D349B">
        <w:rPr>
          <w:rStyle w:val="a3"/>
        </w:rPr>
        <w:t xml:space="preserve">does commit an injustice against those who are </w:t>
      </w:r>
      <w:proofErr w:type="spellStart"/>
      <w:r w:rsidRPr="009D349B">
        <w:rPr>
          <w:rStyle w:val="a3"/>
        </w:rPr>
        <w:t>disad</w:t>
      </w:r>
      <w:proofErr w:type="spellEnd"/>
      <w:r w:rsidRPr="009D349B">
        <w:rPr>
          <w:rStyle w:val="a3"/>
        </w:rPr>
        <w:t xml:space="preserve">- </w:t>
      </w:r>
      <w:proofErr w:type="spellStart"/>
      <w:r w:rsidRPr="009D349B">
        <w:rPr>
          <w:rStyle w:val="a3"/>
        </w:rPr>
        <w:t>vantaged</w:t>
      </w:r>
      <w:proofErr w:type="spellEnd"/>
      <w:r w:rsidRPr="009D349B">
        <w:rPr>
          <w:rStyle w:val="a3"/>
        </w:rPr>
        <w:t xml:space="preserve">, but such an approach could still hold that the acquirer never- </w:t>
      </w:r>
      <w:proofErr w:type="spellStart"/>
      <w:r w:rsidRPr="009D349B">
        <w:rPr>
          <w:rStyle w:val="a3"/>
        </w:rPr>
        <w:t>theless</w:t>
      </w:r>
      <w:proofErr w:type="spellEnd"/>
      <w:r w:rsidRPr="009D349B">
        <w:rPr>
          <w:rStyle w:val="a3"/>
        </w:rPr>
        <w:t xml:space="preserve"> has not committed an injustice in acquisition</w:t>
      </w:r>
      <w:r w:rsidRPr="009D349B">
        <w:rPr>
          <w:sz w:val="10"/>
        </w:rPr>
        <w:t xml:space="preserve"> —his acquisition was, as I have said, neither just nor unjust. </w:t>
      </w:r>
      <w:r w:rsidRPr="009D349B">
        <w:rPr>
          <w:rStyle w:val="a3"/>
        </w:rPr>
        <w:t>Nor does he fail to own what he has acquired</w:t>
      </w:r>
      <w:r w:rsidRPr="009D349B">
        <w:rPr>
          <w:sz w:val="10"/>
        </w:rPr>
        <w:t xml:space="preserve">; he still cannot be said to have stolen the water from anyone. Rather, </w:t>
      </w:r>
      <w:r w:rsidRPr="009D349B">
        <w:rPr>
          <w:rStyle w:val="a3"/>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a3"/>
          <w:highlight w:val="cyan"/>
        </w:rPr>
        <w:t>the</w:t>
      </w:r>
      <w:r w:rsidRPr="009D349B">
        <w:rPr>
          <w:rStyle w:val="a3"/>
        </w:rPr>
        <w:t xml:space="preserve"> whole problem is that he won’t let anybody near it!</w:t>
      </w:r>
      <w:r>
        <w:rPr>
          <w:rStyle w:val="a3"/>
        </w:rPr>
        <w:t xml:space="preserve"> </w:t>
      </w:r>
      <w:r w:rsidRPr="009D349B">
        <w:rPr>
          <w:sz w:val="10"/>
        </w:rPr>
        <w:t xml:space="preserve">Eric Mack gives us the answer we need in what he has put forward as the </w:t>
      </w:r>
      <w:r w:rsidRPr="009D349B">
        <w:rPr>
          <w:rStyle w:val="a3"/>
        </w:rPr>
        <w:t>“</w:t>
      </w:r>
      <w:r w:rsidRPr="009D349B">
        <w:rPr>
          <w:rStyle w:val="a3"/>
          <w:highlight w:val="cyan"/>
        </w:rPr>
        <w:t>self-ownership proviso”</w:t>
      </w:r>
      <w:r w:rsidRPr="009D349B">
        <w:rPr>
          <w:sz w:val="10"/>
        </w:rPr>
        <w:t xml:space="preserve"> (SOP).28 </w:t>
      </w:r>
      <w:r w:rsidRPr="009D349B">
        <w:rPr>
          <w:rStyle w:val="a3"/>
        </w:rPr>
        <w:t xml:space="preserve">This </w:t>
      </w:r>
      <w:r w:rsidRPr="009D349B">
        <w:rPr>
          <w:rStyle w:val="a3"/>
          <w:highlight w:val="cyan"/>
        </w:rPr>
        <w:t>is</w:t>
      </w:r>
      <w:r w:rsidRPr="009D349B">
        <w:rPr>
          <w:rStyle w:val="a3"/>
        </w:rPr>
        <w:t xml:space="preserve"> a proviso </w:t>
      </w:r>
      <w:r w:rsidRPr="009D349B">
        <w:rPr>
          <w:rStyle w:val="a3"/>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a3"/>
          <w:highlight w:val="cyan"/>
        </w:rPr>
        <w:t>on the initial acquisition</w:t>
      </w:r>
      <w:r w:rsidRPr="009D349B">
        <w:rPr>
          <w:rStyle w:val="a3"/>
        </w:rPr>
        <w:t xml:space="preserve"> of property, </w:t>
      </w:r>
      <w:r w:rsidRPr="009D349B">
        <w:rPr>
          <w:rStyle w:val="a3"/>
          <w:highlight w:val="cyan"/>
        </w:rPr>
        <w:t>but rather</w:t>
      </w:r>
      <w:r w:rsidRPr="009D349B">
        <w:rPr>
          <w:rStyle w:val="a3"/>
        </w:rPr>
        <w:t xml:space="preserve"> on </w:t>
      </w:r>
      <w:r w:rsidRPr="009D349B">
        <w:rPr>
          <w:rStyle w:val="a3"/>
          <w:highlight w:val="cyan"/>
        </w:rPr>
        <w:t>how one can use</w:t>
      </w:r>
      <w:r w:rsidRPr="009D349B">
        <w:rPr>
          <w:rStyle w:val="a3"/>
        </w:rPr>
        <w:t xml:space="preserve"> his </w:t>
      </w:r>
      <w:r w:rsidRPr="009D349B">
        <w:rPr>
          <w:rStyle w:val="a3"/>
          <w:highlight w:val="cyan"/>
        </w:rPr>
        <w:t>property</w:t>
      </w:r>
      <w:r w:rsidRPr="009D349B">
        <w:rPr>
          <w:rStyle w:val="a3"/>
        </w:rPr>
        <w:t xml:space="preserve"> in a way that respects others’ self-ownership rights</w:t>
      </w:r>
      <w:r w:rsidRPr="009D349B">
        <w:rPr>
          <w:sz w:val="10"/>
        </w:rPr>
        <w:t xml:space="preserve">. </w:t>
      </w:r>
      <w:r w:rsidRPr="009D349B">
        <w:rPr>
          <w:rStyle w:val="a3"/>
        </w:rPr>
        <w:t xml:space="preserve">It is motivated by consideration of the fact that </w:t>
      </w:r>
      <w:r w:rsidRPr="009D349B">
        <w:rPr>
          <w:rStyle w:val="a3"/>
          <w:highlight w:val="cyan"/>
        </w:rPr>
        <w:t>the</w:t>
      </w:r>
      <w:r w:rsidRPr="009D349B">
        <w:rPr>
          <w:rStyle w:val="a3"/>
        </w:rPr>
        <w:t xml:space="preserve"> talents, </w:t>
      </w:r>
      <w:r w:rsidRPr="009D349B">
        <w:rPr>
          <w:rStyle w:val="a3"/>
          <w:highlight w:val="cyan"/>
        </w:rPr>
        <w:t>abilities</w:t>
      </w:r>
      <w:r w:rsidRPr="009D349B">
        <w:rPr>
          <w:rStyle w:val="a3"/>
        </w:rPr>
        <w:t xml:space="preserve">, </w:t>
      </w:r>
      <w:proofErr w:type="spellStart"/>
      <w:r w:rsidRPr="009D349B">
        <w:rPr>
          <w:rStyle w:val="a3"/>
        </w:rPr>
        <w:t>capac</w:t>
      </w:r>
      <w:proofErr w:type="spellEnd"/>
      <w:r w:rsidRPr="009D349B">
        <w:rPr>
          <w:rStyle w:val="a3"/>
        </w:rPr>
        <w:t xml:space="preserve">- </w:t>
      </w:r>
      <w:proofErr w:type="spellStart"/>
      <w:r w:rsidRPr="009D349B">
        <w:rPr>
          <w:rStyle w:val="a3"/>
        </w:rPr>
        <w:t>ities</w:t>
      </w:r>
      <w:proofErr w:type="spellEnd"/>
      <w:r w:rsidRPr="009D349B">
        <w:rPr>
          <w:rStyle w:val="a3"/>
        </w:rPr>
        <w:t>, energies,</w:t>
      </w:r>
      <w:r w:rsidRPr="009D349B">
        <w:rPr>
          <w:sz w:val="10"/>
        </w:rPr>
        <w:t xml:space="preserve"> etc., </w:t>
      </w:r>
      <w:r w:rsidRPr="009D349B">
        <w:rPr>
          <w:rStyle w:val="a3"/>
          <w:highlight w:val="cyan"/>
        </w:rPr>
        <w:t>that a person</w:t>
      </w:r>
      <w:r w:rsidRPr="009D349B">
        <w:rPr>
          <w:rStyle w:val="a3"/>
        </w:rPr>
        <w:t xml:space="preserve"> rightfully </w:t>
      </w:r>
      <w:r w:rsidRPr="009D349B">
        <w:rPr>
          <w:rStyle w:val="a3"/>
          <w:highlight w:val="cyan"/>
        </w:rPr>
        <w:t>possess</w:t>
      </w:r>
      <w:r w:rsidRPr="009D349B">
        <w:rPr>
          <w:rStyle w:val="a3"/>
        </w:rPr>
        <w:t xml:space="preserve">es as a self-owner </w:t>
      </w:r>
      <w:r w:rsidRPr="009D349B">
        <w:rPr>
          <w:rStyle w:val="a3"/>
          <w:highlight w:val="cyan"/>
        </w:rPr>
        <w:t>are inherently “world-interactive”</w:t>
      </w:r>
      <w:r w:rsidRPr="009D349B">
        <w:rPr>
          <w:rStyle w:val="a3"/>
        </w:rPr>
        <w:t>;</w:t>
      </w:r>
      <w:r w:rsidRPr="009D349B">
        <w:rPr>
          <w:sz w:val="10"/>
        </w:rPr>
        <w:t xml:space="preserve"> that is, it is of </w:t>
      </w:r>
      <w:r w:rsidRPr="009D349B">
        <w:rPr>
          <w:rStyle w:val="a3"/>
        </w:rPr>
        <w:t>their very essence that they are directed toward the extra-personal environment</w:t>
      </w:r>
      <w:r w:rsidRPr="009D349B">
        <w:rPr>
          <w:sz w:val="10"/>
        </w:rPr>
        <w:t xml:space="preserve">.29 </w:t>
      </w:r>
      <w:r w:rsidRPr="009D349B">
        <w:rPr>
          <w:rStyle w:val="a3"/>
          <w:highlight w:val="cyan"/>
        </w:rPr>
        <w:t>Your capacity to use your hand</w:t>
      </w:r>
      <w:r w:rsidRPr="009D349B">
        <w:rPr>
          <w:rStyle w:val="a3"/>
        </w:rPr>
        <w:t xml:space="preserve">, for instance, </w:t>
      </w:r>
      <w:r w:rsidRPr="009D349B">
        <w:rPr>
          <w:rStyle w:val="a3"/>
          <w:highlight w:val="cyan"/>
        </w:rPr>
        <w:t>is</w:t>
      </w:r>
      <w:r w:rsidRPr="009D349B">
        <w:rPr>
          <w:rStyle w:val="a3"/>
        </w:rPr>
        <w:t xml:space="preserve"> just </w:t>
      </w:r>
      <w:r w:rsidRPr="009D349B">
        <w:rPr>
          <w:rStyle w:val="a3"/>
          <w:highlight w:val="cyan"/>
        </w:rPr>
        <w:t>a capacity to</w:t>
      </w:r>
      <w:r w:rsidRPr="009D349B">
        <w:rPr>
          <w:rStyle w:val="a3"/>
        </w:rPr>
        <w:t xml:space="preserve"> grasp and </w:t>
      </w:r>
      <w:r w:rsidRPr="009D349B">
        <w:rPr>
          <w:rStyle w:val="a3"/>
          <w:highlight w:val="cyan"/>
        </w:rPr>
        <w:t>manipulate external objects</w:t>
      </w:r>
      <w:r w:rsidRPr="009D349B">
        <w:rPr>
          <w:rStyle w:val="a3"/>
        </w:rPr>
        <w:t>;</w:t>
      </w:r>
      <w:r w:rsidRPr="009D349B">
        <w:rPr>
          <w:sz w:val="10"/>
        </w:rPr>
        <w:t xml:space="preserve"> thus, </w:t>
      </w:r>
      <w:r w:rsidRPr="009D349B">
        <w:rPr>
          <w:rStyle w:val="a3"/>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a3"/>
        </w:rPr>
        <w:t>there are</w:t>
      </w:r>
      <w:r w:rsidRPr="009D349B">
        <w:rPr>
          <w:sz w:val="10"/>
        </w:rPr>
        <w:t xml:space="preserve">, Mack suggests, </w:t>
      </w:r>
      <w:r w:rsidRPr="009D349B">
        <w:rPr>
          <w:rStyle w:val="a3"/>
        </w:rPr>
        <w:t>other, noninvasive ways in which those rights might be violated. If</w:t>
      </w:r>
      <w:r w:rsidRPr="009D349B">
        <w:rPr>
          <w:sz w:val="10"/>
        </w:rPr>
        <w:t xml:space="preserve">, to use an example of Mack’s, </w:t>
      </w:r>
      <w:r w:rsidRPr="009D349B">
        <w:rPr>
          <w:rStyle w:val="a3"/>
          <w:highlight w:val="cyan"/>
        </w:rPr>
        <w:t>I</w:t>
      </w:r>
      <w:r w:rsidRPr="009D349B">
        <w:rPr>
          <w:rStyle w:val="a3"/>
        </w:rPr>
        <w:t xml:space="preserve"> effectively </w:t>
      </w:r>
      <w:r w:rsidRPr="009D349B">
        <w:rPr>
          <w:rStyle w:val="a3"/>
          <w:highlight w:val="cyan"/>
        </w:rPr>
        <w:t>nullify your ability to use your hand</w:t>
      </w:r>
      <w:r w:rsidRPr="009D349B">
        <w:rPr>
          <w:rStyle w:val="a3"/>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a3"/>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a3"/>
        </w:rPr>
        <w:t>“[t]he SOP requires that persons not deploy their legitimate holdings</w:t>
      </w:r>
      <w:r w:rsidRPr="009D349B">
        <w:rPr>
          <w:sz w:val="10"/>
        </w:rPr>
        <w:t xml:space="preserve">, i.e., their extra-personal property, </w:t>
      </w:r>
      <w:r w:rsidRPr="009D349B">
        <w:rPr>
          <w:rStyle w:val="a3"/>
        </w:rPr>
        <w:t>in ways that severely</w:t>
      </w:r>
      <w:r w:rsidRPr="009D349B">
        <w:rPr>
          <w:sz w:val="10"/>
        </w:rPr>
        <w:t xml:space="preserve">, albeit noninvasively, </w:t>
      </w:r>
      <w:r w:rsidRPr="009D349B">
        <w:rPr>
          <w:rStyle w:val="a3"/>
        </w:rPr>
        <w:t>disable any person’s world-interactive powers.”</w:t>
      </w:r>
      <w:r w:rsidRPr="009D349B">
        <w:rPr>
          <w:sz w:val="10"/>
        </w:rPr>
        <w:t xml:space="preserve"> 31 </w:t>
      </w:r>
      <w:r w:rsidRPr="009D349B">
        <w:rPr>
          <w:rStyle w:val="a3"/>
          <w:highlight w:val="cyan"/>
        </w:rPr>
        <w:t>The SOP</w:t>
      </w:r>
      <w:r w:rsidRPr="009D349B">
        <w:rPr>
          <w:rStyle w:val="a3"/>
        </w:rPr>
        <w:t xml:space="preserve"> </w:t>
      </w:r>
      <w:r w:rsidRPr="009D349B">
        <w:rPr>
          <w:rStyle w:val="a3"/>
          <w:highlight w:val="cyan"/>
        </w:rPr>
        <w:t>follows</w:t>
      </w:r>
      <w:r w:rsidRPr="009D349B">
        <w:rPr>
          <w:sz w:val="10"/>
        </w:rPr>
        <w:t xml:space="preserve">, in Mack’s view, </w:t>
      </w:r>
      <w:r w:rsidRPr="009D349B">
        <w:rPr>
          <w:rStyle w:val="a3"/>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a3"/>
          <w:highlight w:val="cyan"/>
        </w:rPr>
        <w:t>To nullify these powers</w:t>
      </w:r>
      <w:r w:rsidRPr="009D349B">
        <w:rPr>
          <w:rStyle w:val="a3"/>
        </w:rPr>
        <w:t xml:space="preserve"> even for a limited time</w:t>
      </w:r>
      <w:r w:rsidRPr="009D349B">
        <w:rPr>
          <w:sz w:val="10"/>
        </w:rPr>
        <w:t xml:space="preserve">, then, </w:t>
      </w:r>
      <w:r w:rsidRPr="009D349B">
        <w:rPr>
          <w:rStyle w:val="a3"/>
          <w:highlight w:val="cyan"/>
        </w:rPr>
        <w:t>is</w:t>
      </w:r>
      <w:r w:rsidRPr="009D349B">
        <w:rPr>
          <w:sz w:val="10"/>
        </w:rPr>
        <w:t xml:space="preserve"> (very often at least) </w:t>
      </w:r>
      <w:r w:rsidRPr="009D349B">
        <w:rPr>
          <w:rStyle w:val="a3"/>
        </w:rPr>
        <w:t xml:space="preserve">not merely temporarily to inconvenience their owner, but, rather, </w:t>
      </w:r>
      <w:r w:rsidRPr="009D349B">
        <w:rPr>
          <w:rStyle w:val="a3"/>
          <w:highlight w:val="cyan"/>
        </w:rPr>
        <w:t>to</w:t>
      </w:r>
      <w:r w:rsidRPr="009D349B">
        <w:rPr>
          <w:sz w:val="10"/>
          <w:highlight w:val="cyan"/>
        </w:rPr>
        <w:t xml:space="preserve"> </w:t>
      </w:r>
      <w:r w:rsidRPr="009D349B">
        <w:rPr>
          <w:rStyle w:val="a3"/>
          <w:highlight w:val="cyan"/>
        </w:rPr>
        <w:t xml:space="preserve">bring about a permanent </w:t>
      </w:r>
      <w:proofErr w:type="spellStart"/>
      <w:r w:rsidRPr="009D349B">
        <w:rPr>
          <w:rStyle w:val="a3"/>
          <w:highlight w:val="cyan"/>
        </w:rPr>
        <w:t>reduc</w:t>
      </w:r>
      <w:proofErr w:type="spellEnd"/>
      <w:r w:rsidRPr="009D349B">
        <w:rPr>
          <w:rStyle w:val="a3"/>
          <w:highlight w:val="cyan"/>
        </w:rPr>
        <w:t xml:space="preserve">- </w:t>
      </w:r>
      <w:proofErr w:type="spellStart"/>
      <w:r w:rsidRPr="009D349B">
        <w:rPr>
          <w:rStyle w:val="a3"/>
          <w:highlight w:val="cyan"/>
        </w:rPr>
        <w:t>tion</w:t>
      </w:r>
      <w:proofErr w:type="spellEnd"/>
      <w:r w:rsidRPr="009D349B">
        <w:rPr>
          <w:rStyle w:val="a3"/>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a3"/>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p>
    <w:p w14:paraId="49C18827" w14:textId="77777777" w:rsidR="00A572C7" w:rsidRPr="00A572C7" w:rsidRDefault="00A572C7" w:rsidP="00A572C7"/>
    <w:p w14:paraId="0CFE37E1" w14:textId="4D99E44B" w:rsidR="00FB2ABD" w:rsidRDefault="00FB2ABD" w:rsidP="00FB2ABD">
      <w:pPr>
        <w:pStyle w:val="3"/>
      </w:pPr>
      <w:r>
        <w:t>CP</w:t>
      </w:r>
    </w:p>
    <w:p w14:paraId="23D7EE9C" w14:textId="2DE99696" w:rsidR="00FB2ABD" w:rsidRDefault="00FB2ABD" w:rsidP="00FB2ABD"/>
    <w:p w14:paraId="7542D001" w14:textId="51CB7F62" w:rsidR="00FB2ABD" w:rsidRDefault="00FB2ABD" w:rsidP="00FB2ABD">
      <w:pPr>
        <w:pStyle w:val="4"/>
      </w:pPr>
      <w:r>
        <w:rPr>
          <w:rFonts w:hint="eastAsia"/>
        </w:rPr>
        <w:t>S</w:t>
      </w:r>
      <w:r>
        <w:t xml:space="preserve">tates ought to </w:t>
      </w:r>
      <w:r w:rsidR="00A572C7">
        <w:t>ban mega constellations and control satellite deployment</w:t>
      </w:r>
      <w:r>
        <w:t xml:space="preserve">. </w:t>
      </w:r>
      <w:proofErr w:type="gramStart"/>
      <w:r>
        <w:t>Cross</w:t>
      </w:r>
      <w:proofErr w:type="gramEnd"/>
      <w:r>
        <w:t xml:space="preserve"> apply their enforcement claims</w:t>
      </w:r>
    </w:p>
    <w:p w14:paraId="08091617" w14:textId="2E5683A7" w:rsidR="00FB2ABD" w:rsidRDefault="00FB2ABD" w:rsidP="00FB2ABD"/>
    <w:p w14:paraId="48056D2B" w14:textId="03AE702C" w:rsidR="00FB2ABD" w:rsidRPr="00FB2ABD" w:rsidRDefault="00FB2ABD" w:rsidP="00FB2ABD">
      <w:pPr>
        <w:pStyle w:val="4"/>
      </w:pPr>
      <w:r>
        <w:rPr>
          <w:rFonts w:hint="eastAsia"/>
        </w:rPr>
        <w:t>N</w:t>
      </w:r>
      <w:r>
        <w:t>et benefit: Innovation through private companies. Double bind, either countries own satellites lead to extinction or controlled private satellites are okay</w:t>
      </w:r>
    </w:p>
    <w:sectPr w:rsidR="00FB2ABD" w:rsidRPr="00FB2A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36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6C4"/>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73D4"/>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2C7"/>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8B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2ABD"/>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90EDD2"/>
  <w14:defaultImageDpi w14:val="300"/>
  <w15:docId w15:val="{E5E4C4D1-7649-3245-A284-DFD13EE3E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Normal/Card"/>
    <w:qFormat/>
    <w:rsid w:val="004236C4"/>
    <w:pPr>
      <w:spacing w:after="160" w:line="259" w:lineRule="auto"/>
    </w:pPr>
    <w:rPr>
      <w:rFonts w:ascii="Calibri" w:hAnsi="Calibri"/>
      <w:sz w:val="22"/>
    </w:rPr>
  </w:style>
  <w:style w:type="paragraph" w:styleId="1">
    <w:name w:val="heading 1"/>
    <w:aliases w:val="Pocket"/>
    <w:basedOn w:val="a"/>
    <w:next w:val="a"/>
    <w:link w:val="10"/>
    <w:uiPriority w:val="9"/>
    <w:qFormat/>
    <w:rsid w:val="004236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2">
    <w:name w:val="heading 2"/>
    <w:aliases w:val="Hat"/>
    <w:basedOn w:val="a"/>
    <w:next w:val="a"/>
    <w:link w:val="20"/>
    <w:uiPriority w:val="9"/>
    <w:unhideWhenUsed/>
    <w:qFormat/>
    <w:rsid w:val="004236C4"/>
    <w:pPr>
      <w:keepNext/>
      <w:keepLines/>
      <w:pageBreakBefore/>
      <w:spacing w:before="40" w:after="0"/>
      <w:jc w:val="center"/>
      <w:outlineLvl w:val="1"/>
    </w:pPr>
    <w:rPr>
      <w:rFonts w:eastAsiaTheme="majorEastAsia" w:cstheme="majorBidi"/>
      <w:b/>
      <w:bCs/>
      <w:sz w:val="44"/>
      <w:szCs w:val="44"/>
      <w:u w:val="double"/>
    </w:rPr>
  </w:style>
  <w:style w:type="paragraph" w:styleId="3">
    <w:name w:val="heading 3"/>
    <w:aliases w:val="Block"/>
    <w:basedOn w:val="a"/>
    <w:next w:val="a"/>
    <w:link w:val="30"/>
    <w:uiPriority w:val="9"/>
    <w:unhideWhenUsed/>
    <w:qFormat/>
    <w:rsid w:val="004236C4"/>
    <w:pPr>
      <w:keepNext/>
      <w:keepLines/>
      <w:pageBreakBefore/>
      <w:spacing w:before="40" w:after="0"/>
      <w:jc w:val="center"/>
      <w:outlineLvl w:val="2"/>
    </w:pPr>
    <w:rPr>
      <w:rFonts w:eastAsiaTheme="majorEastAsia" w:cstheme="majorBidi"/>
      <w:b/>
      <w:bCs/>
      <w:sz w:val="32"/>
      <w:szCs w:val="32"/>
      <w:u w:val="single"/>
    </w:rPr>
  </w:style>
  <w:style w:type="paragraph" w:styleId="4">
    <w:name w:val="heading 4"/>
    <w:aliases w:val="Tag,Big card,body,Normal Tag,small text,heading 2,Heading 2 Char2 Char,Heading 2 Char1 Char Char, Ch,Ch,No Spacing211,no read,No Spacing2111,No Spacing5,No Spacing21,tags,No Spacing1111,TAG,Card,Tags,ta,No Spacing1,No Spacing2,CD - Cite,t,T,Ta"/>
    <w:basedOn w:val="a"/>
    <w:next w:val="a"/>
    <w:link w:val="40"/>
    <w:uiPriority w:val="9"/>
    <w:unhideWhenUsed/>
    <w:qFormat/>
    <w:rsid w:val="004236C4"/>
    <w:pPr>
      <w:keepNext/>
      <w:keepLines/>
      <w:spacing w:before="40" w:after="0"/>
      <w:outlineLvl w:val="3"/>
    </w:pPr>
    <w:rPr>
      <w:rFonts w:eastAsiaTheme="majorEastAsia" w:cstheme="majorBidi"/>
      <w:b/>
      <w:bCs/>
      <w:sz w:val="26"/>
      <w:szCs w:val="26"/>
    </w:rPr>
  </w:style>
  <w:style w:type="character" w:default="1" w:styleId="a0">
    <w:name w:val="Default Paragraph Font"/>
    <w:uiPriority w:val="1"/>
    <w:semiHidden/>
    <w:unhideWhenUsed/>
    <w:rsid w:val="004236C4"/>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4236C4"/>
  </w:style>
  <w:style w:type="character" w:customStyle="1" w:styleId="10">
    <w:name w:val="标题 1 字符"/>
    <w:aliases w:val="Pocket 字符"/>
    <w:basedOn w:val="a0"/>
    <w:link w:val="1"/>
    <w:uiPriority w:val="9"/>
    <w:rsid w:val="004236C4"/>
    <w:rPr>
      <w:rFonts w:ascii="Calibri" w:eastAsiaTheme="majorEastAsia" w:hAnsi="Calibri" w:cstheme="majorBidi"/>
      <w:b/>
      <w:bCs/>
      <w:sz w:val="52"/>
      <w:szCs w:val="32"/>
    </w:rPr>
  </w:style>
  <w:style w:type="character" w:customStyle="1" w:styleId="20">
    <w:name w:val="标题 2 字符"/>
    <w:aliases w:val="Hat 字符"/>
    <w:basedOn w:val="a0"/>
    <w:link w:val="2"/>
    <w:uiPriority w:val="9"/>
    <w:rsid w:val="004236C4"/>
    <w:rPr>
      <w:rFonts w:ascii="Calibri" w:eastAsiaTheme="majorEastAsia" w:hAnsi="Calibri" w:cstheme="majorBidi"/>
      <w:b/>
      <w:bCs/>
      <w:sz w:val="44"/>
      <w:szCs w:val="44"/>
      <w:u w:val="double"/>
    </w:rPr>
  </w:style>
  <w:style w:type="character" w:customStyle="1" w:styleId="30">
    <w:name w:val="标题 3 字符"/>
    <w:aliases w:val="Block 字符"/>
    <w:basedOn w:val="a0"/>
    <w:link w:val="3"/>
    <w:uiPriority w:val="9"/>
    <w:rsid w:val="004236C4"/>
    <w:rPr>
      <w:rFonts w:ascii="Calibri" w:eastAsiaTheme="majorEastAsia" w:hAnsi="Calibri" w:cstheme="majorBidi"/>
      <w:b/>
      <w:bCs/>
      <w:sz w:val="32"/>
      <w:szCs w:val="32"/>
      <w:u w:val="single"/>
    </w:rPr>
  </w:style>
  <w:style w:type="character" w:customStyle="1" w:styleId="40">
    <w:name w:val="标题 4 字符"/>
    <w:aliases w:val="Tag 字符,Big card 字符,body 字符,Normal Tag 字符,small text 字符,heading 2 字符,Heading 2 Char2 Char 字符,Heading 2 Char1 Char Char 字符, Ch 字符,Ch 字符,No Spacing211 字符,no read 字符,No Spacing2111 字符,No Spacing5 字符,No Spacing21 字符,tags 字符,No Spacing1111 字符,TAG 字符"/>
    <w:basedOn w:val="a0"/>
    <w:link w:val="4"/>
    <w:uiPriority w:val="9"/>
    <w:rsid w:val="004236C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a0"/>
    <w:uiPriority w:val="1"/>
    <w:qFormat/>
    <w:rsid w:val="004236C4"/>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a0"/>
    <w:uiPriority w:val="1"/>
    <w:qFormat/>
    <w:rsid w:val="004236C4"/>
    <w:rPr>
      <w:b w:val="0"/>
      <w:sz w:val="22"/>
      <w:u w:val="single"/>
    </w:rPr>
  </w:style>
  <w:style w:type="character" w:styleId="a3">
    <w:name w:val="Emphasis"/>
    <w:aliases w:val="Bold Underline,Minimized,Highlighted,Evidence,minimized,tag2,Size 10,emphasis in card,CD Card,ED - Tag,Underlined,emphasis,Emphasis!!,small,Qualifications,bold underline,Shrunk,normal card text,qualifications in card,qualifications,Style1,Box,s,B"/>
    <w:basedOn w:val="a0"/>
    <w:link w:val="Emphasis1"/>
    <w:uiPriority w:val="20"/>
    <w:qFormat/>
    <w:rsid w:val="004236C4"/>
    <w:rPr>
      <w:rFonts w:ascii="Calibri" w:hAnsi="Calibri"/>
      <w:b/>
      <w:i w:val="0"/>
      <w:iCs/>
      <w:sz w:val="22"/>
      <w:u w:val="single"/>
      <w:bdr w:val="none" w:sz="0" w:space="0" w:color="auto"/>
    </w:rPr>
  </w:style>
  <w:style w:type="character" w:styleId="a4">
    <w:name w:val="FollowedHyperlink"/>
    <w:basedOn w:val="a0"/>
    <w:uiPriority w:val="99"/>
    <w:semiHidden/>
    <w:unhideWhenUsed/>
    <w:rsid w:val="004236C4"/>
    <w:rPr>
      <w:color w:val="auto"/>
      <w:u w:val="none"/>
    </w:rPr>
  </w:style>
  <w:style w:type="character" w:styleId="a5">
    <w:name w:val="Hyperlink"/>
    <w:aliases w:val="heading 1 (block title),Important,Read,Internet Link,Analytic Text,Internet link,Heading 3 Char1,Block Char1,No Underline Char1,Char Char Char Char Char Char Char Char1,Text 7 Char1,Tags v 2 Char1,Card Text,Heading 1 Char1,Hat Char1,Char Char1,C"/>
    <w:basedOn w:val="a0"/>
    <w:uiPriority w:val="99"/>
    <w:unhideWhenUsed/>
    <w:rsid w:val="004236C4"/>
    <w:rPr>
      <w:color w:val="auto"/>
      <w:u w:val="none"/>
    </w:rPr>
  </w:style>
  <w:style w:type="paragraph" w:styleId="a6">
    <w:name w:val="Document Map"/>
    <w:basedOn w:val="a"/>
    <w:link w:val="a7"/>
    <w:uiPriority w:val="99"/>
    <w:semiHidden/>
    <w:unhideWhenUsed/>
    <w:rsid w:val="004236C4"/>
    <w:pPr>
      <w:spacing w:after="0" w:line="240" w:lineRule="auto"/>
    </w:pPr>
    <w:rPr>
      <w:rFonts w:ascii="Lucida Grande" w:hAnsi="Lucida Grande" w:cs="Lucida Grande"/>
      <w:sz w:val="24"/>
    </w:rPr>
  </w:style>
  <w:style w:type="character" w:customStyle="1" w:styleId="a7">
    <w:name w:val="文档结构图 字符"/>
    <w:basedOn w:val="a0"/>
    <w:link w:val="a6"/>
    <w:uiPriority w:val="99"/>
    <w:semiHidden/>
    <w:rsid w:val="004236C4"/>
    <w:rPr>
      <w:rFonts w:ascii="Lucida Grande" w:hAnsi="Lucida Grande" w:cs="Lucida Grande"/>
    </w:rPr>
  </w:style>
  <w:style w:type="paragraph" w:customStyle="1" w:styleId="Emphasis1">
    <w:name w:val="Emphasis1"/>
    <w:basedOn w:val="a"/>
    <w:link w:val="a3"/>
    <w:autoRedefine/>
    <w:uiPriority w:val="20"/>
    <w:qFormat/>
    <w:rsid w:val="004236C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a"/>
    <w:uiPriority w:val="20"/>
    <w:qFormat/>
    <w:rsid w:val="00A572C7"/>
    <w:pPr>
      <w:spacing w:after="0" w:line="240" w:lineRule="auto"/>
      <w:ind w:left="720"/>
      <w:contextualSpacing/>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4588</Words>
  <Characters>26152</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30679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Z. Wang</cp:lastModifiedBy>
  <cp:revision>1</cp:revision>
  <dcterms:created xsi:type="dcterms:W3CDTF">2022-01-15T14:22:00Z</dcterms:created>
  <dcterms:modified xsi:type="dcterms:W3CDTF">2022-01-15T14:44:00Z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