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3E3AE" w14:textId="49576CBF" w:rsidR="00A95652" w:rsidRPr="007C710F" w:rsidRDefault="00A85AE7" w:rsidP="00A85AE7">
      <w:pPr>
        <w:pStyle w:val="Heading3"/>
      </w:pPr>
      <w:r w:rsidRPr="007C710F">
        <w:t>1</w:t>
      </w:r>
      <w:r w:rsidRPr="007C710F">
        <w:rPr>
          <w:vertAlign w:val="superscript"/>
        </w:rPr>
        <w:t>st</w:t>
      </w:r>
    </w:p>
    <w:p w14:paraId="53AD7890" w14:textId="77777777" w:rsidR="00A85AE7" w:rsidRPr="007C710F" w:rsidRDefault="00A85AE7" w:rsidP="00A85AE7">
      <w:pPr>
        <w:pStyle w:val="Heading4"/>
        <w:rPr>
          <w:rStyle w:val="Emphasis"/>
          <w:color w:val="000000" w:themeColor="text1"/>
        </w:rPr>
      </w:pPr>
      <w:r w:rsidRPr="007C710F">
        <w:rPr>
          <w:rFonts w:cs="Calibri"/>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40F71104" w14:textId="77777777" w:rsidR="00A85AE7" w:rsidRPr="007C710F" w:rsidRDefault="00A85AE7" w:rsidP="00A85AE7">
      <w:pPr>
        <w:rPr>
          <w:rStyle w:val="Emphasis"/>
          <w:color w:val="000000" w:themeColor="text1"/>
        </w:rPr>
      </w:pPr>
      <w:r w:rsidRPr="007C710F">
        <w:rPr>
          <w:b/>
          <w:bCs/>
          <w:color w:val="000000" w:themeColor="text1"/>
          <w:sz w:val="26"/>
          <w:szCs w:val="26"/>
        </w:rPr>
        <w:t>Edelman 04</w:t>
      </w:r>
      <w:r w:rsidRPr="007C710F">
        <w:rPr>
          <w:b/>
          <w:bCs/>
          <w:color w:val="000000" w:themeColor="text1"/>
          <w:sz w:val="16"/>
          <w:szCs w:val="16"/>
        </w:rPr>
        <w:t xml:space="preserve"> </w:t>
      </w:r>
      <w:r w:rsidRPr="007C710F">
        <w:rPr>
          <w:color w:val="000000" w:themeColor="text1"/>
          <w:sz w:val="16"/>
          <w:szCs w:val="16"/>
        </w:rPr>
        <w:t>(Lee Edelman, No Future: Queer Theory and the Death Drive, 2004, Duke University Press, p. 7-9)</w:t>
      </w:r>
    </w:p>
    <w:p w14:paraId="6154A516" w14:textId="77777777" w:rsidR="00A85AE7" w:rsidRPr="007C710F" w:rsidRDefault="00A85AE7" w:rsidP="00A85AE7">
      <w:pPr>
        <w:rPr>
          <w:rStyle w:val="Emphasis"/>
          <w:color w:val="000000" w:themeColor="text1"/>
        </w:rPr>
      </w:pPr>
      <w:r w:rsidRPr="007C710F">
        <w:rPr>
          <w:sz w:val="14"/>
          <w:szCs w:val="14"/>
        </w:rPr>
        <w:t>Like the network of signifying relations that forms the Lacanian Sym-bolic —the register of the speaking subject and the order of the law—politics may function as the framework within which we experience so-cial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rsidRPr="007C710F">
        <w:t xml:space="preserve"> </w:t>
      </w:r>
      <w:r w:rsidRPr="007C710F">
        <w:rPr>
          <w:rStyle w:val="Emphasis"/>
          <w:color w:val="000000" w:themeColor="text1"/>
          <w:highlight w:val="green"/>
        </w:rPr>
        <w:t>Politics</w:t>
      </w:r>
      <w:r w:rsidRPr="007C710F">
        <w:rPr>
          <w:color w:val="000000" w:themeColor="text1"/>
          <w:sz w:val="14"/>
        </w:rPr>
        <w:t xml:space="preserve">, to put this another way, names the space in which Imaginary relations, relations that hark back to a misrecognition of the self as enjoying some originary access to presence (a presence retroactively posited and therefore lost, one might say, from the start), </w:t>
      </w:r>
      <w:r w:rsidRPr="007C710F">
        <w:rPr>
          <w:rStyle w:val="Emphasis"/>
          <w:color w:val="000000" w:themeColor="text1"/>
          <w:highlight w:val="green"/>
        </w:rPr>
        <w:t>compete for Symbolic fulfillment</w:t>
      </w:r>
      <w:r w:rsidRPr="007C710F">
        <w:rPr>
          <w:rStyle w:val="Emphasis"/>
          <w:color w:val="000000" w:themeColor="text1"/>
        </w:rPr>
        <w:t>, for actualization in the realm of language to which subjectification subjects us all.</w:t>
      </w:r>
      <w:r w:rsidRPr="007C710F">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7C710F">
        <w:rPr>
          <w:rStyle w:val="Emphasis"/>
          <w:color w:val="000000" w:themeColor="text1"/>
        </w:rPr>
        <w:t>The signifier, as alienating and meaningless token of our Symbolic constitution as subjects</w:t>
      </w:r>
      <w:r w:rsidRPr="007C710F">
        <w:rPr>
          <w:color w:val="000000" w:themeColor="text1"/>
          <w:sz w:val="14"/>
        </w:rPr>
        <w:t xml:space="preserve"> (as token, that is, of our subjectification through subjection to the prospect of meaning); </w:t>
      </w:r>
      <w:r w:rsidRPr="007C710F">
        <w:rPr>
          <w:rStyle w:val="Emphasis"/>
          <w:color w:val="000000" w:themeColor="text1"/>
          <w:highlight w:val="green"/>
        </w:rPr>
        <w:t>the signifier</w:t>
      </w:r>
      <w:r w:rsidRPr="007C710F">
        <w:rPr>
          <w:rStyle w:val="Emphasis"/>
          <w:color w:val="000000" w:themeColor="text1"/>
        </w:rPr>
        <w:t xml:space="preserve">, </w:t>
      </w:r>
      <w:r w:rsidRPr="007C710F">
        <w:rPr>
          <w:rStyle w:val="Emphasis"/>
          <w:color w:val="000000" w:themeColor="text1"/>
          <w:highlight w:val="green"/>
        </w:rPr>
        <w:t>by</w:t>
      </w:r>
      <w:r w:rsidRPr="007C710F">
        <w:rPr>
          <w:rStyle w:val="Emphasis"/>
          <w:color w:val="000000" w:themeColor="text1"/>
        </w:rPr>
        <w:t xml:space="preserve"> means of </w:t>
      </w:r>
      <w:r w:rsidRPr="007C710F">
        <w:rPr>
          <w:rStyle w:val="Emphasis"/>
          <w:color w:val="000000" w:themeColor="text1"/>
          <w:highlight w:val="green"/>
        </w:rPr>
        <w:t>which we</w:t>
      </w:r>
      <w:r w:rsidRPr="007C710F">
        <w:rPr>
          <w:rStyle w:val="Emphasis"/>
          <w:color w:val="000000" w:themeColor="text1"/>
        </w:rPr>
        <w:t xml:space="preserve"> always </w:t>
      </w:r>
      <w:r w:rsidRPr="007C710F">
        <w:rPr>
          <w:rStyle w:val="Emphasis"/>
          <w:color w:val="000000" w:themeColor="text1"/>
          <w:highlight w:val="green"/>
        </w:rPr>
        <w:t>inhabit the order of the Other</w:t>
      </w:r>
      <w:r w:rsidRPr="007C710F">
        <w:rPr>
          <w:rStyle w:val="Emphasis"/>
          <w:color w:val="000000" w:themeColor="text1"/>
        </w:rPr>
        <w:t xml:space="preserve">, the order </w:t>
      </w:r>
      <w:r w:rsidRPr="007C710F">
        <w:rPr>
          <w:rStyle w:val="Emphasis"/>
          <w:color w:val="000000" w:themeColor="text1"/>
          <w:highlight w:val="green"/>
        </w:rPr>
        <w:t>of a social</w:t>
      </w:r>
      <w:r w:rsidRPr="007C710F">
        <w:rPr>
          <w:rStyle w:val="Emphasis"/>
          <w:color w:val="000000" w:themeColor="text1"/>
        </w:rPr>
        <w:t xml:space="preserve"> and linguistic </w:t>
      </w:r>
      <w:r w:rsidRPr="007C710F">
        <w:rPr>
          <w:rStyle w:val="Emphasis"/>
          <w:color w:val="000000" w:themeColor="text1"/>
          <w:highlight w:val="green"/>
        </w:rPr>
        <w:t>reality</w:t>
      </w:r>
      <w:r w:rsidRPr="007C710F">
        <w:rPr>
          <w:rStyle w:val="Emphasis"/>
          <w:color w:val="000000" w:themeColor="text1"/>
        </w:rPr>
        <w:t xml:space="preserve"> articulated </w:t>
      </w:r>
      <w:r w:rsidRPr="007C710F">
        <w:rPr>
          <w:rStyle w:val="Emphasis"/>
          <w:color w:val="000000" w:themeColor="text1"/>
          <w:highlight w:val="green"/>
        </w:rPr>
        <w:t>from somewhere</w:t>
      </w:r>
      <w:r w:rsidRPr="007C710F">
        <w:rPr>
          <w:rStyle w:val="Emphasis"/>
          <w:color w:val="000000" w:themeColor="text1"/>
        </w:rPr>
        <w:t xml:space="preserve">; the signifier, which calls us into meaning by seeming call us to ourselves: </w:t>
      </w:r>
      <w:r w:rsidRPr="007C710F">
        <w:rPr>
          <w:rStyle w:val="Emphasis"/>
          <w:color w:val="000000" w:themeColor="text1"/>
          <w:highlight w:val="green"/>
        </w:rPr>
        <w:t>this</w:t>
      </w:r>
      <w:r w:rsidRPr="007C710F">
        <w:rPr>
          <w:rStyle w:val="Emphasis"/>
          <w:color w:val="000000" w:themeColor="text1"/>
        </w:rPr>
        <w:t xml:space="preserve"> signifier only </w:t>
      </w:r>
      <w:r w:rsidRPr="007C710F">
        <w:rPr>
          <w:rStyle w:val="Emphasis"/>
          <w:color w:val="000000" w:themeColor="text1"/>
          <w:highlight w:val="green"/>
        </w:rPr>
        <w:t>bestows a</w:t>
      </w:r>
      <w:r w:rsidRPr="007C710F">
        <w:rPr>
          <w:rStyle w:val="Emphasis"/>
          <w:color w:val="000000" w:themeColor="text1"/>
        </w:rPr>
        <w:t xml:space="preserve"> sort of promissory </w:t>
      </w:r>
      <w:r w:rsidRPr="007C710F">
        <w:rPr>
          <w:rStyle w:val="Emphasis"/>
          <w:color w:val="000000" w:themeColor="text1"/>
          <w:highlight w:val="green"/>
        </w:rPr>
        <w:t>identity</w:t>
      </w:r>
      <w:r w:rsidRPr="007C710F">
        <w:rPr>
          <w:rStyle w:val="Emphasis"/>
          <w:color w:val="000000" w:themeColor="text1"/>
        </w:rPr>
        <w:t xml:space="preserve">, one with </w:t>
      </w:r>
      <w:r w:rsidRPr="007C710F">
        <w:rPr>
          <w:rStyle w:val="Emphasis"/>
          <w:color w:val="000000" w:themeColor="text1"/>
          <w:highlight w:val="green"/>
        </w:rPr>
        <w:t>which we can never succeed in</w:t>
      </w:r>
      <w:r w:rsidRPr="007C710F">
        <w:rPr>
          <w:rStyle w:val="Emphasis"/>
          <w:color w:val="000000" w:themeColor="text1"/>
        </w:rPr>
        <w:t xml:space="preserve"> fully </w:t>
      </w:r>
      <w:r w:rsidRPr="007C710F">
        <w:rPr>
          <w:rStyle w:val="Emphasis"/>
          <w:color w:val="000000" w:themeColor="text1"/>
          <w:highlight w:val="green"/>
        </w:rPr>
        <w:t>coinciding because we</w:t>
      </w:r>
      <w:r w:rsidRPr="007C710F">
        <w:rPr>
          <w:rStyle w:val="Emphasis"/>
          <w:color w:val="000000" w:themeColor="text1"/>
        </w:rPr>
        <w:t xml:space="preserve">, as subjects of the signifier, </w:t>
      </w:r>
      <w:r w:rsidRPr="007C710F">
        <w:rPr>
          <w:rStyle w:val="Emphasis"/>
          <w:color w:val="000000" w:themeColor="text1"/>
          <w:highlight w:val="green"/>
        </w:rPr>
        <w:t>can only</w:t>
      </w:r>
      <w:r w:rsidRPr="007C710F">
        <w:rPr>
          <w:rStyle w:val="Emphasis"/>
          <w:color w:val="000000" w:themeColor="text1"/>
        </w:rPr>
        <w:t xml:space="preserve">, </w:t>
      </w:r>
      <w:r w:rsidRPr="007C710F">
        <w:rPr>
          <w:rStyle w:val="Emphasis"/>
          <w:color w:val="000000" w:themeColor="text1"/>
          <w:highlight w:val="green"/>
        </w:rPr>
        <w:t>be signifiers ourselves</w:t>
      </w:r>
      <w:r w:rsidRPr="007C710F">
        <w:rPr>
          <w:rStyle w:val="Emphasis"/>
          <w:color w:val="000000" w:themeColor="text1"/>
        </w:rPr>
        <w:t xml:space="preserve">, can only ever </w:t>
      </w:r>
      <w:r w:rsidRPr="007C710F">
        <w:rPr>
          <w:rStyle w:val="Emphasis"/>
          <w:color w:val="000000" w:themeColor="text1"/>
          <w:highlight w:val="green"/>
        </w:rPr>
        <w:t>aspire to</w:t>
      </w:r>
      <w:r w:rsidRPr="007C710F">
        <w:rPr>
          <w:rStyle w:val="Emphasis"/>
          <w:color w:val="000000" w:themeColor="text1"/>
        </w:rPr>
        <w:t xml:space="preserve"> catch up to</w:t>
      </w:r>
      <w:r w:rsidRPr="007C710F">
        <w:rPr>
          <w:color w:val="000000" w:themeColor="text1"/>
          <w:sz w:val="14"/>
        </w:rPr>
        <w:t xml:space="preserve"> [be what] </w:t>
      </w:r>
      <w:r w:rsidRPr="007C710F">
        <w:rPr>
          <w:rStyle w:val="Emphasis"/>
          <w:color w:val="000000" w:themeColor="text1"/>
        </w:rPr>
        <w:t xml:space="preserve">whatever it is we might signify by </w:t>
      </w:r>
      <w:r w:rsidRPr="007C710F">
        <w:rPr>
          <w:rStyle w:val="Emphasis"/>
          <w:color w:val="000000" w:themeColor="text1"/>
          <w:highlight w:val="green"/>
        </w:rPr>
        <w:t>clos</w:t>
      </w:r>
      <w:r w:rsidRPr="007C710F">
        <w:rPr>
          <w:rStyle w:val="Emphasis"/>
          <w:color w:val="000000" w:themeColor="text1"/>
        </w:rPr>
        <w:t xml:space="preserve">ing </w:t>
      </w:r>
      <w:r w:rsidRPr="007C710F">
        <w:rPr>
          <w:rStyle w:val="Emphasis"/>
          <w:color w:val="000000" w:themeColor="text1"/>
          <w:highlight w:val="green"/>
        </w:rPr>
        <w:t>the gap</w:t>
      </w:r>
      <w:r w:rsidRPr="007C710F">
        <w:rPr>
          <w:rStyle w:val="Emphasis"/>
          <w:color w:val="000000" w:themeColor="text1"/>
        </w:rPr>
        <w:t xml:space="preserve"> that divides us</w:t>
      </w:r>
      <w:r w:rsidRPr="007C710F">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7C710F">
        <w:rPr>
          <w:rStyle w:val="Emphasis"/>
          <w:color w:val="000000" w:themeColor="text1"/>
        </w:rPr>
        <w:t>Politics, that is, names the struggle to effect a fantasmic order of reality in which the subject's alienation would vanish into the seamlessness of identity at the endpoint of the endless chain of signifiers lived as history. If politics in the Symbolic is always therefore a politics of the Symbolic</w:t>
      </w:r>
      <w:r w:rsidRPr="007C710F">
        <w:rPr>
          <w:color w:val="000000" w:themeColor="text1"/>
          <w:sz w:val="14"/>
        </w:rPr>
        <w:t xml:space="preserve">, operating in the name and in the direction of a constantly anticipated futurity, </w:t>
      </w:r>
      <w:r w:rsidRPr="007C710F">
        <w:rPr>
          <w:rStyle w:val="Emphasis"/>
          <w:color w:val="000000" w:themeColor="text1"/>
        </w:rPr>
        <w:t>then the telos that would, in fantasy, put an end to these deferrals,</w:t>
      </w:r>
      <w:r w:rsidRPr="007C710F">
        <w:rPr>
          <w:color w:val="000000" w:themeColor="text1"/>
          <w:sz w:val="14"/>
        </w:rPr>
        <w:t xml:space="preserve"> the presence toward which the metonymic chain of signifiers always aims, must be recognized, nonetheless, as belonging to an Imaginary past. </w:t>
      </w:r>
      <w:r w:rsidRPr="007C710F">
        <w:rPr>
          <w:rStyle w:val="Emphasis"/>
          <w:color w:val="000000" w:themeColor="text1"/>
        </w:rPr>
        <w:t xml:space="preserve">This means not only that </w:t>
      </w:r>
      <w:r w:rsidRPr="007C710F">
        <w:rPr>
          <w:rStyle w:val="Emphasis"/>
          <w:color w:val="000000" w:themeColor="text1"/>
          <w:highlight w:val="green"/>
        </w:rPr>
        <w:t>politics conform</w:t>
      </w:r>
      <w:r w:rsidRPr="007C710F">
        <w:rPr>
          <w:rStyle w:val="Emphasis"/>
          <w:color w:val="000000" w:themeColor="text1"/>
        </w:rPr>
        <w:t xml:space="preserve">s </w:t>
      </w:r>
      <w:r w:rsidRPr="007C710F">
        <w:rPr>
          <w:rStyle w:val="Emphasis"/>
          <w:color w:val="000000" w:themeColor="text1"/>
          <w:highlight w:val="green"/>
        </w:rPr>
        <w:t>to</w:t>
      </w:r>
      <w:r w:rsidRPr="007C710F">
        <w:rPr>
          <w:rStyle w:val="Emphasis"/>
          <w:color w:val="000000" w:themeColor="text1"/>
        </w:rPr>
        <w:t xml:space="preserve"> the temporality of </w:t>
      </w:r>
      <w:r w:rsidRPr="007C710F">
        <w:rPr>
          <w:rStyle w:val="Emphasis"/>
          <w:color w:val="000000" w:themeColor="text1"/>
          <w:highlight w:val="green"/>
        </w:rPr>
        <w:t>desire</w:t>
      </w:r>
      <w:r w:rsidRPr="007C710F">
        <w:rPr>
          <w:rStyle w:val="Emphasis"/>
          <w:color w:val="000000" w:themeColor="text1"/>
        </w:rPr>
        <w:t xml:space="preserve">,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 </w:t>
      </w:r>
      <w:r w:rsidRPr="007C710F">
        <w:rPr>
          <w:rStyle w:val="Emphasis"/>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074E26A5" w14:textId="77777777" w:rsidR="00A85AE7" w:rsidRPr="007C710F" w:rsidRDefault="00A85AE7" w:rsidP="00A85AE7">
      <w:pPr>
        <w:pStyle w:val="Heading4"/>
      </w:pPr>
      <w:r w:rsidRPr="007C710F">
        <w:t>The plan imagines a fantasmatic future with strikes and securitizes the Child against material threat and politics and futurism are built on the premise of the signifier of the child, necessitating the expulsion of queerness.</w:t>
      </w:r>
      <w:r w:rsidRPr="007C710F">
        <w:rPr>
          <w:rFonts w:cs="Calibri"/>
        </w:rPr>
        <w:t xml:space="preserve"> They don’t get to weigh case – if we win their starting point is violent, they don’t get to weigh their end point since we indict the process of how they got there.</w:t>
      </w:r>
    </w:p>
    <w:p w14:paraId="5C2D3FC3" w14:textId="77777777" w:rsidR="00A85AE7" w:rsidRPr="007C710F" w:rsidRDefault="00A85AE7" w:rsidP="00A85AE7">
      <w:pPr>
        <w:rPr>
          <w:sz w:val="16"/>
          <w:szCs w:val="18"/>
        </w:rPr>
      </w:pPr>
      <w:r w:rsidRPr="007C710F">
        <w:rPr>
          <w:rFonts w:eastAsiaTheme="majorEastAsia"/>
          <w:b/>
          <w:bCs/>
          <w:sz w:val="26"/>
          <w:szCs w:val="26"/>
        </w:rPr>
        <w:t xml:space="preserve">Edelman 17 </w:t>
      </w:r>
      <w:r w:rsidRPr="007C710F">
        <w:rPr>
          <w:sz w:val="18"/>
          <w:szCs w:val="20"/>
        </w:rPr>
        <w:t xml:space="preserve">Lee Edelman (began his academic career as a scholar of twentieth-century American poetry. He has since become a central figure in the development, dissemination, and rethinking of queer theory. His current work explores the intersections of sexuality, rhetorical theory, cultural politics, and film. He holds an appointment as the Fletcher Professor of English Literature), 2017, “Learning Nothing: Bad Education,” pg. 124-126, Duke University Press, differences, DOI: 10.1215/10407391-3821724 </w:t>
      </w:r>
    </w:p>
    <w:p w14:paraId="4EF4020B" w14:textId="77777777" w:rsidR="00A85AE7" w:rsidRPr="007C710F" w:rsidRDefault="00A85AE7" w:rsidP="00A85AE7">
      <w:pPr>
        <w:rPr>
          <w:sz w:val="16"/>
        </w:rPr>
      </w:pPr>
      <w:r w:rsidRPr="007C710F">
        <w:rPr>
          <w:rStyle w:val="Emphasis"/>
        </w:rPr>
        <w:t>No Future argued that social relations that imagine an end to their structural antagonism in a tomorrow perpetually deferred invoke the future as guarantee of meaning’s realization (Edelman)</w:t>
      </w:r>
      <w:r w:rsidRPr="007C710F">
        <w:rPr>
          <w:sz w:val="16"/>
        </w:rPr>
        <w:t xml:space="preserve">. Such a future, in its status as supplement, as the empty placeholder of totalization, works at once to preclude and assure the social system’s closure, denying its totalization in the present while filling the gap that denial opens with the pledge of the yet-to-come. </w:t>
      </w:r>
      <w:r w:rsidRPr="007C710F">
        <w:rPr>
          <w:rStyle w:val="Emphasis"/>
          <w:highlight w:val="green"/>
        </w:rPr>
        <w:t>The Child</w:t>
      </w:r>
      <w:r w:rsidRPr="007C710F">
        <w:rPr>
          <w:rStyle w:val="Emphasis"/>
        </w:rPr>
        <w:t>, as the privileged figure of that pledge—one with no markers of identity in advance, such that any child, in the proper context, can instantiate its logic—</w:t>
      </w:r>
      <w:r w:rsidRPr="007C710F">
        <w:rPr>
          <w:rStyle w:val="Emphasis"/>
          <w:highlight w:val="green"/>
        </w:rPr>
        <w:t>compels us</w:t>
      </w:r>
      <w:r w:rsidRPr="007C710F">
        <w:rPr>
          <w:rStyle w:val="Emphasis"/>
        </w:rPr>
        <w:t xml:space="preserve"> take our social value from our various relations to it and </w:t>
      </w:r>
      <w:r w:rsidRPr="007C710F">
        <w:rPr>
          <w:rStyle w:val="Emphasis"/>
          <w:highlight w:val="green"/>
        </w:rPr>
        <w:t>to make ourselves</w:t>
      </w:r>
      <w:r w:rsidRPr="007C710F">
        <w:rPr>
          <w:rStyle w:val="Emphasis"/>
        </w:rPr>
        <w:t xml:space="preserve">, in whatever way, </w:t>
      </w:r>
      <w:r w:rsidRPr="007C710F">
        <w:rPr>
          <w:rStyle w:val="Emphasis"/>
          <w:highlight w:val="green"/>
        </w:rPr>
        <w:t>the guardians of its future</w:t>
      </w:r>
      <w:r w:rsidRPr="007C710F">
        <w:rPr>
          <w:rStyle w:val="Emphasis"/>
        </w:rPr>
        <w:t>.</w:t>
      </w:r>
      <w:r w:rsidRPr="007C710F">
        <w:rPr>
          <w:sz w:val="16"/>
        </w:rPr>
        <w:t xml:space="preserve">1 </w:t>
      </w:r>
      <w:r w:rsidRPr="007C710F">
        <w:rPr>
          <w:rStyle w:val="Emphasis"/>
          <w:highlight w:val="green"/>
        </w:rPr>
        <w:t>A class of persons must</w:t>
      </w:r>
      <w:r w:rsidRPr="007C710F">
        <w:rPr>
          <w:rStyle w:val="Emphasis"/>
        </w:rPr>
        <w:t xml:space="preserve"> therefore emerge to </w:t>
      </w:r>
      <w:r w:rsidRPr="007C710F">
        <w:rPr>
          <w:rStyle w:val="Emphasis"/>
          <w:highlight w:val="green"/>
        </w:rPr>
        <w:t>materialize the danger to that future</w:t>
      </w:r>
      <w:r w:rsidRPr="007C710F">
        <w:rPr>
          <w:rStyle w:val="Emphasis"/>
        </w:rPr>
        <w:t>, a class of persons whose failure to invest the Child with the privilege of value pits them not only against the Child but also against the future’s assurance of social viability</w:t>
      </w:r>
      <w:r w:rsidRPr="007C710F">
        <w:rPr>
          <w:sz w:val="16"/>
        </w:rPr>
        <w:t xml:space="preserve">. I called those persons sinthomosexuals to propose a link between the Lacanian sinthome, the symptomatic knot that binds each subject to a meaningless jouissance, and the emergence in the “West” of homosexuality as a figure for the stigmatized relation of “sexuality” to a death-driven jouissance. </w:t>
      </w:r>
      <w:r w:rsidRPr="007C710F">
        <w:rPr>
          <w:rStyle w:val="Emphasis"/>
        </w:rPr>
        <w:t>Though homosexuality, in certain Western democracies, may be shedding (in part) its connection to queerness, continuing the process of normalization by which it mirrors and so reinforces dominant ideologies of social relation, sinthomosexuality, as a signifier, affirms the anxiogenic intimacy of “sexuality” and the sinthome, of jouissance and what, as Jacques Lacan expresses it in “L’Étourdit,” “ab-sens designates as sex” (452).</w:t>
      </w:r>
      <w:r w:rsidRPr="007C710F">
        <w:rPr>
          <w:sz w:val="16"/>
        </w:rPr>
        <w:t xml:space="preserve">2 </w:t>
      </w:r>
      <w:r w:rsidRPr="007C710F">
        <w:rPr>
          <w:rStyle w:val="Emphasis"/>
        </w:rPr>
        <w:t xml:space="preserve">In the sinthomosexual, the social order posits and localizes </w:t>
      </w:r>
      <w:r w:rsidRPr="007C710F">
        <w:rPr>
          <w:rStyle w:val="Emphasis"/>
          <w:highlight w:val="green"/>
        </w:rPr>
        <w:t xml:space="preserve">the enemy of the Child </w:t>
      </w:r>
      <w:r w:rsidRPr="007C710F">
        <w:rPr>
          <w:rStyle w:val="Emphasis"/>
        </w:rPr>
        <w:t>as the paradoxical object form of jouissance itself: a violently disruptive enjoyment that</w:t>
      </w:r>
      <w:r w:rsidRPr="007C710F">
        <w:rPr>
          <w:rStyle w:val="Emphasis"/>
          <w:highlight w:val="green"/>
        </w:rPr>
        <w:t xml:space="preserve"> threatens the integrity of the object</w:t>
      </w:r>
      <w:r w:rsidRPr="007C710F">
        <w:rPr>
          <w:rStyle w:val="Emphasis"/>
        </w:rPr>
        <w:t xml:space="preserve"> </w:t>
      </w:r>
      <w:r w:rsidRPr="007C710F">
        <w:rPr>
          <w:rStyle w:val="Emphasis"/>
          <w:highlight w:val="green"/>
        </w:rPr>
        <w:t>insofar as that object is nothing but</w:t>
      </w:r>
      <w:r w:rsidRPr="007C710F">
        <w:rPr>
          <w:rStyle w:val="Emphasis"/>
        </w:rPr>
        <w:t xml:space="preserve"> a catachrestic positing intended to foreclose </w:t>
      </w:r>
      <w:r w:rsidRPr="007C710F">
        <w:rPr>
          <w:rStyle w:val="Emphasis"/>
          <w:highlight w:val="green"/>
        </w:rPr>
        <w:t>the primal</w:t>
      </w:r>
      <w:r w:rsidRPr="007C710F">
        <w:rPr>
          <w:rStyle w:val="Emphasis"/>
        </w:rPr>
        <w:t xml:space="preserve"> negativity of ab-sens as the </w:t>
      </w:r>
      <w:r w:rsidRPr="007C710F">
        <w:rPr>
          <w:rStyle w:val="Emphasis"/>
          <w:highlight w:val="green"/>
        </w:rPr>
        <w:t>subtraction from being</w:t>
      </w:r>
      <w:r w:rsidRPr="007C710F">
        <w:rPr>
          <w:rStyle w:val="Emphasis"/>
        </w:rPr>
        <w:t xml:space="preserve"> and meaning without which neither can arise</w:t>
      </w:r>
      <w:r w:rsidRPr="007C710F">
        <w:rPr>
          <w:sz w:val="16"/>
        </w:rPr>
        <w:t xml:space="preserve">. Such an “antisocial” jouissance may be disavowed by the social order and read into whomever it sinthomosexualizes (those, that is, whom it queers as figures of ontological negation, and so of a socially destructive violence charged with libidinal enjoyment), but it pulses within as the motor force of social organization, repeatedly erupting in violence against those assigned to that stigmatized class. </w:t>
      </w:r>
      <w:r w:rsidRPr="007C710F">
        <w:rPr>
          <w:rStyle w:val="Emphasis"/>
        </w:rPr>
        <w:t>Thus, reproductive futurism’s investment in the Child as the icon and promise of meaning doesn’t alter the fact that futurism, too, embodies sinthomosexuality, enacting in its aggression against those it queers the enjoyment it disavows.</w:t>
      </w:r>
      <w:r w:rsidRPr="007C710F">
        <w:rPr>
          <w:sz w:val="16"/>
        </w:rPr>
        <w:t xml:space="preserve"> We are all sinthomosexuals, as I put it in No Future, but those who are queered by a given social order are figures, historically contingent, for the ab-sens that threatens its sustaining logic by materializing the void that ruptures the imagined consistency of its world. </w:t>
      </w:r>
      <w:r w:rsidRPr="007C710F">
        <w:rPr>
          <w:rStyle w:val="Emphasis"/>
        </w:rPr>
        <w:t>It follows that queerness, as the figure of such a radical unbecoming, maintains a persistently negative link to the logic of education.</w:t>
      </w:r>
      <w:r w:rsidRPr="007C710F">
        <w:rPr>
          <w:sz w:val="16"/>
        </w:rPr>
        <w:t xml:space="preserve"> Queerness, wherever it shows itself (in the form of a catachresis), effects a counterpedagogy, refuting, by its mere appearance, the reality that offers it no place—or that grants it the place of what nullifies as well as the nonplace of the null. Like poetry in W. H. Auden’s well-known phrase, queerness makes nothing happen; it incises that nothing in reality with an acid’s caustic bite. Like a flame that affords the hapless moth an unsentimental education, so queerness dissolves the coherence to which our reality pretends, belying the comprehension, the unifying framework of the world, that the Child as meaning’s cynosure ostensibly preserves.3 </w:t>
      </w:r>
      <w:r w:rsidRPr="007C710F">
        <w:rPr>
          <w:rStyle w:val="Emphasis"/>
          <w:highlight w:val="green"/>
        </w:rPr>
        <w:t>Futurism compels us to indoctrinate children in what ought to be</w:t>
      </w:r>
      <w:r w:rsidRPr="007C710F">
        <w:rPr>
          <w:rStyle w:val="Emphasis"/>
        </w:rPr>
        <w:t xml:space="preserve">, not what is, </w:t>
      </w:r>
      <w:r w:rsidRPr="007C710F">
        <w:rPr>
          <w:rStyle w:val="Emphasis"/>
          <w:highlight w:val="green"/>
        </w:rPr>
        <w:t>shrouding them in</w:t>
      </w:r>
      <w:r w:rsidRPr="007C710F">
        <w:rPr>
          <w:rStyle w:val="Emphasis"/>
        </w:rPr>
        <w:t xml:space="preserve"> the blinder of the </w:t>
      </w:r>
      <w:r w:rsidRPr="007C710F">
        <w:rPr>
          <w:rStyle w:val="Emphasis"/>
          <w:highlight w:val="green"/>
        </w:rPr>
        <w:t>putative innocence</w:t>
      </w:r>
      <w:r w:rsidRPr="007C710F">
        <w:rPr>
          <w:rStyle w:val="Emphasis"/>
        </w:rPr>
        <w:t xml:space="preserve"> associated with the Child and </w:t>
      </w:r>
      <w:r w:rsidRPr="007C710F">
        <w:rPr>
          <w:rStyle w:val="Emphasis"/>
          <w:highlight w:val="green"/>
        </w:rPr>
        <w:t xml:space="preserve">imposed </w:t>
      </w:r>
      <w:r w:rsidRPr="007C710F">
        <w:rPr>
          <w:rStyle w:val="Emphasis"/>
        </w:rPr>
        <w:t xml:space="preserve">on children the better </w:t>
      </w:r>
      <w:r w:rsidRPr="007C710F">
        <w:rPr>
          <w:rStyle w:val="Emphasis"/>
          <w:highlight w:val="green"/>
        </w:rPr>
        <w:t>to enable the social control of adults</w:t>
      </w:r>
      <w:r w:rsidRPr="007C710F">
        <w:rPr>
          <w:sz w:val="16"/>
        </w:rPr>
        <w:t xml:space="preserve">. In the eyes of this all-pervasive regime, “the queer,” like a counterfactual assertion produced in the land of the Houyhnhnms, represents, wherever the Child is concerned, the Swiftian thing which is not: it represents, that is, the being who intends the negation of being as such—the negation of being as defined, at least, by reproductive futurism. </w:t>
      </w:r>
      <w:r w:rsidRPr="007C710F">
        <w:rPr>
          <w:rStyle w:val="Emphasis"/>
        </w:rPr>
        <w:t>Thus queerness, from the normative perspective, promotes what I’m calling here bad education, the education that teaches us nothing but the nothing of the thing which is not</w:t>
      </w:r>
      <w:r w:rsidRPr="007C710F">
        <w:rPr>
          <w:sz w:val="16"/>
        </w:rPr>
        <w:t xml:space="preserve">. Like the Child, the queer is a fantasy figure catachrestically produced to fill in the void that precludes the world’s totalization. The Child, however, signals the attainment of that totality in the future while the queer stands in for the obstacle impeding its realization in the present. </w:t>
      </w:r>
      <w:r w:rsidRPr="007C710F">
        <w:rPr>
          <w:rStyle w:val="Emphasis"/>
        </w:rPr>
        <w:t xml:space="preserve">Fleshing out the cut of division in terms of contingent historical identities constructed to ontologize ontological exclusion, </w:t>
      </w:r>
      <w:r w:rsidRPr="007C710F">
        <w:rPr>
          <w:rStyle w:val="Emphasis"/>
          <w:highlight w:val="green"/>
        </w:rPr>
        <w:t xml:space="preserve">those who are queered are libidinally stained with </w:t>
      </w:r>
      <w:r w:rsidRPr="007C710F">
        <w:rPr>
          <w:rStyle w:val="Emphasis"/>
        </w:rPr>
        <w:t xml:space="preserve">the </w:t>
      </w:r>
      <w:r w:rsidRPr="007C710F">
        <w:rPr>
          <w:rStyle w:val="Emphasis"/>
          <w:highlight w:val="green"/>
        </w:rPr>
        <w:t>negativity</w:t>
      </w:r>
      <w:r w:rsidRPr="007C710F">
        <w:rPr>
          <w:rStyle w:val="Emphasis"/>
        </w:rPr>
        <w:t xml:space="preserve"> of the thing which is not. </w:t>
      </w:r>
      <w:r w:rsidRPr="007C710F">
        <w:rPr>
          <w:rStyle w:val="Emphasis"/>
          <w:highlight w:val="green"/>
        </w:rPr>
        <w:t>They threaten the Child, and therefore the future</w:t>
      </w:r>
      <w:r w:rsidRPr="007C710F">
        <w:rPr>
          <w:rStyle w:val="Emphasis"/>
        </w:rPr>
        <w:t>, by desublimating its “innocence,” reducing it from privileged object of desire to the void at the core of the drive</w:t>
      </w:r>
      <w:r w:rsidRPr="007C710F">
        <w:rPr>
          <w:sz w:val="16"/>
        </w:rPr>
        <w:t>.4</w:t>
      </w:r>
    </w:p>
    <w:p w14:paraId="01FF308C" w14:textId="77777777" w:rsidR="00A85AE7" w:rsidRPr="007C710F" w:rsidRDefault="00A85AE7" w:rsidP="00A85AE7">
      <w:pPr>
        <w:pStyle w:val="Heading4"/>
        <w:rPr>
          <w:rFonts w:cs="Calibri"/>
          <w:color w:val="000000" w:themeColor="text1"/>
        </w:rPr>
      </w:pPr>
      <w:r w:rsidRPr="007C710F">
        <w:rPr>
          <w:rFonts w:cs="Calibri"/>
          <w:color w:val="000000" w:themeColor="text1"/>
        </w:rPr>
        <w:t xml:space="preserve">Ignore statistics regarding material progress for queerness – they’re geared at hiding the truth of the situation which means only our ontology claim explains the reality of overkill.  </w:t>
      </w:r>
    </w:p>
    <w:p w14:paraId="35F62874" w14:textId="77777777" w:rsidR="00A85AE7" w:rsidRPr="007C710F" w:rsidRDefault="00A85AE7" w:rsidP="00A85AE7">
      <w:pPr>
        <w:rPr>
          <w:rStyle w:val="Emphasis"/>
          <w:b w:val="0"/>
          <w:iCs w:val="0"/>
          <w:color w:val="000000" w:themeColor="text1"/>
          <w:sz w:val="13"/>
          <w:szCs w:val="13"/>
          <w:u w:val="none"/>
        </w:rPr>
      </w:pPr>
      <w:r w:rsidRPr="007C710F">
        <w:rPr>
          <w:rStyle w:val="Heading4Char"/>
          <w:rFonts w:cs="Calibri"/>
          <w:color w:val="000000" w:themeColor="text1"/>
        </w:rPr>
        <w:t>Stanley 11</w:t>
      </w:r>
      <w:r w:rsidRPr="007C710F">
        <w:rPr>
          <w:color w:val="000000" w:themeColor="text1"/>
          <w:sz w:val="16"/>
          <w:szCs w:val="16"/>
        </w:rPr>
        <w:t xml:space="preserve"> (Eric Stanley, Near Life, Queer Death: Overkill and Ontological Capture, 2011, p. 5-6) </w:t>
      </w:r>
    </w:p>
    <w:p w14:paraId="3F7AA975" w14:textId="77777777" w:rsidR="00A85AE7" w:rsidRPr="007C710F" w:rsidRDefault="00A85AE7" w:rsidP="00A85AE7">
      <w:pPr>
        <w:rPr>
          <w:color w:val="000000" w:themeColor="text1"/>
          <w:sz w:val="14"/>
        </w:rPr>
      </w:pPr>
      <w:r w:rsidRPr="007C710F">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7C710F">
        <w:rPr>
          <w:color w:val="000000" w:themeColor="text1"/>
          <w:sz w:val="14"/>
        </w:rPr>
        <w:t xml:space="preserve"> </w:t>
      </w:r>
      <w:r w:rsidRPr="007C710F">
        <w:rPr>
          <w:rStyle w:val="Emphasis"/>
          <w:highlight w:val="green"/>
        </w:rPr>
        <w:t>Brazell’s</w:t>
      </w:r>
      <w:r w:rsidRPr="007C710F">
        <w:rPr>
          <w:rStyle w:val="Emphasis"/>
        </w:rPr>
        <w:t xml:space="preserve"> bloody </w:t>
      </w:r>
      <w:r w:rsidRPr="007C710F">
        <w:rPr>
          <w:rStyle w:val="Emphasis"/>
          <w:highlight w:val="green"/>
        </w:rPr>
        <w:t>end</w:t>
      </w:r>
      <w:r w:rsidRPr="007C710F">
        <w:rPr>
          <w:rStyle w:val="Emphasis"/>
        </w:rPr>
        <w:t xml:space="preserve"> </w:t>
      </w:r>
      <w:r w:rsidRPr="007C710F">
        <w:rPr>
          <w:rStyle w:val="Emphasis"/>
          <w:highlight w:val="green"/>
        </w:rPr>
        <w:t>asks</w:t>
      </w:r>
      <w:r w:rsidRPr="007C710F">
        <w:rPr>
          <w:rStyle w:val="Emphasis"/>
        </w:rPr>
        <w:t xml:space="preserve"> these </w:t>
      </w:r>
      <w:r w:rsidRPr="007C710F">
        <w:rPr>
          <w:rStyle w:val="Emphasis"/>
          <w:highlight w:val="green"/>
        </w:rPr>
        <w:t>questions</w:t>
      </w:r>
      <w:r w:rsidRPr="007C710F">
        <w:rPr>
          <w:rStyle w:val="Emphasis"/>
        </w:rPr>
        <w:t xml:space="preserve"> </w:t>
      </w:r>
      <w:r w:rsidRPr="007C710F">
        <w:rPr>
          <w:rStyle w:val="Emphasis"/>
          <w:highlight w:val="green"/>
        </w:rPr>
        <w:t>through</w:t>
      </w:r>
      <w:r w:rsidRPr="007C710F">
        <w:rPr>
          <w:rStyle w:val="Emphasis"/>
        </w:rPr>
        <w:t xml:space="preserve"> its </w:t>
      </w:r>
      <w:r w:rsidRPr="007C710F">
        <w:rPr>
          <w:rStyle w:val="Emphasis"/>
          <w:highlight w:val="green"/>
        </w:rPr>
        <w:t>calculus of trauma</w:t>
      </w:r>
      <w:r w:rsidRPr="007C710F">
        <w:rPr>
          <w:rStyle w:val="Emphasis"/>
        </w:rPr>
        <w:t xml:space="preserve">. </w:t>
      </w:r>
      <w:r w:rsidRPr="007C710F">
        <w:rPr>
          <w:rStyle w:val="Emphasis"/>
          <w:highlight w:val="green"/>
        </w:rPr>
        <w:t>This</w:t>
      </w:r>
      <w:r w:rsidRPr="007C710F">
        <w:rPr>
          <w:rStyle w:val="Emphasis"/>
        </w:rPr>
        <w:t xml:space="preserve"> kind of loss </w:t>
      </w:r>
      <w:r w:rsidRPr="007C710F">
        <w:rPr>
          <w:rStyle w:val="Emphasis"/>
          <w:highlight w:val="green"/>
        </w:rPr>
        <w:t>orders</w:t>
      </w:r>
      <w:r w:rsidRPr="007C710F">
        <w:rPr>
          <w:rStyle w:val="Emphasis"/>
        </w:rPr>
        <w:t xml:space="preserve"> a precarious orga- nization, a kind of trace of that which was never there, a </w:t>
      </w:r>
      <w:r w:rsidRPr="007C710F">
        <w:rPr>
          <w:rStyle w:val="Emphasis"/>
          <w:highlight w:val="green"/>
        </w:rPr>
        <w:t>death</w:t>
      </w:r>
      <w:r w:rsidRPr="007C710F">
        <w:rPr>
          <w:rStyle w:val="Emphasis"/>
        </w:rPr>
        <w:t xml:space="preserve"> that </w:t>
      </w:r>
      <w:r w:rsidRPr="007C710F">
        <w:rPr>
          <w:rStyle w:val="Emphasis"/>
          <w:highlight w:val="green"/>
        </w:rPr>
        <w:t>places into jeopardy</w:t>
      </w:r>
      <w:r w:rsidRPr="007C710F">
        <w:rPr>
          <w:rStyle w:val="Emphasis"/>
        </w:rPr>
        <w:t xml:space="preserve"> the </w:t>
      </w:r>
      <w:r w:rsidRPr="007C710F">
        <w:rPr>
          <w:rStyle w:val="Emphasis"/>
          <w:highlight w:val="green"/>
        </w:rPr>
        <w:t>category of life itself</w:t>
      </w:r>
      <w:r w:rsidRPr="007C710F">
        <w:rPr>
          <w:rStyle w:val="Emphasis"/>
        </w:rPr>
        <w:t>. The</w:t>
      </w:r>
      <w:r w:rsidRPr="007C710F">
        <w:rPr>
          <w:rStyle w:val="Emphasis"/>
          <w:color w:val="000000" w:themeColor="text1"/>
        </w:rPr>
        <w:t xml:space="preserve"> numbers, degrees, locations, kinds, types, and frequency of attacks, the </w:t>
      </w:r>
      <w:r w:rsidRPr="007C710F">
        <w:rPr>
          <w:rStyle w:val="Emphasis"/>
          <w:color w:val="000000" w:themeColor="text1"/>
          <w:highlight w:val="green"/>
        </w:rPr>
        <w:t>statistical evidence</w:t>
      </w:r>
      <w:r w:rsidRPr="007C710F">
        <w:rPr>
          <w:rStyle w:val="Emphasis"/>
          <w:color w:val="000000" w:themeColor="text1"/>
        </w:rPr>
        <w:t xml:space="preserve"> that </w:t>
      </w:r>
      <w:r w:rsidRPr="007C710F">
        <w:rPr>
          <w:rStyle w:val="Emphasis"/>
          <w:color w:val="000000" w:themeColor="text1"/>
          <w:highlight w:val="green"/>
        </w:rPr>
        <w:t>is meant to prove</w:t>
      </w:r>
      <w:r w:rsidRPr="007C710F">
        <w:rPr>
          <w:rStyle w:val="Emphasis"/>
          <w:color w:val="000000" w:themeColor="text1"/>
        </w:rPr>
        <w:t xml:space="preserve"> that a </w:t>
      </w:r>
      <w:r w:rsidRPr="007C710F">
        <w:rPr>
          <w:rStyle w:val="Emphasis"/>
          <w:color w:val="000000" w:themeColor="text1"/>
          <w:highlight w:val="green"/>
        </w:rPr>
        <w:t xml:space="preserve">violation </w:t>
      </w:r>
      <w:r w:rsidRPr="007C710F">
        <w:rPr>
          <w:rStyle w:val="Emphasis"/>
          <w:color w:val="000000" w:themeColor="text1"/>
        </w:rPr>
        <w:t xml:space="preserve">really </w:t>
      </w:r>
      <w:r w:rsidRPr="007C710F">
        <w:rPr>
          <w:rStyle w:val="Emphasis"/>
          <w:color w:val="000000" w:themeColor="text1"/>
          <w:highlight w:val="green"/>
        </w:rPr>
        <w:t>happened</w:t>
      </w:r>
      <w:r w:rsidRPr="007C710F">
        <w:rPr>
          <w:rStyle w:val="Emphasis"/>
          <w:color w:val="000000" w:themeColor="text1"/>
        </w:rPr>
        <w:t xml:space="preserve">, </w:t>
      </w:r>
      <w:r w:rsidRPr="007C710F">
        <w:rPr>
          <w:rStyle w:val="Emphasis"/>
          <w:color w:val="000000" w:themeColor="text1"/>
          <w:highlight w:val="green"/>
        </w:rPr>
        <w:t>are</w:t>
      </w:r>
      <w:r w:rsidRPr="007C710F">
        <w:rPr>
          <w:rStyle w:val="Emphasis"/>
          <w:color w:val="000000" w:themeColor="text1"/>
        </w:rPr>
        <w:t xml:space="preserve"> the legitimizing </w:t>
      </w:r>
      <w:r w:rsidRPr="007C710F">
        <w:rPr>
          <w:rStyle w:val="Emphasis"/>
          <w:color w:val="000000" w:themeColor="text1"/>
          <w:highlight w:val="green"/>
        </w:rPr>
        <w:t>measures that dictate</w:t>
      </w:r>
      <w:r w:rsidRPr="007C710F">
        <w:rPr>
          <w:rStyle w:val="Emphasis"/>
          <w:color w:val="000000" w:themeColor="text1"/>
        </w:rPr>
        <w:t xml:space="preserve"> the </w:t>
      </w:r>
      <w:r w:rsidRPr="007C710F">
        <w:rPr>
          <w:rStyle w:val="Emphasis"/>
          <w:color w:val="000000" w:themeColor="text1"/>
          <w:highlight w:val="green"/>
        </w:rPr>
        <w:t>ways we are mandated to understand</w:t>
      </w:r>
      <w:r w:rsidRPr="007C710F">
        <w:rPr>
          <w:rStyle w:val="Emphasis"/>
          <w:color w:val="000000" w:themeColor="text1"/>
        </w:rPr>
        <w:t xml:space="preserve"> </w:t>
      </w:r>
      <w:r w:rsidRPr="007C710F">
        <w:rPr>
          <w:rStyle w:val="Emphasis"/>
          <w:color w:val="000000" w:themeColor="text1"/>
          <w:highlight w:val="green"/>
        </w:rPr>
        <w:t>harm</w:t>
      </w:r>
      <w:r w:rsidRPr="007C710F">
        <w:rPr>
          <w:rStyle w:val="Emphasis"/>
          <w:color w:val="000000" w:themeColor="text1"/>
        </w:rPr>
        <w:t>.</w:t>
      </w:r>
      <w:r w:rsidRPr="007C710F">
        <w:rPr>
          <w:color w:val="000000" w:themeColor="text1"/>
          <w:sz w:val="14"/>
        </w:rPr>
        <w:t xml:space="preserve"> However, statistics as an epistemological project may be another way in which the enormity of antiqueer is disap- peared. </w:t>
      </w:r>
      <w:r w:rsidRPr="007C710F">
        <w:rPr>
          <w:rStyle w:val="Emphasis"/>
          <w:color w:val="000000" w:themeColor="text1"/>
          <w:highlight w:val="green"/>
        </w:rPr>
        <w:t>Thinking</w:t>
      </w:r>
      <w:r w:rsidRPr="007C710F">
        <w:rPr>
          <w:rStyle w:val="Emphasis"/>
          <w:color w:val="000000" w:themeColor="text1"/>
        </w:rPr>
        <w:t xml:space="preserve"> only, or primarily, </w:t>
      </w:r>
      <w:r w:rsidRPr="007C710F">
        <w:rPr>
          <w:rStyle w:val="Emphasis"/>
          <w:color w:val="000000" w:themeColor="text1"/>
          <w:highlight w:val="green"/>
        </w:rPr>
        <w:t>statistically</w:t>
      </w:r>
      <w:r w:rsidRPr="007C710F">
        <w:rPr>
          <w:rStyle w:val="Emphasis"/>
          <w:color w:val="000000" w:themeColor="text1"/>
        </w:rPr>
        <w:t xml:space="preserve"> about antiqueer violence </w:t>
      </w:r>
      <w:r w:rsidRPr="007C710F">
        <w:rPr>
          <w:rStyle w:val="Emphasis"/>
          <w:color w:val="000000" w:themeColor="text1"/>
          <w:highlight w:val="green"/>
        </w:rPr>
        <w:t>is</w:t>
      </w:r>
      <w:r w:rsidRPr="007C710F">
        <w:rPr>
          <w:rStyle w:val="Emphasis"/>
          <w:color w:val="000000" w:themeColor="text1"/>
        </w:rPr>
        <w:t xml:space="preserve"> both a theoretical and </w:t>
      </w:r>
      <w:r w:rsidRPr="007C710F">
        <w:rPr>
          <w:rStyle w:val="Emphasis"/>
          <w:color w:val="000000" w:themeColor="text1"/>
          <w:highlight w:val="green"/>
        </w:rPr>
        <w:t>a</w:t>
      </w:r>
      <w:r w:rsidRPr="007C710F">
        <w:rPr>
          <w:rStyle w:val="Emphasis"/>
          <w:color w:val="000000" w:themeColor="text1"/>
        </w:rPr>
        <w:t xml:space="preserve"> material </w:t>
      </w:r>
      <w:r w:rsidRPr="007C710F">
        <w:rPr>
          <w:rStyle w:val="Emphasis"/>
          <w:color w:val="000000" w:themeColor="text1"/>
          <w:highlight w:val="green"/>
        </w:rPr>
        <w:t>trap</w:t>
      </w:r>
      <w:r w:rsidRPr="007C710F">
        <w:rPr>
          <w:rStyle w:val="Emphasis"/>
          <w:color w:val="000000" w:themeColor="text1"/>
        </w:rPr>
        <w:t>. Although statistical evidence is important to make strong knowledge claims about the severity of violence, “</w:t>
      </w:r>
      <w:r w:rsidRPr="007C710F">
        <w:rPr>
          <w:rStyle w:val="Emphasis"/>
          <w:color w:val="000000" w:themeColor="text1"/>
          <w:highlight w:val="green"/>
        </w:rPr>
        <w:t>statistics</w:t>
      </w:r>
      <w:r w:rsidRPr="007C710F">
        <w:rPr>
          <w:rStyle w:val="Emphasis"/>
          <w:color w:val="000000" w:themeColor="text1"/>
        </w:rPr>
        <w:t xml:space="preserve">” seem to have a way of </w:t>
      </w:r>
      <w:r w:rsidRPr="007C710F">
        <w:rPr>
          <w:rStyle w:val="Emphasis"/>
          <w:color w:val="000000" w:themeColor="text1"/>
          <w:highlight w:val="green"/>
        </w:rPr>
        <w:t>ensur</w:t>
      </w:r>
      <w:r w:rsidRPr="007C710F">
        <w:rPr>
          <w:rStyle w:val="Emphasis"/>
          <w:color w:val="000000" w:themeColor="text1"/>
        </w:rPr>
        <w:t xml:space="preserve">ing that </w:t>
      </w:r>
      <w:r w:rsidRPr="007C710F">
        <w:rPr>
          <w:rStyle w:val="Emphasis"/>
          <w:color w:val="000000" w:themeColor="text1"/>
          <w:highlight w:val="green"/>
        </w:rPr>
        <w:t>the head of Brazell is never found</w:t>
      </w:r>
      <w:r w:rsidRPr="007C710F">
        <w:rPr>
          <w:rStyle w:val="Emphasis"/>
          <w:color w:val="000000" w:themeColor="text1"/>
        </w:rPr>
        <w:t xml:space="preserve">. Ironically, because </w:t>
      </w:r>
      <w:r w:rsidRPr="007C710F">
        <w:rPr>
          <w:rStyle w:val="Emphasis"/>
          <w:color w:val="000000" w:themeColor="text1"/>
          <w:highlight w:val="green"/>
        </w:rPr>
        <w:t>his head has</w:t>
      </w:r>
      <w:r w:rsidRPr="007C710F">
        <w:rPr>
          <w:rStyle w:val="Emphasis"/>
          <w:color w:val="000000" w:themeColor="text1"/>
        </w:rPr>
        <w:t xml:space="preserve"> </w:t>
      </w:r>
      <w:r w:rsidRPr="007C710F">
        <w:rPr>
          <w:rStyle w:val="Emphasis"/>
          <w:color w:val="000000" w:themeColor="text1"/>
          <w:highlight w:val="green"/>
        </w:rPr>
        <w:t>yet to be recovered</w:t>
      </w:r>
      <w:r w:rsidRPr="007C710F">
        <w:rPr>
          <w:rStyle w:val="Emphasis"/>
          <w:color w:val="000000" w:themeColor="text1"/>
        </w:rPr>
        <w:t xml:space="preserve">, the “actual” </w:t>
      </w:r>
      <w:r w:rsidRPr="007C710F">
        <w:rPr>
          <w:rStyle w:val="Emphasis"/>
          <w:color w:val="000000" w:themeColor="text1"/>
          <w:highlight w:val="green"/>
        </w:rPr>
        <w:t>cause of death cannot be</w:t>
      </w:r>
      <w:r w:rsidRPr="007C710F">
        <w:rPr>
          <w:rStyle w:val="Emphasis"/>
          <w:color w:val="000000" w:themeColor="text1"/>
        </w:rPr>
        <w:t xml:space="preserve"> officially </w:t>
      </w:r>
      <w:r w:rsidRPr="007C710F">
        <w:rPr>
          <w:rStyle w:val="Emphasis"/>
          <w:color w:val="000000" w:themeColor="text1"/>
          <w:highlight w:val="green"/>
        </w:rPr>
        <w:t>determined</w:t>
      </w:r>
      <w:r w:rsidRPr="007C710F">
        <w:rPr>
          <w:rStyle w:val="Emphasis"/>
          <w:color w:val="000000" w:themeColor="text1"/>
        </w:rPr>
        <w:t>.</w:t>
      </w:r>
      <w:r w:rsidRPr="007C710F">
        <w:rPr>
          <w:color w:val="000000" w:themeColor="text1"/>
          <w:sz w:val="14"/>
        </w:rPr>
        <w:t xml:space="preserve"> Furthermore, this indeter- minate cause of death bars Brazell from being entered into hate crimes statistics. </w:t>
      </w:r>
      <w:r w:rsidRPr="007C710F">
        <w:rPr>
          <w:rStyle w:val="Emphasis"/>
          <w:color w:val="000000" w:themeColor="text1"/>
        </w:rPr>
        <w:t>Not yet dead, Brazell has never been counted as a casualty of “hate violence</w:t>
      </w:r>
      <w:r w:rsidRPr="007C710F">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antihomosexual (male and female), antibisexual, and antiheterosexual incidents (in the 2008 statistics, 2 percent of reported hate crimes were antiheterosexual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orienta- tion,” which comprised infractions ranging from vandalism to murder. It would seem misguided at best to suggest that the number 1,706 can really tell us anything about the work of antiqueer violence. </w:t>
      </w:r>
      <w:r w:rsidRPr="007C710F">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7C710F">
        <w:rPr>
          <w:rStyle w:val="Emphasis"/>
          <w:color w:val="000000" w:themeColor="text1"/>
          <w:highlight w:val="green"/>
        </w:rPr>
        <w:t>statistics</w:t>
      </w:r>
      <w:r w:rsidRPr="007C710F">
        <w:rPr>
          <w:rStyle w:val="Emphasis"/>
          <w:color w:val="000000" w:themeColor="text1"/>
        </w:rPr>
        <w:t xml:space="preserve"> can </w:t>
      </w:r>
      <w:r w:rsidRPr="007C710F">
        <w:rPr>
          <w:rStyle w:val="Emphasis"/>
          <w:color w:val="000000" w:themeColor="text1"/>
          <w:highlight w:val="green"/>
        </w:rPr>
        <w:t>leave us with</w:t>
      </w:r>
      <w:r w:rsidRPr="007C710F">
        <w:rPr>
          <w:rStyle w:val="Emphasis"/>
          <w:color w:val="000000" w:themeColor="text1"/>
        </w:rPr>
        <w:t xml:space="preserve"> only </w:t>
      </w:r>
      <w:r w:rsidRPr="007C710F">
        <w:rPr>
          <w:rStyle w:val="Emphasis"/>
          <w:color w:val="000000" w:themeColor="text1"/>
          <w:highlight w:val="green"/>
        </w:rPr>
        <w:t>a fragmented copy</w:t>
      </w:r>
      <w:r w:rsidRPr="007C710F">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7C710F">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5FC3CAA3" w14:textId="77777777" w:rsidR="00A85AE7" w:rsidRPr="007C710F" w:rsidRDefault="00A85AE7" w:rsidP="00A85AE7">
      <w:pPr>
        <w:pStyle w:val="Heading4"/>
        <w:rPr>
          <w:rFonts w:cs="Calibri"/>
          <w:color w:val="000000" w:themeColor="text1"/>
        </w:rPr>
      </w:pPr>
      <w:r w:rsidRPr="007C710F">
        <w:rPr>
          <w:rFonts w:cs="Calibri"/>
          <w:color w:val="000000" w:themeColor="text1"/>
        </w:rPr>
        <w:t>The alternative is to embrace the death drive – a full affirmation of queer negativity in which we adopt political apostasy and embrace radical queer jouissance.</w:t>
      </w:r>
    </w:p>
    <w:p w14:paraId="7541C6F3" w14:textId="77777777" w:rsidR="00A85AE7" w:rsidRPr="007C710F" w:rsidRDefault="00A85AE7" w:rsidP="00A85AE7">
      <w:pPr>
        <w:rPr>
          <w:sz w:val="16"/>
          <w:szCs w:val="18"/>
        </w:rPr>
      </w:pPr>
      <w:r w:rsidRPr="007C710F">
        <w:rPr>
          <w:rStyle w:val="Style13ptBold"/>
        </w:rPr>
        <w:t>Baedan 12</w:t>
      </w:r>
      <w:r w:rsidRPr="007C710F">
        <w:t xml:space="preserve"> </w:t>
      </w:r>
      <w:r w:rsidRPr="007C710F">
        <w:rPr>
          <w:sz w:val="16"/>
          <w:szCs w:val="18"/>
        </w:rPr>
        <w:t xml:space="preserve">Baedan, 2012, “baedan,” Journal of Queer Nihilism, The Anarchist Library, </w:t>
      </w:r>
      <w:hyperlink r:id="rId6" w:history="1">
        <w:r w:rsidRPr="007C710F">
          <w:rPr>
            <w:rStyle w:val="Hyperlink"/>
            <w:sz w:val="16"/>
            <w:szCs w:val="18"/>
          </w:rPr>
          <w:t>https://theanarchistlibrary.org/library/baedan-baedan</w:t>
        </w:r>
      </w:hyperlink>
      <w:r w:rsidRPr="007C710F">
        <w:rPr>
          <w:sz w:val="16"/>
          <w:szCs w:val="18"/>
        </w:rPr>
        <w:t xml:space="preserve"> </w:t>
      </w:r>
    </w:p>
    <w:p w14:paraId="777A3C27" w14:textId="77777777" w:rsidR="00A85AE7" w:rsidRPr="007C710F" w:rsidRDefault="00A85AE7" w:rsidP="00A85AE7">
      <w:pPr>
        <w:rPr>
          <w:sz w:val="10"/>
        </w:rPr>
      </w:pPr>
      <w:r w:rsidRPr="007C710F">
        <w:rPr>
          <w:rStyle w:val="Emphasis"/>
        </w:rPr>
        <w:t>Leftist notions of reform, progress, tolerance, and social justice always come up against the harsh reality that any progressive development can only mean a more sophisticated system of misery and exploitation</w:t>
      </w:r>
      <w:r w:rsidRPr="007C710F">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7C710F">
        <w:rPr>
          <w:rStyle w:val="Emphasis"/>
        </w:rPr>
        <w:t xml:space="preserve">Faced with the system’s seamless integration of all positive projects into itself, we can’t afford to affirm or posit any more alternatives for it to consume. </w:t>
      </w:r>
      <w:r w:rsidRPr="007C710F">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7C710F">
        <w:rPr>
          <w:rStyle w:val="Emphasis"/>
        </w:rPr>
        <w:t>We understand destruction to be necessary, and we desire it in abundance.</w:t>
      </w:r>
      <w:r w:rsidRPr="007C710F">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7C710F">
        <w:rPr>
          <w:rStyle w:val="Emphasis"/>
          <w:highlight w:val="green"/>
        </w:rPr>
        <w:t>This world</w:t>
      </w:r>
      <w:r w:rsidRPr="007C710F">
        <w:rPr>
          <w:rStyle w:val="Emphasis"/>
        </w:rPr>
        <w:t>—</w:t>
      </w:r>
      <w:r w:rsidRPr="007C710F">
        <w:rPr>
          <w:rStyle w:val="Emphasis"/>
          <w:highlight w:val="green"/>
        </w:rPr>
        <w:t>the police and armies</w:t>
      </w:r>
      <w:r w:rsidRPr="007C710F">
        <w:rPr>
          <w:rStyle w:val="Emphasis"/>
        </w:rPr>
        <w:t xml:space="preserve"> that defend it, </w:t>
      </w:r>
      <w:r w:rsidRPr="007C710F">
        <w:rPr>
          <w:rStyle w:val="Emphasis"/>
          <w:highlight w:val="green"/>
        </w:rPr>
        <w:t>the institutions</w:t>
      </w:r>
      <w:r w:rsidRPr="007C710F">
        <w:rPr>
          <w:rStyle w:val="Emphasis"/>
        </w:rPr>
        <w:t xml:space="preserve"> that constitute it, the architecture that gives it shape, the subjectivities that populate it, the apparatuses that administer its function, </w:t>
      </w:r>
      <w:r w:rsidRPr="007C710F">
        <w:rPr>
          <w:rStyle w:val="Emphasis"/>
          <w:highlight w:val="green"/>
        </w:rPr>
        <w:t>the schools</w:t>
      </w:r>
      <w:r w:rsidRPr="007C710F">
        <w:rPr>
          <w:rStyle w:val="Emphasis"/>
        </w:rPr>
        <w:t xml:space="preserve"> that inscribe its ideology, </w:t>
      </w:r>
      <w:r w:rsidRPr="007C710F">
        <w:rPr>
          <w:rStyle w:val="Emphasis"/>
          <w:highlight w:val="green"/>
        </w:rPr>
        <w:t>the activism</w:t>
      </w:r>
      <w:r w:rsidRPr="007C710F">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7C710F">
        <w:rPr>
          <w:rStyle w:val="Emphasis"/>
          <w:highlight w:val="green"/>
        </w:rPr>
        <w:t>must be annihilated</w:t>
      </w:r>
      <w:r w:rsidRPr="007C710F">
        <w:rPr>
          <w:rStyle w:val="Emphasis"/>
        </w:rPr>
        <w:t xml:space="preserve"> in every instance, all at once</w:t>
      </w:r>
      <w:r w:rsidRPr="007C710F">
        <w:rPr>
          <w:sz w:val="10"/>
        </w:rPr>
        <w:t xml:space="preserve">. To shy away from this task, to assure our enemies of our good intentions, is the most crass dishonesty. </w:t>
      </w:r>
      <w:r w:rsidRPr="007C710F">
        <w:rPr>
          <w:rStyle w:val="Emphasis"/>
        </w:rPr>
        <w:t xml:space="preserve">Anarchy, as with queerness, is most powerful in its negative form. </w:t>
      </w:r>
      <w:r w:rsidRPr="007C710F">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RPr="007C710F">
        <w:rPr>
          <w:rStyle w:val="Emphasis"/>
        </w:rPr>
        <w:t xml:space="preserve">He argues that </w:t>
      </w:r>
      <w:r w:rsidRPr="007C710F">
        <w:rPr>
          <w:rStyle w:val="Emphasis"/>
          <w:highlight w:val="green"/>
        </w:rPr>
        <w:t>the death drive is</w:t>
      </w:r>
      <w:r w:rsidRPr="007C710F">
        <w:rPr>
          <w:rStyle w:val="Emphasis"/>
        </w:rPr>
        <w:t xml:space="preserve"> a constant </w:t>
      </w:r>
      <w:r w:rsidRPr="007C710F">
        <w:rPr>
          <w:rStyle w:val="Emphasis"/>
          <w:highlight w:val="green"/>
        </w:rPr>
        <w:t>eruption of disorder from within the symbolic order</w:t>
      </w:r>
      <w:r w:rsidRPr="007C710F">
        <w:rPr>
          <w:rStyle w:val="Emphasis"/>
        </w:rPr>
        <w:t xml:space="preserve"> itself.</w:t>
      </w:r>
      <w:r w:rsidRPr="007C710F">
        <w:rPr>
          <w:sz w:val="10"/>
        </w:rPr>
        <w:t xml:space="preserve"> It is an unnameable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RPr="007C710F">
        <w:rPr>
          <w:rStyle w:val="Emphasis"/>
        </w:rPr>
        <w:t>The most romantic elaborations of anarchism describe the inevitability that individuals will revolt against the banality and alienation of modern life.</w:t>
      </w:r>
      <w:r w:rsidRPr="007C710F">
        <w:rPr>
          <w:sz w:val="10"/>
        </w:rPr>
        <w:t xml:space="preserv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 </w:t>
      </w:r>
      <w:r w:rsidRPr="007C710F">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7C710F">
        <w:rPr>
          <w:sz w:val="10"/>
        </w:rPr>
        <w:t xml:space="preserve"> Each of these attempts to term the erratic negation intrinsic to society. Each comes close to theorizing the universal tendency that any civilization will produce its own undoing. </w:t>
      </w:r>
      <w:r w:rsidRPr="007C710F">
        <w:rPr>
          <w:rStyle w:val="Emphasis"/>
        </w:rPr>
        <w:t xml:space="preserve">Explosions of </w:t>
      </w:r>
      <w:r w:rsidRPr="007C710F">
        <w:rPr>
          <w:rStyle w:val="Emphasis"/>
          <w:highlight w:val="green"/>
        </w:rPr>
        <w:t>urban rioting</w:t>
      </w:r>
      <w:r w:rsidRPr="007C710F">
        <w:rPr>
          <w:rStyle w:val="Emphasis"/>
        </w:rPr>
        <w:t xml:space="preserve">, the prevalence of methods of </w:t>
      </w:r>
      <w:r w:rsidRPr="007C710F">
        <w:rPr>
          <w:rStyle w:val="Emphasis"/>
          <w:highlight w:val="green"/>
        </w:rPr>
        <w:t>piracy</w:t>
      </w:r>
      <w:r w:rsidRPr="007C710F">
        <w:rPr>
          <w:rStyle w:val="Emphasis"/>
        </w:rPr>
        <w:t xml:space="preserve"> and expropriation, the hatred of work, gender dysphoria, the inexplicable rise in violent attacks against police officers, self-immolation, non-reproductive sexual practices, </w:t>
      </w:r>
      <w:r w:rsidRPr="007C710F">
        <w:rPr>
          <w:rStyle w:val="Emphasis"/>
          <w:highlight w:val="green"/>
        </w:rPr>
        <w:t>irrational sabotage</w:t>
      </w:r>
      <w:r w:rsidRPr="007C710F">
        <w:rPr>
          <w:rStyle w:val="Emphasis"/>
        </w:rPr>
        <w:t>, nihilistic hacker culture, lawless encampments which exist simply for themselves—</w:t>
      </w:r>
      <w:r w:rsidRPr="007C710F">
        <w:rPr>
          <w:rStyle w:val="Emphasis"/>
          <w:highlight w:val="green"/>
        </w:rPr>
        <w:t xml:space="preserve">the death drive </w:t>
      </w:r>
      <w:r w:rsidRPr="007C710F">
        <w:rPr>
          <w:rStyle w:val="Emphasis"/>
        </w:rPr>
        <w:t xml:space="preserve">is evidenced in each moment that </w:t>
      </w:r>
      <w:r w:rsidRPr="007C710F">
        <w:rPr>
          <w:rStyle w:val="Emphasis"/>
          <w:highlight w:val="green"/>
        </w:rPr>
        <w:t>exceeds the social order and</w:t>
      </w:r>
      <w:r w:rsidRPr="007C710F">
        <w:rPr>
          <w:rStyle w:val="Emphasis"/>
        </w:rPr>
        <w:t xml:space="preserve"> begins to </w:t>
      </w:r>
      <w:r w:rsidRPr="007C710F">
        <w:rPr>
          <w:rStyle w:val="Emphasis"/>
          <w:highlight w:val="green"/>
        </w:rPr>
        <w:t>rip at its fabric</w:t>
      </w:r>
      <w:r w:rsidRPr="007C710F">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7C710F">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7C710F">
        <w:rPr>
          <w:sz w:val="10"/>
        </w:rPr>
        <w:t xml:space="preserve">This move for social peace fails to eliminate the drive, because despite a whole range of determinisms, there is no subject which can solely and perfectly contain the potential for revolt. The simultaneous attempt at justice must also fail, because the integration of each successive subject position into normative relations necessitates the construction of the next Other to be disciplined or destroyed. </w:t>
      </w:r>
      <w:r w:rsidRPr="007C710F">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position of queerness to some other population. We identify with the negativity of the drive, and thereby perform a disidentification away from any identity to be represented or which can beg for rights.</w:t>
      </w:r>
      <w:r w:rsidRPr="007C710F">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7C710F">
        <w:rPr>
          <w:rStyle w:val="Emphasis"/>
        </w:rPr>
        <w:t xml:space="preserve">As </w:t>
      </w:r>
      <w:r w:rsidRPr="007C710F">
        <w:rPr>
          <w:rStyle w:val="Emphasis"/>
          <w:highlight w:val="green"/>
        </w:rPr>
        <w:t>the death drive dissolves</w:t>
      </w:r>
      <w:r w:rsidRPr="007C710F">
        <w:rPr>
          <w:rStyle w:val="Emphasis"/>
        </w:rPr>
        <w:t xml:space="preserve"> those congealments of </w:t>
      </w:r>
      <w:r w:rsidRPr="007C710F">
        <w:rPr>
          <w:rStyle w:val="Emphasis"/>
          <w:highlight w:val="green"/>
        </w:rPr>
        <w:t>identity</w:t>
      </w:r>
      <w:r w:rsidRPr="007C710F">
        <w:rPr>
          <w:rStyle w:val="Emphasis"/>
        </w:rPr>
        <w:t xml:space="preserve"> that permit us to know and survive </w:t>
      </w:r>
      <w:r w:rsidRPr="007C710F">
        <w:rPr>
          <w:rStyle w:val="Emphasis"/>
          <w:highlight w:val="green"/>
        </w:rPr>
        <w:t>as ourselves</w:t>
      </w:r>
      <w:r w:rsidRPr="007C710F">
        <w:rPr>
          <w:rStyle w:val="Emphasis"/>
        </w:rPr>
        <w:t xml:space="preserve">, so the queer must insist on disturbing, on </w:t>
      </w:r>
      <w:r w:rsidRPr="007C710F">
        <w:rPr>
          <w:rStyle w:val="Emphasis"/>
          <w:highlight w:val="green"/>
        </w:rPr>
        <w:t>queering</w:t>
      </w:r>
      <w:r w:rsidRPr="007C710F">
        <w:rPr>
          <w:rStyle w:val="Emphasis"/>
        </w:rPr>
        <w:t xml:space="preserve">, </w:t>
      </w:r>
      <w:r w:rsidRPr="007C710F">
        <w:rPr>
          <w:rStyle w:val="Emphasis"/>
          <w:highlight w:val="green"/>
        </w:rPr>
        <w:t>social organization</w:t>
      </w:r>
      <w:r w:rsidRPr="007C710F">
        <w:rPr>
          <w:rStyle w:val="Emphasis"/>
        </w:rPr>
        <w:t xml:space="preserve"> as such</w:t>
      </w:r>
      <w:r w:rsidRPr="007C710F">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easily-represented notions of what we need, what we desire, or what is to be done. </w:t>
      </w:r>
      <w:r w:rsidRPr="007C710F">
        <w:rPr>
          <w:rStyle w:val="Emphasis"/>
        </w:rPr>
        <w:t>Our queerness does not imagine a coherent self, and thus cannot agitate for any selves to find their place within civilization.</w:t>
      </w:r>
      <w:r w:rsidRPr="007C710F">
        <w:rPr>
          <w:sz w:val="10"/>
        </w:rPr>
        <w:t xml:space="preserve"> </w:t>
      </w:r>
      <w:r w:rsidRPr="007C710F">
        <w:rPr>
          <w:rStyle w:val="Emphasis"/>
        </w:rPr>
        <w:t xml:space="preserve">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t>
      </w:r>
      <w:r w:rsidRPr="007C710F">
        <w:rPr>
          <w:rStyle w:val="Emphasis"/>
          <w:highlight w:val="green"/>
        </w:rPr>
        <w:t xml:space="preserve">We decline </w:t>
      </w:r>
      <w:r w:rsidRPr="007C710F">
        <w:rPr>
          <w:rStyle w:val="Emphasis"/>
        </w:rPr>
        <w:t xml:space="preserve">the </w:t>
      </w:r>
      <w:r w:rsidRPr="007C710F">
        <w:rPr>
          <w:rStyle w:val="Emphasis"/>
          <w:highlight w:val="green"/>
        </w:rPr>
        <w:t xml:space="preserve">progressive faith in </w:t>
      </w:r>
      <w:r w:rsidRPr="007C710F">
        <w:rPr>
          <w:rStyle w:val="Emphasis"/>
        </w:rPr>
        <w:t xml:space="preserve">the ability for our bodies to be figured into </w:t>
      </w:r>
      <w:r w:rsidRPr="007C710F">
        <w:rPr>
          <w:rStyle w:val="Emphasis"/>
          <w:highlight w:val="green"/>
        </w:rPr>
        <w:t>the symbolic order</w:t>
      </w:r>
      <w:r w:rsidRPr="007C710F">
        <w:rPr>
          <w:sz w:val="10"/>
          <w:highlight w:val="green"/>
        </w:rPr>
        <w:t>.</w:t>
      </w:r>
      <w:r w:rsidRPr="007C710F">
        <w:rPr>
          <w:sz w:val="10"/>
        </w:rPr>
        <w:t xml:space="preserve">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non-identitarian, unrepresentable, </w:t>
      </w:r>
      <w:r w:rsidRPr="007C710F">
        <w:rPr>
          <w:rStyle w:val="Emphasis"/>
          <w:highlight w:val="green"/>
        </w:rPr>
        <w:t>unintelligible queer revolt will be purely negative, or it won’t be at all.</w:t>
      </w:r>
      <w:r w:rsidRPr="007C710F">
        <w:rPr>
          <w:rStyle w:val="Emphasis"/>
        </w:rPr>
        <w:t xml:space="preserve"> In the same way, an insurrectionary anarchy must embrace the death drive against all the positivisms afforded by the world it opposes.</w:t>
      </w:r>
      <w:r w:rsidRPr="007C710F">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positivities,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sexuation… breaks down the mortifying structures that give us ourselves as selves and does so with all the force of the Real that such forms must fail to signify… </w:t>
      </w:r>
      <w:r w:rsidRPr="007C710F">
        <w:rPr>
          <w:rStyle w:val="Emphasis"/>
        </w:rPr>
        <w:t>the death drive both evades and undoes representation… the gravediggers of society [are] those who care nothing for the future. We’ll</w:t>
      </w:r>
      <w:r w:rsidRPr="007C710F">
        <w:rPr>
          <w:sz w:val="10"/>
        </w:rPr>
        <w:t xml:space="preserve"> return soon to the concepts of futurity and of jouissance, but to conclude this point, </w:t>
      </w:r>
      <w:r w:rsidRPr="007C710F">
        <w:rPr>
          <w:rStyle w:val="Emphasis"/>
        </w:rPr>
        <w:t>we’ll assert that an insurrectionary process can only be an explosion of negativity against everything that dominates and exploits us, but also against everything that produces us as we are.</w:t>
      </w:r>
    </w:p>
    <w:p w14:paraId="54228FD0" w14:textId="77777777" w:rsidR="00A85AE7" w:rsidRPr="00A85AE7" w:rsidRDefault="00A85AE7" w:rsidP="00A85AE7"/>
    <w:sectPr w:rsidR="00A85AE7" w:rsidRPr="00A85A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2A0286"/>
    <w:multiLevelType w:val="hybridMultilevel"/>
    <w:tmpl w:val="A41AF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2464629651184"/>
    <w:docVar w:name="VerbatimVersion" w:val="5.1"/>
  </w:docVars>
  <w:rsids>
    <w:rsidRoot w:val="00A85AE7"/>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732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710F"/>
    <w:rsid w:val="007F5B66"/>
    <w:rsid w:val="00823A1C"/>
    <w:rsid w:val="00845B9D"/>
    <w:rsid w:val="00860984"/>
    <w:rsid w:val="008B3ECB"/>
    <w:rsid w:val="008B4E85"/>
    <w:rsid w:val="008C1B2E"/>
    <w:rsid w:val="008C2F8D"/>
    <w:rsid w:val="0091627E"/>
    <w:rsid w:val="0093331C"/>
    <w:rsid w:val="0097032B"/>
    <w:rsid w:val="009D2EAD"/>
    <w:rsid w:val="009D54B2"/>
    <w:rsid w:val="009E1922"/>
    <w:rsid w:val="009F7ED2"/>
    <w:rsid w:val="00A026D9"/>
    <w:rsid w:val="00A85AE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9A05D"/>
  <w15:chartTrackingRefBased/>
  <w15:docId w15:val="{505F5BB4-170A-4CEF-A631-922F17F6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2F8D"/>
    <w:rPr>
      <w:rFonts w:ascii="Calibri" w:hAnsi="Calibri" w:cs="Calibri"/>
    </w:rPr>
  </w:style>
  <w:style w:type="paragraph" w:styleId="Heading1">
    <w:name w:val="heading 1"/>
    <w:aliases w:val="Pocket"/>
    <w:basedOn w:val="Normal"/>
    <w:next w:val="Normal"/>
    <w:link w:val="Heading1Char"/>
    <w:qFormat/>
    <w:rsid w:val="008C2F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2F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2F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8C2F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2F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F8D"/>
  </w:style>
  <w:style w:type="character" w:customStyle="1" w:styleId="Heading1Char">
    <w:name w:val="Heading 1 Char"/>
    <w:aliases w:val="Pocket Char"/>
    <w:basedOn w:val="DefaultParagraphFont"/>
    <w:link w:val="Heading1"/>
    <w:rsid w:val="008C2F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2F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2F8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8C2F8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8C2F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2F8D"/>
    <w:rPr>
      <w:b/>
      <w:bCs/>
      <w:sz w:val="26"/>
      <w:u w:val="none"/>
    </w:rPr>
  </w:style>
  <w:style w:type="character" w:customStyle="1" w:styleId="StyleUnderline">
    <w:name w:val="Style Underline"/>
    <w:aliases w:val="Underline"/>
    <w:basedOn w:val="DefaultParagraphFont"/>
    <w:uiPriority w:val="6"/>
    <w:qFormat/>
    <w:rsid w:val="008C2F8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C2F8D"/>
    <w:rPr>
      <w:color w:val="auto"/>
      <w:u w:val="none"/>
    </w:rPr>
  </w:style>
  <w:style w:type="character" w:styleId="FollowedHyperlink">
    <w:name w:val="FollowedHyperlink"/>
    <w:basedOn w:val="DefaultParagraphFont"/>
    <w:uiPriority w:val="99"/>
    <w:semiHidden/>
    <w:unhideWhenUsed/>
    <w:rsid w:val="008C2F8D"/>
    <w:rPr>
      <w:color w:val="auto"/>
      <w:u w:val="none"/>
    </w:rPr>
  </w:style>
  <w:style w:type="paragraph" w:customStyle="1" w:styleId="textbold">
    <w:name w:val="text bold"/>
    <w:basedOn w:val="Normal"/>
    <w:link w:val="Emphasis"/>
    <w:uiPriority w:val="7"/>
    <w:qFormat/>
    <w:rsid w:val="00A85AE7"/>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A85AE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A85A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baedan-baeda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3995</Words>
  <Characters>22778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3</cp:revision>
  <dcterms:created xsi:type="dcterms:W3CDTF">2021-11-20T14:42:00Z</dcterms:created>
  <dcterms:modified xsi:type="dcterms:W3CDTF">2021-11-20T18:03:00Z</dcterms:modified>
</cp:coreProperties>
</file>