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FCEDC" w14:textId="333F2A6F" w:rsidR="00822476" w:rsidRPr="00196DA1" w:rsidRDefault="00B45421" w:rsidP="00B45421">
      <w:pPr>
        <w:pStyle w:val="Heading2"/>
      </w:pPr>
      <w:r w:rsidRPr="00196DA1">
        <w:t>1</w:t>
      </w:r>
    </w:p>
    <w:p w14:paraId="78545A56" w14:textId="77777777" w:rsidR="0005116A" w:rsidRPr="00196DA1" w:rsidRDefault="0005116A" w:rsidP="0005116A">
      <w:pPr>
        <w:pStyle w:val="Heading4"/>
      </w:pPr>
      <w:r w:rsidRPr="00196DA1">
        <w:t>Permissibility negates:</w:t>
      </w:r>
    </w:p>
    <w:p w14:paraId="571A9059" w14:textId="77777777" w:rsidR="0005116A" w:rsidRPr="00196DA1" w:rsidRDefault="0005116A" w:rsidP="0005116A">
      <w:pPr>
        <w:pStyle w:val="Heading4"/>
      </w:pPr>
      <w:r w:rsidRPr="00196DA1">
        <w:t xml:space="preserve">[1] Semantics – </w:t>
      </w:r>
      <w:r w:rsidRPr="00196DA1">
        <w:rPr>
          <w:rFonts w:cs="Times New Roman"/>
        </w:rPr>
        <w:t>Ought is defined as expressing obligation</w:t>
      </w:r>
      <w:r w:rsidRPr="00196DA1">
        <w:rPr>
          <w:rStyle w:val="FootnoteReference"/>
          <w:rFonts w:cs="Times New Roman"/>
        </w:rPr>
        <w:footnoteReference w:id="1"/>
      </w:r>
      <w:r w:rsidRPr="00196DA1">
        <w:rPr>
          <w:rFonts w:cs="Times New Roman"/>
        </w:rPr>
        <w:t xml:space="preserve"> which means </w:t>
      </w:r>
      <w:r w:rsidRPr="00196DA1">
        <w:t>absent a proactive obligation you vote neg since there’s a trichotomy between prohibition, obligation, and permissibility and proving one disproves the other two. Semantics o/w – a) it’s key to predictability since we prep based on the wording of the res and b) it’s constitutive to the rules of debate since the judge is obligated to vote on the resolutional text.</w:t>
      </w:r>
    </w:p>
    <w:p w14:paraId="312090F5" w14:textId="77777777" w:rsidR="0005116A" w:rsidRPr="00196DA1" w:rsidRDefault="0005116A" w:rsidP="0005116A">
      <w:pPr>
        <w:pStyle w:val="Heading4"/>
      </w:pPr>
      <w:r w:rsidRPr="00196DA1">
        <w:t>[2] Safety – It’s ethically safer to presume the squo since we know what the squo is but we can’t know whether the aff will be good or not if ethics are incoherent.</w:t>
      </w:r>
    </w:p>
    <w:p w14:paraId="4965CCB0" w14:textId="77777777" w:rsidR="0005116A" w:rsidRPr="00196DA1" w:rsidRDefault="0005116A" w:rsidP="0005116A">
      <w:pPr>
        <w:pStyle w:val="Heading4"/>
      </w:pPr>
      <w:r w:rsidRPr="00196DA1">
        <w:t>[3] Logic – Propositions require positive justification before being accepted, otherwise one would be forced to accept the validity of logically contradictory propositions regarding subjects one knows nothing about, i.e if one knew nothing about P one would have to presume that both the “P” and “~P” are true.</w:t>
      </w:r>
    </w:p>
    <w:p w14:paraId="616A52ED" w14:textId="77777777" w:rsidR="0005116A" w:rsidRPr="00196DA1" w:rsidRDefault="0005116A" w:rsidP="0005116A"/>
    <w:p w14:paraId="46FC49E1" w14:textId="77777777" w:rsidR="0005116A" w:rsidRPr="00196DA1" w:rsidRDefault="0005116A" w:rsidP="0005116A">
      <w:pPr>
        <w:pStyle w:val="Heading4"/>
      </w:pPr>
      <w:r w:rsidRPr="00196DA1">
        <w:t>Moral internalism is true:</w:t>
      </w:r>
    </w:p>
    <w:p w14:paraId="57AB1946" w14:textId="77777777" w:rsidR="0005116A" w:rsidRPr="00196DA1" w:rsidRDefault="0005116A" w:rsidP="0005116A">
      <w:pPr>
        <w:pStyle w:val="Heading4"/>
      </w:pPr>
      <w:r w:rsidRPr="00196DA1">
        <w:t>[1] Disagreement – Externalist theories fail to explain why some agents have the differing motivation for actions – internalism solves by showing how agents’ motivations are dictated by internal desires. Markovitz</w:t>
      </w:r>
    </w:p>
    <w:p w14:paraId="59F578C8" w14:textId="77777777" w:rsidR="0005116A" w:rsidRPr="00196DA1" w:rsidRDefault="0005116A" w:rsidP="0005116A">
      <w:r w:rsidRPr="00196DA1">
        <w:t>[Markovits 14, Markovits, Julia. Moral reason. https://philpapers.org/rec/ROCJMM Oxford University Press, 2014.//Scopa] SHS ZS</w:t>
      </w:r>
    </w:p>
    <w:p w14:paraId="39276F24" w14:textId="77777777" w:rsidR="0005116A" w:rsidRPr="00196DA1" w:rsidRDefault="0005116A" w:rsidP="0005116A">
      <w:pPr>
        <w:rPr>
          <w:sz w:val="12"/>
        </w:rPr>
      </w:pPr>
      <w:r w:rsidRPr="00196DA1">
        <w:rPr>
          <w:sz w:val="12"/>
        </w:rPr>
        <w:t xml:space="preserve">Relatedly, internalism about reasons seems less presumptive than externalism. </w:t>
      </w:r>
      <w:r w:rsidRPr="00196DA1">
        <w:rPr>
          <w:b/>
          <w:bCs/>
          <w:u w:val="single"/>
        </w:rPr>
        <w:t>We should not assume</w:t>
      </w:r>
      <w:r w:rsidRPr="00196DA1">
        <w:rPr>
          <w:sz w:val="12"/>
        </w:rPr>
        <w:t xml:space="preserve"> that </w:t>
      </w:r>
      <w:r w:rsidRPr="00196DA1">
        <w:rPr>
          <w:b/>
          <w:bCs/>
          <w:u w:val="single"/>
        </w:rPr>
        <w:t>some of us have</w:t>
      </w:r>
      <w:r w:rsidRPr="00196DA1">
        <w:rPr>
          <w:sz w:val="12"/>
        </w:rPr>
        <w:t xml:space="preserve"> special </w:t>
      </w:r>
      <w:r w:rsidRPr="00196DA1">
        <w:rPr>
          <w:b/>
          <w:bCs/>
          <w:u w:val="single"/>
        </w:rPr>
        <w:t>epistemic access to what matters</w:t>
      </w:r>
      <w:r w:rsidRPr="00196DA1">
        <w:rPr>
          <w:sz w:val="12"/>
        </w:rPr>
        <w:t xml:space="preserve">, </w:t>
      </w:r>
      <w:r w:rsidRPr="00196DA1">
        <w:rPr>
          <w:b/>
          <w:bCs/>
          <w:u w:val="single"/>
        </w:rPr>
        <w:t xml:space="preserve">especially </w:t>
      </w:r>
      <w:r w:rsidRPr="00196DA1">
        <w:rPr>
          <w:b/>
          <w:bCs/>
          <w:highlight w:val="green"/>
          <w:u w:val="single"/>
        </w:rPr>
        <w:t>in the absence of any criterion</w:t>
      </w:r>
      <w:r w:rsidRPr="00196DA1">
        <w:rPr>
          <w:b/>
          <w:bCs/>
          <w:u w:val="single"/>
        </w:rPr>
        <w:t xml:space="preserve"> for </w:t>
      </w:r>
      <w:r w:rsidRPr="00196DA1">
        <w:rPr>
          <w:b/>
          <w:bCs/>
          <w:highlight w:val="green"/>
          <w:u w:val="single"/>
        </w:rPr>
        <w:t>making</w:t>
      </w:r>
      <w:r w:rsidRPr="00196DA1">
        <w:rPr>
          <w:b/>
          <w:bCs/>
          <w:u w:val="single"/>
        </w:rPr>
        <w:t xml:space="preserve"> </w:t>
      </w:r>
      <w:r w:rsidRPr="00196DA1">
        <w:rPr>
          <w:b/>
          <w:bCs/>
          <w:highlight w:val="green"/>
          <w:u w:val="single"/>
        </w:rPr>
        <w:t>such a judgment</w:t>
      </w:r>
      <w:r w:rsidRPr="00196DA1">
        <w:rPr>
          <w:sz w:val="12"/>
        </w:rPr>
        <w:t xml:space="preserve">. </w:t>
      </w:r>
      <w:r w:rsidRPr="00196DA1">
        <w:rPr>
          <w:b/>
          <w:bCs/>
          <w:u w:val="single"/>
        </w:rPr>
        <w:t>It’s better to start from the assumption</w:t>
      </w:r>
      <w:r w:rsidRPr="00196DA1">
        <w:rPr>
          <w:sz w:val="12"/>
        </w:rPr>
        <w:t xml:space="preserve">, as internalism does, </w:t>
      </w:r>
      <w:r w:rsidRPr="00196DA1">
        <w:rPr>
          <w:b/>
          <w:bCs/>
          <w:u w:val="single"/>
        </w:rPr>
        <w:t xml:space="preserve">that </w:t>
      </w:r>
      <w:r w:rsidRPr="00196DA1">
        <w:rPr>
          <w:b/>
          <w:bCs/>
          <w:highlight w:val="green"/>
          <w:u w:val="single"/>
        </w:rPr>
        <w:t>everyone’s ends</w:t>
      </w:r>
      <w:r w:rsidRPr="00196DA1">
        <w:rPr>
          <w:b/>
          <w:bCs/>
          <w:u w:val="single"/>
        </w:rPr>
        <w:t xml:space="preserve"> </w:t>
      </w:r>
      <w:r w:rsidRPr="00196DA1">
        <w:rPr>
          <w:b/>
          <w:bCs/>
          <w:highlight w:val="green"/>
          <w:u w:val="single"/>
        </w:rPr>
        <w:t>are equally worthy of pursuit</w:t>
      </w:r>
      <w:r w:rsidRPr="00196DA1">
        <w:rPr>
          <w:sz w:val="12"/>
        </w:rPr>
        <w:t xml:space="preserve"> – </w:t>
      </w:r>
      <w:r w:rsidRPr="00196DA1">
        <w:rPr>
          <w:b/>
          <w:bCs/>
          <w:u w:val="single"/>
        </w:rPr>
        <w:t xml:space="preserve">and correct this assumption </w:t>
      </w:r>
      <w:r w:rsidRPr="00196DA1">
        <w:rPr>
          <w:sz w:val="12"/>
        </w:rPr>
        <w:t xml:space="preserve">only </w:t>
      </w:r>
      <w:r w:rsidRPr="00196DA1">
        <w:rPr>
          <w:b/>
          <w:bCs/>
          <w:u w:val="single"/>
        </w:rPr>
        <w:t>by appealing to standards that are</w:t>
      </w:r>
      <w:r w:rsidRPr="00196DA1">
        <w:rPr>
          <w:sz w:val="12"/>
        </w:rPr>
        <w:t xml:space="preserve"> as </w:t>
      </w:r>
      <w:r w:rsidRPr="00196DA1">
        <w:rPr>
          <w:b/>
          <w:bCs/>
          <w:u w:val="single"/>
        </w:rPr>
        <w:t>uncontroversial</w:t>
      </w:r>
      <w:r w:rsidRPr="00196DA1">
        <w:rPr>
          <w:sz w:val="12"/>
        </w:rPr>
        <w:t xml:space="preserve"> as possible.  </w:t>
      </w:r>
      <w:r w:rsidRPr="00196DA1">
        <w:rPr>
          <w:b/>
          <w:bCs/>
          <w:highlight w:val="green"/>
          <w:u w:val="single"/>
        </w:rPr>
        <w:t>According to externalism</w:t>
      </w:r>
      <w:r w:rsidRPr="00196DA1">
        <w:rPr>
          <w:sz w:val="12"/>
        </w:rPr>
        <w:t xml:space="preserve"> about reasons, </w:t>
      </w:r>
      <w:r w:rsidRPr="00196DA1">
        <w:rPr>
          <w:b/>
          <w:bCs/>
          <w:u w:val="single"/>
        </w:rPr>
        <w:t>what matters normatively</w:t>
      </w:r>
      <w:r w:rsidRPr="00196DA1">
        <w:rPr>
          <w:sz w:val="12"/>
        </w:rPr>
        <w:t xml:space="preserve"> – that is, what we have reason to do or pursue or protect or respect or promote – </w:t>
      </w:r>
      <w:r w:rsidRPr="00196DA1">
        <w:rPr>
          <w:b/>
          <w:bCs/>
          <w:u w:val="single"/>
        </w:rPr>
        <w:t>does not depend in</w:t>
      </w:r>
      <w:r w:rsidRPr="00196DA1">
        <w:rPr>
          <w:sz w:val="12"/>
        </w:rPr>
        <w:t xml:space="preserve"> any fundamental way on </w:t>
      </w:r>
      <w:r w:rsidRPr="00196DA1">
        <w:rPr>
          <w:b/>
          <w:bCs/>
          <w:u w:val="single"/>
        </w:rPr>
        <w:t>what</w:t>
      </w:r>
      <w:r w:rsidRPr="00196DA1">
        <w:rPr>
          <w:sz w:val="12"/>
        </w:rPr>
        <w:t xml:space="preserve"> in fact </w:t>
      </w:r>
      <w:r w:rsidRPr="00196DA1">
        <w:rPr>
          <w:b/>
          <w:bCs/>
          <w:u w:val="single"/>
        </w:rPr>
        <w:t>matters to us</w:t>
      </w:r>
      <w:r w:rsidRPr="00196DA1">
        <w:rPr>
          <w:sz w:val="12"/>
        </w:rPr>
        <w:t xml:space="preserve"> – that is, what we do do and pursue and protect and respect and promote. </w:t>
      </w:r>
      <w:r w:rsidRPr="00196DA1">
        <w:rPr>
          <w:b/>
          <w:bCs/>
          <w:highlight w:val="green"/>
          <w:u w:val="single"/>
        </w:rPr>
        <w:t>Some of us happen to be</w:t>
      </w:r>
      <w:r w:rsidRPr="00196DA1">
        <w:rPr>
          <w:b/>
          <w:bCs/>
          <w:u w:val="single"/>
        </w:rPr>
        <w:t xml:space="preserve"> </w:t>
      </w:r>
      <w:r w:rsidRPr="00196DA1">
        <w:rPr>
          <w:b/>
          <w:bCs/>
          <w:highlight w:val="green"/>
          <w:u w:val="single"/>
        </w:rPr>
        <w:t>motivated by what actually matters</w:t>
      </w:r>
      <w:r w:rsidRPr="00196DA1">
        <w:rPr>
          <w:sz w:val="12"/>
          <w:highlight w:val="green"/>
        </w:rPr>
        <w:t xml:space="preserve">, </w:t>
      </w:r>
      <w:r w:rsidRPr="00196DA1">
        <w:rPr>
          <w:b/>
          <w:bCs/>
          <w:highlight w:val="green"/>
          <w:u w:val="single"/>
        </w:rPr>
        <w:t>and some</w:t>
      </w:r>
      <w:r w:rsidRPr="00196DA1">
        <w:rPr>
          <w:sz w:val="12"/>
        </w:rPr>
        <w:t xml:space="preserve"> of us </w:t>
      </w:r>
      <w:r w:rsidRPr="00196DA1">
        <w:rPr>
          <w:b/>
          <w:bCs/>
          <w:highlight w:val="green"/>
          <w:u w:val="single"/>
        </w:rPr>
        <w:t>are</w:t>
      </w:r>
      <w:r w:rsidRPr="00196DA1">
        <w:rPr>
          <w:b/>
          <w:bCs/>
          <w:u w:val="single"/>
        </w:rPr>
        <w:t xml:space="preserve"> </w:t>
      </w:r>
      <w:r w:rsidRPr="00196DA1">
        <w:rPr>
          <w:b/>
          <w:bCs/>
          <w:highlight w:val="green"/>
          <w:u w:val="single"/>
        </w:rPr>
        <w:t>“wrongly” motivated</w:t>
      </w:r>
      <w:r w:rsidRPr="00196DA1">
        <w:rPr>
          <w:sz w:val="12"/>
        </w:rPr>
        <w:t xml:space="preserve">. </w:t>
      </w:r>
      <w:r w:rsidRPr="00196DA1">
        <w:rPr>
          <w:b/>
          <w:bCs/>
          <w:highlight w:val="green"/>
          <w:u w:val="single"/>
        </w:rPr>
        <w:t>But</w:t>
      </w:r>
      <w:r w:rsidRPr="00196DA1">
        <w:rPr>
          <w:b/>
          <w:bCs/>
          <w:u w:val="single"/>
        </w:rPr>
        <w:t xml:space="preserve"> </w:t>
      </w:r>
      <w:r w:rsidRPr="00196DA1">
        <w:rPr>
          <w:b/>
          <w:bCs/>
          <w:highlight w:val="green"/>
          <w:u w:val="single"/>
        </w:rPr>
        <w:t>externalists</w:t>
      </w:r>
      <w:r w:rsidRPr="00196DA1">
        <w:rPr>
          <w:sz w:val="12"/>
        </w:rPr>
        <w:t xml:space="preserve"> can </w:t>
      </w:r>
      <w:r w:rsidRPr="00196DA1">
        <w:rPr>
          <w:b/>
          <w:bCs/>
          <w:highlight w:val="green"/>
          <w:u w:val="single"/>
        </w:rPr>
        <w:t>offer no explanation for this supposed difference</w:t>
      </w:r>
      <w:r w:rsidRPr="00196DA1">
        <w:rPr>
          <w:sz w:val="12"/>
        </w:rPr>
        <w:t xml:space="preserve"> in how well we respond to reasons – </w:t>
      </w:r>
      <w:r w:rsidRPr="00196DA1">
        <w:rPr>
          <w:b/>
          <w:bCs/>
          <w:u w:val="single"/>
        </w:rPr>
        <w:t xml:space="preserve">no explanation of </w:t>
      </w:r>
      <w:r w:rsidRPr="00196DA1">
        <w:rPr>
          <w:b/>
          <w:bCs/>
          <w:highlight w:val="green"/>
          <w:u w:val="single"/>
        </w:rPr>
        <w:t>why some of us have the right motivations and some of us the wrong ones</w:t>
      </w:r>
      <w:r w:rsidRPr="00196DA1">
        <w:rPr>
          <w:sz w:val="12"/>
        </w:rPr>
        <w:t xml:space="preserve"> – </w:t>
      </w:r>
      <w:r w:rsidRPr="00196DA1">
        <w:rPr>
          <w:b/>
          <w:bCs/>
          <w:highlight w:val="green"/>
          <w:u w:val="single"/>
        </w:rPr>
        <w:t>that doesn’t</w:t>
      </w:r>
      <w:r w:rsidRPr="00196DA1">
        <w:rPr>
          <w:sz w:val="12"/>
        </w:rPr>
        <w:t xml:space="preserve"> itself </w:t>
      </w:r>
      <w:r w:rsidRPr="00196DA1">
        <w:rPr>
          <w:b/>
          <w:bCs/>
          <w:highlight w:val="green"/>
          <w:u w:val="single"/>
        </w:rPr>
        <w:t>appeal to the views about what matters</w:t>
      </w:r>
      <w:r w:rsidRPr="00196DA1">
        <w:rPr>
          <w:sz w:val="12"/>
        </w:rPr>
        <w:t xml:space="preserve"> that they’re trying to justify.  (They can explain why some people have the right motivations by saying, e.g., that they’re good people, but that assumes the truth of the normative views that are at issue.22) </w:t>
      </w:r>
      <w:r w:rsidRPr="00196DA1">
        <w:rPr>
          <w:b/>
          <w:bCs/>
          <w:u w:val="single"/>
        </w:rPr>
        <w:t>A comparison to the epistemic case</w:t>
      </w:r>
      <w:r w:rsidRPr="00196DA1">
        <w:rPr>
          <w:sz w:val="12"/>
        </w:rPr>
        <w:t xml:space="preserve"> helps </w:t>
      </w:r>
      <w:r w:rsidRPr="00196DA1">
        <w:rPr>
          <w:b/>
          <w:bCs/>
          <w:u w:val="single"/>
        </w:rPr>
        <w:t>bring out what is unsatisfactory</w:t>
      </w:r>
      <w:r w:rsidRPr="00196DA1">
        <w:rPr>
          <w:sz w:val="12"/>
        </w:rPr>
        <w:t xml:space="preserve"> in the externalist position. </w:t>
      </w:r>
      <w:r w:rsidRPr="00196DA1">
        <w:rPr>
          <w:b/>
          <w:bCs/>
          <w:u w:val="single"/>
        </w:rPr>
        <w:t xml:space="preserve">We sometimes attribute greater epistemic powers to some people than </w:t>
      </w:r>
      <w:r w:rsidRPr="00196DA1">
        <w:rPr>
          <w:sz w:val="12"/>
        </w:rPr>
        <w:t>to</w:t>
      </w:r>
      <w:r w:rsidRPr="00196DA1">
        <w:rPr>
          <w:b/>
          <w:bCs/>
          <w:u w:val="single"/>
        </w:rPr>
        <w:t xml:space="preserve"> others</w:t>
      </w:r>
      <w:r w:rsidRPr="00196DA1">
        <w:rPr>
          <w:sz w:val="12"/>
        </w:rPr>
        <w:t xml:space="preserve"> </w:t>
      </w:r>
      <w:r w:rsidRPr="00196DA1">
        <w:rPr>
          <w:b/>
          <w:bCs/>
          <w:u w:val="single"/>
        </w:rPr>
        <w:t>despite not being able to explain why they’re more likely to be right</w:t>
      </w:r>
      <w:r w:rsidRPr="00196DA1">
        <w:rPr>
          <w:sz w:val="12"/>
        </w:rPr>
        <w:t xml:space="preserve"> in their beliefs about a certain topic. </w:t>
      </w:r>
      <w:r w:rsidRPr="00196DA1">
        <w:rPr>
          <w:b/>
          <w:bCs/>
          <w:u w:val="single"/>
        </w:rPr>
        <w:t>Chicken-sexing is a popular example</w:t>
      </w:r>
      <w:r w:rsidRPr="00196DA1">
        <w:rPr>
          <w:sz w:val="12"/>
        </w:rPr>
        <w:t xml:space="preserve"> of this among philosophers. </w:t>
      </w:r>
      <w:r w:rsidRPr="00196DA1">
        <w:rPr>
          <w:b/>
          <w:bCs/>
          <w:u w:val="single"/>
        </w:rPr>
        <w:t>We think some people are more likely to form true beliefs about the sex of chickens than others even though we can’t explain why they are better at judging the sex of chickens.</w:t>
      </w:r>
      <w:r w:rsidRPr="00196DA1">
        <w:rPr>
          <w:sz w:val="12"/>
        </w:rPr>
        <w:t xml:space="preserve"> But in the case of chicken-sexing, </w:t>
      </w:r>
      <w:r w:rsidRPr="00196DA1">
        <w:rPr>
          <w:b/>
          <w:bCs/>
          <w:highlight w:val="green"/>
          <w:u w:val="single"/>
        </w:rPr>
        <w:t>we have</w:t>
      </w:r>
      <w:r w:rsidRPr="00196DA1">
        <w:rPr>
          <w:b/>
          <w:bCs/>
          <w:u w:val="single"/>
        </w:rPr>
        <w:t xml:space="preserve"> </w:t>
      </w:r>
      <w:r w:rsidRPr="00196DA1">
        <w:rPr>
          <w:b/>
          <w:bCs/>
          <w:highlight w:val="green"/>
          <w:u w:val="single"/>
        </w:rPr>
        <w:t>independent means of determining the truth</w:t>
      </w:r>
      <w:r w:rsidRPr="00196DA1">
        <w:rPr>
          <w:b/>
          <w:bCs/>
          <w:u w:val="single"/>
        </w:rPr>
        <w:t>, and so we have independent verification that chicken-sexers usually get things right</w:t>
      </w:r>
      <w:r w:rsidRPr="00196DA1">
        <w:rPr>
          <w:sz w:val="12"/>
        </w:rPr>
        <w:t xml:space="preserve">. </w:t>
      </w:r>
      <w:r w:rsidRPr="00196DA1">
        <w:rPr>
          <w:b/>
          <w:bCs/>
          <w:u w:val="single"/>
        </w:rPr>
        <w:t>Externalism seems to tell[s] us that some of us are better reasons- sensors than others</w:t>
      </w:r>
      <w:r w:rsidRPr="00196DA1">
        <w:rPr>
          <w:sz w:val="12"/>
        </w:rPr>
        <w:t xml:space="preserve">, but </w:t>
      </w:r>
      <w:r w:rsidRPr="00196DA1">
        <w:rPr>
          <w:b/>
          <w:bCs/>
          <w:u w:val="single"/>
        </w:rPr>
        <w:t>without providing the independent means of determining</w:t>
      </w:r>
      <w:r w:rsidRPr="00196DA1">
        <w:rPr>
          <w:sz w:val="12"/>
        </w:rPr>
        <w:t xml:space="preserve"> which of us are in fact more reliably motivated by genuine normative reasons (or even that some of us are).</w:t>
      </w:r>
    </w:p>
    <w:p w14:paraId="38DF93CB" w14:textId="77777777" w:rsidR="0005116A" w:rsidRPr="00196DA1" w:rsidRDefault="0005116A" w:rsidP="0005116A">
      <w:pPr>
        <w:rPr>
          <w:sz w:val="12"/>
        </w:rPr>
      </w:pPr>
    </w:p>
    <w:p w14:paraId="743592CF" w14:textId="77777777" w:rsidR="0005116A" w:rsidRPr="00196DA1" w:rsidRDefault="0005116A" w:rsidP="0005116A">
      <w:pPr>
        <w:pStyle w:val="Heading4"/>
        <w:rPr>
          <w:iCs w:val="0"/>
          <w:lang w:bidi="en-US"/>
        </w:rPr>
      </w:pPr>
      <w:r w:rsidRPr="00196DA1">
        <w:t xml:space="preserve">[2] </w:t>
      </w:r>
      <w:r w:rsidRPr="00196DA1">
        <w:rPr>
          <w:lang w:bidi="en-US"/>
        </w:rPr>
        <w:t>Regress – a priori knowledge is merely an acceptance of an individual’s conception of rationality. Macintyre 81.</w:t>
      </w:r>
    </w:p>
    <w:p w14:paraId="464DF4A7" w14:textId="77777777" w:rsidR="0005116A" w:rsidRPr="00196DA1" w:rsidRDefault="0005116A" w:rsidP="0005116A">
      <w:r w:rsidRPr="00196DA1">
        <w:t>[Macintyre 81, Alasdair Macintyre, https://undpress.nd.edu/9780268035044/after-virtue/  After Virtue, 1981] SHS ZS</w:t>
      </w:r>
    </w:p>
    <w:p w14:paraId="37AF8269" w14:textId="77777777" w:rsidR="0005116A" w:rsidRPr="00196DA1" w:rsidRDefault="0005116A" w:rsidP="0005116A">
      <w:pPr>
        <w:rPr>
          <w:sz w:val="12"/>
        </w:rPr>
      </w:pPr>
      <w:r w:rsidRPr="00196DA1">
        <w:rPr>
          <w:sz w:val="12"/>
        </w:rPr>
        <w:t>The most influential account of moral reasoning that emerged in response to this critique of emotivism was one according to which an agent can only justify a particular judgment by referring to some universal rule from which it may be logically derived, and can only justify that rule in turn by deriving it from some more general rule or principle; but on this view [</w:t>
      </w:r>
      <w:r w:rsidRPr="00196DA1">
        <w:rPr>
          <w:b/>
          <w:bCs/>
          <w:highlight w:val="green"/>
          <w:u w:val="single"/>
        </w:rPr>
        <w:t>S]ince every chain of reasoning must be finite</w:t>
      </w:r>
      <w:r w:rsidRPr="00196DA1">
        <w:rPr>
          <w:sz w:val="12"/>
        </w:rPr>
        <w:t xml:space="preserve">, such </w:t>
      </w:r>
      <w:r w:rsidRPr="00196DA1">
        <w:rPr>
          <w:b/>
          <w:bCs/>
          <w:u w:val="single"/>
        </w:rPr>
        <w:t xml:space="preserve">a process of justificatory </w:t>
      </w:r>
      <w:r w:rsidRPr="00196DA1">
        <w:rPr>
          <w:b/>
          <w:bCs/>
          <w:highlight w:val="green"/>
          <w:u w:val="single"/>
        </w:rPr>
        <w:t>reasoning must</w:t>
      </w:r>
      <w:r w:rsidRPr="00196DA1">
        <w:rPr>
          <w:b/>
          <w:bCs/>
          <w:u w:val="single"/>
        </w:rPr>
        <w:t xml:space="preserve"> always </w:t>
      </w:r>
      <w:r w:rsidRPr="00196DA1">
        <w:rPr>
          <w:b/>
          <w:bCs/>
          <w:highlight w:val="green"/>
          <w:u w:val="single"/>
        </w:rPr>
        <w:t>terminate with the assertion of some rule</w:t>
      </w:r>
      <w:r w:rsidRPr="00196DA1">
        <w:rPr>
          <w:b/>
          <w:bCs/>
          <w:u w:val="single"/>
        </w:rPr>
        <w:t xml:space="preserve"> or principle for which no further reason can be given.</w:t>
      </w:r>
      <w:r w:rsidRPr="00196DA1">
        <w:rPr>
          <w:sz w:val="12"/>
        </w:rPr>
        <w:t xml:space="preserve"> ‘Thus a complete justification of a decision would consist of a complete account of its effects together with a complete account of the principles which it observed, and the effect of observing those principles.  </w:t>
      </w:r>
      <w:r w:rsidRPr="00196DA1">
        <w:rPr>
          <w:b/>
          <w:bCs/>
          <w:u w:val="single"/>
        </w:rPr>
        <w:t>If</w:t>
      </w:r>
      <w:r w:rsidRPr="00196DA1">
        <w:rPr>
          <w:sz w:val="12"/>
        </w:rPr>
        <w:t xml:space="preserve"> [I] </w:t>
      </w:r>
      <w:r w:rsidRPr="00196DA1">
        <w:rPr>
          <w:b/>
          <w:bCs/>
          <w:u w:val="single"/>
        </w:rPr>
        <w:t>the enquirer still goes on ask ing</w:t>
      </w:r>
      <w:r w:rsidRPr="00196DA1">
        <w:rPr>
          <w:sz w:val="12"/>
        </w:rPr>
        <w:t xml:space="preserve"> ‘But why should I live like that?’ then </w:t>
      </w:r>
      <w:r w:rsidRPr="00196DA1">
        <w:rPr>
          <w:b/>
          <w:bCs/>
          <w:highlight w:val="green"/>
          <w:u w:val="single"/>
        </w:rPr>
        <w:t>there is no further answer to give</w:t>
      </w:r>
      <w:r w:rsidRPr="00196DA1">
        <w:rPr>
          <w:sz w:val="12"/>
        </w:rPr>
        <w:t xml:space="preserve"> him, because we have already, ex hypothesi, [we have already] said everything that could be included in the further answer.’ (Hare 1952, p. 69). </w:t>
      </w:r>
      <w:r w:rsidRPr="00196DA1">
        <w:rPr>
          <w:b/>
          <w:bCs/>
          <w:highlight w:val="green"/>
          <w:u w:val="single"/>
        </w:rPr>
        <w:t>The terminus of</w:t>
      </w:r>
      <w:r w:rsidRPr="00196DA1">
        <w:rPr>
          <w:b/>
          <w:bCs/>
          <w:u w:val="single"/>
        </w:rPr>
        <w:t xml:space="preserve"> </w:t>
      </w:r>
      <w:r w:rsidRPr="00196DA1">
        <w:rPr>
          <w:b/>
          <w:bCs/>
          <w:highlight w:val="green"/>
          <w:u w:val="single"/>
        </w:rPr>
        <w:t>justification is</w:t>
      </w:r>
      <w:r w:rsidRPr="00196DA1">
        <w:rPr>
          <w:b/>
          <w:bCs/>
          <w:u w:val="single"/>
        </w:rPr>
        <w:t xml:space="preserve"> thus </w:t>
      </w:r>
      <w:r w:rsidRPr="00196DA1">
        <w:rPr>
          <w:b/>
          <w:bCs/>
          <w:highlight w:val="green"/>
          <w:u w:val="single"/>
        </w:rPr>
        <w:t>always</w:t>
      </w:r>
      <w:r w:rsidRPr="00196DA1">
        <w:rPr>
          <w:sz w:val="12"/>
        </w:rPr>
        <w:t xml:space="preserve">, on this view, a not further to be justified choice, </w:t>
      </w:r>
      <w:r w:rsidRPr="00196DA1">
        <w:rPr>
          <w:b/>
          <w:bCs/>
          <w:highlight w:val="green"/>
          <w:u w:val="single"/>
        </w:rPr>
        <w:t>a choice unguided by criteria.</w:t>
      </w:r>
      <w:r w:rsidRPr="00196DA1">
        <w:rPr>
          <w:sz w:val="12"/>
          <w:highlight w:val="green"/>
        </w:rPr>
        <w:t xml:space="preserve"> </w:t>
      </w:r>
      <w:r w:rsidRPr="00196DA1">
        <w:rPr>
          <w:b/>
          <w:bCs/>
          <w:highlight w:val="green"/>
          <w:u w:val="single"/>
        </w:rPr>
        <w:t>Each</w:t>
      </w:r>
      <w:r w:rsidRPr="00196DA1">
        <w:rPr>
          <w:b/>
          <w:bCs/>
          <w:u w:val="single"/>
        </w:rPr>
        <w:t xml:space="preserve"> </w:t>
      </w:r>
      <w:r w:rsidRPr="00196DA1">
        <w:rPr>
          <w:b/>
          <w:bCs/>
          <w:highlight w:val="green"/>
          <w:u w:val="single"/>
        </w:rPr>
        <w:t>individual</w:t>
      </w:r>
      <w:r w:rsidRPr="00196DA1">
        <w:rPr>
          <w:b/>
          <w:bCs/>
          <w:u w:val="single"/>
        </w:rPr>
        <w:t xml:space="preserve"> implicitly or explicitly </w:t>
      </w:r>
      <w:r w:rsidRPr="00196DA1">
        <w:rPr>
          <w:b/>
          <w:bCs/>
          <w:highlight w:val="green"/>
          <w:u w:val="single"/>
        </w:rPr>
        <w:t>has to adopt his or her own first principles on the</w:t>
      </w:r>
      <w:r w:rsidRPr="00196DA1">
        <w:rPr>
          <w:b/>
          <w:bCs/>
          <w:u w:val="single"/>
        </w:rPr>
        <w:t xml:space="preserve"> </w:t>
      </w:r>
      <w:r w:rsidRPr="00196DA1">
        <w:rPr>
          <w:b/>
          <w:bCs/>
          <w:highlight w:val="green"/>
          <w:u w:val="single"/>
        </w:rPr>
        <w:t>basis of such a choice</w:t>
      </w:r>
      <w:r w:rsidRPr="00196DA1">
        <w:rPr>
          <w:b/>
          <w:bCs/>
          <w:u w:val="single"/>
        </w:rPr>
        <w:t>.</w:t>
      </w:r>
      <w:r w:rsidRPr="00196DA1">
        <w:rPr>
          <w:sz w:val="12"/>
        </w:rPr>
        <w:t xml:space="preserve"> The utterance of any universal principle is in the end an expression of the preferences of an individual will and for that will its principles have and can have only such authority as it chooses to confer upon them by adopting them. </w:t>
      </w:r>
    </w:p>
    <w:p w14:paraId="632AC485" w14:textId="77777777" w:rsidR="0005116A" w:rsidRPr="00196DA1" w:rsidRDefault="0005116A" w:rsidP="0005116A">
      <w:pPr>
        <w:rPr>
          <w:sz w:val="12"/>
        </w:rPr>
      </w:pPr>
    </w:p>
    <w:p w14:paraId="7AC1FC01" w14:textId="77777777" w:rsidR="0005116A" w:rsidRPr="00196DA1" w:rsidRDefault="0005116A" w:rsidP="0005116A">
      <w:pPr>
        <w:pStyle w:val="Heading4"/>
      </w:pPr>
      <w:r w:rsidRPr="00196DA1">
        <w:t>[3] Empirically proven – the competition between competing externalists modes of ethics has been going for centuries. Leiter</w:t>
      </w:r>
    </w:p>
    <w:p w14:paraId="7EED9C75" w14:textId="77777777" w:rsidR="0005116A" w:rsidRPr="00196DA1" w:rsidRDefault="0005116A" w:rsidP="0005116A">
      <w:r w:rsidRPr="00196DA1">
        <w:t>[Leiter, Brian. “Moral Psychology with Nietzsche.” Oxford University Press. Published 2019] SHS ZS</w:t>
      </w:r>
    </w:p>
    <w:p w14:paraId="7C983C7F" w14:textId="77777777" w:rsidR="0005116A" w:rsidRPr="00196DA1" w:rsidRDefault="0005116A" w:rsidP="0005116A">
      <w:pPr>
        <w:rPr>
          <w:sz w:val="12"/>
        </w:rPr>
      </w:pPr>
      <w:r w:rsidRPr="00196DA1">
        <w:rPr>
          <w:sz w:val="12"/>
        </w:rPr>
        <w:t xml:space="preserve">With respect to very particularized moral disagreements — e.g., about questions of economic or social policy — which often trade on obvious factual ignorance or disagreement about complicated empirical questions, this seems a plausible retort. But </w:t>
      </w:r>
      <w:r w:rsidRPr="00196DA1">
        <w:rPr>
          <w:b/>
          <w:bCs/>
          <w:highlight w:val="green"/>
          <w:u w:val="single"/>
        </w:rPr>
        <w:t>for over two hundred years</w:t>
      </w:r>
      <w:r w:rsidRPr="00196DA1">
        <w:rPr>
          <w:sz w:val="12"/>
          <w:highlight w:val="green"/>
        </w:rPr>
        <w:t xml:space="preserve">, </w:t>
      </w:r>
      <w:r w:rsidRPr="00196DA1">
        <w:rPr>
          <w:b/>
          <w:bCs/>
          <w:highlight w:val="green"/>
          <w:u w:val="single"/>
        </w:rPr>
        <w:t>Kantians and</w:t>
      </w:r>
      <w:r w:rsidRPr="00196DA1">
        <w:rPr>
          <w:b/>
          <w:bCs/>
          <w:u w:val="single"/>
        </w:rPr>
        <w:t xml:space="preserve"> </w:t>
      </w:r>
      <w:r w:rsidRPr="00196DA1">
        <w:rPr>
          <w:b/>
          <w:bCs/>
          <w:highlight w:val="green"/>
          <w:u w:val="single"/>
        </w:rPr>
        <w:t>utilitarians have</w:t>
      </w:r>
      <w:r w:rsidRPr="00196DA1">
        <w:rPr>
          <w:sz w:val="12"/>
        </w:rPr>
        <w:t xml:space="preserve"> [developed] </w:t>
      </w:r>
      <w:r w:rsidRPr="00196DA1">
        <w:rPr>
          <w:b/>
          <w:bCs/>
          <w:highlight w:val="green"/>
          <w:u w:val="single"/>
        </w:rPr>
        <w:t>been developing</w:t>
      </w:r>
      <w:r w:rsidRPr="00196DA1">
        <w:rPr>
          <w:sz w:val="12"/>
        </w:rPr>
        <w:t xml:space="preserve"> increasingly systematic </w:t>
      </w:r>
      <w:r w:rsidRPr="00196DA1">
        <w:rPr>
          <w:b/>
          <w:bCs/>
          <w:highlight w:val="green"/>
          <w:u w:val="single"/>
        </w:rPr>
        <w:t>versions of their respective</w:t>
      </w:r>
      <w:r w:rsidRPr="00196DA1">
        <w:rPr>
          <w:b/>
          <w:bCs/>
          <w:u w:val="single"/>
        </w:rPr>
        <w:t xml:space="preserve"> </w:t>
      </w:r>
      <w:r w:rsidRPr="00196DA1">
        <w:rPr>
          <w:b/>
          <w:bCs/>
          <w:highlight w:val="green"/>
          <w:u w:val="single"/>
        </w:rPr>
        <w:t>positions</w:t>
      </w:r>
      <w:r w:rsidRPr="00196DA1">
        <w:rPr>
          <w:sz w:val="12"/>
        </w:rPr>
        <w:t xml:space="preserve">. The Aristotelian tradition in moral philosophy has an even longer history. </w:t>
      </w:r>
      <w:r w:rsidRPr="00196DA1">
        <w:rPr>
          <w:b/>
          <w:bCs/>
          <w:u w:val="single"/>
        </w:rPr>
        <w:t>Utilitarians</w:t>
      </w:r>
      <w:r w:rsidRPr="00196DA1">
        <w:rPr>
          <w:sz w:val="12"/>
        </w:rPr>
        <w:t xml:space="preserve"> [They] </w:t>
      </w:r>
      <w:r w:rsidRPr="00196DA1">
        <w:rPr>
          <w:b/>
          <w:bCs/>
          <w:u w:val="single"/>
        </w:rPr>
        <w:t>have become</w:t>
      </w:r>
      <w:r w:rsidRPr="00196DA1">
        <w:rPr>
          <w:sz w:val="12"/>
        </w:rPr>
        <w:t xml:space="preserve"> particularly </w:t>
      </w:r>
      <w:r w:rsidRPr="00196DA1">
        <w:rPr>
          <w:b/>
          <w:bCs/>
          <w:u w:val="single"/>
        </w:rPr>
        <w:t>adept at explaining how they can accommodate</w:t>
      </w:r>
      <w:r w:rsidRPr="00196DA1">
        <w:rPr>
          <w:sz w:val="12"/>
        </w:rPr>
        <w:t xml:space="preserve"> [</w:t>
      </w:r>
      <w:r w:rsidRPr="00196DA1">
        <w:rPr>
          <w:b/>
          <w:bCs/>
          <w:u w:val="single"/>
        </w:rPr>
        <w:t>others</w:t>
      </w:r>
      <w:r w:rsidRPr="00196DA1">
        <w:rPr>
          <w:sz w:val="12"/>
        </w:rPr>
        <w:t xml:space="preserve">] Kantian and Aristotelian intuitions about particular cases and issues, </w:t>
      </w:r>
      <w:r w:rsidRPr="00196DA1">
        <w:rPr>
          <w:b/>
          <w:bCs/>
          <w:highlight w:val="green"/>
          <w:u w:val="single"/>
        </w:rPr>
        <w:t>though</w:t>
      </w:r>
      <w:r w:rsidRPr="00196DA1">
        <w:rPr>
          <w:sz w:val="12"/>
        </w:rPr>
        <w:t xml:space="preserve"> in ways that are usually found to be systematically unpersuasive to the competing traditions and which, in any case, </w:t>
      </w:r>
      <w:r w:rsidRPr="00196DA1">
        <w:rPr>
          <w:b/>
          <w:bCs/>
          <w:highlight w:val="green"/>
          <w:u w:val="single"/>
        </w:rPr>
        <w:t>do nothing to</w:t>
      </w:r>
      <w:r w:rsidRPr="00196DA1">
        <w:rPr>
          <w:b/>
          <w:bCs/>
          <w:u w:val="single"/>
        </w:rPr>
        <w:t xml:space="preserve"> </w:t>
      </w:r>
      <w:r w:rsidRPr="00196DA1">
        <w:rPr>
          <w:b/>
          <w:bCs/>
          <w:highlight w:val="green"/>
          <w:u w:val="single"/>
        </w:rPr>
        <w:t>dissolve the disagreement</w:t>
      </w:r>
      <w:r w:rsidRPr="00196DA1">
        <w:rPr>
          <w:sz w:val="12"/>
        </w:rPr>
        <w:t xml:space="preserve"> about the underlying moral criteria and categories. Philosophers in each tradition increasingly talk only to each other, without even trying to convince those in the other traditions. And </w:t>
      </w:r>
      <w:r w:rsidRPr="00196DA1">
        <w:rPr>
          <w:b/>
          <w:bCs/>
          <w:u w:val="single"/>
        </w:rPr>
        <w:t>while there may well be ‘progress’ within traditions</w:t>
      </w:r>
      <w:r w:rsidRPr="00196DA1">
        <w:rPr>
          <w:sz w:val="12"/>
        </w:rPr>
        <w:t xml:space="preserve"> — e.g., most utilitarians regard Mill as an improvement on Bentham—</w:t>
      </w:r>
      <w:r w:rsidRPr="00196DA1">
        <w:rPr>
          <w:b/>
          <w:bCs/>
          <w:highlight w:val="green"/>
          <w:u w:val="single"/>
        </w:rPr>
        <w:t>there does not appear to be any progress</w:t>
      </w:r>
      <w:r w:rsidRPr="00196DA1">
        <w:rPr>
          <w:b/>
          <w:bCs/>
          <w:u w:val="single"/>
        </w:rPr>
        <w:t xml:space="preserve"> </w:t>
      </w:r>
      <w:r w:rsidRPr="00196DA1">
        <w:rPr>
          <w:sz w:val="12"/>
        </w:rPr>
        <w:t xml:space="preserve">[towards] </w:t>
      </w:r>
      <w:r w:rsidRPr="00196DA1">
        <w:rPr>
          <w:b/>
          <w:bCs/>
          <w:highlight w:val="green"/>
          <w:u w:val="single"/>
        </w:rPr>
        <w:t>in</w:t>
      </w:r>
      <w:r w:rsidRPr="00196DA1">
        <w:rPr>
          <w:b/>
          <w:bCs/>
          <w:u w:val="single"/>
        </w:rPr>
        <w:t xml:space="preserve"> </w:t>
      </w:r>
      <w:r w:rsidRPr="00196DA1">
        <w:rPr>
          <w:b/>
          <w:bCs/>
          <w:highlight w:val="green"/>
          <w:u w:val="single"/>
        </w:rPr>
        <w:t>moral theory</w:t>
      </w:r>
      <w:r w:rsidRPr="00196DA1">
        <w:rPr>
          <w:sz w:val="12"/>
        </w:rPr>
        <w:t xml:space="preserve">, in the sense of a consensus that particular fundamental theories of right action and the good life are deemed better than their predecessors. What we find now are simply the competing traditions — Kantian, Humean, Millian, Aristotelian, Thomist, perhaps now even Nietzschean — who often view their competitors as unintelligible or morally obtuse, but don’t have any actual arguments against the foundational principles of their competitors. </w:t>
      </w:r>
      <w:r w:rsidRPr="00196DA1">
        <w:rPr>
          <w:b/>
          <w:bCs/>
          <w:highlight w:val="green"/>
          <w:u w:val="single"/>
        </w:rPr>
        <w:t>There is</w:t>
      </w:r>
      <w:r w:rsidRPr="00196DA1">
        <w:rPr>
          <w:sz w:val="12"/>
        </w:rPr>
        <w:t xml:space="preserve">, in short, </w:t>
      </w:r>
      <w:r w:rsidRPr="00196DA1">
        <w:rPr>
          <w:b/>
          <w:bCs/>
          <w:highlight w:val="green"/>
          <w:u w:val="single"/>
        </w:rPr>
        <w:t>no sign</w:t>
      </w:r>
      <w:r w:rsidRPr="00196DA1">
        <w:rPr>
          <w:sz w:val="12"/>
        </w:rPr>
        <w:t xml:space="preserve"> — I can think of none — </w:t>
      </w:r>
      <w:r w:rsidRPr="00196DA1">
        <w:rPr>
          <w:b/>
          <w:bCs/>
          <w:highlight w:val="green"/>
          <w:u w:val="single"/>
        </w:rPr>
        <w:t>that we are heading towards any epistemic rapprochement</w:t>
      </w:r>
      <w:r w:rsidRPr="00196DA1">
        <w:rPr>
          <w:sz w:val="12"/>
        </w:rPr>
        <w:t> between these competing moral traditions. Are we really to believe that hyper-rational and reflective moral philosophers, whose lives, in most cases, are devoted to systematic reflection on philosophical questions, many of whom (historically) were independently wealthy (or indifferent to material success) and so immune to crass considerations of livelihood and material self-interest, and most of whom, in the modern era, spend professional careers refining their positions, and have been doing so as a professional class in university settings for well over a century — are we really supposed to believe that they have reached no substantial agreement on any foundational moral principle because of ignorance, irrationality, or partiality</w:t>
      </w:r>
    </w:p>
    <w:p w14:paraId="2AAA75B0" w14:textId="77777777" w:rsidR="0005116A" w:rsidRPr="00196DA1" w:rsidRDefault="0005116A" w:rsidP="0005116A"/>
    <w:p w14:paraId="6871AD4A" w14:textId="177AC3BA" w:rsidR="0005116A" w:rsidRPr="00196DA1" w:rsidRDefault="0005116A" w:rsidP="0005116A">
      <w:pPr>
        <w:pStyle w:val="Heading4"/>
      </w:pPr>
      <w:r w:rsidRPr="00196DA1">
        <w:t>Thus, the standard is consistency with contractarianism. Agents must engage in the project of mutual self-restraint as to not impede upon the moral authority of others. Stanford.</w:t>
      </w:r>
    </w:p>
    <w:p w14:paraId="6C11CD3E" w14:textId="77777777" w:rsidR="0005116A" w:rsidRPr="00196DA1" w:rsidRDefault="0005116A" w:rsidP="0005116A">
      <w:r w:rsidRPr="00196DA1">
        <w:t xml:space="preserve">[Stanford Encyclopedia of Philosophy. “Contractarianism.” </w:t>
      </w:r>
      <w:hyperlink r:id="rId7" w:history="1">
        <w:r w:rsidRPr="00196DA1">
          <w:rPr>
            <w:rStyle w:val="Hyperlink"/>
          </w:rPr>
          <w:t>https://plato.stanford.edu/entries/contractarianism/</w:t>
        </w:r>
      </w:hyperlink>
      <w:r w:rsidRPr="00196DA1">
        <w:t xml:space="preserve"> Published 18 June 2000] SHS ZS</w:t>
      </w:r>
    </w:p>
    <w:p w14:paraId="01FBA9CE" w14:textId="77777777" w:rsidR="0005116A" w:rsidRPr="00196DA1" w:rsidRDefault="0005116A" w:rsidP="0005116A">
      <w:pPr>
        <w:rPr>
          <w:sz w:val="12"/>
        </w:rPr>
      </w:pPr>
      <w:r w:rsidRPr="00196DA1">
        <w:rPr>
          <w:sz w:val="12"/>
        </w:rPr>
        <w:t xml:space="preserve">A brief sketch of the most complete and influential contemporary contractarian theory, David Gauthier’s, is in order. </w:t>
      </w:r>
      <w:r w:rsidRPr="00196DA1">
        <w:rPr>
          <w:b/>
          <w:bCs/>
          <w:u w:val="single"/>
        </w:rPr>
        <w:t>Gauthier’s project</w:t>
      </w:r>
      <w:r w:rsidRPr="00196DA1">
        <w:rPr>
          <w:sz w:val="12"/>
        </w:rPr>
        <w:t xml:space="preserve"> in Morals By Agreement </w:t>
      </w:r>
      <w:r w:rsidRPr="00196DA1">
        <w:rPr>
          <w:b/>
          <w:bCs/>
          <w:u w:val="single"/>
        </w:rPr>
        <w:t>is to employ a contractarian approach to grounding morality in rationality</w:t>
      </w:r>
      <w:r w:rsidRPr="00196DA1">
        <w:rPr>
          <w:sz w:val="12"/>
        </w:rPr>
        <w:t xml:space="preserve"> in order </w:t>
      </w:r>
      <w:r w:rsidRPr="00196DA1">
        <w:rPr>
          <w:b/>
          <w:bCs/>
          <w:u w:val="single"/>
        </w:rPr>
        <w:t>to defeat the moral skeptic.</w:t>
      </w:r>
      <w:r w:rsidRPr="00196DA1">
        <w:rPr>
          <w:sz w:val="12"/>
        </w:rPr>
        <w:t xml:space="preserve"> (However, Anita Superson (2009) points out that Gauthier attempts to answer only the skeptic who asks “why should I be moral?” but leaves both the motive skeptic, who argues that it is enough to act morally but need not be motivated by morality, and the amoralist, who denies that there is any such thing as morality, that is, that there are true moral statements.) </w:t>
      </w:r>
      <w:r w:rsidRPr="00196DA1">
        <w:rPr>
          <w:b/>
          <w:bCs/>
          <w:u w:val="single"/>
        </w:rPr>
        <w:t>It is</w:t>
      </w:r>
      <w:r w:rsidRPr="00196DA1">
        <w:rPr>
          <w:sz w:val="12"/>
        </w:rPr>
        <w:t xml:space="preserve"> generally </w:t>
      </w:r>
      <w:r w:rsidRPr="00196DA1">
        <w:rPr>
          <w:b/>
          <w:bCs/>
          <w:u w:val="single"/>
        </w:rPr>
        <w:t xml:space="preserve">assumed that </w:t>
      </w:r>
      <w:r w:rsidRPr="00196DA1">
        <w:rPr>
          <w:b/>
          <w:bCs/>
          <w:highlight w:val="green"/>
          <w:u w:val="single"/>
        </w:rPr>
        <w:t>humans can have no</w:t>
      </w:r>
      <w:r w:rsidRPr="00196DA1">
        <w:rPr>
          <w:b/>
          <w:bCs/>
          <w:u w:val="single"/>
        </w:rPr>
        <w:t xml:space="preserve"> </w:t>
      </w:r>
      <w:r w:rsidRPr="00196DA1">
        <w:rPr>
          <w:b/>
          <w:bCs/>
          <w:highlight w:val="green"/>
          <w:u w:val="single"/>
        </w:rPr>
        <w:t>perfect</w:t>
      </w:r>
      <w:r w:rsidRPr="00196DA1">
        <w:rPr>
          <w:b/>
          <w:bCs/>
          <w:u w:val="single"/>
        </w:rPr>
        <w:t xml:space="preserve"> natural </w:t>
      </w:r>
      <w:r w:rsidRPr="00196DA1">
        <w:rPr>
          <w:b/>
          <w:bCs/>
          <w:highlight w:val="green"/>
          <w:u w:val="single"/>
        </w:rPr>
        <w:t>harmony of interests</w:t>
      </w:r>
      <w:r w:rsidRPr="00196DA1">
        <w:rPr>
          <w:sz w:val="12"/>
        </w:rPr>
        <w:t xml:space="preserve"> (otherwise morality would be largely superfluous), and that there is much for each individual to gain through cooperation. However, </w:t>
      </w:r>
      <w:r w:rsidRPr="00196DA1">
        <w:rPr>
          <w:b/>
          <w:bCs/>
          <w:highlight w:val="green"/>
          <w:u w:val="single"/>
        </w:rPr>
        <w:t>moral constraint</w:t>
      </w:r>
      <w:r w:rsidRPr="00196DA1">
        <w:rPr>
          <w:b/>
          <w:bCs/>
          <w:u w:val="single"/>
        </w:rPr>
        <w:t xml:space="preserve"> on the pursuit of individual self-interest </w:t>
      </w:r>
      <w:r w:rsidRPr="00196DA1">
        <w:rPr>
          <w:b/>
          <w:bCs/>
          <w:highlight w:val="green"/>
          <w:u w:val="single"/>
        </w:rPr>
        <w:t>is required</w:t>
      </w:r>
      <w:r w:rsidRPr="00196DA1">
        <w:rPr>
          <w:b/>
          <w:bCs/>
          <w:u w:val="single"/>
        </w:rPr>
        <w:t xml:space="preserve"> </w:t>
      </w:r>
      <w:r w:rsidRPr="00196DA1">
        <w:rPr>
          <w:b/>
          <w:bCs/>
          <w:highlight w:val="green"/>
          <w:u w:val="single"/>
        </w:rPr>
        <w:t>because cooperative activities</w:t>
      </w:r>
      <w:r w:rsidRPr="00196DA1">
        <w:rPr>
          <w:b/>
          <w:bCs/>
          <w:u w:val="single"/>
        </w:rPr>
        <w:t xml:space="preserve"> almost inevitably </w:t>
      </w:r>
      <w:r w:rsidRPr="00196DA1">
        <w:rPr>
          <w:b/>
          <w:bCs/>
          <w:highlight w:val="green"/>
          <w:u w:val="single"/>
        </w:rPr>
        <w:t>lead to a prisoner’s dilemma</w:t>
      </w:r>
      <w:r w:rsidRPr="00196DA1">
        <w:rPr>
          <w:sz w:val="12"/>
        </w:rPr>
        <w:t xml:space="preserve">: a situation in which the best individual outcomes can be had by those who cheat on the agreement while the others keep their part of the bargain. This leads to the socially and individually sub-optimal outcome wherein each can expect to be cheated by the other. But by disposing themselves to act according to the requirements of morality whenever others are also so disposed, they can gain each others’ trust and cooperate successfully. </w:t>
      </w:r>
      <w:r w:rsidRPr="00196DA1">
        <w:rPr>
          <w:b/>
          <w:bCs/>
          <w:u w:val="single"/>
        </w:rPr>
        <w:t>The contractarian element of the theory comes in the derivation of the moral norms. The compliance problem—the problem of justifying rational compliance with the norms that have been accepted—must drive the justification of the initial situation and the conduct of the contracting situation</w:t>
      </w:r>
      <w:r w:rsidRPr="00196DA1">
        <w:rPr>
          <w:sz w:val="12"/>
        </w:rPr>
        <w:t xml:space="preserve">. </w:t>
      </w:r>
      <w:r w:rsidRPr="00196DA1">
        <w:rPr>
          <w:b/>
          <w:bCs/>
          <w:u w:val="single"/>
        </w:rPr>
        <w:t xml:space="preserve">It is helpful to </w:t>
      </w:r>
      <w:r w:rsidRPr="00196DA1">
        <w:rPr>
          <w:b/>
          <w:bCs/>
          <w:highlight w:val="green"/>
          <w:u w:val="single"/>
        </w:rPr>
        <w:t>think of the contract situation as a bargain, in which each party is</w:t>
      </w:r>
      <w:r w:rsidRPr="00196DA1">
        <w:rPr>
          <w:b/>
          <w:bCs/>
          <w:u w:val="single"/>
        </w:rPr>
        <w:t xml:space="preserve"> trying to </w:t>
      </w:r>
      <w:r w:rsidRPr="00196DA1">
        <w:rPr>
          <w:b/>
          <w:bCs/>
          <w:highlight w:val="green"/>
          <w:u w:val="single"/>
        </w:rPr>
        <w:t>negotiate the moral rules that will allow them to realize optimal utilit</w:t>
      </w:r>
      <w:r w:rsidRPr="00196DA1">
        <w:rPr>
          <w:sz w:val="12"/>
          <w:highlight w:val="green"/>
        </w:rPr>
        <w:t>y</w:t>
      </w:r>
      <w:r w:rsidRPr="00196DA1">
        <w:rPr>
          <w:sz w:val="12"/>
        </w:rPr>
        <w:t xml:space="preserve">, and this has led philosophers to apply a number of bargaining solutions to the initial contract situation. Gauthier’s solution is the “minimax relative concession” (1986, ch. V). </w:t>
      </w:r>
      <w:r w:rsidRPr="00196DA1">
        <w:rPr>
          <w:b/>
          <w:bCs/>
          <w:u w:val="single"/>
        </w:rPr>
        <w:t>The idea of minimax relative concession is that each bargainer will be most concerned with the concessions that she makes from her ideal outcome relative to the concessions that others make</w:t>
      </w:r>
      <w:r w:rsidRPr="00196DA1">
        <w:rPr>
          <w:sz w:val="12"/>
        </w:rPr>
        <w:t>. If she sees her concessions as reasonable relative to the others, considering that she wants to ensure as much for herself as she can while securing agreement (and thereby avoiding the zero-point: no share of the cooperative surplus) and subsequent compliance from the others, then she will agree to it. What would then be the reasonable outcome</w:t>
      </w:r>
      <w:r w:rsidRPr="00196DA1">
        <w:rPr>
          <w:b/>
          <w:bCs/>
          <w:u w:val="single"/>
        </w:rPr>
        <w:t xml:space="preserve">? </w:t>
      </w:r>
      <w:r w:rsidRPr="00196DA1">
        <w:rPr>
          <w:b/>
          <w:bCs/>
          <w:highlight w:val="green"/>
          <w:u w:val="single"/>
        </w:rPr>
        <w:t>The reasonable outcome</w:t>
      </w:r>
      <w:r w:rsidRPr="00196DA1">
        <w:rPr>
          <w:b/>
          <w:bCs/>
          <w:u w:val="single"/>
        </w:rPr>
        <w:t xml:space="preserve">, according to this view, is the outcome that </w:t>
      </w:r>
      <w:r w:rsidRPr="00196DA1">
        <w:rPr>
          <w:b/>
          <w:bCs/>
          <w:highlight w:val="green"/>
          <w:u w:val="single"/>
        </w:rPr>
        <w:t>minimizes the maximum relative concessions</w:t>
      </w:r>
      <w:r w:rsidRPr="00196DA1">
        <w:rPr>
          <w:b/>
          <w:bCs/>
          <w:u w:val="single"/>
        </w:rPr>
        <w:t xml:space="preserve"> of each party to the bargain</w:t>
      </w:r>
      <w:r w:rsidRPr="00196DA1">
        <w:rPr>
          <w:sz w:val="12"/>
        </w:rPr>
        <w:t xml:space="preserve"> (Gauthier 1986, ch. V). Equally important to the solution as the procedure is the starting point from which the parties begin. For some contractarians (like Gauthier) there is no veil of ignorance—each party to the contract is fully informed of their personal attributes and holdings. However, without the veil of ignorance, contractors will be aware of the differences in bargaining power that could potentially affect the outcome of the bargain. </w:t>
      </w:r>
      <w:r w:rsidRPr="00196DA1">
        <w:rPr>
          <w:b/>
          <w:bCs/>
          <w:u w:val="single"/>
        </w:rPr>
        <w:t xml:space="preserve">It is important, then, that </w:t>
      </w:r>
      <w:r w:rsidRPr="00196DA1">
        <w:rPr>
          <w:b/>
          <w:bCs/>
          <w:highlight w:val="green"/>
          <w:u w:val="single"/>
        </w:rPr>
        <w:t>the initial</w:t>
      </w:r>
      <w:r w:rsidRPr="00196DA1">
        <w:rPr>
          <w:b/>
          <w:bCs/>
          <w:u w:val="single"/>
        </w:rPr>
        <w:t xml:space="preserve"> </w:t>
      </w:r>
      <w:r w:rsidRPr="00196DA1">
        <w:rPr>
          <w:b/>
          <w:bCs/>
          <w:highlight w:val="green"/>
          <w:u w:val="single"/>
        </w:rPr>
        <w:t>position must have been arrived at non-coercively</w:t>
      </w:r>
      <w:r w:rsidRPr="00196DA1">
        <w:rPr>
          <w:b/>
          <w:bCs/>
          <w:u w:val="single"/>
        </w:rPr>
        <w:t xml:space="preserve"> if compliance to the agreement is to be secured.</w:t>
      </w:r>
      <w:r w:rsidRPr="00196DA1">
        <w:rPr>
          <w:sz w:val="12"/>
        </w:rPr>
        <w:t xml:space="preserve"> A form of the “Lockean proviso” (modeled after Locke’s description of the initial situation of his social contract): that one cannot have bettered himself by worsening others, may turn out to be beneficial in cases without a veil of ignorance. In sum, </w:t>
      </w:r>
      <w:r w:rsidRPr="00196DA1">
        <w:rPr>
          <w:b/>
          <w:bCs/>
          <w:u w:val="single"/>
        </w:rPr>
        <w:t>the moral norms that rational contractors will adopt</w:t>
      </w:r>
      <w:r w:rsidRPr="00196DA1">
        <w:rPr>
          <w:sz w:val="12"/>
        </w:rPr>
        <w:t xml:space="preserve"> (and comply with) </w:t>
      </w:r>
      <w:r w:rsidRPr="00196DA1">
        <w:rPr>
          <w:b/>
          <w:bCs/>
          <w:u w:val="single"/>
        </w:rPr>
        <w:t>are those norms that would be reached by the contractors beginning from a position each has attained through her own actions which have not worsened anyone else,</w:t>
      </w:r>
      <w:r w:rsidRPr="00196DA1">
        <w:rPr>
          <w:sz w:val="12"/>
        </w:rPr>
        <w:t xml:space="preserve"> and adopting as their principle for agreement the rule of minimax relative concession (Gauthier 1986, ch. VII). On one line of thought, contractarianism produces liberal individuals who seem well suited to join the kind of society that Rawls envisioned (Gauthier 1986, ch. XI). On another line, the Hobbesian contractarian argument leads towards the sparse government of libertarianism (Narveson 1988). The controversy here turns on the primary motivation for individuals to make agreements and cooperate. As we said before, there are two such motivations for the Hobbesian contractarian: fear of the depredations of others and benefits from cooperation with others. Libertarianism results when the first of these is primary, whereas when the second is primary, the kind of reciprocity and supportive government that will be discussed in the final section becomes possible.</w:t>
      </w:r>
    </w:p>
    <w:p w14:paraId="36F10120" w14:textId="77777777" w:rsidR="0005116A" w:rsidRPr="00196DA1" w:rsidRDefault="0005116A" w:rsidP="0005116A"/>
    <w:p w14:paraId="56C4F0B4" w14:textId="77777777" w:rsidR="0005116A" w:rsidRPr="00196DA1" w:rsidRDefault="0005116A" w:rsidP="0005116A">
      <w:pPr>
        <w:pStyle w:val="Heading4"/>
      </w:pPr>
      <w:r w:rsidRPr="00196DA1">
        <w:t>Negate:</w:t>
      </w:r>
    </w:p>
    <w:p w14:paraId="5C531F8D" w14:textId="77777777" w:rsidR="0005116A" w:rsidRPr="00196DA1" w:rsidRDefault="0005116A" w:rsidP="0005116A">
      <w:pPr>
        <w:pStyle w:val="Heading4"/>
        <w:rPr>
          <w:sz w:val="12"/>
        </w:rPr>
      </w:pPr>
      <w:r w:rsidRPr="00196DA1">
        <w:t xml:space="preserve">[1] Contracts – employers and employees have contracts which do not include / do not grant workers to strike. Granting workers to strike is a violation of those companies’ contracts, which ow under my fwk since it’s a breaking of a contract. </w:t>
      </w:r>
    </w:p>
    <w:p w14:paraId="7BEE4F38" w14:textId="77777777" w:rsidR="0005116A" w:rsidRPr="00196DA1" w:rsidRDefault="0005116A" w:rsidP="0005116A"/>
    <w:p w14:paraId="0061FFDF" w14:textId="5BB38338" w:rsidR="0005116A" w:rsidRPr="00196DA1" w:rsidRDefault="0005116A" w:rsidP="0005116A">
      <w:pPr>
        <w:pStyle w:val="Heading4"/>
      </w:pPr>
      <w:r w:rsidRPr="00196DA1">
        <w:t xml:space="preserve">[2] Self-Interest – States each have their own unique reasons for not recognizing the right of workers to strike and forcing them to do so would be imposing an external principle disregarding each individual position – which would be an intrinsic wrong under the framework. </w:t>
      </w:r>
    </w:p>
    <w:p w14:paraId="10BDF495" w14:textId="625CA78F" w:rsidR="00196DA1" w:rsidRPr="00196DA1" w:rsidRDefault="00196DA1" w:rsidP="00196DA1"/>
    <w:p w14:paraId="1794F1F8" w14:textId="33F48A8E" w:rsidR="00196DA1" w:rsidRPr="00196DA1" w:rsidRDefault="00196DA1" w:rsidP="00196DA1">
      <w:pPr>
        <w:pStyle w:val="Heading2"/>
      </w:pPr>
      <w:r w:rsidRPr="00196DA1">
        <w:t>2</w:t>
      </w:r>
    </w:p>
    <w:p w14:paraId="02060D26" w14:textId="77777777" w:rsidR="00220A82" w:rsidRPr="00011EFC" w:rsidRDefault="00220A82" w:rsidP="00220A82">
      <w:pPr>
        <w:pStyle w:val="Heading4"/>
      </w:pPr>
      <w:r w:rsidRPr="00011EFC">
        <w:t>Interpretation: the affirmative debater must not specify a subset of workers which governments should recognize their unconditional right to strike.</w:t>
      </w:r>
    </w:p>
    <w:p w14:paraId="3D33233A" w14:textId="59BCA183" w:rsidR="00220A82" w:rsidRPr="00011EFC" w:rsidRDefault="00220A82" w:rsidP="00220A82">
      <w:pPr>
        <w:pStyle w:val="Heading4"/>
      </w:pPr>
      <w:r w:rsidRPr="00011EFC">
        <w:t>“Workers” is a bare plural. Thus, the topic refers to workers in general, not a specific subset.</w:t>
      </w:r>
      <w:r w:rsidR="00C145C0">
        <w:t xml:space="preserve"> Nebel 19</w:t>
      </w:r>
    </w:p>
    <w:p w14:paraId="6DDB394B" w14:textId="77777777" w:rsidR="00220A82" w:rsidRPr="00011EFC" w:rsidRDefault="00220A82" w:rsidP="00220A82">
      <w:pPr>
        <w:rPr>
          <w:sz w:val="10"/>
        </w:rPr>
      </w:pPr>
      <w:r w:rsidRPr="00011EFC">
        <w:rPr>
          <w:sz w:val="10"/>
        </w:rPr>
        <w:t>Both distinctions are important</w:t>
      </w:r>
      <w:r w:rsidRPr="00011EFC">
        <w:rPr>
          <w:rStyle w:val="StyleUnderline"/>
        </w:rPr>
        <w:t xml:space="preserve">. </w:t>
      </w:r>
      <w:r w:rsidRPr="00011EFC">
        <w:rPr>
          <w:rStyle w:val="Emphasis"/>
          <w:highlight w:val="cyan"/>
        </w:rPr>
        <w:t xml:space="preserve">Generic resolutions can’t be affirmed by </w:t>
      </w:r>
      <w:r w:rsidRPr="00011EFC">
        <w:rPr>
          <w:rStyle w:val="Emphasis"/>
        </w:rPr>
        <w:t xml:space="preserve">specifying </w:t>
      </w:r>
      <w:r w:rsidRPr="00011EFC">
        <w:rPr>
          <w:rStyle w:val="Emphasis"/>
          <w:highlight w:val="cyan"/>
        </w:rPr>
        <w:t>particular instances.</w:t>
      </w:r>
      <w:r w:rsidRPr="00011EFC">
        <w:rPr>
          <w:sz w:val="10"/>
        </w:rPr>
        <w:t xml:space="preserve"> But, </w:t>
      </w:r>
      <w:r w:rsidRPr="00011EFC">
        <w:rPr>
          <w:rStyle w:val="StyleUnderline"/>
        </w:rPr>
        <w:t>since generics tolerate exceptions, plan-inclusive counterplans (PICs) do not negate generic resolutions</w:t>
      </w:r>
      <w:r w:rsidRPr="00011EFC">
        <w:rPr>
          <w:sz w:val="10"/>
        </w:rPr>
        <w:t xml:space="preserve">. </w:t>
      </w:r>
      <w:r w:rsidRPr="00011EFC">
        <w:rPr>
          <w:rStyle w:val="StyleUnderline"/>
        </w:rPr>
        <w:t>Bare plurals are typically used to express generic generalizations</w:t>
      </w:r>
      <w:r w:rsidRPr="00011EFC">
        <w:rPr>
          <w:sz w:val="10"/>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011EFC">
        <w:rPr>
          <w:rStyle w:val="StyleUnderline"/>
        </w:rPr>
        <w:t>“Colleges and universities” is a generic bare plural.</w:t>
      </w:r>
      <w:r w:rsidRPr="00011EFC">
        <w:rPr>
          <w:sz w:val="10"/>
        </w:rPr>
        <w:t xml:space="preserve"> I don’t think this claim should require any argument, when you think about it, but here are a few reasons. </w:t>
      </w:r>
      <w:r w:rsidRPr="00011EFC">
        <w:rPr>
          <w:rStyle w:val="StyleUnderline"/>
        </w:rPr>
        <w:t>First, ask yourself, honestly, whether the following speech sounds good to you: “</w:t>
      </w:r>
      <w:r w:rsidRPr="00011EFC">
        <w:rPr>
          <w:rStyle w:val="Emphasis"/>
          <w:highlight w:val="cyan"/>
        </w:rPr>
        <w:t xml:space="preserve">Eight colleges </w:t>
      </w:r>
      <w:r w:rsidRPr="00011EFC">
        <w:rPr>
          <w:rStyle w:val="Emphasis"/>
        </w:rPr>
        <w:t>and universities</w:t>
      </w:r>
      <w:r w:rsidRPr="00011EFC">
        <w:rPr>
          <w:rStyle w:val="StyleUnderline"/>
        </w:rPr>
        <w:t>—namely, those in the Ivy League—</w:t>
      </w:r>
      <w:r w:rsidRPr="00011EFC">
        <w:rPr>
          <w:rStyle w:val="Emphasis"/>
          <w:highlight w:val="cyan"/>
        </w:rPr>
        <w:t>ought not consider standardized tests</w:t>
      </w:r>
      <w:r w:rsidRPr="00011EFC">
        <w:rPr>
          <w:rStyle w:val="StyleUnderline"/>
        </w:rPr>
        <w:t xml:space="preserve"> in undergraduate admissions decisions. Maybe other colleges and universities ought to consider them, but not the Ivies. </w:t>
      </w:r>
      <w:r w:rsidRPr="00011EFC">
        <w:rPr>
          <w:rStyle w:val="Emphasis"/>
        </w:rPr>
        <w:t>Therefore</w:t>
      </w:r>
      <w:r w:rsidRPr="00011EFC">
        <w:rPr>
          <w:rStyle w:val="StyleUnderline"/>
        </w:rPr>
        <w:t xml:space="preserve">, in the United States, </w:t>
      </w:r>
      <w:r w:rsidRPr="00011EFC">
        <w:rPr>
          <w:rStyle w:val="Emphasis"/>
        </w:rPr>
        <w:t>colleges and universities ought not consider standardized tests</w:t>
      </w:r>
      <w:r w:rsidRPr="00011EFC">
        <w:rPr>
          <w:rStyle w:val="StyleUnderline"/>
        </w:rPr>
        <w:t xml:space="preserve"> in undergraduate admissions decisions.” That is obviously not a valid argument: the conclusion does not follow</w:t>
      </w:r>
      <w:r w:rsidRPr="00011EFC">
        <w:rPr>
          <w:sz w:val="10"/>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011EFC">
        <w:rPr>
          <w:rStyle w:val="StyleUnderline"/>
        </w:rPr>
        <w:t xml:space="preserve">If the resolution were existential with respect to “colleges and universities,” then the Ivy League argument above would be a valid inference. Since </w:t>
      </w:r>
      <w:r w:rsidRPr="00011EFC">
        <w:rPr>
          <w:rStyle w:val="Emphasis"/>
        </w:rPr>
        <w:t>it’s not a valid inference</w:t>
      </w:r>
      <w:r w:rsidRPr="00011EFC">
        <w:rPr>
          <w:rStyle w:val="StyleUnderline"/>
        </w:rPr>
        <w:t>, “</w:t>
      </w:r>
      <w:r w:rsidRPr="00011EFC">
        <w:rPr>
          <w:rStyle w:val="Emphasis"/>
          <w:highlight w:val="cyan"/>
        </w:rPr>
        <w:t>colleges</w:t>
      </w:r>
      <w:r w:rsidRPr="00011EFC">
        <w:rPr>
          <w:rStyle w:val="StyleUnderline"/>
        </w:rPr>
        <w:t xml:space="preserve"> and universities” </w:t>
      </w:r>
      <w:r w:rsidRPr="00011EFC">
        <w:rPr>
          <w:rStyle w:val="Emphasis"/>
          <w:highlight w:val="cyan"/>
        </w:rPr>
        <w:t>must be a generic bare plural.</w:t>
      </w:r>
      <w:r w:rsidRPr="00011EFC">
        <w:rPr>
          <w:rStyle w:val="StyleUnderline"/>
        </w:rPr>
        <w:t xml:space="preserve"> Second, “</w:t>
      </w:r>
      <w:r w:rsidRPr="00011EFC">
        <w:rPr>
          <w:rStyle w:val="Emphasis"/>
          <w:highlight w:val="cyan"/>
        </w:rPr>
        <w:t>colleges</w:t>
      </w:r>
      <w:r w:rsidRPr="00011EFC">
        <w:rPr>
          <w:rStyle w:val="StyleUnderline"/>
        </w:rPr>
        <w:t xml:space="preserve"> and universities” </w:t>
      </w:r>
      <w:r w:rsidRPr="00011EFC">
        <w:rPr>
          <w:rStyle w:val="Emphasis"/>
          <w:highlight w:val="cyan"/>
        </w:rPr>
        <w:t>fails the upward-entailment test</w:t>
      </w:r>
      <w:r w:rsidRPr="00011EFC">
        <w:rPr>
          <w:rStyle w:val="StyleUnderline"/>
        </w:rPr>
        <w:t xml:space="preserve"> for existential uses of bare plurals. Consider the sentence, </w:t>
      </w:r>
      <w:r w:rsidRPr="00011EFC">
        <w:rPr>
          <w:rStyle w:val="Emphasis"/>
        </w:rPr>
        <w:t>“Lima beans are on my plate</w:t>
      </w:r>
      <w:r w:rsidRPr="00011EFC">
        <w:rPr>
          <w:rStyle w:val="StyleUnderline"/>
        </w:rPr>
        <w:t xml:space="preserve">.” This sentence </w:t>
      </w:r>
      <w:r w:rsidRPr="00011EFC">
        <w:rPr>
          <w:rStyle w:val="Emphasis"/>
        </w:rPr>
        <w:t>expresses</w:t>
      </w:r>
      <w:r w:rsidRPr="00011EFC">
        <w:rPr>
          <w:rStyle w:val="StyleUnderline"/>
        </w:rPr>
        <w:t xml:space="preserve"> an </w:t>
      </w:r>
      <w:r w:rsidRPr="00011EFC">
        <w:rPr>
          <w:rStyle w:val="Emphasis"/>
        </w:rPr>
        <w:t>existential statement</w:t>
      </w:r>
      <w:r w:rsidRPr="00011EFC">
        <w:rPr>
          <w:rStyle w:val="StyleUnderline"/>
        </w:rPr>
        <w:t xml:space="preserve"> that is true just in case there are some lima beans on my plate. One test of this is that it entails the more general sentence, “Beans are on my plate.” Now consider the sentence, “</w:t>
      </w:r>
      <w:r w:rsidRPr="00011EFC">
        <w:rPr>
          <w:rStyle w:val="Emphasis"/>
          <w:highlight w:val="cyan"/>
        </w:rPr>
        <w:t>Colleges</w:t>
      </w:r>
      <w:r w:rsidRPr="00011EFC">
        <w:rPr>
          <w:rStyle w:val="StyleUnderline"/>
        </w:rPr>
        <w:t xml:space="preserve"> and universities </w:t>
      </w:r>
      <w:r w:rsidRPr="00011EFC">
        <w:rPr>
          <w:rStyle w:val="Emphasis"/>
          <w:highlight w:val="cyan"/>
        </w:rPr>
        <w:t>ought not consider the SAT</w:t>
      </w:r>
      <w:r w:rsidRPr="00011EFC">
        <w:rPr>
          <w:rStyle w:val="StyleUnderline"/>
        </w:rPr>
        <w:t>.” (</w:t>
      </w:r>
      <w:r w:rsidRPr="00011EFC">
        <w:rPr>
          <w:sz w:val="10"/>
        </w:rPr>
        <w:t xml:space="preserve">To isolate “colleges and universities,” I’ve eliminated the other bare plurals in the resolution; it cannot plausibly be generic in the isolated case but existential in the resolution.) </w:t>
      </w:r>
      <w:r w:rsidRPr="00011EFC">
        <w:rPr>
          <w:rStyle w:val="StyleUnderline"/>
        </w:rPr>
        <w:t xml:space="preserve">This sentence </w:t>
      </w:r>
      <w:r w:rsidRPr="00011EFC">
        <w:rPr>
          <w:rStyle w:val="Emphasis"/>
          <w:highlight w:val="cyan"/>
        </w:rPr>
        <w:t>does not entail</w:t>
      </w:r>
      <w:r w:rsidRPr="00011EFC">
        <w:rPr>
          <w:rStyle w:val="StyleUnderline"/>
        </w:rPr>
        <w:t xml:space="preserve"> the more general statement that </w:t>
      </w:r>
      <w:r w:rsidRPr="00011EFC">
        <w:rPr>
          <w:rStyle w:val="Emphasis"/>
          <w:highlight w:val="cyan"/>
        </w:rPr>
        <w:t>educational institutions ought not consider the SAT.</w:t>
      </w:r>
      <w:r w:rsidRPr="00011EFC">
        <w:rPr>
          <w:rStyle w:val="Emphasis"/>
        </w:rPr>
        <w:t xml:space="preserve"> </w:t>
      </w:r>
      <w:r w:rsidRPr="00011EFC">
        <w:rPr>
          <w:rStyle w:val="StyleUnderline"/>
        </w:rPr>
        <w:t xml:space="preserve">This shows that “colleges and universities” is generic, because it fails the upward-entailment test for existential bare plurals. </w:t>
      </w:r>
      <w:r w:rsidRPr="00011EFC">
        <w:rPr>
          <w:sz w:val="10"/>
        </w:rPr>
        <w:t>Third</w:t>
      </w:r>
      <w:r w:rsidRPr="00011EFC">
        <w:rPr>
          <w:rStyle w:val="StyleUnderline"/>
        </w:rPr>
        <w:t>, “</w:t>
      </w:r>
      <w:r w:rsidRPr="00011EFC">
        <w:rPr>
          <w:rStyle w:val="Emphasis"/>
          <w:highlight w:val="cyan"/>
        </w:rPr>
        <w:t>colleges</w:t>
      </w:r>
      <w:r w:rsidRPr="00011EFC">
        <w:rPr>
          <w:rStyle w:val="StyleUnderline"/>
        </w:rPr>
        <w:t xml:space="preserve"> and universities” </w:t>
      </w:r>
      <w:r w:rsidRPr="00011EFC">
        <w:rPr>
          <w:rStyle w:val="Emphasis"/>
          <w:highlight w:val="cyan"/>
        </w:rPr>
        <w:t>fails the adverb</w:t>
      </w:r>
      <w:r w:rsidRPr="00011EFC">
        <w:rPr>
          <w:rStyle w:val="Emphasis"/>
        </w:rPr>
        <w:t xml:space="preserve"> </w:t>
      </w:r>
      <w:r w:rsidRPr="00011EFC">
        <w:rPr>
          <w:rStyle w:val="StyleUnderline"/>
        </w:rPr>
        <w:t xml:space="preserve">of quantification </w:t>
      </w:r>
      <w:r w:rsidRPr="00011EFC">
        <w:rPr>
          <w:rStyle w:val="Emphasis"/>
          <w:highlight w:val="cyan"/>
        </w:rPr>
        <w:t>test</w:t>
      </w:r>
      <w:r w:rsidRPr="00011EFC">
        <w:rPr>
          <w:rStyle w:val="StyleUnderline"/>
        </w:rPr>
        <w:t xml:space="preserve"> for existential bare plurals.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011EFC">
        <w:rPr>
          <w:sz w:val="10"/>
        </w:rPr>
        <w:t xml:space="preserve"> (e.g., always, sometimes, generally, often, seldom, never, ever). </w:t>
      </w:r>
      <w:r w:rsidRPr="00011EFC">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w:t>
      </w:r>
      <w:r w:rsidRPr="00011EFC">
        <w:rPr>
          <w:rStyle w:val="Emphasis"/>
          <w:highlight w:val="cyan"/>
        </w:rPr>
        <w:t>Adding generally</w:t>
      </w:r>
      <w:r w:rsidRPr="00011EFC">
        <w:rPr>
          <w:rStyle w:val="StyleUnderline"/>
        </w:rPr>
        <w:t xml:space="preserve"> (“Colleges and universities generally ought not consider the SAT”) or ever (“Colleges and universities ought not ever consider the SAT”) </w:t>
      </w:r>
      <w:r w:rsidRPr="00011EFC">
        <w:rPr>
          <w:rStyle w:val="Emphasis"/>
          <w:highlight w:val="cyan"/>
        </w:rPr>
        <w:t>result in</w:t>
      </w:r>
      <w:r w:rsidRPr="00011EFC">
        <w:rPr>
          <w:rStyle w:val="StyleUnderline"/>
        </w:rPr>
        <w:t xml:space="preserve"> comparatively </w:t>
      </w:r>
      <w:r w:rsidRPr="00011EFC">
        <w:rPr>
          <w:rStyle w:val="Emphasis"/>
          <w:highlight w:val="cyan"/>
        </w:rPr>
        <w:t>minor changes of meaning</w:t>
      </w:r>
      <w:r w:rsidRPr="00011EFC">
        <w:rPr>
          <w:rStyle w:val="StyleUnderline"/>
        </w:rPr>
        <w:t xml:space="preserve">. </w:t>
      </w:r>
      <w:r w:rsidRPr="00011EFC">
        <w:rPr>
          <w:sz w:val="10"/>
        </w:rPr>
        <w:t xml:space="preserve">(Note that this test doesn’t require there to be no change of meaning and doesn’t have to work for every adverb of quantification.) This strongly suggests what we already know: that </w:t>
      </w:r>
      <w:r w:rsidRPr="00011EFC">
        <w:rPr>
          <w:rStyle w:val="StyleUnderline"/>
        </w:rPr>
        <w:t xml:space="preserve">“colleges and universities” is generic rather than existential in the resolution. Fourth, it </w:t>
      </w:r>
      <w:r w:rsidRPr="00011EFC">
        <w:rPr>
          <w:rStyle w:val="Emphasis"/>
        </w:rPr>
        <w:t>is extremely unlikely that the topic committee would have written the resolution with the existential interpretation of “colleges and universities” in mind. If they intended the existential interpretation, they would have added explicit existential quantifiers like “some</w:t>
      </w:r>
      <w:r w:rsidRPr="00011EFC">
        <w:rPr>
          <w:sz w:val="10"/>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011EFC">
        <w:rPr>
          <w:rStyle w:val="Emphasis"/>
        </w:rPr>
        <w:t>The committee, moreover, does not write resolutions for the 0.1 percent of debaters who debate on the national circuit; they</w:t>
      </w:r>
      <w:r w:rsidRPr="00011EFC">
        <w:rPr>
          <w:rStyle w:val="StyleUnderline"/>
        </w:rPr>
        <w:t xml:space="preserve"> write resolutions, at least in large part, to be debated by the vast majority of students on the vast majority of circuits, who would take the resolution to be (pretty obviously, I’d imagine) generic </w:t>
      </w:r>
      <w:r w:rsidRPr="00011EFC">
        <w:rPr>
          <w:sz w:val="10"/>
        </w:rPr>
        <w:t>with respect to “colleges and universities,” given its face-value meaning and standard expectations about what LD resolutions tend to mean.</w:t>
      </w:r>
    </w:p>
    <w:p w14:paraId="0E31DF32" w14:textId="77777777" w:rsidR="00220A82" w:rsidRPr="00011EFC" w:rsidRDefault="00220A82" w:rsidP="00220A82"/>
    <w:p w14:paraId="2A4C38D6" w14:textId="77777777" w:rsidR="00220A82" w:rsidRPr="00011EFC" w:rsidRDefault="00220A82" w:rsidP="00220A82">
      <w:pPr>
        <w:pStyle w:val="Heading4"/>
      </w:pPr>
      <w:r w:rsidRPr="00011EFC">
        <w:t xml:space="preserve">These reasons apply to “workers” – 1] upward entailment test – the res fails the upward entailment test because “governments ought to recognize the right to strike of people” doesn’t entail that “governments ought to recognize the right to strike of workers” 3] adverb test – adding “generally” to the res doesn’t substantially change its meaning </w:t>
      </w:r>
    </w:p>
    <w:p w14:paraId="492D4202" w14:textId="77777777" w:rsidR="00220A82" w:rsidRPr="00011EFC" w:rsidRDefault="00220A82" w:rsidP="00220A82"/>
    <w:p w14:paraId="684A1F84" w14:textId="0CB421A5" w:rsidR="00220A82" w:rsidRPr="00011EFC" w:rsidRDefault="00220A82" w:rsidP="00220A82">
      <w:pPr>
        <w:pStyle w:val="Heading4"/>
      </w:pPr>
      <w:r w:rsidRPr="00011EFC">
        <w:t xml:space="preserve">Violation: They specify </w:t>
      </w:r>
      <w:r w:rsidR="00F1372B">
        <w:t>teachers</w:t>
      </w:r>
    </w:p>
    <w:p w14:paraId="7EA7EE28" w14:textId="77777777" w:rsidR="00220A82" w:rsidRPr="00011EFC" w:rsidRDefault="00220A82" w:rsidP="00220A82">
      <w:pPr>
        <w:pStyle w:val="Heading4"/>
      </w:pPr>
    </w:p>
    <w:p w14:paraId="0B686141" w14:textId="77777777" w:rsidR="00220A82" w:rsidRPr="00011EFC" w:rsidRDefault="00220A82" w:rsidP="00220A82">
      <w:pPr>
        <w:pStyle w:val="Heading4"/>
        <w:rPr>
          <w:iCs w:val="0"/>
        </w:rPr>
      </w:pPr>
      <w:r w:rsidRPr="00011EFC">
        <w:t xml:space="preserve">C] Vote neg -- </w:t>
      </w:r>
    </w:p>
    <w:p w14:paraId="3E67C3AB" w14:textId="77777777" w:rsidR="00220A82" w:rsidRPr="00011EFC" w:rsidRDefault="00220A82" w:rsidP="00220A82">
      <w:pPr>
        <w:pStyle w:val="Heading4"/>
        <w:rPr>
          <w:iCs w:val="0"/>
        </w:rPr>
      </w:pPr>
    </w:p>
    <w:p w14:paraId="2DCA54C8" w14:textId="77777777" w:rsidR="00220A82" w:rsidRPr="00011EFC" w:rsidRDefault="00220A82" w:rsidP="00220A82">
      <w:pPr>
        <w:pStyle w:val="Heading4"/>
        <w:rPr>
          <w:iCs w:val="0"/>
        </w:rPr>
      </w:pPr>
      <w:r w:rsidRPr="00011EFC">
        <w:t>1] Semantics outweigh --</w:t>
      </w:r>
    </w:p>
    <w:p w14:paraId="46235871" w14:textId="77777777" w:rsidR="00220A82" w:rsidRPr="00011EFC" w:rsidRDefault="00220A82" w:rsidP="00220A82">
      <w:pPr>
        <w:pStyle w:val="Heading4"/>
        <w:rPr>
          <w:iCs w:val="0"/>
        </w:rPr>
      </w:pPr>
      <w:r w:rsidRPr="00011EFC">
        <w:t xml:space="preserve">A] Topicality is a constitutive rule of the activity and a basic aff burden, they agreed to debate the topic when they came to the tournament </w:t>
      </w:r>
    </w:p>
    <w:p w14:paraId="5504D472" w14:textId="77777777" w:rsidR="00220A82" w:rsidRPr="00011EFC" w:rsidRDefault="00220A82" w:rsidP="00220A82">
      <w:pPr>
        <w:pStyle w:val="Heading4"/>
        <w:rPr>
          <w:iCs w:val="0"/>
        </w:rPr>
      </w:pPr>
      <w:r w:rsidRPr="00011EFC">
        <w:t xml:space="preserve">B] It’s the only stasis point we know before the round so it controls the internal link to engagement, and there’s no way to use ground if debaters aren’t prepared to defend it.  </w:t>
      </w:r>
    </w:p>
    <w:p w14:paraId="3556FABF" w14:textId="77777777" w:rsidR="00220A82" w:rsidRPr="00011EFC" w:rsidRDefault="00220A82" w:rsidP="00220A82">
      <w:pPr>
        <w:pStyle w:val="Heading4"/>
      </w:pPr>
    </w:p>
    <w:p w14:paraId="64DE495A" w14:textId="77777777" w:rsidR="00220A82" w:rsidRPr="00011EFC" w:rsidRDefault="00220A82" w:rsidP="00220A82">
      <w:pPr>
        <w:pStyle w:val="Heading4"/>
      </w:pPr>
      <w:r w:rsidRPr="00011EFC">
        <w:t>2] Limits and ground:</w:t>
      </w:r>
    </w:p>
    <w:p w14:paraId="3EB0E4FA" w14:textId="77777777" w:rsidR="00220A82" w:rsidRPr="00011EFC" w:rsidRDefault="00220A82" w:rsidP="00220A82">
      <w:pPr>
        <w:pStyle w:val="Heading4"/>
      </w:pPr>
    </w:p>
    <w:p w14:paraId="234D1826" w14:textId="77777777" w:rsidR="00220A82" w:rsidRPr="00011EFC" w:rsidRDefault="00220A82" w:rsidP="00220A82">
      <w:pPr>
        <w:pStyle w:val="Heading4"/>
      </w:pPr>
      <w:r w:rsidRPr="00011EFC">
        <w:t xml:space="preserve">You can specify any combination of any workers, giving the neg an impossible prep burden. Affs could be written with targeted research, while negs have to prep out all of these and lose their core ground - most good neg ground on this topic is about the weapons’ roles in IR – if you spec, negs can’t read things like </w:t>
      </w:r>
      <w:proofErr w:type="spellStart"/>
      <w:r w:rsidRPr="00011EFC">
        <w:t>heg</w:t>
      </w:r>
      <w:proofErr w:type="spellEnd"/>
      <w:r w:rsidRPr="00011EFC">
        <w:t xml:space="preserve"> </w:t>
      </w:r>
      <w:proofErr w:type="spellStart"/>
      <w:r w:rsidRPr="00011EFC">
        <w:t>disads</w:t>
      </w:r>
      <w:proofErr w:type="spellEnd"/>
      <w:r w:rsidRPr="00011EFC">
        <w:t>, DAs about certain weapons’ roles like first responders or healthcare workers, or econ DAs, which prevents engagement and clash.</w:t>
      </w:r>
    </w:p>
    <w:p w14:paraId="5FA42EAA" w14:textId="77777777" w:rsidR="00220A82" w:rsidRPr="00011EFC" w:rsidRDefault="00220A82" w:rsidP="00220A82"/>
    <w:p w14:paraId="389F06D3" w14:textId="77777777" w:rsidR="00220A82" w:rsidRPr="00011EFC" w:rsidRDefault="00220A82" w:rsidP="00220A82">
      <w:pPr>
        <w:pStyle w:val="Heading4"/>
      </w:pPr>
      <w:r w:rsidRPr="00011EFC">
        <w:t>3] TVA solves – read the aff as an advantage – you’d still have all of your arguments but I’d also get my ground back</w:t>
      </w:r>
    </w:p>
    <w:p w14:paraId="47D5A90A" w14:textId="77777777" w:rsidR="00220A82" w:rsidRPr="00011EFC" w:rsidRDefault="00220A82" w:rsidP="00220A82">
      <w:pPr>
        <w:pStyle w:val="Heading4"/>
      </w:pPr>
    </w:p>
    <w:p w14:paraId="6AC2BD0C" w14:textId="77777777" w:rsidR="00220A82" w:rsidRPr="00011EFC" w:rsidRDefault="00220A82" w:rsidP="00220A82">
      <w:pPr>
        <w:pStyle w:val="Heading4"/>
      </w:pPr>
      <w:r w:rsidRPr="00011EFC">
        <w:t>D] Voters</w:t>
      </w:r>
    </w:p>
    <w:p w14:paraId="4BDB5C16" w14:textId="77777777" w:rsidR="00220A82" w:rsidRPr="00011EFC" w:rsidRDefault="00220A82" w:rsidP="00220A82">
      <w:pPr>
        <w:pStyle w:val="Heading4"/>
      </w:pPr>
    </w:p>
    <w:p w14:paraId="396892F5" w14:textId="77777777" w:rsidR="00220A82" w:rsidRPr="00011EFC" w:rsidRDefault="00220A82" w:rsidP="00220A82">
      <w:pPr>
        <w:pStyle w:val="Heading4"/>
      </w:pPr>
      <w:r w:rsidRPr="00011EFC">
        <w:t>Fairness is a voter – it’s a constitutive feature of a competitive activity like debate</w:t>
      </w:r>
    </w:p>
    <w:p w14:paraId="7BDA881C" w14:textId="77777777" w:rsidR="00220A82" w:rsidRPr="00011EFC" w:rsidRDefault="00220A82" w:rsidP="00220A82">
      <w:pPr>
        <w:pStyle w:val="Heading4"/>
      </w:pPr>
      <w:r w:rsidRPr="00011EFC">
        <w:t>Education is a voter – it’s the only portable skill from debate</w:t>
      </w:r>
    </w:p>
    <w:p w14:paraId="09A4827A" w14:textId="77777777" w:rsidR="00220A82" w:rsidRPr="00011EFC" w:rsidRDefault="00220A82" w:rsidP="00220A82">
      <w:pPr>
        <w:pStyle w:val="Heading4"/>
      </w:pPr>
    </w:p>
    <w:p w14:paraId="072E2FCE" w14:textId="77777777" w:rsidR="00220A82" w:rsidRPr="00011EFC" w:rsidRDefault="00220A82" w:rsidP="00220A82">
      <w:pPr>
        <w:pStyle w:val="Heading4"/>
      </w:pPr>
      <w:r w:rsidRPr="00011EFC">
        <w:t>DTD on T– 1] dropping the argument on is incoherent – it’s your whole advocacy.</w:t>
      </w:r>
    </w:p>
    <w:p w14:paraId="11ECAF21" w14:textId="77777777" w:rsidR="00220A82" w:rsidRPr="00011EFC" w:rsidRDefault="00220A82" w:rsidP="00220A82">
      <w:pPr>
        <w:pStyle w:val="Heading4"/>
      </w:pPr>
    </w:p>
    <w:p w14:paraId="40074ECB" w14:textId="77777777" w:rsidR="00220A82" w:rsidRPr="00011EFC" w:rsidRDefault="00220A82" w:rsidP="00220A82">
      <w:pPr>
        <w:pStyle w:val="Heading4"/>
      </w:pPr>
      <w:r w:rsidRPr="00011EFC">
        <w:t xml:space="preserve">No RVIs on T – 1] its illogical – you shouldn’t win for being topical; it’s every debater’s burden coming into the round. 2] Chilling effect – Debaters lose to top theory debaters and then get scared to read theory in the future. No RVI is key to checking abuse. </w:t>
      </w:r>
    </w:p>
    <w:p w14:paraId="7366985C" w14:textId="77777777" w:rsidR="00220A82" w:rsidRPr="00011EFC" w:rsidRDefault="00220A82" w:rsidP="00220A82">
      <w:pPr>
        <w:pStyle w:val="Heading4"/>
      </w:pPr>
    </w:p>
    <w:p w14:paraId="41F000BA" w14:textId="77777777" w:rsidR="00220A82" w:rsidRPr="00011EFC" w:rsidRDefault="00220A82" w:rsidP="00220A82">
      <w:pPr>
        <w:pStyle w:val="Heading4"/>
      </w:pPr>
      <w:r w:rsidRPr="00011EFC">
        <w:t xml:space="preserve">Competing interps – a) you can’t be reasonably topical b) reasonability collapses – weighing </w:t>
      </w:r>
      <w:proofErr w:type="spellStart"/>
      <w:r w:rsidRPr="00011EFC">
        <w:t>brightlines</w:t>
      </w:r>
      <w:proofErr w:type="spellEnd"/>
      <w:r w:rsidRPr="00011EFC">
        <w:t xml:space="preserve"> against abuse standards is an offense-defense paradigm</w:t>
      </w:r>
    </w:p>
    <w:p w14:paraId="2F58AA6D" w14:textId="77777777" w:rsidR="00220A82" w:rsidRPr="00011EFC" w:rsidRDefault="00220A82" w:rsidP="00220A82">
      <w:pPr>
        <w:pStyle w:val="Heading4"/>
      </w:pPr>
    </w:p>
    <w:p w14:paraId="778EDCAE" w14:textId="77777777" w:rsidR="00220A82" w:rsidRPr="00011EFC" w:rsidRDefault="00220A82" w:rsidP="00220A82">
      <w:pPr>
        <w:pStyle w:val="Heading4"/>
      </w:pPr>
    </w:p>
    <w:p w14:paraId="3EB4EB2F" w14:textId="77777777" w:rsidR="00220A82" w:rsidRPr="00011EFC" w:rsidRDefault="00220A82" w:rsidP="00220A82">
      <w:pPr>
        <w:pStyle w:val="Heading4"/>
      </w:pPr>
      <w:r w:rsidRPr="00011EFC">
        <w:t>T comes first – your aff skewed the round from the moment, which means that anything I did was affected by your skew – if you were topical, I wouldn’t have had to do something that you say is abusive.</w:t>
      </w:r>
    </w:p>
    <w:p w14:paraId="4774320B" w14:textId="77777777" w:rsidR="00196DA1" w:rsidRPr="00196DA1" w:rsidRDefault="00196DA1" w:rsidP="00196DA1"/>
    <w:p w14:paraId="194BA717" w14:textId="77777777" w:rsidR="00B45421" w:rsidRPr="00B45421" w:rsidRDefault="00B45421" w:rsidP="00B45421"/>
    <w:sectPr w:rsidR="00B45421" w:rsidRPr="00B454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F3F17" w14:textId="77777777" w:rsidR="002275AE" w:rsidRDefault="002275AE" w:rsidP="0005116A">
      <w:pPr>
        <w:spacing w:after="0" w:line="240" w:lineRule="auto"/>
      </w:pPr>
      <w:r>
        <w:separator/>
      </w:r>
    </w:p>
  </w:endnote>
  <w:endnote w:type="continuationSeparator" w:id="0">
    <w:p w14:paraId="5B913728" w14:textId="77777777" w:rsidR="002275AE" w:rsidRDefault="002275AE" w:rsidP="000511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72095" w14:textId="77777777" w:rsidR="002275AE" w:rsidRDefault="002275AE" w:rsidP="0005116A">
      <w:pPr>
        <w:spacing w:after="0" w:line="240" w:lineRule="auto"/>
      </w:pPr>
      <w:r>
        <w:separator/>
      </w:r>
    </w:p>
  </w:footnote>
  <w:footnote w:type="continuationSeparator" w:id="0">
    <w:p w14:paraId="22794D74" w14:textId="77777777" w:rsidR="002275AE" w:rsidRDefault="002275AE" w:rsidP="0005116A">
      <w:pPr>
        <w:spacing w:after="0" w:line="240" w:lineRule="auto"/>
      </w:pPr>
      <w:r>
        <w:continuationSeparator/>
      </w:r>
    </w:p>
  </w:footnote>
  <w:footnote w:id="1">
    <w:p w14:paraId="4AA1D079" w14:textId="77777777" w:rsidR="0005116A" w:rsidRPr="007B1105" w:rsidRDefault="0005116A" w:rsidP="0005116A">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14:paraId="3CC79038" w14:textId="77777777" w:rsidR="0005116A" w:rsidRDefault="0005116A" w:rsidP="0005116A">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E5B"/>
    <w:rsid w:val="0005116A"/>
    <w:rsid w:val="00196DA1"/>
    <w:rsid w:val="00220A82"/>
    <w:rsid w:val="002275AE"/>
    <w:rsid w:val="007C55FA"/>
    <w:rsid w:val="00822476"/>
    <w:rsid w:val="009C3D0D"/>
    <w:rsid w:val="00AF4E5B"/>
    <w:rsid w:val="00B45421"/>
    <w:rsid w:val="00C145C0"/>
    <w:rsid w:val="00F137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AC0EE"/>
  <w15:chartTrackingRefBased/>
  <w15:docId w15:val="{3422FF37-9A1A-43FA-BD7E-0317827BF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45421"/>
    <w:rPr>
      <w:rFonts w:ascii="Calibri" w:hAnsi="Calibri"/>
    </w:rPr>
  </w:style>
  <w:style w:type="paragraph" w:styleId="Heading1">
    <w:name w:val="heading 1"/>
    <w:aliases w:val="Pocket"/>
    <w:basedOn w:val="Normal"/>
    <w:next w:val="Normal"/>
    <w:link w:val="Heading1Char"/>
    <w:qFormat/>
    <w:rsid w:val="00B454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4542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4542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t"/>
    <w:basedOn w:val="Normal"/>
    <w:next w:val="Normal"/>
    <w:link w:val="Heading4Char"/>
    <w:uiPriority w:val="3"/>
    <w:unhideWhenUsed/>
    <w:qFormat/>
    <w:rsid w:val="00B4542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454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5421"/>
  </w:style>
  <w:style w:type="character" w:customStyle="1" w:styleId="Heading1Char">
    <w:name w:val="Heading 1 Char"/>
    <w:aliases w:val="Pocket Char"/>
    <w:basedOn w:val="DefaultParagraphFont"/>
    <w:link w:val="Heading1"/>
    <w:rsid w:val="00B4542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4542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4542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B45421"/>
    <w:rPr>
      <w:rFonts w:ascii="Calibri" w:eastAsiaTheme="majorEastAsia" w:hAnsi="Calibri" w:cstheme="majorBidi"/>
      <w:b/>
      <w:iCs/>
      <w:sz w:val="26"/>
    </w:rPr>
  </w:style>
  <w:style w:type="character" w:styleId="Emphasis">
    <w:name w:val="Emphasis"/>
    <w:basedOn w:val="DefaultParagraphFont"/>
    <w:uiPriority w:val="7"/>
    <w:qFormat/>
    <w:rsid w:val="00B45421"/>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B45421"/>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B45421"/>
    <w:rPr>
      <w:b w:val="0"/>
      <w:sz w:val="22"/>
      <w:u w:val="single"/>
    </w:rPr>
  </w:style>
  <w:style w:type="character" w:styleId="Hyperlink">
    <w:name w:val="Hyperlink"/>
    <w:basedOn w:val="DefaultParagraphFont"/>
    <w:uiPriority w:val="99"/>
    <w:unhideWhenUsed/>
    <w:rsid w:val="00B45421"/>
    <w:rPr>
      <w:color w:val="auto"/>
      <w:u w:val="none"/>
    </w:rPr>
  </w:style>
  <w:style w:type="character" w:styleId="FollowedHyperlink">
    <w:name w:val="FollowedHyperlink"/>
    <w:basedOn w:val="DefaultParagraphFont"/>
    <w:uiPriority w:val="99"/>
    <w:semiHidden/>
    <w:unhideWhenUsed/>
    <w:rsid w:val="00B45421"/>
    <w:rPr>
      <w:color w:val="auto"/>
      <w:u w:val="none"/>
    </w:rPr>
  </w:style>
  <w:style w:type="character" w:styleId="FootnoteReference">
    <w:name w:val="footnote reference"/>
    <w:aliases w:val="FN Ref,footnote reference,fr,o,FR,(NECG) Footnote Reference"/>
    <w:basedOn w:val="DefaultParagraphFont"/>
    <w:uiPriority w:val="99"/>
    <w:unhideWhenUsed/>
    <w:qFormat/>
    <w:rsid w:val="0005116A"/>
    <w:rPr>
      <w:vertAlign w:val="superscript"/>
    </w:rPr>
  </w:style>
  <w:style w:type="paragraph" w:styleId="FootnoteText">
    <w:name w:val="footnote text"/>
    <w:basedOn w:val="Normal"/>
    <w:link w:val="FootnoteTextChar"/>
    <w:uiPriority w:val="99"/>
    <w:unhideWhenUsed/>
    <w:qFormat/>
    <w:rsid w:val="0005116A"/>
    <w:rPr>
      <w:sz w:val="20"/>
      <w:szCs w:val="20"/>
    </w:rPr>
  </w:style>
  <w:style w:type="character" w:customStyle="1" w:styleId="FootnoteTextChar">
    <w:name w:val="Footnote Text Char"/>
    <w:basedOn w:val="DefaultParagraphFont"/>
    <w:link w:val="FootnoteText"/>
    <w:uiPriority w:val="99"/>
    <w:rsid w:val="0005116A"/>
    <w:rPr>
      <w:rFonts w:ascii="Calibri" w:hAnsi="Calibri"/>
      <w:sz w:val="20"/>
      <w:szCs w:val="20"/>
    </w:rPr>
  </w:style>
  <w:style w:type="paragraph" w:styleId="DocumentMap">
    <w:name w:val="Document Map"/>
    <w:basedOn w:val="Normal"/>
    <w:link w:val="DocumentMapChar"/>
    <w:uiPriority w:val="99"/>
    <w:semiHidden/>
    <w:unhideWhenUsed/>
    <w:rsid w:val="00220A8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220A82"/>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lato.stanford.edu/entries/contractarianis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d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24</TotalTime>
  <Pages>1</Pages>
  <Words>3294</Words>
  <Characters>18778</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Jaden V. Tepper</dc:creator>
  <cp:keywords/>
  <dc:description/>
  <cp:lastModifiedBy>Jaden V. Tepper</cp:lastModifiedBy>
  <cp:revision>8</cp:revision>
  <dcterms:created xsi:type="dcterms:W3CDTF">2021-11-05T20:30:00Z</dcterms:created>
  <dcterms:modified xsi:type="dcterms:W3CDTF">2021-11-05T21:32:00Z</dcterms:modified>
</cp:coreProperties>
</file>