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C4671" w14:textId="77777777" w:rsidR="009018FA" w:rsidRPr="00535D16" w:rsidRDefault="009018FA" w:rsidP="00535D16"/>
    <w:p w14:paraId="6BA16962" w14:textId="781FDCAC" w:rsidR="00535D16" w:rsidRDefault="00535D16" w:rsidP="00535D16">
      <w:pPr>
        <w:pStyle w:val="Heading1"/>
      </w:pPr>
      <w:r>
        <w:t>1nc</w:t>
      </w:r>
    </w:p>
    <w:p w14:paraId="6399999E" w14:textId="56AA17FD" w:rsidR="00E42E4C" w:rsidRDefault="00A01708" w:rsidP="00A01708">
      <w:pPr>
        <w:pStyle w:val="Heading2"/>
      </w:pPr>
      <w:r>
        <w:t>1</w:t>
      </w:r>
      <w:r w:rsidRPr="00A01708">
        <w:rPr>
          <w:vertAlign w:val="superscript"/>
        </w:rPr>
        <w:t>st</w:t>
      </w:r>
      <w:r>
        <w:t xml:space="preserve"> </w:t>
      </w:r>
    </w:p>
    <w:p w14:paraId="3B8445B3" w14:textId="78B384C1" w:rsidR="00A01708" w:rsidRPr="00745333" w:rsidRDefault="00CC51C9" w:rsidP="00A01708">
      <w:pPr>
        <w:pStyle w:val="Heading4"/>
      </w:pPr>
      <w:r>
        <w:rPr>
          <w:bCs w:val="0"/>
        </w:rPr>
        <w:t>[A</w:t>
      </w:r>
      <w:r w:rsidR="00A01708">
        <w:rPr>
          <w:bCs w:val="0"/>
        </w:rPr>
        <w:t xml:space="preserve">] </w:t>
      </w:r>
      <w:r w:rsidR="00A01708">
        <w:t xml:space="preserve">Interpretation: The </w:t>
      </w:r>
      <w:proofErr w:type="spellStart"/>
      <w:r w:rsidR="00A01708">
        <w:t>aff</w:t>
      </w:r>
      <w:proofErr w:type="spellEnd"/>
      <w:r w:rsidR="00A01708">
        <w:t xml:space="preserve"> </w:t>
      </w:r>
      <w:r w:rsidR="00A01708" w:rsidRPr="00754138">
        <w:t xml:space="preserve">may not claim that all </w:t>
      </w:r>
      <w:proofErr w:type="spellStart"/>
      <w:r w:rsidR="00A01708" w:rsidRPr="00754138">
        <w:t>interps</w:t>
      </w:r>
      <w:proofErr w:type="spellEnd"/>
      <w:r w:rsidR="00A01708" w:rsidRPr="00754138">
        <w:t xml:space="preserve"> read by the </w:t>
      </w:r>
      <w:proofErr w:type="spellStart"/>
      <w:r w:rsidR="00A01708" w:rsidRPr="00754138">
        <w:t>negs</w:t>
      </w:r>
      <w:proofErr w:type="spellEnd"/>
      <w:r w:rsidR="00A01708" w:rsidRPr="00754138">
        <w:t xml:space="preserve"> are implicit counter-</w:t>
      </w:r>
      <w:proofErr w:type="spellStart"/>
      <w:r w:rsidR="00A01708" w:rsidRPr="00754138">
        <w:t>interps</w:t>
      </w:r>
      <w:proofErr w:type="spellEnd"/>
      <w:r w:rsidR="00A01708">
        <w:t xml:space="preserve"> and the </w:t>
      </w:r>
      <w:proofErr w:type="spellStart"/>
      <w:r w:rsidR="00A01708">
        <w:t>neg</w:t>
      </w:r>
      <w:proofErr w:type="spellEnd"/>
      <w:r w:rsidR="00A01708">
        <w:t xml:space="preserve"> doesn’t get RVIs</w:t>
      </w:r>
      <w:r w:rsidR="00A01708" w:rsidRPr="00754138">
        <w:t>.</w:t>
      </w:r>
    </w:p>
    <w:p w14:paraId="5C72AEBB" w14:textId="77777777" w:rsidR="00A01708" w:rsidRPr="00745333" w:rsidRDefault="00A01708" w:rsidP="00A01708">
      <w:pPr>
        <w:pStyle w:val="Heading4"/>
      </w:pPr>
      <w:r>
        <w:t>[B]</w:t>
      </w:r>
      <w:r w:rsidRPr="00754138">
        <w:t xml:space="preserve"> Violation: </w:t>
      </w:r>
      <w:r>
        <w:t xml:space="preserve">the two </w:t>
      </w:r>
      <w:proofErr w:type="spellStart"/>
      <w:r>
        <w:t>underview</w:t>
      </w:r>
      <w:proofErr w:type="spellEnd"/>
      <w:r>
        <w:t xml:space="preserve"> spikes</w:t>
      </w:r>
    </w:p>
    <w:p w14:paraId="36A61972" w14:textId="77777777" w:rsidR="00A01708" w:rsidRDefault="00A01708" w:rsidP="00A01708">
      <w:pPr>
        <w:pStyle w:val="Heading4"/>
      </w:pPr>
      <w:r>
        <w:t>[C]</w:t>
      </w:r>
      <w:r w:rsidRPr="00754138">
        <w:t xml:space="preserve"> Stan</w:t>
      </w:r>
      <w:r>
        <w:t>d</w:t>
      </w:r>
      <w:r w:rsidRPr="00754138">
        <w:t>ards:</w:t>
      </w:r>
    </w:p>
    <w:p w14:paraId="41F020C4" w14:textId="02AA3AE0" w:rsidR="002264E0" w:rsidRPr="007D53D0" w:rsidRDefault="00A01708" w:rsidP="000D1645">
      <w:pPr>
        <w:rPr>
          <w:rStyle w:val="Style13ptBold"/>
        </w:rPr>
      </w:pPr>
      <w:r>
        <w:rPr>
          <w:rStyle w:val="Style13ptBold"/>
        </w:rPr>
        <w:t>[1] Strat skew:</w:t>
      </w:r>
      <w:r w:rsidRPr="00005E30">
        <w:rPr>
          <w:rStyle w:val="Style13ptBold"/>
        </w:rPr>
        <w:t xml:space="preserve"> The implicit </w:t>
      </w:r>
      <w:proofErr w:type="spellStart"/>
      <w:r w:rsidRPr="00005E30">
        <w:rPr>
          <w:rStyle w:val="Style13ptBold"/>
        </w:rPr>
        <w:t>counterinterp</w:t>
      </w:r>
      <w:proofErr w:type="spellEnd"/>
      <w:r w:rsidRPr="00005E30">
        <w:rPr>
          <w:rStyle w:val="Style13ptBold"/>
        </w:rPr>
        <w:t xml:space="preserve"> argument incentivizes the </w:t>
      </w:r>
      <w:proofErr w:type="spellStart"/>
      <w:r w:rsidRPr="00005E30">
        <w:rPr>
          <w:rStyle w:val="Style13ptBold"/>
        </w:rPr>
        <w:t>aff</w:t>
      </w:r>
      <w:proofErr w:type="spellEnd"/>
      <w:r w:rsidRPr="00005E30">
        <w:rPr>
          <w:rStyle w:val="Style13ptBold"/>
        </w:rPr>
        <w:t xml:space="preserve"> to be as abusive as possible since </w:t>
      </w:r>
      <w:r>
        <w:rPr>
          <w:rStyle w:val="Style13ptBold"/>
        </w:rPr>
        <w:t xml:space="preserve">the combination of forcing </w:t>
      </w:r>
      <w:proofErr w:type="spellStart"/>
      <w:r w:rsidRPr="00005E30">
        <w:rPr>
          <w:rStyle w:val="Style13ptBold"/>
        </w:rPr>
        <w:t>neg</w:t>
      </w:r>
      <w:proofErr w:type="spellEnd"/>
      <w:r w:rsidRPr="00005E30">
        <w:rPr>
          <w:rStyle w:val="Style13ptBold"/>
        </w:rPr>
        <w:t xml:space="preserve"> has to win both a </w:t>
      </w:r>
      <w:proofErr w:type="spellStart"/>
      <w:r w:rsidRPr="00005E30">
        <w:rPr>
          <w:rStyle w:val="Style13ptBold"/>
        </w:rPr>
        <w:t>counterinterp</w:t>
      </w:r>
      <w:proofErr w:type="spellEnd"/>
      <w:r w:rsidRPr="00005E30">
        <w:rPr>
          <w:rStyle w:val="Style13ptBold"/>
        </w:rPr>
        <w:t xml:space="preserve"> and </w:t>
      </w:r>
      <w:r>
        <w:rPr>
          <w:rStyle w:val="Style13ptBold"/>
        </w:rPr>
        <w:t xml:space="preserve">denying RVIs means I have zero recourse </w:t>
      </w:r>
      <w:r w:rsidRPr="00005E30">
        <w:rPr>
          <w:rStyle w:val="Style13ptBold"/>
        </w:rPr>
        <w:t xml:space="preserve">against abusive </w:t>
      </w:r>
      <w:proofErr w:type="spellStart"/>
      <w:r w:rsidRPr="00005E30">
        <w:rPr>
          <w:rStyle w:val="Style13ptBold"/>
        </w:rPr>
        <w:t>aff</w:t>
      </w:r>
      <w:proofErr w:type="spellEnd"/>
      <w:r w:rsidRPr="00005E30">
        <w:rPr>
          <w:rStyle w:val="Style13ptBold"/>
        </w:rPr>
        <w:t xml:space="preserve"> positions. Infinitely abusive because it allows for a chilling effect on legitimate theory </w:t>
      </w:r>
      <w:r>
        <w:rPr>
          <w:rStyle w:val="Style13ptBold"/>
        </w:rPr>
        <w:t xml:space="preserve">– outweighs since </w:t>
      </w:r>
      <w:proofErr w:type="spellStart"/>
      <w:r>
        <w:rPr>
          <w:rStyle w:val="Style13ptBold"/>
        </w:rPr>
        <w:t>negs</w:t>
      </w:r>
      <w:proofErr w:type="spellEnd"/>
      <w:r>
        <w:rPr>
          <w:rStyle w:val="Style13ptBold"/>
        </w:rPr>
        <w:t xml:space="preserve"> are pigeonholed into debating under the terms set by the </w:t>
      </w:r>
      <w:proofErr w:type="spellStart"/>
      <w:r>
        <w:rPr>
          <w:rStyle w:val="Style13ptBold"/>
        </w:rPr>
        <w:t>aff</w:t>
      </w:r>
      <w:proofErr w:type="spellEnd"/>
      <w:r>
        <w:rPr>
          <w:rStyle w:val="Style13ptBold"/>
        </w:rPr>
        <w:t xml:space="preserve"> since they can’t contest any theory rules. Kills norming and means </w:t>
      </w:r>
      <w:proofErr w:type="spellStart"/>
      <w:r>
        <w:rPr>
          <w:rStyle w:val="Style13ptBold"/>
        </w:rPr>
        <w:t>affs</w:t>
      </w:r>
      <w:proofErr w:type="spellEnd"/>
      <w:r>
        <w:rPr>
          <w:rStyle w:val="Style13ptBold"/>
        </w:rPr>
        <w:t xml:space="preserve"> win every round since they could set up absurd rules like “Evaluate the round after the 1AR.” </w:t>
      </w:r>
    </w:p>
    <w:p w14:paraId="5667268A" w14:textId="4C4569DE" w:rsidR="00A01708" w:rsidRDefault="00A01708" w:rsidP="00A01708">
      <w:pPr>
        <w:pStyle w:val="Heading2"/>
      </w:pPr>
      <w:bookmarkStart w:id="0" w:name="_GoBack"/>
      <w:bookmarkEnd w:id="0"/>
      <w:r>
        <w:t>2nd</w:t>
      </w:r>
    </w:p>
    <w:p w14:paraId="4E3E6FF9" w14:textId="026A919B" w:rsidR="00A01708" w:rsidRDefault="00A01708" w:rsidP="00CC51C9">
      <w:pPr>
        <w:pStyle w:val="Heading4"/>
      </w:pPr>
      <w:proofErr w:type="spellStart"/>
      <w:r>
        <w:t>interp</w:t>
      </w:r>
      <w:proofErr w:type="spellEnd"/>
      <w:r>
        <w:t xml:space="preserve">: must not say check all </w:t>
      </w:r>
      <w:proofErr w:type="spellStart"/>
      <w:r>
        <w:t>neg</w:t>
      </w:r>
      <w:proofErr w:type="spellEnd"/>
      <w:r>
        <w:t xml:space="preserve"> </w:t>
      </w:r>
      <w:proofErr w:type="spellStart"/>
      <w:r>
        <w:t>interps</w:t>
      </w:r>
      <w:proofErr w:type="spellEnd"/>
      <w:r>
        <w:t xml:space="preserve"> and K links in cx and say that you don’t have to take a stance on an</w:t>
      </w:r>
      <w:r w:rsidR="00554432">
        <w:t>y</w:t>
      </w:r>
      <w:r>
        <w:t>thing in cx</w:t>
      </w:r>
    </w:p>
    <w:p w14:paraId="0D483559" w14:textId="321466E6" w:rsidR="00375B41" w:rsidRPr="00375B41" w:rsidRDefault="00375B41" w:rsidP="00375B41"/>
    <w:sectPr w:rsidR="00375B41" w:rsidRPr="00375B41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18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eator" w:val="?"/>
    <w:docVar w:name="VerbatimMac" w:val="True"/>
    <w:docVar w:name="VerbatimVersion" w:val="5.0"/>
  </w:docVars>
  <w:rsids>
    <w:rsidRoot w:val="00027229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27229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1645"/>
    <w:rsid w:val="000D26A6"/>
    <w:rsid w:val="000D2B90"/>
    <w:rsid w:val="000D6ED8"/>
    <w:rsid w:val="000D717B"/>
    <w:rsid w:val="00100B28"/>
    <w:rsid w:val="0010422F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D4CCA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264E0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B41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36C67"/>
    <w:rsid w:val="00436E2B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5D16"/>
    <w:rsid w:val="00536D8B"/>
    <w:rsid w:val="005379C3"/>
    <w:rsid w:val="005519C2"/>
    <w:rsid w:val="005523E0"/>
    <w:rsid w:val="0055320F"/>
    <w:rsid w:val="00554432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0404"/>
    <w:rsid w:val="005D3B4D"/>
    <w:rsid w:val="005D615C"/>
    <w:rsid w:val="005D77A8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035F"/>
    <w:rsid w:val="006C3A56"/>
    <w:rsid w:val="006D13F4"/>
    <w:rsid w:val="006D6AED"/>
    <w:rsid w:val="006E6D0B"/>
    <w:rsid w:val="006F126E"/>
    <w:rsid w:val="006F32C9"/>
    <w:rsid w:val="006F3834"/>
    <w:rsid w:val="006F3957"/>
    <w:rsid w:val="006F5693"/>
    <w:rsid w:val="006F5D4C"/>
    <w:rsid w:val="007100F3"/>
    <w:rsid w:val="00717B01"/>
    <w:rsid w:val="007227D9"/>
    <w:rsid w:val="0072491F"/>
    <w:rsid w:val="00725598"/>
    <w:rsid w:val="007374A1"/>
    <w:rsid w:val="00752712"/>
    <w:rsid w:val="00753A84"/>
    <w:rsid w:val="00755889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A6121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018FA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02DD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1708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44E5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51C9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54CFC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3367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2E45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A20C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Normal/Card"/>
    <w:qFormat/>
    <w:rsid w:val="00027229"/>
    <w:pPr>
      <w:spacing w:after="160" w:line="259" w:lineRule="auto"/>
    </w:p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027229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027229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027229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027229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02722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27229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027229"/>
    <w:rPr>
      <w:rFonts w:eastAsiaTheme="majorEastAsia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027229"/>
    <w:rPr>
      <w:rFonts w:eastAsiaTheme="majorEastAsia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027229"/>
    <w:rPr>
      <w:rFonts w:eastAsiaTheme="majorEastAsia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027229"/>
    <w:rPr>
      <w:rFonts w:eastAsiaTheme="majorEastAsia" w:cstheme="majorBidi"/>
      <w:b/>
      <w:bCs/>
      <w:sz w:val="26"/>
      <w:szCs w:val="26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1"/>
    <w:qFormat/>
    <w:rsid w:val="00027229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027229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027229"/>
    <w:rPr>
      <w:rFonts w:ascii="Calibri" w:hAnsi="Calibri" w:cs="Times New Roman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027229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027229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27229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27229"/>
    <w:rPr>
      <w:rFonts w:ascii="Lucida Grande" w:hAnsi="Lucida Grande" w:cs="Lucida Grand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therineshi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D1AF34-2EAF-704A-958E-EB3E0F24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6</TotalTime>
  <Pages>1</Pages>
  <Words>135</Words>
  <Characters>771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905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Katherine Shi</dc:creator>
  <cp:keywords>5.2</cp:keywords>
  <dc:description/>
  <cp:lastModifiedBy>Katherine Shi</cp:lastModifiedBy>
  <cp:revision>10</cp:revision>
  <dcterms:created xsi:type="dcterms:W3CDTF">2021-09-25T23:41:00Z</dcterms:created>
  <dcterms:modified xsi:type="dcterms:W3CDTF">2021-09-26T03:12:00Z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