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C7C3BD6" w14:textId="044508BC" w:rsidR="00E42E4C" w:rsidRDefault="00B94481" w:rsidP="00B94481">
      <w:pPr>
        <w:pStyle w:val="Heading1"/>
      </w:pPr>
      <w:r>
        <w:t>1NC</w:t>
      </w:r>
    </w:p>
    <w:p w14:paraId="3E8040DE" w14:textId="77777777" w:rsidR="000C28D9" w:rsidRPr="000C28D9" w:rsidRDefault="000C28D9" w:rsidP="000C28D9"/>
    <w:p w14:paraId="2B334F8B" w14:textId="4E304987" w:rsidR="003F2555" w:rsidRDefault="00E65DBB" w:rsidP="003F2555">
      <w:pPr>
        <w:pStyle w:val="Heading2"/>
        <w:rPr>
          <w:vertAlign w:val="superscript"/>
        </w:rPr>
      </w:pPr>
      <w:r>
        <w:t>1</w:t>
      </w:r>
      <w:r w:rsidRPr="00E65DBB">
        <w:rPr>
          <w:vertAlign w:val="superscript"/>
        </w:rPr>
        <w:t>st</w:t>
      </w:r>
      <w:r>
        <w:t xml:space="preserve"> </w:t>
      </w:r>
    </w:p>
    <w:p w14:paraId="79875AC8" w14:textId="77777777" w:rsidR="00E04AC9" w:rsidRPr="001F0731" w:rsidRDefault="00E04AC9" w:rsidP="00152284">
      <w:pPr>
        <w:pStyle w:val="Heading3"/>
      </w:pPr>
      <w:r>
        <w:t xml:space="preserve">Framework </w:t>
      </w:r>
    </w:p>
    <w:p w14:paraId="58B29F8B" w14:textId="77777777" w:rsidR="00E04AC9" w:rsidRPr="00106B94" w:rsidRDefault="00E04AC9" w:rsidP="00E04AC9">
      <w:pPr>
        <w:pStyle w:val="Heading4"/>
        <w:rPr>
          <w:rFonts w:cs="Calibri"/>
        </w:rPr>
      </w:pPr>
      <w:r w:rsidRPr="00106B94">
        <w:rPr>
          <w:rFonts w:cs="Calibri"/>
        </w:rPr>
        <w:t>Permissibility negates:</w:t>
      </w:r>
    </w:p>
    <w:p w14:paraId="579F7F1F" w14:textId="77777777" w:rsidR="00E04AC9" w:rsidRPr="00106B94" w:rsidRDefault="00E04AC9" w:rsidP="00E04AC9">
      <w:pPr>
        <w:pStyle w:val="Heading4"/>
        <w:rPr>
          <w:rFonts w:cs="Calibri"/>
          <w:b w:val="0"/>
          <w:bCs w:val="0"/>
        </w:rPr>
      </w:pPr>
      <w:r w:rsidRPr="00106B94">
        <w:rPr>
          <w:rFonts w:cs="Calibri"/>
        </w:rPr>
        <w:t xml:space="preserve">[1] Semantics – </w:t>
      </w:r>
      <w:r w:rsidRPr="00106B94">
        <w:rPr>
          <w:rFonts w:cs="Calibri"/>
          <w:b w:val="0"/>
          <w:bCs w:val="0"/>
        </w:rPr>
        <w:t xml:space="preserve">Ought </w:t>
      </w:r>
      <w:proofErr w:type="gramStart"/>
      <w:r w:rsidRPr="00106B94">
        <w:rPr>
          <w:rFonts w:cs="Calibri"/>
          <w:b w:val="0"/>
          <w:bCs w:val="0"/>
        </w:rPr>
        <w:t>is</w:t>
      </w:r>
      <w:proofErr w:type="gramEnd"/>
      <w:r w:rsidRPr="00106B94">
        <w:rPr>
          <w:rFonts w:cs="Calibri"/>
          <w:b w:val="0"/>
          <w:bCs w:val="0"/>
        </w:rPr>
        <w:t xml:space="preserve"> defined as expressing obligation which means absent a proactive obligation you vote </w:t>
      </w:r>
      <w:proofErr w:type="spellStart"/>
      <w:r w:rsidRPr="00106B94">
        <w:rPr>
          <w:rFonts w:cs="Calibri"/>
          <w:b w:val="0"/>
          <w:bCs w:val="0"/>
        </w:rPr>
        <w:t>neg</w:t>
      </w:r>
      <w:proofErr w:type="spellEnd"/>
      <w:r w:rsidRPr="00106B94">
        <w:rPr>
          <w:rFonts w:cs="Calibri"/>
          <w:b w:val="0"/>
          <w:bCs w:val="0"/>
        </w:rPr>
        <w:t xml:space="preserve"> since there’s a trichotomy between prohibition, obligation, and permissibility and proving one disproves the other two. Semantics outweighs – A. it’s key to predictability since we prep based on the wording of the res B. It’s constitutive to the rules of debate since the judge is obligated to vote on the </w:t>
      </w:r>
      <w:proofErr w:type="spellStart"/>
      <w:r w:rsidRPr="00106B94">
        <w:rPr>
          <w:rFonts w:cs="Calibri"/>
          <w:b w:val="0"/>
          <w:bCs w:val="0"/>
        </w:rPr>
        <w:t>resolutional</w:t>
      </w:r>
      <w:proofErr w:type="spellEnd"/>
      <w:r w:rsidRPr="00106B94">
        <w:rPr>
          <w:rFonts w:cs="Calibri"/>
          <w:b w:val="0"/>
          <w:bCs w:val="0"/>
        </w:rPr>
        <w:t xml:space="preserve"> text.</w:t>
      </w:r>
    </w:p>
    <w:p w14:paraId="1CDCAA1F" w14:textId="77777777" w:rsidR="00E04AC9" w:rsidRPr="00106B94" w:rsidRDefault="00E04AC9" w:rsidP="00E04AC9">
      <w:pPr>
        <w:pStyle w:val="Heading4"/>
        <w:rPr>
          <w:rFonts w:cs="Calibri"/>
          <w:b w:val="0"/>
          <w:bCs w:val="0"/>
        </w:rPr>
      </w:pPr>
      <w:r w:rsidRPr="00106B94">
        <w:rPr>
          <w:rFonts w:cs="Calibri"/>
        </w:rPr>
        <w:t xml:space="preserve">[2] Logic – </w:t>
      </w:r>
      <w:r w:rsidRPr="00106B94">
        <w:rPr>
          <w:rFonts w:cs="Calibri"/>
          <w:b w:val="0"/>
          <w:bCs w:val="0"/>
        </w:rPr>
        <w:t>Propositions req</w:t>
      </w:r>
      <w:bookmarkStart w:id="0" w:name="_GoBack"/>
      <w:bookmarkEnd w:id="0"/>
      <w:r w:rsidRPr="00106B94">
        <w:rPr>
          <w:rFonts w:cs="Calibri"/>
          <w:b w:val="0"/>
          <w:bCs w:val="0"/>
        </w:rPr>
        <w:t>uire positive justification before being accepted, otherwise one would be forced to accept the validity of logically contradictory propositions regarding subjects one knows nothing about, i.e. if one knew nothing about P one would have to presume that both “P” and “~P” are true</w:t>
      </w:r>
    </w:p>
    <w:p w14:paraId="6D914796" w14:textId="77777777" w:rsidR="00E04AC9" w:rsidRDefault="00E04AC9" w:rsidP="00E04AC9"/>
    <w:p w14:paraId="79743BCD" w14:textId="77777777" w:rsidR="00E04AC9" w:rsidRPr="005A7476" w:rsidRDefault="00E04AC9" w:rsidP="00E04AC9">
      <w:pPr>
        <w:pStyle w:val="Heading4"/>
        <w:rPr>
          <w:rFonts w:asciiTheme="majorHAnsi" w:hAnsiTheme="majorHAnsi"/>
        </w:rPr>
      </w:pPr>
      <w:r w:rsidRPr="005A7476">
        <w:rPr>
          <w:rFonts w:asciiTheme="majorHAnsi" w:hAnsiTheme="majorHAnsi"/>
        </w:rPr>
        <w:t>I value morality.</w:t>
      </w:r>
    </w:p>
    <w:p w14:paraId="7B27207B" w14:textId="77777777" w:rsidR="00E04AC9" w:rsidRPr="005A7476" w:rsidRDefault="00E04AC9" w:rsidP="00E04AC9">
      <w:pPr>
        <w:pStyle w:val="Heading4"/>
        <w:rPr>
          <w:rFonts w:asciiTheme="majorHAnsi" w:hAnsiTheme="majorHAnsi"/>
        </w:rPr>
      </w:pPr>
      <w:r w:rsidRPr="005A7476">
        <w:rPr>
          <w:rFonts w:asciiTheme="majorHAnsi" w:hAnsiTheme="majorHAnsi"/>
        </w:rPr>
        <w:t xml:space="preserve">Ethics must be derived from the constitutive features of agents – ethics based internally fail because they can’t generate universal obligations and ethics based externally fail because they are nonbinding as agents could opt-out and have no motivation to follow them which means they fail to guide action. </w:t>
      </w:r>
    </w:p>
    <w:p w14:paraId="2715F603" w14:textId="77777777" w:rsidR="00E04AC9" w:rsidRPr="005A7476" w:rsidRDefault="00E04AC9" w:rsidP="00E04AC9">
      <w:pPr>
        <w:pStyle w:val="Heading4"/>
        <w:rPr>
          <w:rFonts w:asciiTheme="majorHAnsi" w:hAnsiTheme="majorHAnsi"/>
        </w:rPr>
      </w:pPr>
      <w:proofErr w:type="spellStart"/>
      <w:r w:rsidRPr="005A7476">
        <w:rPr>
          <w:rFonts w:asciiTheme="majorHAnsi" w:hAnsiTheme="majorHAnsi"/>
        </w:rPr>
        <w:t>Constitutivism</w:t>
      </w:r>
      <w:proofErr w:type="spellEnd"/>
      <w:r w:rsidRPr="005A7476">
        <w:rPr>
          <w:rFonts w:asciiTheme="majorHAnsi" w:hAnsiTheme="majorHAnsi"/>
        </w:rPr>
        <w:t xml:space="preserve"> solves – it allows for universal obligations among all agents but they are binding and cannot be opted out of. Thus, the meta ethic is </w:t>
      </w:r>
      <w:proofErr w:type="spellStart"/>
      <w:r w:rsidRPr="005A7476">
        <w:rPr>
          <w:rFonts w:asciiTheme="majorHAnsi" w:hAnsiTheme="majorHAnsi"/>
        </w:rPr>
        <w:t>constitutivism</w:t>
      </w:r>
      <w:proofErr w:type="spellEnd"/>
      <w:r w:rsidRPr="005A7476">
        <w:rPr>
          <w:rFonts w:asciiTheme="majorHAnsi" w:hAnsiTheme="majorHAnsi"/>
        </w:rPr>
        <w:t xml:space="preserve">. </w:t>
      </w:r>
    </w:p>
    <w:p w14:paraId="108B9727" w14:textId="77777777" w:rsidR="00E04AC9" w:rsidRDefault="00E04AC9" w:rsidP="00E04AC9"/>
    <w:p w14:paraId="56326046" w14:textId="77777777" w:rsidR="00E04AC9" w:rsidRPr="005A7476" w:rsidRDefault="00E04AC9" w:rsidP="00E04AC9">
      <w:pPr>
        <w:pStyle w:val="Heading4"/>
        <w:rPr>
          <w:rFonts w:asciiTheme="majorHAnsi" w:hAnsiTheme="majorHAnsi"/>
        </w:rPr>
      </w:pPr>
      <w:r w:rsidRPr="005A7476">
        <w:rPr>
          <w:rFonts w:asciiTheme="majorHAnsi" w:hAnsiTheme="majorHAnsi"/>
        </w:rPr>
        <w:t>Next, only practical reason is constitutive:</w:t>
      </w:r>
    </w:p>
    <w:p w14:paraId="65A4449B" w14:textId="77777777" w:rsidR="00E04AC9" w:rsidRDefault="00E04AC9" w:rsidP="00E04AC9">
      <w:pPr>
        <w:pStyle w:val="Heading4"/>
      </w:pPr>
      <w:r w:rsidRPr="005A7476">
        <w:t xml:space="preserve">[1] Regress – practical reason is inescapable because when you question why you should use practical reason, you are using reason itself. Anything else is infinitely regressive and nonbinding because you can always ask “why should I do that” continuously without any terminal justification. </w:t>
      </w:r>
      <w:proofErr w:type="spellStart"/>
      <w:r w:rsidRPr="005A7476">
        <w:t>Bindingness</w:t>
      </w:r>
      <w:proofErr w:type="spellEnd"/>
      <w:r w:rsidRPr="005A7476">
        <w:t xml:space="preserve"> is required in morality; otherwise people could opt out of it and have no moral guidance.</w:t>
      </w:r>
    </w:p>
    <w:p w14:paraId="69E8CCB7" w14:textId="77777777" w:rsidR="00E04AC9" w:rsidRDefault="00E04AC9" w:rsidP="00E04AC9">
      <w:pPr>
        <w:pStyle w:val="Heading4"/>
      </w:pPr>
      <w:r>
        <w:t>[2] Agents can shift between different identities but doing so requires reason - it unifies the subject and is the only enterprise agents cannot escape</w:t>
      </w:r>
    </w:p>
    <w:p w14:paraId="23028397" w14:textId="77777777" w:rsidR="00E04AC9" w:rsidRPr="00E63F3E" w:rsidRDefault="00E04AC9" w:rsidP="00E04AC9">
      <w:pPr>
        <w:pStyle w:val="Heading4"/>
        <w:rPr>
          <w:rFonts w:eastAsia="Arial" w:cs="Calibri"/>
          <w:b w:val="0"/>
          <w:sz w:val="18"/>
          <w:szCs w:val="18"/>
        </w:rPr>
      </w:pPr>
      <w:r w:rsidRPr="001B1B98">
        <w:t xml:space="preserve">Ferrero 09 </w:t>
      </w:r>
      <w:r w:rsidRPr="00E63F3E">
        <w:rPr>
          <w:rFonts w:eastAsia="Arial" w:cs="Calibri"/>
          <w:b w:val="0"/>
          <w:sz w:val="18"/>
          <w:szCs w:val="18"/>
        </w:rPr>
        <w:t>(Luca Ferrero, [Luca Ferrero is a Philosophy professor at University of California, Riverside. His areas of interest are Agency Theory, including Intentionality and Personal identity; Practical Reasoning; and Meta-Ethics], “</w:t>
      </w:r>
      <w:proofErr w:type="spellStart"/>
      <w:r w:rsidRPr="00E63F3E">
        <w:rPr>
          <w:rFonts w:eastAsia="Arial" w:cs="Calibri"/>
          <w:b w:val="0"/>
          <w:sz w:val="18"/>
          <w:szCs w:val="18"/>
        </w:rPr>
        <w:t>Constitutivism</w:t>
      </w:r>
      <w:proofErr w:type="spellEnd"/>
      <w:r w:rsidRPr="00E63F3E">
        <w:rPr>
          <w:rFonts w:eastAsia="Arial" w:cs="Calibri"/>
          <w:b w:val="0"/>
          <w:sz w:val="18"/>
          <w:szCs w:val="18"/>
        </w:rPr>
        <w:t xml:space="preserve"> and the Inescapability of Agency”. Oxford Studies in </w:t>
      </w:r>
      <w:proofErr w:type="spellStart"/>
      <w:r w:rsidRPr="00E63F3E">
        <w:rPr>
          <w:rFonts w:eastAsia="Arial" w:cs="Calibri"/>
          <w:b w:val="0"/>
          <w:sz w:val="18"/>
          <w:szCs w:val="18"/>
        </w:rPr>
        <w:t>Metaethics</w:t>
      </w:r>
      <w:proofErr w:type="spellEnd"/>
      <w:r w:rsidRPr="00E63F3E">
        <w:rPr>
          <w:rFonts w:eastAsia="Arial" w:cs="Calibri"/>
          <w:b w:val="0"/>
          <w:sz w:val="18"/>
          <w:szCs w:val="18"/>
        </w:rPr>
        <w:t xml:space="preserve">, vol. IV, Jan 12, 2009. </w:t>
      </w:r>
      <w:hyperlink r:id="rId9" w:history="1">
        <w:r w:rsidRPr="00E92423">
          <w:rPr>
            <w:rStyle w:val="Hyperlink"/>
            <w:rFonts w:eastAsia="Arial" w:cs="Calibri"/>
            <w:b w:val="0"/>
            <w:sz w:val="18"/>
            <w:szCs w:val="18"/>
          </w:rPr>
          <w:t>https://philarchive.org/archive/FERCATv1</w:t>
        </w:r>
      </w:hyperlink>
      <w:r>
        <w:rPr>
          <w:rFonts w:eastAsia="Arial" w:cs="Calibri"/>
          <w:b w:val="0"/>
          <w:sz w:val="18"/>
          <w:szCs w:val="18"/>
        </w:rPr>
        <w:t xml:space="preserve"> BHHS AK recut</w:t>
      </w:r>
    </w:p>
    <w:p w14:paraId="327EFC0B" w14:textId="77777777" w:rsidR="00E04AC9" w:rsidRPr="00B655F2" w:rsidRDefault="00E04AC9" w:rsidP="00E04AC9">
      <w:pPr>
        <w:rPr>
          <w:u w:val="single"/>
        </w:rPr>
      </w:pPr>
      <w:r w:rsidRPr="001B1B98">
        <w:rPr>
          <w:sz w:val="16"/>
        </w:rPr>
        <w:t xml:space="preserve">Agency is special in two respects. </w:t>
      </w:r>
      <w:r w:rsidRPr="001B1B98">
        <w:rPr>
          <w:u w:val="single"/>
        </w:rPr>
        <w:t xml:space="preserve">First, </w:t>
      </w:r>
      <w:r w:rsidRPr="00540E30">
        <w:rPr>
          <w:u w:val="single"/>
        </w:rPr>
        <w:t xml:space="preserve">agency is the enterprise with the largest </w:t>
      </w:r>
      <w:proofErr w:type="gramStart"/>
      <w:r w:rsidRPr="00540E30">
        <w:rPr>
          <w:u w:val="single"/>
        </w:rPr>
        <w:t>jurisdiction</w:t>
      </w:r>
      <w:r w:rsidRPr="001B1B98">
        <w:rPr>
          <w:u w:val="single"/>
        </w:rPr>
        <w:t>.¹</w:t>
      </w:r>
      <w:proofErr w:type="gramEnd"/>
      <w:r w:rsidRPr="001B1B98">
        <w:rPr>
          <w:u w:val="single"/>
        </w:rPr>
        <w:t xml:space="preserve">² All ordinary enterprises fall under it. </w:t>
      </w:r>
      <w:r w:rsidRPr="001B1B98">
        <w:rPr>
          <w:highlight w:val="green"/>
          <w:u w:val="single"/>
        </w:rPr>
        <w:t>To engage in any</w:t>
      </w:r>
      <w:r w:rsidRPr="001B1B98">
        <w:rPr>
          <w:u w:val="single"/>
        </w:rPr>
        <w:t xml:space="preserve"> ordinary </w:t>
      </w:r>
      <w:r w:rsidRPr="001B1B98">
        <w:rPr>
          <w:highlight w:val="green"/>
          <w:u w:val="single"/>
        </w:rPr>
        <w:t xml:space="preserve">enterprise is ipso facto to </w:t>
      </w:r>
      <w:r w:rsidRPr="001B1B98">
        <w:rPr>
          <w:u w:val="single"/>
        </w:rPr>
        <w:t xml:space="preserve">engage in the enterprise of </w:t>
      </w:r>
      <w:r w:rsidRPr="001B1B98">
        <w:rPr>
          <w:highlight w:val="green"/>
          <w:u w:val="single"/>
        </w:rPr>
        <w:t>agency</w:t>
      </w:r>
      <w:r w:rsidRPr="001B1B98">
        <w:rPr>
          <w:u w:val="single"/>
        </w:rPr>
        <w:t xml:space="preserve">. In </w:t>
      </w:r>
      <w:r w:rsidRPr="00540E30">
        <w:rPr>
          <w:u w:val="single"/>
        </w:rPr>
        <w:t>addition, there are instances of behavior that fall under no other enterprise but agency</w:t>
      </w:r>
      <w:r w:rsidRPr="001B1B98">
        <w:rPr>
          <w:highlight w:val="green"/>
          <w:u w:val="single"/>
        </w:rPr>
        <w:t>. First</w:t>
      </w:r>
      <w:r w:rsidRPr="001B1B98">
        <w:rPr>
          <w:u w:val="single"/>
        </w:rPr>
        <w:t xml:space="preserve">, intentional </w:t>
      </w:r>
      <w:r w:rsidRPr="001B1B98">
        <w:rPr>
          <w:highlight w:val="green"/>
          <w:u w:val="single"/>
        </w:rPr>
        <w:t>transitions in and out of</w:t>
      </w:r>
      <w:r w:rsidRPr="001B1B98">
        <w:rPr>
          <w:u w:val="single"/>
        </w:rPr>
        <w:t xml:space="preserve"> particular </w:t>
      </w:r>
      <w:r w:rsidRPr="001B1B98">
        <w:rPr>
          <w:highlight w:val="green"/>
          <w:u w:val="single"/>
        </w:rPr>
        <w:t xml:space="preserve">enterprises </w:t>
      </w:r>
      <w:r w:rsidRPr="00540E30">
        <w:rPr>
          <w:u w:val="single"/>
        </w:rPr>
        <w:t xml:space="preserve">might not count as moves within those enterprises, but </w:t>
      </w:r>
      <w:r w:rsidRPr="001B1B98">
        <w:rPr>
          <w:u w:val="single"/>
        </w:rPr>
        <w:t xml:space="preserve">they </w:t>
      </w:r>
      <w:r w:rsidRPr="001B1B98">
        <w:rPr>
          <w:highlight w:val="green"/>
          <w:u w:val="single"/>
        </w:rPr>
        <w:t xml:space="preserve">are </w:t>
      </w:r>
      <w:r w:rsidRPr="00540E30">
        <w:rPr>
          <w:highlight w:val="green"/>
          <w:u w:val="single"/>
        </w:rPr>
        <w:t xml:space="preserve">still instances of </w:t>
      </w:r>
      <w:r w:rsidRPr="00540E30">
        <w:rPr>
          <w:u w:val="single"/>
        </w:rPr>
        <w:t>intentional</w:t>
      </w:r>
      <w:r w:rsidRPr="00540E30">
        <w:rPr>
          <w:highlight w:val="green"/>
          <w:u w:val="single"/>
        </w:rPr>
        <w:t xml:space="preserve"> </w:t>
      </w:r>
      <w:r w:rsidRPr="001B1B98">
        <w:rPr>
          <w:highlight w:val="green"/>
          <w:u w:val="single"/>
        </w:rPr>
        <w:t>agency</w:t>
      </w:r>
      <w:r w:rsidRPr="001B1B98">
        <w:rPr>
          <w:u w:val="single"/>
        </w:rPr>
        <w:t xml:space="preserve">, of bare intentional agency, so to say. </w:t>
      </w:r>
      <w:r w:rsidRPr="00540E30">
        <w:rPr>
          <w:highlight w:val="green"/>
          <w:u w:val="single"/>
        </w:rPr>
        <w:t xml:space="preserve">Second, agency </w:t>
      </w:r>
      <w:r w:rsidRPr="001B1B98">
        <w:rPr>
          <w:highlight w:val="green"/>
          <w:u w:val="single"/>
        </w:rPr>
        <w:t>is</w:t>
      </w:r>
      <w:r w:rsidRPr="001B1B98">
        <w:rPr>
          <w:u w:val="single"/>
        </w:rPr>
        <w:t xml:space="preserve"> the locus </w:t>
      </w:r>
      <w:r w:rsidRPr="001B1B98">
        <w:rPr>
          <w:highlight w:val="green"/>
          <w:u w:val="single"/>
        </w:rPr>
        <w:t xml:space="preserve">where we adjudicate </w:t>
      </w:r>
      <w:r w:rsidRPr="001B1B98">
        <w:rPr>
          <w:u w:val="single"/>
        </w:rPr>
        <w:t xml:space="preserve">the </w:t>
      </w:r>
      <w:r w:rsidRPr="001B1B98">
        <w:rPr>
          <w:highlight w:val="green"/>
          <w:u w:val="single"/>
        </w:rPr>
        <w:t>merits and demerits of participating in an</w:t>
      </w:r>
      <w:r w:rsidRPr="001B1B98">
        <w:rPr>
          <w:u w:val="single"/>
        </w:rPr>
        <w:t xml:space="preserve">y ordinary </w:t>
      </w:r>
      <w:r w:rsidRPr="001B1B98">
        <w:rPr>
          <w:highlight w:val="green"/>
          <w:u w:val="single"/>
        </w:rPr>
        <w:t>enterprise</w:t>
      </w:r>
      <w:r w:rsidRPr="001B1B98">
        <w:rPr>
          <w:u w:val="single"/>
        </w:rPr>
        <w:t>. Reasoning whether to participate in a particular enterprise is often conducted outside of that enterprise, even while one is otherwise engaged in it.</w:t>
      </w:r>
      <w:r w:rsidRPr="001B1B98">
        <w:rPr>
          <w:sz w:val="16"/>
        </w:rPr>
        <w:t xml:space="preserve"> Practical reflection is a manifestation of full-fledged intentional agency but it does not necessarily belong to any other specific enterprise. Once again, it might be an instance of bare intentional agency. In the limiting case</w:t>
      </w:r>
      <w:r w:rsidRPr="00540E30">
        <w:rPr>
          <w:sz w:val="16"/>
        </w:rPr>
        <w:t xml:space="preserve">, </w:t>
      </w:r>
      <w:r w:rsidRPr="00540E30">
        <w:rPr>
          <w:vertAlign w:val="subscript"/>
        </w:rPr>
        <w:t>agency is the only enterprise that would still keep a subject busy if she were to attempt a ‘radical re-evaluation’ of all of her engagements and at least temporarily suspend her participation in all ordinary enterprises.</w:t>
      </w:r>
    </w:p>
    <w:p w14:paraId="4C97F0B6" w14:textId="77777777" w:rsidR="00E04AC9" w:rsidRPr="005A7476" w:rsidRDefault="00E04AC9" w:rsidP="00E04AC9">
      <w:pPr>
        <w:pStyle w:val="Heading4"/>
        <w:rPr>
          <w:color w:val="000000" w:themeColor="text1"/>
        </w:rPr>
      </w:pPr>
      <w:r>
        <w:rPr>
          <w:color w:val="000000" w:themeColor="text1"/>
        </w:rPr>
        <w:t>[3</w:t>
      </w:r>
      <w:r w:rsidRPr="005A7476">
        <w:rPr>
          <w:color w:val="000000" w:themeColor="text1"/>
        </w:rPr>
        <w:t>] Action Theory – Every action can be broken down to infinite amounts of movements, i.e. me moving my arm can be broken down to the infinite moments of every state my arm is in. Only reason can unify these movements because we use practical reason to achieve our goals, means all actions collapse to reason</w:t>
      </w:r>
    </w:p>
    <w:p w14:paraId="7BFA513A" w14:textId="77777777" w:rsidR="00E04AC9" w:rsidRDefault="00E04AC9" w:rsidP="00E04AC9">
      <w:pPr>
        <w:spacing w:after="0" w:line="240" w:lineRule="auto"/>
        <w:rPr>
          <w:rFonts w:ascii="Times New Roman" w:eastAsia="Times New Roman" w:hAnsi="Times New Roman"/>
          <w:sz w:val="24"/>
        </w:rPr>
      </w:pPr>
    </w:p>
    <w:p w14:paraId="4D0B197A" w14:textId="77777777" w:rsidR="00E04AC9" w:rsidRPr="00E04AC9" w:rsidRDefault="00E04AC9" w:rsidP="00E04AC9">
      <w:pPr>
        <w:pStyle w:val="Heading4"/>
        <w:rPr>
          <w:rFonts w:cs="Calibri"/>
          <w:b w:val="0"/>
          <w:bCs w:val="0"/>
          <w:color w:val="000000" w:themeColor="text1"/>
        </w:rPr>
      </w:pPr>
      <w:r w:rsidRPr="00E04AC9">
        <w:rPr>
          <w:rFonts w:cs="Calibri"/>
          <w:color w:val="000000" w:themeColor="text1"/>
        </w:rPr>
        <w:t xml:space="preserve">Third, epistemology – </w:t>
      </w:r>
      <w:r w:rsidRPr="00E04AC9">
        <w:rPr>
          <w:rFonts w:cs="Calibri"/>
          <w:b w:val="0"/>
          <w:bCs w:val="0"/>
          <w:color w:val="000000" w:themeColor="text1"/>
        </w:rPr>
        <w:t xml:space="preserve">ethics must begin a priori, meaning they can’t be derived from our experience. </w:t>
      </w:r>
    </w:p>
    <w:p w14:paraId="2189610A" w14:textId="77777777" w:rsidR="00E04AC9" w:rsidRPr="00E04AC9" w:rsidRDefault="00E04AC9" w:rsidP="00E04AC9">
      <w:pPr>
        <w:rPr>
          <w:color w:val="000000" w:themeColor="text1"/>
        </w:rPr>
      </w:pPr>
    </w:p>
    <w:p w14:paraId="2E5C7FFF" w14:textId="6759BC23" w:rsidR="00E04AC9" w:rsidRPr="00E04AC9" w:rsidRDefault="003817C7" w:rsidP="00E04AC9">
      <w:pPr>
        <w:pStyle w:val="Heading4"/>
        <w:rPr>
          <w:rFonts w:cs="Calibri"/>
          <w:b w:val="0"/>
          <w:bCs w:val="0"/>
          <w:color w:val="000000" w:themeColor="text1"/>
        </w:rPr>
      </w:pPr>
      <w:r>
        <w:rPr>
          <w:rFonts w:cs="Calibri"/>
          <w:color w:val="000000" w:themeColor="text1"/>
        </w:rPr>
        <w:t>[A</w:t>
      </w:r>
      <w:r w:rsidR="00E04AC9" w:rsidRPr="00E04AC9">
        <w:rPr>
          <w:rFonts w:cs="Calibri"/>
          <w:color w:val="000000" w:themeColor="text1"/>
        </w:rPr>
        <w:t xml:space="preserve">] Uncertainty – </w:t>
      </w:r>
      <w:r w:rsidR="00E04AC9" w:rsidRPr="00E04AC9">
        <w:rPr>
          <w:rFonts w:cs="Calibri"/>
          <w:b w:val="0"/>
          <w:bCs w:val="0"/>
          <w:color w:val="000000" w:themeColor="text1"/>
        </w:rPr>
        <w:t xml:space="preserve">every person has different experiences so we can’t have a unified perspective on what is good if we each have different conceptions of it – even if we can roughly aggregate it’s not enough because there’ll always be a case when it fails so the framework o/w on probability. </w:t>
      </w:r>
    </w:p>
    <w:p w14:paraId="2DA7186E" w14:textId="77777777" w:rsidR="00E04AC9" w:rsidRPr="00E04AC9" w:rsidRDefault="00E04AC9" w:rsidP="00E04AC9">
      <w:pPr>
        <w:rPr>
          <w:color w:val="000000" w:themeColor="text1"/>
        </w:rPr>
      </w:pPr>
    </w:p>
    <w:p w14:paraId="7E60EFAD" w14:textId="72969401" w:rsidR="00E04AC9" w:rsidRPr="00E04AC9" w:rsidRDefault="003817C7" w:rsidP="00E04AC9">
      <w:pPr>
        <w:pStyle w:val="Heading4"/>
        <w:rPr>
          <w:color w:val="000000" w:themeColor="text1"/>
        </w:rPr>
      </w:pPr>
      <w:r>
        <w:rPr>
          <w:color w:val="000000" w:themeColor="text1"/>
        </w:rPr>
        <w:t>[B</w:t>
      </w:r>
      <w:r w:rsidR="00E04AC9" w:rsidRPr="00E04AC9">
        <w:rPr>
          <w:color w:val="000000" w:themeColor="text1"/>
        </w:rPr>
        <w:t xml:space="preserve">] Is/Ought Gap – </w:t>
      </w:r>
      <w:r w:rsidR="00E04AC9" w:rsidRPr="00E04AC9">
        <w:rPr>
          <w:b w:val="0"/>
          <w:bCs w:val="0"/>
          <w:color w:val="000000" w:themeColor="text1"/>
        </w:rPr>
        <w:t xml:space="preserve">experience in the phenomenal world only tells us what is, not what ought to be. But it’s impossible to derive an ought from descriptive premises, so there needs to be additional a priori premises within the </w:t>
      </w:r>
      <w:proofErr w:type="spellStart"/>
      <w:r w:rsidR="00E04AC9" w:rsidRPr="00E04AC9">
        <w:rPr>
          <w:b w:val="0"/>
          <w:bCs w:val="0"/>
          <w:color w:val="000000" w:themeColor="text1"/>
        </w:rPr>
        <w:t>noumenal</w:t>
      </w:r>
      <w:proofErr w:type="spellEnd"/>
      <w:r w:rsidR="00E04AC9" w:rsidRPr="00E04AC9">
        <w:rPr>
          <w:b w:val="0"/>
          <w:bCs w:val="0"/>
          <w:color w:val="000000" w:themeColor="text1"/>
        </w:rPr>
        <w:t xml:space="preserve"> world to make a moral theory.</w:t>
      </w:r>
    </w:p>
    <w:p w14:paraId="67D7B722" w14:textId="77777777" w:rsidR="00E04AC9" w:rsidRDefault="00E04AC9" w:rsidP="00E04AC9">
      <w:pPr>
        <w:spacing w:after="0" w:line="240" w:lineRule="auto"/>
        <w:rPr>
          <w:rFonts w:ascii="Times New Roman" w:eastAsia="Times New Roman" w:hAnsi="Times New Roman"/>
          <w:sz w:val="24"/>
        </w:rPr>
      </w:pPr>
    </w:p>
    <w:p w14:paraId="7A19EA29" w14:textId="77777777" w:rsidR="003817C7" w:rsidRDefault="003817C7" w:rsidP="003817C7"/>
    <w:p w14:paraId="03C22617" w14:textId="77777777" w:rsidR="003817C7" w:rsidRDefault="003817C7" w:rsidP="003817C7">
      <w:pPr>
        <w:pStyle w:val="Heading4"/>
      </w:pPr>
      <w:r>
        <w:t xml:space="preserve">Practical reason means we all have a unified perspective: What can be justified to me can be justified to everyone who is a practical reasoner. If I can conclude that 2+2 is 4, then I understand not only that I know 2+2 is 4, but that everyone around me can arrive at the same conclusion. These things are temporally consistent: I know that me adding two numbers now and taking that sum will not result in me adding the same two numbers in the future and getting a different sum. Our unified perspective does not change but rather stays consistent. </w:t>
      </w:r>
    </w:p>
    <w:p w14:paraId="4A3BE60B" w14:textId="77777777" w:rsidR="003817C7" w:rsidRDefault="003817C7" w:rsidP="003817C7"/>
    <w:p w14:paraId="76F51BD8" w14:textId="67B7EBB7" w:rsidR="003817C7" w:rsidRDefault="003817C7" w:rsidP="003817C7">
      <w:pPr>
        <w:pStyle w:val="Heading4"/>
      </w:pPr>
      <w:r>
        <w:t xml:space="preserve">But, willing an action that violates the freedom of others is a contradiction in conception: you cannot violate someone’s freedom without having your own freedom to do so. </w:t>
      </w:r>
    </w:p>
    <w:p w14:paraId="4F3924C6" w14:textId="77777777" w:rsidR="003817C7" w:rsidRPr="003817C7" w:rsidRDefault="003817C7" w:rsidP="003817C7"/>
    <w:p w14:paraId="61193779" w14:textId="77777777" w:rsidR="00E04AC9" w:rsidRPr="00C80FBA" w:rsidRDefault="00E04AC9" w:rsidP="00E04AC9"/>
    <w:p w14:paraId="1F72130C" w14:textId="77777777" w:rsidR="00E04AC9" w:rsidRDefault="00E04AC9" w:rsidP="00E04AC9">
      <w:pPr>
        <w:pStyle w:val="Heading4"/>
      </w:pPr>
      <w:r>
        <w:t>Thus, the standard is respecting freedom.</w:t>
      </w:r>
    </w:p>
    <w:p w14:paraId="76517106" w14:textId="77777777" w:rsidR="00E04AC9" w:rsidRDefault="00E04AC9" w:rsidP="00E04AC9"/>
    <w:p w14:paraId="2D69DFD4" w14:textId="77777777" w:rsidR="00E04AC9" w:rsidRDefault="00E04AC9" w:rsidP="00152284">
      <w:pPr>
        <w:pStyle w:val="Heading3"/>
      </w:pPr>
      <w:r>
        <w:t>Offense</w:t>
      </w:r>
    </w:p>
    <w:p w14:paraId="51BC8A2D" w14:textId="77777777" w:rsidR="00E04AC9" w:rsidRDefault="00E04AC9" w:rsidP="00E04AC9"/>
    <w:p w14:paraId="490DC919" w14:textId="77777777" w:rsidR="00E04AC9" w:rsidRPr="00C97CF0" w:rsidRDefault="00E04AC9" w:rsidP="00E04AC9">
      <w:pPr>
        <w:pStyle w:val="Heading4"/>
      </w:pPr>
      <w:r>
        <w:t>Negate:</w:t>
      </w:r>
    </w:p>
    <w:p w14:paraId="30E89B60" w14:textId="77777777" w:rsidR="00E04AC9" w:rsidRDefault="00E04AC9" w:rsidP="00E04AC9">
      <w:pPr>
        <w:pStyle w:val="Heading4"/>
        <w:spacing w:before="0"/>
        <w:rPr>
          <w:rFonts w:ascii="Times New Roman" w:hAnsi="Times New Roman" w:cs="Times New Roman"/>
          <w:sz w:val="24"/>
        </w:rPr>
      </w:pPr>
      <w:r>
        <w:rPr>
          <w:rFonts w:cs="Calibri"/>
        </w:rPr>
        <w:t xml:space="preserve">Acquisition of property can never be unjust – to create rights violations, there must already be an owner of the property being violated, but that presupposes its appropriation by another entity. </w:t>
      </w:r>
    </w:p>
    <w:p w14:paraId="669D7CCD" w14:textId="77777777" w:rsidR="00E04AC9" w:rsidRPr="009D349B" w:rsidRDefault="00E04AC9" w:rsidP="00E04AC9">
      <w:proofErr w:type="spellStart"/>
      <w:r w:rsidRPr="009D349B">
        <w:rPr>
          <w:rStyle w:val="Style13ptBold"/>
        </w:rPr>
        <w:t>Feser</w:t>
      </w:r>
      <w:proofErr w:type="spellEnd"/>
      <w:r>
        <w:rPr>
          <w:rStyle w:val="Style13ptBold"/>
        </w:rPr>
        <w:t xml:space="preserve"> 1</w:t>
      </w:r>
      <w:r w:rsidRPr="009D349B">
        <w:t xml:space="preserve">, (Edward </w:t>
      </w:r>
      <w:proofErr w:type="spellStart"/>
      <w:r w:rsidRPr="009D349B">
        <w:t>Feser</w:t>
      </w:r>
      <w:proofErr w:type="spellEnd"/>
      <w:r w:rsidRPr="009D349B">
        <w:t xml:space="preserve">, 1-1-2005, accessed on 12-15-2021, Cambridge University Press, "THERE IS NO SUCH THING AS AN UNJUST INITIAL ACQUISITION | Social Philosophy and Policy | Cambridge Core", Edward C. </w:t>
      </w:r>
      <w:proofErr w:type="spellStart"/>
      <w:r w:rsidRPr="009D349B">
        <w:t>Feser</w:t>
      </w:r>
      <w:proofErr w:type="spellEnd"/>
      <w:r w:rsidRPr="009D349B">
        <w:t xml:space="preserve"> is an American philosopher. He is an Associate Professor of Philosophy at Pasadena City College in Pasadena, California. </w:t>
      </w:r>
      <w:hyperlink r:id="rId10" w:history="1">
        <w:r w:rsidRPr="009647D6">
          <w:rPr>
            <w:rStyle w:val="Hyperlink"/>
          </w:rPr>
          <w:t>https://www.cambridge.org/core/journals/social-philosophy-and-policy/article/abs/there-is-no-such-thing-as-an-unjust-initial-acquisition/5C744D6D5C525E711EC75F75BF7109D1)[brackets</w:t>
        </w:r>
      </w:hyperlink>
      <w:r>
        <w:t xml:space="preserve"> for gen </w:t>
      </w:r>
      <w:proofErr w:type="spellStart"/>
      <w:r>
        <w:t>lang</w:t>
      </w:r>
      <w:proofErr w:type="spellEnd"/>
      <w:r>
        <w:t>]</w:t>
      </w:r>
      <w:r w:rsidRPr="009D349B">
        <w:t>//</w:t>
      </w:r>
      <w:proofErr w:type="spellStart"/>
      <w:r w:rsidRPr="009D349B">
        <w:t>phs</w:t>
      </w:r>
      <w:proofErr w:type="spellEnd"/>
      <w:r w:rsidRPr="009D349B">
        <w:t xml:space="preserve"> </w:t>
      </w:r>
      <w:proofErr w:type="spellStart"/>
      <w:r w:rsidRPr="009D349B">
        <w:t>st</w:t>
      </w:r>
      <w:proofErr w:type="spellEnd"/>
    </w:p>
    <w:p w14:paraId="42C9B6E3" w14:textId="77777777" w:rsidR="00E04AC9" w:rsidRDefault="00E04AC9" w:rsidP="00E04AC9">
      <w:pPr>
        <w:rPr>
          <w:sz w:val="16"/>
        </w:rPr>
      </w:pPr>
      <w:r w:rsidRPr="009D349B">
        <w:rPr>
          <w:sz w:val="16"/>
        </w:rPr>
        <w:t xml:space="preserve">There is a serious difficulty with this criticism of </w:t>
      </w:r>
      <w:proofErr w:type="spellStart"/>
      <w:r w:rsidRPr="009D349B">
        <w:rPr>
          <w:sz w:val="16"/>
        </w:rPr>
        <w:t>Nozick</w:t>
      </w:r>
      <w:proofErr w:type="spellEnd"/>
      <w:r w:rsidRPr="009D349B">
        <w:rPr>
          <w:sz w:val="16"/>
        </w:rPr>
        <w:t xml:space="preserve">, however. It is just this: </w:t>
      </w:r>
      <w:r w:rsidRPr="009D349B">
        <w:rPr>
          <w:rStyle w:val="Emphasis"/>
        </w:rPr>
        <w:t>There is no such thing as an unjust initial acquisition of resources;</w:t>
      </w:r>
      <w:r w:rsidRPr="009D349B">
        <w:rPr>
          <w:sz w:val="16"/>
        </w:rPr>
        <w:t xml:space="preserve"> therefore</w:t>
      </w:r>
      <w:r w:rsidRPr="009D349B">
        <w:rPr>
          <w:rStyle w:val="Emphasis"/>
        </w:rPr>
        <w:t>, there is no case</w:t>
      </w:r>
      <w:r w:rsidRPr="009D349B">
        <w:rPr>
          <w:sz w:val="16"/>
        </w:rPr>
        <w:t xml:space="preserve"> to be made </w:t>
      </w:r>
      <w:r w:rsidRPr="009D349B">
        <w:rPr>
          <w:rStyle w:val="Emphasis"/>
        </w:rPr>
        <w:t xml:space="preserve">for </w:t>
      </w:r>
      <w:r w:rsidRPr="009D349B">
        <w:rPr>
          <w:sz w:val="16"/>
        </w:rPr>
        <w:t xml:space="preserve">redistributive taxation on the basis of </w:t>
      </w:r>
      <w:r w:rsidRPr="009D349B">
        <w:rPr>
          <w:rStyle w:val="Emphasis"/>
        </w:rPr>
        <w:t>alleged injustices in initial acquisition.</w:t>
      </w:r>
      <w:r>
        <w:rPr>
          <w:rStyle w:val="Emphasis"/>
        </w:rPr>
        <w:t xml:space="preserve"> </w:t>
      </w:r>
      <w:r w:rsidRPr="009D349B">
        <w:rPr>
          <w:sz w:val="16"/>
        </w:rPr>
        <w:t xml:space="preserve">This is, to be sure, a bold claim. Moreover, in making it, I contradict not only </w:t>
      </w:r>
      <w:proofErr w:type="spellStart"/>
      <w:r w:rsidRPr="009D349B">
        <w:rPr>
          <w:sz w:val="16"/>
        </w:rPr>
        <w:t>Nozick’s</w:t>
      </w:r>
      <w:proofErr w:type="spellEnd"/>
      <w:r w:rsidRPr="009D349B">
        <w:rPr>
          <w:sz w:val="16"/>
        </w:rPr>
        <w:t xml:space="preserve"> critics, but </w:t>
      </w:r>
      <w:proofErr w:type="spellStart"/>
      <w:r w:rsidRPr="009D349B">
        <w:rPr>
          <w:sz w:val="16"/>
        </w:rPr>
        <w:t>Nozick</w:t>
      </w:r>
      <w:proofErr w:type="spellEnd"/>
      <w:r w:rsidRPr="009D349B">
        <w:rPr>
          <w:sz w:val="16"/>
        </w:rPr>
        <w:t xml:space="preserve"> himself, who clearly thinks it is at least possible for there to be injustices in acquisition, whether or not there have in fact been any (or, more realistically, whether or not there have been enough such injustices to justify continual redistributive taxation for the purposes of rectifying them). But here is a case where </w:t>
      </w:r>
      <w:proofErr w:type="spellStart"/>
      <w:r w:rsidRPr="009D349B">
        <w:rPr>
          <w:sz w:val="16"/>
        </w:rPr>
        <w:t>Nozick</w:t>
      </w:r>
      <w:proofErr w:type="spellEnd"/>
      <w:r w:rsidRPr="009D349B">
        <w:rPr>
          <w:sz w:val="16"/>
        </w:rPr>
        <w:t xml:space="preserve"> has, I think, been too generous to the other side. Rather than attempt —unsatisfactorily, in the view of his critics—to meet the challenge to show that initial acquisition has not in general been unjust, he ought instead to have insisted that </w:t>
      </w:r>
      <w:r w:rsidRPr="009D349B">
        <w:rPr>
          <w:rStyle w:val="Emphasis"/>
        </w:rPr>
        <w:t>there is no such challenge to be met in the first place.</w:t>
      </w:r>
      <w:r w:rsidRPr="009D349B">
        <w:rPr>
          <w:sz w:val="16"/>
        </w:rPr>
        <w:t xml:space="preserve"> Giving what I shall call “the basic argument” for this audacious claim will be the task of Section II of this essay. The argument is, I think, compelling, but by itself it leaves unexplained some widespread </w:t>
      </w:r>
      <w:proofErr w:type="spellStart"/>
      <w:r w:rsidRPr="009D349B">
        <w:rPr>
          <w:sz w:val="16"/>
        </w:rPr>
        <w:t>intu</w:t>
      </w:r>
      <w:proofErr w:type="spellEnd"/>
      <w:r w:rsidRPr="009D349B">
        <w:rPr>
          <w:sz w:val="16"/>
        </w:rPr>
        <w:t xml:space="preserve">- </w:t>
      </w:r>
      <w:proofErr w:type="spellStart"/>
      <w:r w:rsidRPr="009D349B">
        <w:rPr>
          <w:sz w:val="16"/>
        </w:rPr>
        <w:t>itions</w:t>
      </w:r>
      <w:proofErr w:type="spellEnd"/>
      <w:r w:rsidRPr="009D349B">
        <w:rPr>
          <w:sz w:val="16"/>
        </w:rPr>
        <w:t xml:space="preserve"> to the effect that certain specific instances of initial acquisition are unjust and call forth as their remedy the application of a </w:t>
      </w:r>
      <w:proofErr w:type="spellStart"/>
      <w:r w:rsidRPr="009D349B">
        <w:rPr>
          <w:sz w:val="16"/>
        </w:rPr>
        <w:t>Lockean</w:t>
      </w:r>
      <w:proofErr w:type="spellEnd"/>
      <w:r w:rsidRPr="009D349B">
        <w:rPr>
          <w:sz w:val="16"/>
        </w:rPr>
        <w:t xml:space="preserve"> proviso, or are otherwise problematic. (A “</w:t>
      </w:r>
      <w:proofErr w:type="spellStart"/>
      <w:r w:rsidRPr="009D349B">
        <w:rPr>
          <w:sz w:val="16"/>
        </w:rPr>
        <w:t>Lockean</w:t>
      </w:r>
      <w:proofErr w:type="spellEnd"/>
      <w:r w:rsidRPr="009D349B">
        <w:rPr>
          <w:sz w:val="16"/>
        </w:rPr>
        <w:t xml:space="preserve"> proviso,” of course, is one that forbids initial acquisitions of resources when these acquisitions do not leave “enough and as good” in common for others.) Thus, Section III focuses on various considerations that tend to show how those intuitions are best explained in a way consistent with the argument of Section II. Section IV completes the task of accounting for the intuitions in question by considering how the thesis of self-ownership itself bears on the </w:t>
      </w:r>
      <w:proofErr w:type="spellStart"/>
      <w:r w:rsidRPr="009D349B">
        <w:rPr>
          <w:sz w:val="16"/>
        </w:rPr>
        <w:t>acqui</w:t>
      </w:r>
      <w:proofErr w:type="spellEnd"/>
      <w:r w:rsidRPr="009D349B">
        <w:rPr>
          <w:sz w:val="16"/>
        </w:rPr>
        <w:t xml:space="preserve">- </w:t>
      </w:r>
      <w:proofErr w:type="spellStart"/>
      <w:r w:rsidRPr="009D349B">
        <w:rPr>
          <w:sz w:val="16"/>
        </w:rPr>
        <w:t>sition</w:t>
      </w:r>
      <w:proofErr w:type="spellEnd"/>
      <w:r w:rsidRPr="009D349B">
        <w:rPr>
          <w:sz w:val="16"/>
        </w:rPr>
        <w:t xml:space="preserve"> and use of property. Section V shows how the results of the </w:t>
      </w:r>
      <w:proofErr w:type="spellStart"/>
      <w:r w:rsidRPr="009D349B">
        <w:rPr>
          <w:sz w:val="16"/>
        </w:rPr>
        <w:t>previ</w:t>
      </w:r>
      <w:proofErr w:type="spellEnd"/>
      <w:r w:rsidRPr="009D349B">
        <w:rPr>
          <w:sz w:val="16"/>
        </w:rPr>
        <w:t xml:space="preserve">- </w:t>
      </w:r>
      <w:proofErr w:type="spellStart"/>
      <w:r w:rsidRPr="009D349B">
        <w:rPr>
          <w:sz w:val="16"/>
        </w:rPr>
        <w:t>ous</w:t>
      </w:r>
      <w:proofErr w:type="spellEnd"/>
      <w:r w:rsidRPr="009D349B">
        <w:rPr>
          <w:sz w:val="16"/>
        </w:rPr>
        <w:t xml:space="preserve"> sections add up to a more satisfying defense of </w:t>
      </w:r>
      <w:proofErr w:type="spellStart"/>
      <w:r w:rsidRPr="009D349B">
        <w:rPr>
          <w:sz w:val="16"/>
        </w:rPr>
        <w:t>Nozickian</w:t>
      </w:r>
      <w:proofErr w:type="spellEnd"/>
      <w:r w:rsidRPr="009D349B">
        <w:rPr>
          <w:sz w:val="16"/>
        </w:rPr>
        <w:t xml:space="preserve"> property rights than the one given by </w:t>
      </w:r>
      <w:proofErr w:type="spellStart"/>
      <w:r w:rsidRPr="009D349B">
        <w:rPr>
          <w:sz w:val="16"/>
        </w:rPr>
        <w:t>Nozick</w:t>
      </w:r>
      <w:proofErr w:type="spellEnd"/>
      <w:r w:rsidRPr="009D349B">
        <w:rPr>
          <w:sz w:val="16"/>
        </w:rPr>
        <w:t xml:space="preserve"> himself, and considers some of the implications of this revised conception of initial acquisition for our under- standing of </w:t>
      </w:r>
      <w:proofErr w:type="spellStart"/>
      <w:r w:rsidRPr="009D349B">
        <w:rPr>
          <w:sz w:val="16"/>
        </w:rPr>
        <w:t>Nozick’s</w:t>
      </w:r>
      <w:proofErr w:type="spellEnd"/>
      <w:r w:rsidRPr="009D349B">
        <w:rPr>
          <w:sz w:val="16"/>
        </w:rPr>
        <w:t xml:space="preserve"> principles of transfer and rectification. II. The Basic Argument </w:t>
      </w:r>
      <w:r w:rsidRPr="009D349B">
        <w:rPr>
          <w:rStyle w:val="Emphasis"/>
        </w:rPr>
        <w:t xml:space="preserve">The reason </w:t>
      </w:r>
      <w:r w:rsidRPr="009D349B">
        <w:rPr>
          <w:rStyle w:val="Emphasis"/>
          <w:highlight w:val="cyan"/>
        </w:rPr>
        <w:t xml:space="preserve">there is no </w:t>
      </w:r>
      <w:r w:rsidRPr="009D349B">
        <w:rPr>
          <w:rStyle w:val="Emphasis"/>
        </w:rPr>
        <w:t>such thing as an</w:t>
      </w:r>
      <w:r w:rsidRPr="009D349B">
        <w:rPr>
          <w:rStyle w:val="Emphasis"/>
          <w:highlight w:val="cyan"/>
        </w:rPr>
        <w:t xml:space="preserve"> unjust initial acquisition of resources</w:t>
      </w:r>
      <w:r w:rsidRPr="009D349B">
        <w:rPr>
          <w:rStyle w:val="Emphasis"/>
        </w:rPr>
        <w:t xml:space="preserve"> is that there is no such thing as either a just or an unjust initial acquisition of resources.</w:t>
      </w:r>
      <w:r w:rsidRPr="009D349B">
        <w:rPr>
          <w:sz w:val="16"/>
        </w:rPr>
        <w:t xml:space="preserve"> The concept of </w:t>
      </w:r>
      <w:r w:rsidRPr="009D349B">
        <w:rPr>
          <w:rStyle w:val="Emphasis"/>
        </w:rPr>
        <w:t>justice</w:t>
      </w:r>
      <w:r w:rsidRPr="009D349B">
        <w:rPr>
          <w:sz w:val="16"/>
        </w:rPr>
        <w:t xml:space="preserve">, that is to say, simply does not apply to initial acquisition. It </w:t>
      </w:r>
      <w:r w:rsidRPr="009D349B">
        <w:rPr>
          <w:rStyle w:val="Emphasis"/>
        </w:rPr>
        <w:t>applies only after initial acquisition has already taken place.</w:t>
      </w:r>
      <w:r w:rsidRPr="009D349B">
        <w:rPr>
          <w:sz w:val="16"/>
        </w:rPr>
        <w:t xml:space="preserve"> In particular, </w:t>
      </w:r>
      <w:r w:rsidRPr="009D349B">
        <w:rPr>
          <w:rStyle w:val="Emphasis"/>
        </w:rPr>
        <w:t>it applies only to transfers of property</w:t>
      </w:r>
      <w:r w:rsidRPr="009D349B">
        <w:rPr>
          <w:sz w:val="16"/>
        </w:rPr>
        <w:t xml:space="preserve"> (and derivatively, to the rectification of injustices in transfer). This, it seems to me, is a clear implication of the assumption (rightly) made by </w:t>
      </w:r>
      <w:proofErr w:type="spellStart"/>
      <w:r w:rsidRPr="009D349B">
        <w:rPr>
          <w:sz w:val="16"/>
        </w:rPr>
        <w:t>Nozick</w:t>
      </w:r>
      <w:proofErr w:type="spellEnd"/>
      <w:r w:rsidRPr="009D349B">
        <w:rPr>
          <w:sz w:val="16"/>
        </w:rPr>
        <w:t xml:space="preserve"> that </w:t>
      </w:r>
      <w:r w:rsidRPr="009D349B">
        <w:rPr>
          <w:rStyle w:val="Emphasis"/>
          <w:highlight w:val="cyan"/>
        </w:rPr>
        <w:t>external resources are initially unowned</w:t>
      </w:r>
      <w:r w:rsidRPr="009D349B">
        <w:rPr>
          <w:rStyle w:val="Emphasis"/>
        </w:rPr>
        <w:t xml:space="preserve">. </w:t>
      </w:r>
      <w:r w:rsidRPr="009D349B">
        <w:rPr>
          <w:sz w:val="16"/>
        </w:rPr>
        <w:t xml:space="preserve">Consider the following example. </w:t>
      </w:r>
      <w:r w:rsidRPr="009D349B">
        <w:rPr>
          <w:rStyle w:val="Emphasis"/>
          <w:highlight w:val="cyan"/>
        </w:rPr>
        <w:t>Suppose an individual A seeks</w:t>
      </w:r>
      <w:r w:rsidRPr="009D349B">
        <w:rPr>
          <w:sz w:val="16"/>
        </w:rPr>
        <w:t xml:space="preserve"> to acquire </w:t>
      </w:r>
      <w:r w:rsidRPr="009D349B">
        <w:rPr>
          <w:rStyle w:val="Emphasis"/>
          <w:highlight w:val="cyan"/>
        </w:rPr>
        <w:t>some</w:t>
      </w:r>
      <w:r w:rsidRPr="009D349B">
        <w:rPr>
          <w:rStyle w:val="Emphasis"/>
        </w:rPr>
        <w:t xml:space="preserve"> previously </w:t>
      </w:r>
      <w:r w:rsidRPr="009D349B">
        <w:rPr>
          <w:rStyle w:val="Emphasis"/>
          <w:highlight w:val="cyan"/>
        </w:rPr>
        <w:t>unowned resource R</w:t>
      </w:r>
      <w:r w:rsidRPr="009D349B">
        <w:rPr>
          <w:rStyle w:val="Emphasis"/>
        </w:rPr>
        <w:t xml:space="preserve">. </w:t>
      </w:r>
      <w:r w:rsidRPr="009D349B">
        <w:rPr>
          <w:rStyle w:val="Emphasis"/>
          <w:highlight w:val="cyan"/>
        </w:rPr>
        <w:t>For</w:t>
      </w:r>
      <w:r w:rsidRPr="009D349B">
        <w:rPr>
          <w:sz w:val="16"/>
        </w:rPr>
        <w:t xml:space="preserve"> it </w:t>
      </w:r>
      <w:r w:rsidRPr="009D349B">
        <w:rPr>
          <w:rStyle w:val="Emphasis"/>
        </w:rPr>
        <w:t xml:space="preserve">to be the case that </w:t>
      </w:r>
      <w:r w:rsidRPr="009D349B">
        <w:rPr>
          <w:rStyle w:val="Emphasis"/>
          <w:highlight w:val="cyan"/>
        </w:rPr>
        <w:t>A commits an injustice in acquiring R, it would</w:t>
      </w:r>
      <w:r w:rsidRPr="009D349B">
        <w:rPr>
          <w:rStyle w:val="Emphasis"/>
        </w:rPr>
        <w:t xml:space="preserve"> also </w:t>
      </w:r>
      <w:r w:rsidRPr="009D349B">
        <w:rPr>
          <w:rStyle w:val="Emphasis"/>
          <w:highlight w:val="cyan"/>
        </w:rPr>
        <w:t>have to be the case that there is some individual B</w:t>
      </w:r>
      <w:r w:rsidRPr="009D349B">
        <w:rPr>
          <w:sz w:val="16"/>
        </w:rPr>
        <w:t xml:space="preserve"> (or perhaps a group of individuals) </w:t>
      </w:r>
      <w:r w:rsidRPr="009D349B">
        <w:rPr>
          <w:rStyle w:val="Emphasis"/>
          <w:highlight w:val="cyan"/>
        </w:rPr>
        <w:t>against whom A commits the injustice</w:t>
      </w:r>
      <w:r w:rsidRPr="009D349B">
        <w:rPr>
          <w:rStyle w:val="Emphasis"/>
        </w:rPr>
        <w:t xml:space="preserve">. But </w:t>
      </w:r>
      <w:r w:rsidRPr="009D349B">
        <w:rPr>
          <w:rStyle w:val="Emphasis"/>
          <w:highlight w:val="cyan"/>
        </w:rPr>
        <w:t>for B to have been wronged</w:t>
      </w:r>
      <w:r w:rsidRPr="009D349B">
        <w:rPr>
          <w:rStyle w:val="Emphasis"/>
        </w:rPr>
        <w:t xml:space="preserve"> by A’s </w:t>
      </w:r>
      <w:proofErr w:type="spellStart"/>
      <w:r w:rsidRPr="009D349B">
        <w:rPr>
          <w:rStyle w:val="Emphasis"/>
        </w:rPr>
        <w:t>acquisi</w:t>
      </w:r>
      <w:proofErr w:type="spellEnd"/>
      <w:r w:rsidRPr="009D349B">
        <w:rPr>
          <w:rStyle w:val="Emphasis"/>
        </w:rPr>
        <w:t xml:space="preserve">- </w:t>
      </w:r>
      <w:proofErr w:type="spellStart"/>
      <w:r w:rsidRPr="009D349B">
        <w:rPr>
          <w:rStyle w:val="Emphasis"/>
        </w:rPr>
        <w:t>tion</w:t>
      </w:r>
      <w:proofErr w:type="spellEnd"/>
      <w:r w:rsidRPr="009D349B">
        <w:rPr>
          <w:rStyle w:val="Emphasis"/>
        </w:rPr>
        <w:t xml:space="preserve"> of R, </w:t>
      </w:r>
      <w:r w:rsidRPr="009D349B">
        <w:rPr>
          <w:rStyle w:val="Emphasis"/>
          <w:highlight w:val="cyan"/>
        </w:rPr>
        <w:t>B would have to have</w:t>
      </w:r>
      <w:r w:rsidRPr="009D349B">
        <w:rPr>
          <w:sz w:val="16"/>
        </w:rPr>
        <w:t xml:space="preserve"> had a rightful claim over R, </w:t>
      </w:r>
      <w:r w:rsidRPr="009D349B">
        <w:rPr>
          <w:rStyle w:val="Emphasis"/>
          <w:highlight w:val="cyan"/>
        </w:rPr>
        <w:t>a right to R.</w:t>
      </w:r>
      <w:r w:rsidRPr="009D349B">
        <w:rPr>
          <w:sz w:val="16"/>
        </w:rPr>
        <w:t xml:space="preserve"> By hypothesis, </w:t>
      </w:r>
      <w:r w:rsidRPr="009D349B">
        <w:rPr>
          <w:rStyle w:val="Emphasis"/>
          <w:highlight w:val="cyan"/>
        </w:rPr>
        <w:t>however, B did not</w:t>
      </w:r>
      <w:r w:rsidRPr="009D349B">
        <w:rPr>
          <w:rStyle w:val="Emphasis"/>
        </w:rPr>
        <w:t xml:space="preserve"> have a right to R, </w:t>
      </w:r>
      <w:r w:rsidRPr="009D349B">
        <w:rPr>
          <w:rStyle w:val="Emphasis"/>
          <w:highlight w:val="cyan"/>
        </w:rPr>
        <w:t>because</w:t>
      </w:r>
      <w:r w:rsidRPr="009D349B">
        <w:rPr>
          <w:sz w:val="16"/>
        </w:rPr>
        <w:t xml:space="preserve"> no one had a right to it—</w:t>
      </w:r>
      <w:proofErr w:type="spellStart"/>
      <w:r w:rsidRPr="009D349B">
        <w:rPr>
          <w:rStyle w:val="Emphasis"/>
          <w:highlight w:val="cyan"/>
        </w:rPr>
        <w:t>it</w:t>
      </w:r>
      <w:proofErr w:type="spellEnd"/>
      <w:r w:rsidRPr="009D349B">
        <w:rPr>
          <w:rStyle w:val="Emphasis"/>
          <w:highlight w:val="cyan"/>
        </w:rPr>
        <w:t xml:space="preserve"> was unowned</w:t>
      </w:r>
      <w:r w:rsidRPr="009D349B">
        <w:rPr>
          <w:sz w:val="16"/>
        </w:rPr>
        <w:t xml:space="preserve">, after all. </w:t>
      </w:r>
      <w:proofErr w:type="gramStart"/>
      <w:r w:rsidRPr="009D349B">
        <w:rPr>
          <w:rStyle w:val="Emphasis"/>
          <w:highlight w:val="cyan"/>
        </w:rPr>
        <w:t>So</w:t>
      </w:r>
      <w:proofErr w:type="gramEnd"/>
      <w:r w:rsidRPr="009D349B">
        <w:rPr>
          <w:rStyle w:val="Emphasis"/>
          <w:highlight w:val="cyan"/>
        </w:rPr>
        <w:t xml:space="preserve"> B was not wronged and could not have been</w:t>
      </w:r>
      <w:r w:rsidRPr="009D349B">
        <w:rPr>
          <w:sz w:val="16"/>
        </w:rPr>
        <w:t xml:space="preserve">. In fact, </w:t>
      </w:r>
      <w:r w:rsidRPr="009D349B">
        <w:rPr>
          <w:rStyle w:val="Emphasis"/>
        </w:rPr>
        <w:t>the</w:t>
      </w:r>
      <w:r w:rsidRPr="009D349B">
        <w:rPr>
          <w:sz w:val="16"/>
        </w:rPr>
        <w:t xml:space="preserve"> very </w:t>
      </w:r>
      <w:r w:rsidRPr="009D349B">
        <w:rPr>
          <w:rStyle w:val="Emphasis"/>
        </w:rPr>
        <w:t>first person who could conceivably be wronged by anyone’s use of R would be</w:t>
      </w:r>
      <w:r w:rsidRPr="009D349B">
        <w:rPr>
          <w:sz w:val="16"/>
        </w:rPr>
        <w:t xml:space="preserve">, not B, but </w:t>
      </w:r>
      <w:r w:rsidRPr="009D349B">
        <w:rPr>
          <w:rStyle w:val="Emphasis"/>
        </w:rPr>
        <w:t>A himself,</w:t>
      </w:r>
      <w:r w:rsidRPr="009D349B">
        <w:rPr>
          <w:sz w:val="16"/>
        </w:rPr>
        <w:t xml:space="preserve"> since A is the first one to own R. </w:t>
      </w:r>
      <w:r w:rsidRPr="009D349B">
        <w:rPr>
          <w:rStyle w:val="Emphasis"/>
        </w:rPr>
        <w:t>Such a wrong would in the nature of the case be an injustice in transfer</w:t>
      </w:r>
      <w:r w:rsidRPr="009D349B">
        <w:rPr>
          <w:sz w:val="16"/>
        </w:rPr>
        <w:t>—in unjustly taking from A what is rightfully his—</w:t>
      </w:r>
      <w:r w:rsidRPr="009D349B">
        <w:rPr>
          <w:rStyle w:val="Emphasis"/>
        </w:rPr>
        <w:t xml:space="preserve">not in initial acquisition. </w:t>
      </w:r>
      <w:r w:rsidRPr="009D349B">
        <w:rPr>
          <w:rStyle w:val="Emphasis"/>
          <w:highlight w:val="cyan"/>
        </w:rPr>
        <w:t>The same thing</w:t>
      </w:r>
      <w:r w:rsidRPr="009D349B">
        <w:rPr>
          <w:sz w:val="16"/>
        </w:rPr>
        <w:t xml:space="preserve">, by extension, </w:t>
      </w:r>
      <w:r w:rsidRPr="009D349B">
        <w:rPr>
          <w:rStyle w:val="Emphasis"/>
          <w:highlight w:val="cyan"/>
        </w:rPr>
        <w:t>will be true of all unowned resources</w:t>
      </w:r>
      <w:r w:rsidRPr="009D349B">
        <w:rPr>
          <w:sz w:val="16"/>
        </w:rPr>
        <w:t xml:space="preserve">: it is only after some- one has initially acquired them that anyone could unjustly come to possess them, via unjust transfer. </w:t>
      </w:r>
      <w:r w:rsidRPr="009D349B">
        <w:rPr>
          <w:rStyle w:val="Emphasis"/>
        </w:rPr>
        <w:t>It is impossible,</w:t>
      </w:r>
      <w:r w:rsidRPr="009D349B">
        <w:rPr>
          <w:sz w:val="16"/>
        </w:rPr>
        <w:t xml:space="preserve"> then, </w:t>
      </w:r>
      <w:r w:rsidRPr="009D349B">
        <w:rPr>
          <w:rStyle w:val="Emphasis"/>
        </w:rPr>
        <w:t>for there to be any injustices in initial acquisition</w:t>
      </w:r>
      <w:r w:rsidRPr="009D349B">
        <w:rPr>
          <w:sz w:val="16"/>
        </w:rPr>
        <w:t>.7</w:t>
      </w:r>
    </w:p>
    <w:p w14:paraId="4F7A0A51" w14:textId="77777777" w:rsidR="00E04AC9" w:rsidRDefault="00E04AC9" w:rsidP="00E04AC9">
      <w:pPr>
        <w:rPr>
          <w:sz w:val="16"/>
        </w:rPr>
      </w:pPr>
    </w:p>
    <w:p w14:paraId="17EA95D4" w14:textId="77777777" w:rsidR="00E04AC9" w:rsidRDefault="00E04AC9" w:rsidP="00E04AC9">
      <w:pPr>
        <w:pStyle w:val="Heading4"/>
        <w:spacing w:before="0"/>
        <w:rPr>
          <w:rFonts w:cs="Calibri"/>
        </w:rPr>
      </w:pPr>
      <w:r>
        <w:rPr>
          <w:rFonts w:cs="Calibri"/>
        </w:rPr>
        <w:t xml:space="preserve">To own yourself and use your own freedom is to be able to interact with external objects. Anything else makes you unable to exercise your own freedom on other things and creates a contradiction. </w:t>
      </w:r>
    </w:p>
    <w:p w14:paraId="1D8295AC" w14:textId="77777777" w:rsidR="00E04AC9" w:rsidRPr="009D349B" w:rsidRDefault="00E04AC9" w:rsidP="00E04AC9">
      <w:proofErr w:type="spellStart"/>
      <w:r w:rsidRPr="009D349B">
        <w:rPr>
          <w:rStyle w:val="Style13ptBold"/>
        </w:rPr>
        <w:t>Feser</w:t>
      </w:r>
      <w:proofErr w:type="spellEnd"/>
      <w:r>
        <w:rPr>
          <w:rStyle w:val="Style13ptBold"/>
        </w:rPr>
        <w:t xml:space="preserve"> 2</w:t>
      </w:r>
      <w:r w:rsidRPr="009D349B">
        <w:t xml:space="preserve">, (Edward </w:t>
      </w:r>
      <w:proofErr w:type="spellStart"/>
      <w:r w:rsidRPr="009D349B">
        <w:t>Feser</w:t>
      </w:r>
      <w:proofErr w:type="spellEnd"/>
      <w:r w:rsidRPr="009D349B">
        <w:t xml:space="preserve">, 1-1-2005, accessed on 12-15-2021, Cambridge University Press, "THERE IS NO SUCH THING AS AN UNJUST INITIAL ACQUISITION | Social Philosophy and Policy | Cambridge Core", Edward C. </w:t>
      </w:r>
      <w:proofErr w:type="spellStart"/>
      <w:r w:rsidRPr="009D349B">
        <w:t>Feser</w:t>
      </w:r>
      <w:proofErr w:type="spellEnd"/>
      <w:r w:rsidRPr="009D349B">
        <w:t xml:space="preserve"> is an American philosopher. He is an Associate Professor of Philosophy at Pasadena City College in Pasadena, California. </w:t>
      </w:r>
      <w:hyperlink r:id="rId11" w:history="1">
        <w:r w:rsidRPr="009647D6">
          <w:rPr>
            <w:rStyle w:val="Hyperlink"/>
          </w:rPr>
          <w:t>https://www.cambridge.org/core/journals/social-philosophy-and-policy/article/abs/there-is-no-such-thing-as-an-unjust-initial-acquisition/5C744D6D5C525E711EC75F75BF7109D1)[brackets</w:t>
        </w:r>
      </w:hyperlink>
      <w:r>
        <w:t xml:space="preserve"> for gen </w:t>
      </w:r>
      <w:proofErr w:type="spellStart"/>
      <w:r>
        <w:t>lang</w:t>
      </w:r>
      <w:proofErr w:type="spellEnd"/>
      <w:r>
        <w:t>]</w:t>
      </w:r>
      <w:r w:rsidRPr="009D349B">
        <w:t>//</w:t>
      </w:r>
      <w:proofErr w:type="spellStart"/>
      <w:r w:rsidRPr="009D349B">
        <w:t>phs</w:t>
      </w:r>
      <w:proofErr w:type="spellEnd"/>
      <w:r w:rsidRPr="009D349B">
        <w:t xml:space="preserve"> </w:t>
      </w:r>
      <w:proofErr w:type="spellStart"/>
      <w:r w:rsidRPr="009D349B">
        <w:t>st</w:t>
      </w:r>
      <w:proofErr w:type="spellEnd"/>
    </w:p>
    <w:p w14:paraId="35B4AF0B" w14:textId="77777777" w:rsidR="00E04AC9" w:rsidRPr="009D349B" w:rsidRDefault="00E04AC9" w:rsidP="00E04AC9">
      <w:pPr>
        <w:rPr>
          <w:sz w:val="10"/>
        </w:rPr>
      </w:pPr>
      <w:r w:rsidRPr="009D349B">
        <w:rPr>
          <w:sz w:val="10"/>
        </w:rPr>
        <w:t xml:space="preserve">There is. </w:t>
      </w:r>
      <w:r w:rsidRPr="009D349B">
        <w:rPr>
          <w:rStyle w:val="Emphasis"/>
        </w:rPr>
        <w:t>An alternative, soft-line approach could acknowledge that the initial acquirer who abuses a monopoly over a water hole</w:t>
      </w:r>
      <w:r w:rsidRPr="009D349B">
        <w:rPr>
          <w:sz w:val="10"/>
        </w:rPr>
        <w:t xml:space="preserve"> (or any similar crucial resource) </w:t>
      </w:r>
      <w:r w:rsidRPr="009D349B">
        <w:rPr>
          <w:rStyle w:val="Emphasis"/>
        </w:rPr>
        <w:t xml:space="preserve">does commit an injustice against those who are </w:t>
      </w:r>
      <w:proofErr w:type="spellStart"/>
      <w:r w:rsidRPr="009D349B">
        <w:rPr>
          <w:rStyle w:val="Emphasis"/>
        </w:rPr>
        <w:t>disad</w:t>
      </w:r>
      <w:proofErr w:type="spellEnd"/>
      <w:r w:rsidRPr="009D349B">
        <w:rPr>
          <w:rStyle w:val="Emphasis"/>
        </w:rPr>
        <w:t xml:space="preserve">- </w:t>
      </w:r>
      <w:proofErr w:type="spellStart"/>
      <w:r w:rsidRPr="009D349B">
        <w:rPr>
          <w:rStyle w:val="Emphasis"/>
        </w:rPr>
        <w:t>vantaged</w:t>
      </w:r>
      <w:proofErr w:type="spellEnd"/>
      <w:r w:rsidRPr="009D349B">
        <w:rPr>
          <w:rStyle w:val="Emphasis"/>
        </w:rPr>
        <w:t xml:space="preserve">, but such an approach could still hold that the acquirer never- </w:t>
      </w:r>
      <w:proofErr w:type="spellStart"/>
      <w:r w:rsidRPr="009D349B">
        <w:rPr>
          <w:rStyle w:val="Emphasis"/>
        </w:rPr>
        <w:t>theless</w:t>
      </w:r>
      <w:proofErr w:type="spellEnd"/>
      <w:r w:rsidRPr="009D349B">
        <w:rPr>
          <w:rStyle w:val="Emphasis"/>
        </w:rPr>
        <w:t xml:space="preserve"> has not committed an injustice in acquisition</w:t>
      </w:r>
      <w:r w:rsidRPr="009D349B">
        <w:rPr>
          <w:sz w:val="10"/>
        </w:rPr>
        <w:t xml:space="preserve"> —his acquisition was, as I have said, neither just nor unjust. </w:t>
      </w:r>
      <w:r w:rsidRPr="009D349B">
        <w:rPr>
          <w:rStyle w:val="Emphasis"/>
        </w:rPr>
        <w:t>Nor does he fail to own what he has acquired</w:t>
      </w:r>
      <w:r w:rsidRPr="009D349B">
        <w:rPr>
          <w:sz w:val="10"/>
        </w:rPr>
        <w:t xml:space="preserve">; he still cannot be said to have stolen the water from anyone. Rather, </w:t>
      </w:r>
      <w:r w:rsidRPr="009D349B">
        <w:rPr>
          <w:rStyle w:val="Emphasis"/>
        </w:rPr>
        <w:t>his injustice is an unjust use of what he owns, on a par with the unjust use I make of my self-owned fist when I wield it, unprovoked, to bop you on your self-owned nose.</w:t>
      </w:r>
      <w:r w:rsidRPr="009D349B">
        <w:rPr>
          <w:sz w:val="10"/>
        </w:rPr>
        <w:t xml:space="preserve"> In what sense does the water-hole owner use his water unjustly, though? He doesn’t try to drown anyone in it, after all— indeed, </w:t>
      </w:r>
      <w:r w:rsidRPr="009D349B">
        <w:rPr>
          <w:rStyle w:val="Emphasis"/>
          <w:highlight w:val="cyan"/>
        </w:rPr>
        <w:t>the</w:t>
      </w:r>
      <w:r w:rsidRPr="009D349B">
        <w:rPr>
          <w:rStyle w:val="Emphasis"/>
        </w:rPr>
        <w:t xml:space="preserve"> whole problem is that he won’t let anybody near it!</w:t>
      </w:r>
      <w:r>
        <w:rPr>
          <w:rStyle w:val="Emphasis"/>
        </w:rPr>
        <w:t xml:space="preserve"> </w:t>
      </w:r>
      <w:r w:rsidRPr="009D349B">
        <w:rPr>
          <w:sz w:val="10"/>
        </w:rPr>
        <w:t xml:space="preserve">Eric Mack gives us the answer we need in what he has put forward as the </w:t>
      </w:r>
      <w:r w:rsidRPr="009D349B">
        <w:rPr>
          <w:rStyle w:val="Emphasis"/>
        </w:rPr>
        <w:t>“</w:t>
      </w:r>
      <w:r w:rsidRPr="009D349B">
        <w:rPr>
          <w:rStyle w:val="Emphasis"/>
          <w:highlight w:val="cyan"/>
        </w:rPr>
        <w:t>self-ownership proviso”</w:t>
      </w:r>
      <w:r w:rsidRPr="009D349B">
        <w:rPr>
          <w:sz w:val="10"/>
        </w:rPr>
        <w:t xml:space="preserve"> (SOP).28 </w:t>
      </w:r>
      <w:r w:rsidRPr="009D349B">
        <w:rPr>
          <w:rStyle w:val="Emphasis"/>
        </w:rPr>
        <w:t xml:space="preserve">This </w:t>
      </w:r>
      <w:r w:rsidRPr="009D349B">
        <w:rPr>
          <w:rStyle w:val="Emphasis"/>
          <w:highlight w:val="cyan"/>
        </w:rPr>
        <w:t>is</w:t>
      </w:r>
      <w:r w:rsidRPr="009D349B">
        <w:rPr>
          <w:rStyle w:val="Emphasis"/>
        </w:rPr>
        <w:t xml:space="preserve"> a proviso </w:t>
      </w:r>
      <w:r w:rsidRPr="009D349B">
        <w:rPr>
          <w:rStyle w:val="Emphasis"/>
          <w:highlight w:val="cyan"/>
        </w:rPr>
        <w:t>not</w:t>
      </w:r>
      <w:r w:rsidRPr="009D349B">
        <w:rPr>
          <w:sz w:val="10"/>
        </w:rPr>
        <w:t xml:space="preserve"> (as the Lock- </w:t>
      </w:r>
      <w:proofErr w:type="spellStart"/>
      <w:r w:rsidRPr="009D349B">
        <w:rPr>
          <w:sz w:val="10"/>
        </w:rPr>
        <w:t>ean</w:t>
      </w:r>
      <w:proofErr w:type="spellEnd"/>
      <w:r w:rsidRPr="009D349B">
        <w:rPr>
          <w:sz w:val="10"/>
        </w:rPr>
        <w:t xml:space="preserve"> proviso is) </w:t>
      </w:r>
      <w:r w:rsidRPr="009D349B">
        <w:rPr>
          <w:rStyle w:val="Emphasis"/>
          <w:highlight w:val="cyan"/>
        </w:rPr>
        <w:t>on the initial acquisition</w:t>
      </w:r>
      <w:r w:rsidRPr="009D349B">
        <w:rPr>
          <w:rStyle w:val="Emphasis"/>
        </w:rPr>
        <w:t xml:space="preserve"> of property, </w:t>
      </w:r>
      <w:r w:rsidRPr="009D349B">
        <w:rPr>
          <w:rStyle w:val="Emphasis"/>
          <w:highlight w:val="cyan"/>
        </w:rPr>
        <w:t>but rather</w:t>
      </w:r>
      <w:r w:rsidRPr="009D349B">
        <w:rPr>
          <w:rStyle w:val="Emphasis"/>
        </w:rPr>
        <w:t xml:space="preserve"> on </w:t>
      </w:r>
      <w:r w:rsidRPr="009D349B">
        <w:rPr>
          <w:rStyle w:val="Emphasis"/>
          <w:highlight w:val="cyan"/>
        </w:rPr>
        <w:t>how one can use</w:t>
      </w:r>
      <w:r w:rsidRPr="009D349B">
        <w:rPr>
          <w:rStyle w:val="Emphasis"/>
        </w:rPr>
        <w:t xml:space="preserve"> his </w:t>
      </w:r>
      <w:r w:rsidRPr="009D349B">
        <w:rPr>
          <w:rStyle w:val="Emphasis"/>
          <w:highlight w:val="cyan"/>
        </w:rPr>
        <w:t>property</w:t>
      </w:r>
      <w:r w:rsidRPr="009D349B">
        <w:rPr>
          <w:rStyle w:val="Emphasis"/>
        </w:rPr>
        <w:t xml:space="preserve"> in a way that respects others’ self-ownership rights</w:t>
      </w:r>
      <w:r w:rsidRPr="009D349B">
        <w:rPr>
          <w:sz w:val="10"/>
        </w:rPr>
        <w:t xml:space="preserve">. </w:t>
      </w:r>
      <w:r w:rsidRPr="009D349B">
        <w:rPr>
          <w:rStyle w:val="Emphasis"/>
        </w:rPr>
        <w:t xml:space="preserve">It is motivated by consideration of the fact that </w:t>
      </w:r>
      <w:r w:rsidRPr="009D349B">
        <w:rPr>
          <w:rStyle w:val="Emphasis"/>
          <w:highlight w:val="cyan"/>
        </w:rPr>
        <w:t>the</w:t>
      </w:r>
      <w:r w:rsidRPr="009D349B">
        <w:rPr>
          <w:rStyle w:val="Emphasis"/>
        </w:rPr>
        <w:t xml:space="preserve"> talents, </w:t>
      </w:r>
      <w:r w:rsidRPr="009D349B">
        <w:rPr>
          <w:rStyle w:val="Emphasis"/>
          <w:highlight w:val="cyan"/>
        </w:rPr>
        <w:t>abilities</w:t>
      </w:r>
      <w:r w:rsidRPr="009D349B">
        <w:rPr>
          <w:rStyle w:val="Emphasis"/>
        </w:rPr>
        <w:t xml:space="preserve">, </w:t>
      </w:r>
      <w:proofErr w:type="spellStart"/>
      <w:r w:rsidRPr="009D349B">
        <w:rPr>
          <w:rStyle w:val="Emphasis"/>
        </w:rPr>
        <w:t>capac</w:t>
      </w:r>
      <w:proofErr w:type="spellEnd"/>
      <w:r w:rsidRPr="009D349B">
        <w:rPr>
          <w:rStyle w:val="Emphasis"/>
        </w:rPr>
        <w:t xml:space="preserve">- </w:t>
      </w:r>
      <w:proofErr w:type="spellStart"/>
      <w:r w:rsidRPr="009D349B">
        <w:rPr>
          <w:rStyle w:val="Emphasis"/>
        </w:rPr>
        <w:t>ities</w:t>
      </w:r>
      <w:proofErr w:type="spellEnd"/>
      <w:r w:rsidRPr="009D349B">
        <w:rPr>
          <w:rStyle w:val="Emphasis"/>
        </w:rPr>
        <w:t>, energies,</w:t>
      </w:r>
      <w:r w:rsidRPr="009D349B">
        <w:rPr>
          <w:sz w:val="10"/>
        </w:rPr>
        <w:t xml:space="preserve"> etc., </w:t>
      </w:r>
      <w:r w:rsidRPr="009D349B">
        <w:rPr>
          <w:rStyle w:val="Emphasis"/>
          <w:highlight w:val="cyan"/>
        </w:rPr>
        <w:t>that a person</w:t>
      </w:r>
      <w:r w:rsidRPr="009D349B">
        <w:rPr>
          <w:rStyle w:val="Emphasis"/>
        </w:rPr>
        <w:t xml:space="preserve"> rightfully </w:t>
      </w:r>
      <w:r w:rsidRPr="009D349B">
        <w:rPr>
          <w:rStyle w:val="Emphasis"/>
          <w:highlight w:val="cyan"/>
        </w:rPr>
        <w:t>possess</w:t>
      </w:r>
      <w:r w:rsidRPr="009D349B">
        <w:rPr>
          <w:rStyle w:val="Emphasis"/>
        </w:rPr>
        <w:t xml:space="preserve">es as a self-owner </w:t>
      </w:r>
      <w:r w:rsidRPr="009D349B">
        <w:rPr>
          <w:rStyle w:val="Emphasis"/>
          <w:highlight w:val="cyan"/>
        </w:rPr>
        <w:t>are inherently “world-interactive”</w:t>
      </w:r>
      <w:r w:rsidRPr="009D349B">
        <w:rPr>
          <w:rStyle w:val="Emphasis"/>
        </w:rPr>
        <w:t>;</w:t>
      </w:r>
      <w:r w:rsidRPr="009D349B">
        <w:rPr>
          <w:sz w:val="10"/>
        </w:rPr>
        <w:t xml:space="preserve"> that is, it is of </w:t>
      </w:r>
      <w:r w:rsidRPr="009D349B">
        <w:rPr>
          <w:rStyle w:val="Emphasis"/>
        </w:rPr>
        <w:t>their very essence that they are directed toward the extra-personal environment</w:t>
      </w:r>
      <w:r w:rsidRPr="009D349B">
        <w:rPr>
          <w:sz w:val="10"/>
        </w:rPr>
        <w:t xml:space="preserve">.29 </w:t>
      </w:r>
      <w:r w:rsidRPr="009D349B">
        <w:rPr>
          <w:rStyle w:val="Emphasis"/>
          <w:highlight w:val="cyan"/>
        </w:rPr>
        <w:t>Your capacity to use your hand</w:t>
      </w:r>
      <w:r w:rsidRPr="009D349B">
        <w:rPr>
          <w:rStyle w:val="Emphasis"/>
        </w:rPr>
        <w:t xml:space="preserve">, for instance, </w:t>
      </w:r>
      <w:r w:rsidRPr="009D349B">
        <w:rPr>
          <w:rStyle w:val="Emphasis"/>
          <w:highlight w:val="cyan"/>
        </w:rPr>
        <w:t>is</w:t>
      </w:r>
      <w:r w:rsidRPr="009D349B">
        <w:rPr>
          <w:rStyle w:val="Emphasis"/>
        </w:rPr>
        <w:t xml:space="preserve"> just </w:t>
      </w:r>
      <w:r w:rsidRPr="009D349B">
        <w:rPr>
          <w:rStyle w:val="Emphasis"/>
          <w:highlight w:val="cyan"/>
        </w:rPr>
        <w:t>a capacity to</w:t>
      </w:r>
      <w:r w:rsidRPr="009D349B">
        <w:rPr>
          <w:rStyle w:val="Emphasis"/>
        </w:rPr>
        <w:t xml:space="preserve"> grasp and </w:t>
      </w:r>
      <w:r w:rsidRPr="009D349B">
        <w:rPr>
          <w:rStyle w:val="Emphasis"/>
          <w:highlight w:val="cyan"/>
        </w:rPr>
        <w:t>manipulate external objects</w:t>
      </w:r>
      <w:r w:rsidRPr="009D349B">
        <w:rPr>
          <w:rStyle w:val="Emphasis"/>
        </w:rPr>
        <w:t>;</w:t>
      </w:r>
      <w:r w:rsidRPr="009D349B">
        <w:rPr>
          <w:sz w:val="10"/>
        </w:rPr>
        <w:t xml:space="preserve"> thus, </w:t>
      </w:r>
      <w:r w:rsidRPr="009D349B">
        <w:rPr>
          <w:rStyle w:val="Emphasis"/>
        </w:rPr>
        <w:t>what you own in owning your hand is something essentially grasping</w:t>
      </w:r>
      <w:r w:rsidRPr="009D349B">
        <w:rPr>
          <w:sz w:val="10"/>
        </w:rPr>
        <w:t xml:space="preserve"> and manipulating.30 Now if someone were to cut off your hand or invasively keep you from using it (by tying your arm against your body or holding it behind your back), he would obviously be violating your self-ownership rights. But </w:t>
      </w:r>
      <w:r w:rsidRPr="009D349B">
        <w:rPr>
          <w:rStyle w:val="Emphasis"/>
        </w:rPr>
        <w:t>there are</w:t>
      </w:r>
      <w:r w:rsidRPr="009D349B">
        <w:rPr>
          <w:sz w:val="10"/>
        </w:rPr>
        <w:t xml:space="preserve">, Mack suggests, </w:t>
      </w:r>
      <w:r w:rsidRPr="009D349B">
        <w:rPr>
          <w:rStyle w:val="Emphasis"/>
        </w:rPr>
        <w:t>other, noninvasive ways in which those rights might be violated. If</w:t>
      </w:r>
      <w:r w:rsidRPr="009D349B">
        <w:rPr>
          <w:sz w:val="10"/>
        </w:rPr>
        <w:t xml:space="preserve">, to use an example of Mack’s, </w:t>
      </w:r>
      <w:r w:rsidRPr="009D349B">
        <w:rPr>
          <w:rStyle w:val="Emphasis"/>
          <w:highlight w:val="cyan"/>
        </w:rPr>
        <w:t>I</w:t>
      </w:r>
      <w:r w:rsidRPr="009D349B">
        <w:rPr>
          <w:rStyle w:val="Emphasis"/>
        </w:rPr>
        <w:t xml:space="preserve"> effectively </w:t>
      </w:r>
      <w:r w:rsidRPr="009D349B">
        <w:rPr>
          <w:rStyle w:val="Emphasis"/>
          <w:highlight w:val="cyan"/>
        </w:rPr>
        <w:t>nullify your ability to use your hand</w:t>
      </w:r>
      <w:r w:rsidRPr="009D349B">
        <w:rPr>
          <w:rStyle w:val="Emphasis"/>
        </w:rPr>
        <w:t xml:space="preserve"> by creating a device that causes anything you reach for to be propelled beyond your grasp,</w:t>
      </w:r>
      <w:r w:rsidRPr="009D349B">
        <w:rPr>
          <w:sz w:val="10"/>
        </w:rPr>
        <w:t xml:space="preserve"> making it impossible for you ever to grasp or </w:t>
      </w:r>
      <w:proofErr w:type="spellStart"/>
      <w:r w:rsidRPr="009D349B">
        <w:rPr>
          <w:sz w:val="10"/>
        </w:rPr>
        <w:t>manip</w:t>
      </w:r>
      <w:proofErr w:type="spellEnd"/>
      <w:r w:rsidRPr="009D349B">
        <w:rPr>
          <w:sz w:val="10"/>
        </w:rPr>
        <w:t xml:space="preserve">- </w:t>
      </w:r>
      <w:proofErr w:type="spellStart"/>
      <w:r w:rsidRPr="009D349B">
        <w:rPr>
          <w:sz w:val="10"/>
        </w:rPr>
        <w:t>ulate</w:t>
      </w:r>
      <w:proofErr w:type="spellEnd"/>
      <w:r w:rsidRPr="009D349B">
        <w:rPr>
          <w:sz w:val="10"/>
        </w:rPr>
        <w:t xml:space="preserve"> anything, </w:t>
      </w:r>
      <w:r w:rsidRPr="009D349B">
        <w:rPr>
          <w:rStyle w:val="Emphasis"/>
          <w:highlight w:val="cyan"/>
        </w:rPr>
        <w:t>I have violated your right to your hand</w:t>
      </w:r>
      <w:r w:rsidRPr="009D349B">
        <w:rPr>
          <w:sz w:val="10"/>
        </w:rPr>
        <w:t xml:space="preserve"> as much as if I had cut it off or tied it down. I have, in any case, prevented your right to your hand from being anything more than a formal right, one that is practically useless. In the interests of guaranteeing respect for substantive, robust rights of self-ownership, then, </w:t>
      </w:r>
      <w:r w:rsidRPr="009D349B">
        <w:rPr>
          <w:rStyle w:val="Emphasis"/>
        </w:rPr>
        <w:t>“[</w:t>
      </w:r>
      <w:proofErr w:type="spellStart"/>
      <w:r w:rsidRPr="009D349B">
        <w:rPr>
          <w:rStyle w:val="Emphasis"/>
        </w:rPr>
        <w:t>t]he</w:t>
      </w:r>
      <w:proofErr w:type="spellEnd"/>
      <w:r w:rsidRPr="009D349B">
        <w:rPr>
          <w:rStyle w:val="Emphasis"/>
        </w:rPr>
        <w:t xml:space="preserve"> SOP requires that persons not deploy their legitimate holdings</w:t>
      </w:r>
      <w:r w:rsidRPr="009D349B">
        <w:rPr>
          <w:sz w:val="10"/>
        </w:rPr>
        <w:t xml:space="preserve">, i.e., their extra-personal property, </w:t>
      </w:r>
      <w:r w:rsidRPr="009D349B">
        <w:rPr>
          <w:rStyle w:val="Emphasis"/>
        </w:rPr>
        <w:t>in ways that severely</w:t>
      </w:r>
      <w:r w:rsidRPr="009D349B">
        <w:rPr>
          <w:sz w:val="10"/>
        </w:rPr>
        <w:t xml:space="preserve">, albeit noninvasively, </w:t>
      </w:r>
      <w:r w:rsidRPr="009D349B">
        <w:rPr>
          <w:rStyle w:val="Emphasis"/>
        </w:rPr>
        <w:t>disable any person’s world-interactive powers.”</w:t>
      </w:r>
      <w:r w:rsidRPr="009D349B">
        <w:rPr>
          <w:sz w:val="10"/>
        </w:rPr>
        <w:t xml:space="preserve"> 31 </w:t>
      </w:r>
      <w:r w:rsidRPr="009D349B">
        <w:rPr>
          <w:rStyle w:val="Emphasis"/>
          <w:highlight w:val="cyan"/>
        </w:rPr>
        <w:t>The SOP</w:t>
      </w:r>
      <w:r w:rsidRPr="009D349B">
        <w:rPr>
          <w:rStyle w:val="Emphasis"/>
        </w:rPr>
        <w:t xml:space="preserve"> </w:t>
      </w:r>
      <w:r w:rsidRPr="009D349B">
        <w:rPr>
          <w:rStyle w:val="Emphasis"/>
          <w:highlight w:val="cyan"/>
        </w:rPr>
        <w:t>follows</w:t>
      </w:r>
      <w:r w:rsidRPr="009D349B">
        <w:rPr>
          <w:sz w:val="10"/>
        </w:rPr>
        <w:t xml:space="preserve">, in Mack’s view, </w:t>
      </w:r>
      <w:r w:rsidRPr="009D349B">
        <w:rPr>
          <w:rStyle w:val="Emphasis"/>
          <w:highlight w:val="cyan"/>
        </w:rPr>
        <w:t>from the thesis of self-ownership itself</w:t>
      </w:r>
      <w:r w:rsidRPr="009D349B">
        <w:rPr>
          <w:sz w:val="10"/>
        </w:rPr>
        <w:t>; or, at any rate, the considerations that would lead anyone to accept that thesis should also, in his view, lead one to accept the proviso.32 A brief summary of a few of Mack’s thought experiments should suffice to give a sense of why this is so.33 In what Mack calls the Adam’s Island example, Adam acquires a previously uninhabited island and later refuses a shipwrecked Zelda permission to come ashore, as a result of which she remains struggling at sea (and presumably drowns). In the Paternalist Caging example, instead of drowning, Zelda becomes caught offshore in a cage Adam has constructed for catching large sea mammals, and, rather than releasing her, Adam keeps her in the cage and feeds her regularly. In the Knuckle-Scraper Barrier example, Zelda falls asleep on some unowned ground, whereupon a gang of oafish louts encircles her and, using their bodies and arms as barriers, refuses to let her out of the circle (accusing her of assault if she touches them in order to climb over or break through). In the Disabling Property Barrier example, instead of a human barrier, Adam constructs a plastic shield over and around the unowned plot of ground upon which Zelda sleeps, accusing her of trespassing upon his property when she awakens and tries to escape by breaking through the plastic. And in the (similarly named) Disabling Property Barriers example, seem to suggest an Aristotelian-</w:t>
      </w:r>
      <w:proofErr w:type="spellStart"/>
      <w:r w:rsidRPr="009D349B">
        <w:rPr>
          <w:sz w:val="10"/>
        </w:rPr>
        <w:t>Thomistic</w:t>
      </w:r>
      <w:proofErr w:type="spellEnd"/>
      <w:r w:rsidRPr="009D349B">
        <w:rPr>
          <w:sz w:val="10"/>
        </w:rPr>
        <w:t xml:space="preserve"> conception of natural function, and though this by no means troubles me, it might not be what Mack himself has in mind (nor, of course, is it something every philosopher is going to sympathize with). Mack’s view nevertheless seems to require something like this conception. And something like it —enough like it to do the job Mack needs to be done, anyway—is arguably to be found in Larry Wright’s well- known reconstruction, in modern Darwinian terms, of the traditional notion of natural function. See Larry Wright, “Functions,” Philosophical Review 82, no. 2 (1973): 139–68. Adam, instead of enclosing Zelda in a plastic barrier, encloses in plastic barriers every external object that Zelda would otherwise be able to use — thus, in effect, enclosing her in a larger, all-encompassing plastic barrier of a more eccentric shape. In all of these cases, Mack says, although Zelda’s formal rights of self-ownership have not been violated—no one has invaded the area enclosed by the surface of her skin —her rights over her self-owned powers, and in particular her ability to exercise those powers, have nevertheless been nullified. But a plausible self-ownership- based theory surely cannot allow for this. It cannot, for instance, allow the innocent Zelda justly to be imprisoned in any of the ways described! If Mack is right, then it seems we have, in the SOP, grounds for holding that a water-hole monopolist would indeed be committing an injustice against anyone he refuses water to, or to whom he charges exorbitant prices for access. The injustice would be a straightforward violation of a person’s rights to self-ownership, a case of nullifying a person’s self- owned powers in a way analogous to Adam’s or the knuckle-scrapers’ nullification of Zelda’s self-owned powers. It would not be an injustice in initial acquisition, however. The water-hole monopolist still owns the water hole as much as he ever did; he just cannot use it in a way that violates other individuals’ self-ownership rights (either by drowning them in it or by nullifying their self-owned powers by denying them access to it when there is no alternative way for them to gain access to the water necessary for the use of their self-owned powers). Is </w:t>
      </w:r>
      <w:proofErr w:type="gramStart"/>
      <w:r w:rsidRPr="009D349B">
        <w:rPr>
          <w:sz w:val="10"/>
        </w:rPr>
        <w:t>Mack</w:t>
      </w:r>
      <w:proofErr w:type="gramEnd"/>
      <w:r w:rsidRPr="009D349B">
        <w:rPr>
          <w:sz w:val="10"/>
        </w:rPr>
        <w:t xml:space="preserve"> right? The hard-liner might dig in his heels and insist that none of Mack’s examples amount to self-ownership-violating injustices; instead, they are merely subtle but straightforward property rights violations or cases of moral failings of various other sorts (cruelty, selfishness, etc.). The Adam’s Island case, for starters, is roughly analogous to the example of the water-hole monopolist, so that it arguably cannot give any non-question- begging support to the SOP, if the SOP is then supposed to show that the water-hole example involves an injustice. The Disabling Property Barriers case might also be viewed as unable to provide any non-question-begging support, since Adam’s encasing everything in plastic might plausibly be interpreted as his acquiring everything, in which case we are back to a water-hole-type monopoly example. The Knuckle-Scraper Barrier and Dis- </w:t>
      </w:r>
      <w:proofErr w:type="spellStart"/>
      <w:r w:rsidRPr="009D349B">
        <w:rPr>
          <w:sz w:val="10"/>
        </w:rPr>
        <w:t>abling</w:t>
      </w:r>
      <w:proofErr w:type="spellEnd"/>
      <w:r w:rsidRPr="009D349B">
        <w:rPr>
          <w:sz w:val="10"/>
        </w:rPr>
        <w:t xml:space="preserve"> Property Barrier examples might be explained by saying that in falling asleep on the unowned plot of land, Zelda in effect has come (at least temporarily) to acquire it, and (by virtue of walking) to acquire also the path she took to get to it, so that the knuckle-scrapers and Adam violate her property rights (not her self-ownership rights) in not allowing her to escape. The Paternalist Caging example can perhaps be explained by arguing that in building the cage, Adam has acquired the water route leading to it, so that in swimming this route (and thus getting caught in the cage) Zelda has violated his property rights and, therefore, can justly be caged. Accordingly, the hard-liner might insist, we can explain all of these examples in a </w:t>
      </w:r>
      <w:proofErr w:type="spellStart"/>
      <w:r w:rsidRPr="009D349B">
        <w:rPr>
          <w:sz w:val="10"/>
        </w:rPr>
        <w:t>hard-line</w:t>
      </w:r>
      <w:proofErr w:type="spellEnd"/>
      <w:r w:rsidRPr="009D349B">
        <w:rPr>
          <w:sz w:val="10"/>
        </w:rPr>
        <w:t xml:space="preserve"> way and thus avoid commitment to the SOP. Such a </w:t>
      </w:r>
      <w:proofErr w:type="spellStart"/>
      <w:r w:rsidRPr="009D349B">
        <w:rPr>
          <w:sz w:val="10"/>
        </w:rPr>
        <w:t>hard-line</w:t>
      </w:r>
      <w:proofErr w:type="spellEnd"/>
      <w:r w:rsidRPr="009D349B">
        <w:rPr>
          <w:sz w:val="10"/>
        </w:rPr>
        <w:t xml:space="preserve"> response would be ingenious (well, maybe), but still, I think, ultimately doomed to failure. Can the Paternalist Caging example, to start with, plausibly be explained away in the manner that I have suggested? Does Adam commit no injustice against Zelda even if he never lets her out? It will not do to write this off merely as a case of excessive punishment (explaining the injustice of which would presumably not require commitment to the SOP). For suppose Adam says, after a mere five minutes of confinement, “I’m no longer punishing you; you’ve paid your debt and are free to go, as far as I’m concerned. But I’m not going to bother exerting the effort to let you out. I never forced you to get in the cage, after all —you did it on your own —and you have no right to the use of my self-owned cage-opening powers to fix your mistake! </w:t>
      </w:r>
      <w:proofErr w:type="gramStart"/>
      <w:r w:rsidRPr="009D349B">
        <w:rPr>
          <w:sz w:val="10"/>
        </w:rPr>
        <w:t>So</w:t>
      </w:r>
      <w:proofErr w:type="gramEnd"/>
      <w:r w:rsidRPr="009D349B">
        <w:rPr>
          <w:sz w:val="10"/>
        </w:rPr>
        <w:t xml:space="preserve"> teleport out, if you can. Or get someone else —if you can find someone —to let you out.” Adam would be neither violating Zelda’s rights to external property nor excessively punishing her in this case; nor would he be invasively </w:t>
      </w:r>
      <w:proofErr w:type="spellStart"/>
      <w:r w:rsidRPr="009D349B">
        <w:rPr>
          <w:sz w:val="10"/>
        </w:rPr>
        <w:t>vio</w:t>
      </w:r>
      <w:proofErr w:type="spellEnd"/>
      <w:r w:rsidRPr="009D349B">
        <w:rPr>
          <w:sz w:val="10"/>
        </w:rPr>
        <w:t xml:space="preserve">- </w:t>
      </w:r>
      <w:proofErr w:type="spellStart"/>
      <w:r w:rsidRPr="009D349B">
        <w:rPr>
          <w:sz w:val="10"/>
        </w:rPr>
        <w:t>lating</w:t>
      </w:r>
      <w:proofErr w:type="spellEnd"/>
      <w:r w:rsidRPr="009D349B">
        <w:rPr>
          <w:sz w:val="10"/>
        </w:rPr>
        <w:t xml:space="preserve"> her self-ownership rights. But wouldn’t he still be committing an injustice, however noninvasively? Don’t we need something like the SOP to explain why this is so? The barrier examples, for their part, do not require Zelda’s walking and falling asleep on virgin territory, which thus (arguably) becomes her prop- </w:t>
      </w:r>
      <w:proofErr w:type="spellStart"/>
      <w:r w:rsidRPr="009D349B">
        <w:rPr>
          <w:sz w:val="10"/>
        </w:rPr>
        <w:t>erty</w:t>
      </w:r>
      <w:proofErr w:type="spellEnd"/>
      <w:r w:rsidRPr="009D349B">
        <w:rPr>
          <w:sz w:val="10"/>
        </w:rPr>
        <w:t xml:space="preserve">. We can, to appeal to the sort of science-fiction scenario beloved of philosophers, imagine instead a bizarre chance disruption of the structure of space-time that teleports Zelda into Adam’s plastic shell or into the midst of the knuckle-scrapers. There is no question now of their violating her property rights; yet don’t they still commit an injustice by nullifying her self-owned powers in refusing to allow her to exit? Consider a parallel example concerning property ownership itself. If your prized $50,000 copy of Captain America Comics number 1, due to another rupture in space-time or just to a particularly strong wind that blows it out of your hands and through my window, suddenly appears on the floor of my living room, do I have the right to refuse to bring it back out to you or to allow you to come in and get it? Suppose I attempt to justify my refusal by saying, “I won’t touch it, and you’re free to have it back if you can arrange another space-time rupture or gust of wind. But I refuse to exert my self-owned powers to bring it out to you, or to allow you on my property to get it. I never asked for it to appear in my living room, after all!” Would anyone accept this justification? Doesn’t your property right in the comic book require me to give it back to you? The hard-liner might suggest that this example transports the SOP advocate out of the frying pan and into the fire. For if the SOP is true, wouldn’t we also have to commit ourselves to a “property-ownership proviso” (POP) that requires us not to nullify anyone’s ability to use his external private property in a way consistent with its “world-interactive powers”? If I build a miniature submarine in my garage, and you have the only swimming pool within one thousand miles, must you allow me the use of your pool lest you nullify my ability to use the sub? If (to take an example of Cohen’s cited by Mack) I own a corkscrew, must I be provided with wine bottles to open lest the corkscrew sadly fail to fulfill its full potential?34 Mack’s response to this line of thought seems basically to amount to a bit of backpedaling on the claim that his proviso really follows from the notion of self-ownership per se —so as to avoid the conclusion that a (rather </w:t>
      </w:r>
      <w:proofErr w:type="spellStart"/>
      <w:r w:rsidRPr="009D349B">
        <w:rPr>
          <w:sz w:val="10"/>
        </w:rPr>
        <w:t>unlibertarian</w:t>
      </w:r>
      <w:proofErr w:type="spellEnd"/>
      <w:r w:rsidRPr="009D349B">
        <w:rPr>
          <w:sz w:val="10"/>
        </w:rPr>
        <w:t xml:space="preserve"> and presumably redistributionist) POP would also, in par- </w:t>
      </w:r>
      <w:proofErr w:type="spellStart"/>
      <w:r w:rsidRPr="009D349B">
        <w:rPr>
          <w:sz w:val="10"/>
        </w:rPr>
        <w:t>allel</w:t>
      </w:r>
      <w:proofErr w:type="spellEnd"/>
      <w:r w:rsidRPr="009D349B">
        <w:rPr>
          <w:sz w:val="10"/>
        </w:rPr>
        <w:t xml:space="preserve"> fashion, follow from the concept of property ownership. His response seems, instead, to emphasize the idea that the considerations favoring self-ownership also favor, via an independent line of reasoning, the SOP.35 In my view, however, a better response would be one that took note of some relevant </w:t>
      </w:r>
      <w:proofErr w:type="spellStart"/>
      <w:r w:rsidRPr="009D349B">
        <w:rPr>
          <w:sz w:val="10"/>
        </w:rPr>
        <w:t>disanalogies</w:t>
      </w:r>
      <w:proofErr w:type="spellEnd"/>
      <w:r w:rsidRPr="009D349B">
        <w:rPr>
          <w:sz w:val="10"/>
        </w:rPr>
        <w:t xml:space="preserve"> between property in oneself and property in external things. Note first that the self-owned world-interactive powers, the possible use of which the SOP is intended to guarantee, are possessed by a living being who is undergoing development, which involves passing through various stages; therefore, these powers are ones that flourish with use and atrophy or even disappear with disuse.36 </w:t>
      </w:r>
      <w:r w:rsidRPr="009D349B">
        <w:rPr>
          <w:rStyle w:val="Emphasis"/>
          <w:highlight w:val="cyan"/>
        </w:rPr>
        <w:t>To nullify these powers</w:t>
      </w:r>
      <w:r w:rsidRPr="009D349B">
        <w:rPr>
          <w:rStyle w:val="Emphasis"/>
        </w:rPr>
        <w:t xml:space="preserve"> even for a limited time</w:t>
      </w:r>
      <w:r w:rsidRPr="009D349B">
        <w:rPr>
          <w:sz w:val="10"/>
        </w:rPr>
        <w:t xml:space="preserve">, then, </w:t>
      </w:r>
      <w:r w:rsidRPr="009D349B">
        <w:rPr>
          <w:rStyle w:val="Emphasis"/>
          <w:highlight w:val="cyan"/>
        </w:rPr>
        <w:t>is</w:t>
      </w:r>
      <w:r w:rsidRPr="009D349B">
        <w:rPr>
          <w:sz w:val="10"/>
        </w:rPr>
        <w:t xml:space="preserve"> (very often at least) </w:t>
      </w:r>
      <w:r w:rsidRPr="009D349B">
        <w:rPr>
          <w:rStyle w:val="Emphasis"/>
        </w:rPr>
        <w:t xml:space="preserve">not merely temporarily to inconvenience their owner, but, rather, </w:t>
      </w:r>
      <w:r w:rsidRPr="009D349B">
        <w:rPr>
          <w:rStyle w:val="Emphasis"/>
          <w:highlight w:val="cyan"/>
        </w:rPr>
        <w:t>to</w:t>
      </w:r>
      <w:r w:rsidRPr="009D349B">
        <w:rPr>
          <w:sz w:val="10"/>
          <w:highlight w:val="cyan"/>
        </w:rPr>
        <w:t xml:space="preserve"> </w:t>
      </w:r>
      <w:r w:rsidRPr="009D349B">
        <w:rPr>
          <w:rStyle w:val="Emphasis"/>
          <w:highlight w:val="cyan"/>
        </w:rPr>
        <w:t xml:space="preserve">bring about a permanent </w:t>
      </w:r>
      <w:proofErr w:type="spellStart"/>
      <w:r w:rsidRPr="009D349B">
        <w:rPr>
          <w:rStyle w:val="Emphasis"/>
          <w:highlight w:val="cyan"/>
        </w:rPr>
        <w:t>reduc</w:t>
      </w:r>
      <w:proofErr w:type="spellEnd"/>
      <w:r w:rsidRPr="009D349B">
        <w:rPr>
          <w:rStyle w:val="Emphasis"/>
          <w:highlight w:val="cyan"/>
        </w:rPr>
        <w:t xml:space="preserve">- </w:t>
      </w:r>
      <w:proofErr w:type="spellStart"/>
      <w:r w:rsidRPr="009D349B">
        <w:rPr>
          <w:rStyle w:val="Emphasis"/>
          <w:highlight w:val="cyan"/>
        </w:rPr>
        <w:t>tion</w:t>
      </w:r>
      <w:proofErr w:type="spellEnd"/>
      <w:r w:rsidRPr="009D349B">
        <w:rPr>
          <w:rStyle w:val="Emphasis"/>
        </w:rPr>
        <w:t xml:space="preserve"> or even disablement of these powers.</w:t>
      </w:r>
      <w:r w:rsidRPr="009D349B">
        <w:rPr>
          <w:sz w:val="10"/>
        </w:rPr>
        <w:t xml:space="preserve"> By contrast, a submarine (or a corkscrew) retains its powers even when left indefinitely in a garage (or a drawer). </w:t>
      </w:r>
      <w:r w:rsidRPr="009D349B">
        <w:rPr>
          <w:rStyle w:val="Emphasis"/>
        </w:rPr>
        <w:t>This difference in the effect that nullification has on self-owned powers versus extra-personal property plausibly justifies a difference in our judgments concerning the acceptability</w:t>
      </w:r>
      <w:r w:rsidRPr="009D349B">
        <w:rPr>
          <w:sz w:val="10"/>
        </w:rPr>
        <w:t xml:space="preserve">, from the point of view of justice, of such nullification in the two cases; that is, it justifies adoption of the SOP but not of the POP.37 Second, there is an element of choice (and in particular, of voluntary acquisition) where extra-personal property is concerned that is morally relevant here. </w:t>
      </w:r>
      <w:r w:rsidRPr="009D349B">
        <w:rPr>
          <w:rStyle w:val="Emphasis"/>
          <w:highlight w:val="cyan"/>
        </w:rPr>
        <w:t>One’s self-owned powers</w:t>
      </w:r>
      <w:r w:rsidRPr="009D349B">
        <w:rPr>
          <w:rStyle w:val="Emphasis"/>
        </w:rPr>
        <w:t xml:space="preserve">, along with the SOP-guaranteed right to the non-nullification of those powers, </w:t>
      </w:r>
      <w:r w:rsidRPr="009D349B">
        <w:rPr>
          <w:rStyle w:val="Emphasis"/>
          <w:highlight w:val="cyan"/>
        </w:rPr>
        <w:t>are not something one</w:t>
      </w:r>
      <w:r w:rsidRPr="009D349B">
        <w:rPr>
          <w:rStyle w:val="Emphasis"/>
        </w:rPr>
        <w:t xml:space="preserve"> chooses or </w:t>
      </w:r>
      <w:r w:rsidRPr="009D349B">
        <w:rPr>
          <w:rStyle w:val="Emphasis"/>
          <w:highlight w:val="cyan"/>
        </w:rPr>
        <w:t>acquires; one just</w:t>
      </w:r>
      <w:r w:rsidRPr="009D349B">
        <w:rPr>
          <w:rStyle w:val="Emphasis"/>
        </w:rPr>
        <w:t xml:space="preserve"> has them </w:t>
      </w:r>
      <w:r w:rsidRPr="009D349B">
        <w:rPr>
          <w:sz w:val="10"/>
        </w:rPr>
        <w:t>—indeed, to a great degree one just is the constellation of those powers, abilities, etc.—</w:t>
      </w:r>
      <w:r w:rsidRPr="009D349B">
        <w:rPr>
          <w:rStyle w:val="Emphasis"/>
        </w:rPr>
        <w:t xml:space="preserve">and </w:t>
      </w:r>
      <w:r w:rsidRPr="009D349B">
        <w:rPr>
          <w:rStyle w:val="Emphasis"/>
          <w:highlight w:val="cyan"/>
        </w:rPr>
        <w:t>owns them fully.</w:t>
      </w:r>
      <w:r w:rsidRPr="009D349B">
        <w:rPr>
          <w:rStyle w:val="Emphasis"/>
        </w:rPr>
        <w:t xml:space="preserve"> By contrast, </w:t>
      </w:r>
      <w:r w:rsidRPr="009D349B">
        <w:rPr>
          <w:rStyle w:val="Emphasis"/>
          <w:highlight w:val="cyan"/>
        </w:rPr>
        <w:t>extra-personal property is something one chooses to acquire or not to acquire</w:t>
      </w:r>
      <w:r w:rsidRPr="009D349B">
        <w:rPr>
          <w:rStyle w:val="Emphasis"/>
        </w:rPr>
        <w:t>,</w:t>
      </w:r>
      <w:r w:rsidRPr="009D349B">
        <w:rPr>
          <w:sz w:val="10"/>
        </w:rPr>
        <w:t xml:space="preserve"> and as we have seen, one always acquires property rights in various degrees, from partial to full ownership—and this would include the rights guaranteed by a POP. </w:t>
      </w:r>
      <w:r w:rsidRPr="009D349B">
        <w:rPr>
          <w:rStyle w:val="Emphasis"/>
        </w:rPr>
        <w:t>If one chooses to acquire a corkscrew under conditions where wine bottles are unavailable, or are even likely at some point to become unavailable, one can hardly blame others if one finds oneself bottle-less</w:t>
      </w:r>
      <w:r w:rsidRPr="009D349B">
        <w:rPr>
          <w:sz w:val="10"/>
        </w:rPr>
        <w:t xml:space="preserve">. To fail to acquire POP-like rights regarding the corkscrew (by, say, contracting with someone else to provide one with wine bottles in perpetuity) is not the same thing as to have those rights and then have them violated. </w:t>
      </w:r>
      <w:r w:rsidRPr="009D349B">
        <w:rPr>
          <w:rStyle w:val="Emphasis"/>
        </w:rPr>
        <w:t>Someone who buys a corkscrew and then finds that he cannot use it is like the person who acquires only partial property rights in a water hole that others have already acquired partial use rights over. He cannot complain that his co-owners have violated his rights; he never acquired those other rights in the first place.</w:t>
      </w:r>
      <w:r w:rsidRPr="009D349B">
        <w:rPr>
          <w:sz w:val="10"/>
        </w:rPr>
        <w:t xml:space="preserve"> Similarly, the corkscrew owner cannot complain that he has no bottles to open; he never acquired the right to those bottles, only to the corkscrew. If full ownership of a corkscrew requires POP-like rights over it, then all that follows is that corkscrew owners who lack bottles are not full owners of their corkscrews.</w:t>
      </w:r>
    </w:p>
    <w:p w14:paraId="6FABFE61" w14:textId="77777777" w:rsidR="00E04AC9" w:rsidRDefault="00E04AC9" w:rsidP="00E04AC9"/>
    <w:p w14:paraId="344AB0B9" w14:textId="77777777" w:rsidR="00E04AC9" w:rsidRPr="009D349B" w:rsidRDefault="00E04AC9" w:rsidP="00E04AC9">
      <w:pPr>
        <w:pStyle w:val="Heading4"/>
        <w:spacing w:before="0"/>
        <w:rPr>
          <w:rFonts w:ascii="Times New Roman" w:hAnsi="Times New Roman" w:cs="Times New Roman"/>
          <w:sz w:val="24"/>
        </w:rPr>
      </w:pPr>
      <w:r>
        <w:rPr>
          <w:rFonts w:cs="Calibri"/>
        </w:rPr>
        <w:t>Thus, self-ownership justifies the appropriation of property – our freedom necessitates being able to set and pursue external things as our ends, including exercising our rights on property. Restricting this arbitrarily limits our freedom which is unjust.</w:t>
      </w:r>
    </w:p>
    <w:p w14:paraId="306A68D3" w14:textId="77777777" w:rsidR="00E04AC9" w:rsidRPr="009D349B" w:rsidRDefault="00E04AC9" w:rsidP="00E04AC9">
      <w:proofErr w:type="spellStart"/>
      <w:r w:rsidRPr="009D349B">
        <w:rPr>
          <w:rStyle w:val="Style13ptBold"/>
        </w:rPr>
        <w:t>Feser</w:t>
      </w:r>
      <w:proofErr w:type="spellEnd"/>
      <w:r>
        <w:rPr>
          <w:rStyle w:val="Style13ptBold"/>
        </w:rPr>
        <w:t xml:space="preserve"> 3</w:t>
      </w:r>
      <w:r w:rsidRPr="009D349B">
        <w:t xml:space="preserve">, (Edward </w:t>
      </w:r>
      <w:proofErr w:type="spellStart"/>
      <w:r w:rsidRPr="009D349B">
        <w:t>Feser</w:t>
      </w:r>
      <w:proofErr w:type="spellEnd"/>
      <w:r w:rsidRPr="009D349B">
        <w:t xml:space="preserve">, 1-1-2005, accessed on 12-15-2021, Cambridge University Press, "THERE IS NO SUCH THING AS AN UNJUST INITIAL ACQUISITION | Social Philosophy and Policy | Cambridge Core", Edward C. </w:t>
      </w:r>
      <w:proofErr w:type="spellStart"/>
      <w:r w:rsidRPr="009D349B">
        <w:t>Feser</w:t>
      </w:r>
      <w:proofErr w:type="spellEnd"/>
      <w:r w:rsidRPr="009D349B">
        <w:t xml:space="preserve"> is an American philosopher. He is an Associate Professor of Philosophy at Pasadena City College in Pasadena, California. </w:t>
      </w:r>
      <w:hyperlink r:id="rId12" w:history="1">
        <w:r w:rsidRPr="009647D6">
          <w:rPr>
            <w:rStyle w:val="Hyperlink"/>
          </w:rPr>
          <w:t>https://www.cambridge.org/core/journals/social-philosophy-and-policy/article/abs/there-is-no-such-thing-as-an-unjust-initial-acquisition/5C744D6D5C525E711EC75F75BF7109D1)[brackets</w:t>
        </w:r>
      </w:hyperlink>
      <w:r>
        <w:t xml:space="preserve"> for gen </w:t>
      </w:r>
      <w:proofErr w:type="spellStart"/>
      <w:r>
        <w:t>lang</w:t>
      </w:r>
      <w:proofErr w:type="spellEnd"/>
      <w:r>
        <w:t>]</w:t>
      </w:r>
      <w:r w:rsidRPr="009D349B">
        <w:t>//</w:t>
      </w:r>
      <w:proofErr w:type="spellStart"/>
      <w:r w:rsidRPr="009D349B">
        <w:t>phs</w:t>
      </w:r>
      <w:proofErr w:type="spellEnd"/>
      <w:r w:rsidRPr="009D349B">
        <w:t xml:space="preserve"> </w:t>
      </w:r>
      <w:proofErr w:type="spellStart"/>
      <w:r w:rsidRPr="009D349B">
        <w:t>st</w:t>
      </w:r>
      <w:proofErr w:type="spellEnd"/>
    </w:p>
    <w:p w14:paraId="53DA086A" w14:textId="7D44224B" w:rsidR="000C28D9" w:rsidRDefault="00E04AC9" w:rsidP="00E04AC9">
      <w:pPr>
        <w:rPr>
          <w:sz w:val="16"/>
        </w:rPr>
      </w:pPr>
      <w:r w:rsidRPr="009D349B">
        <w:rPr>
          <w:sz w:val="16"/>
        </w:rPr>
        <w:t xml:space="preserve">V. Some Implications If what I have argued so far is correct, then the way is opened to the following revised case for strongly libertarian </w:t>
      </w:r>
      <w:proofErr w:type="spellStart"/>
      <w:r w:rsidRPr="009D349B">
        <w:rPr>
          <w:sz w:val="16"/>
        </w:rPr>
        <w:t>Lockean-Nozickian</w:t>
      </w:r>
      <w:proofErr w:type="spellEnd"/>
      <w:r w:rsidRPr="009D349B">
        <w:rPr>
          <w:sz w:val="16"/>
        </w:rPr>
        <w:t xml:space="preserve"> prop-</w:t>
      </w:r>
      <w:proofErr w:type="spellStart"/>
      <w:r w:rsidRPr="009D349B">
        <w:rPr>
          <w:sz w:val="16"/>
        </w:rPr>
        <w:t>erty</w:t>
      </w:r>
      <w:proofErr w:type="spellEnd"/>
      <w:r w:rsidRPr="009D349B">
        <w:rPr>
          <w:sz w:val="16"/>
        </w:rPr>
        <w:t xml:space="preserve"> rights: </w:t>
      </w:r>
      <w:r w:rsidRPr="009D349B">
        <w:rPr>
          <w:rStyle w:val="Emphasis"/>
          <w:highlight w:val="cyan"/>
        </w:rPr>
        <w:t xml:space="preserve">We </w:t>
      </w:r>
      <w:r w:rsidRPr="009D349B">
        <w:rPr>
          <w:rStyle w:val="Emphasis"/>
        </w:rPr>
        <w:t xml:space="preserve">are self-owners, </w:t>
      </w:r>
      <w:r w:rsidRPr="009D349B">
        <w:rPr>
          <w:rStyle w:val="Emphasis"/>
          <w:highlight w:val="cyan"/>
        </w:rPr>
        <w:t>hav</w:t>
      </w:r>
      <w:r w:rsidRPr="009D349B">
        <w:rPr>
          <w:rStyle w:val="Emphasis"/>
        </w:rPr>
        <w:t xml:space="preserve">ing </w:t>
      </w:r>
      <w:r w:rsidRPr="009D349B">
        <w:rPr>
          <w:rStyle w:val="Emphasis"/>
          <w:highlight w:val="cyan"/>
        </w:rPr>
        <w:t>full property rights to our body parts,</w:t>
      </w:r>
      <w:r w:rsidRPr="009D349B">
        <w:rPr>
          <w:rStyle w:val="Emphasis"/>
        </w:rPr>
        <w:t xml:space="preserve"> powers</w:t>
      </w:r>
      <w:r w:rsidRPr="009D349B">
        <w:rPr>
          <w:sz w:val="16"/>
        </w:rPr>
        <w:t>, talents, energies</w:t>
      </w:r>
      <w:r w:rsidRPr="009D349B">
        <w:rPr>
          <w:rStyle w:val="Emphasis"/>
        </w:rPr>
        <w:t xml:space="preserve">, etc. As self-owners, </w:t>
      </w:r>
      <w:r w:rsidRPr="009D349B">
        <w:rPr>
          <w:rStyle w:val="Emphasis"/>
          <w:highlight w:val="cyan"/>
        </w:rPr>
        <w:t>we also have a right</w:t>
      </w:r>
      <w:r w:rsidRPr="009D349B">
        <w:rPr>
          <w:sz w:val="16"/>
          <w:highlight w:val="cyan"/>
        </w:rPr>
        <w:t>,</w:t>
      </w:r>
      <w:r w:rsidRPr="009D349B">
        <w:rPr>
          <w:sz w:val="16"/>
        </w:rPr>
        <w:t xml:space="preserve"> given the SOP, </w:t>
      </w:r>
      <w:r w:rsidRPr="009D349B">
        <w:rPr>
          <w:rStyle w:val="Emphasis"/>
          <w:highlight w:val="cyan"/>
        </w:rPr>
        <w:t>not to have our self-owned powers nullified</w:t>
      </w:r>
      <w:r w:rsidRPr="009D349B">
        <w:rPr>
          <w:rStyle w:val="Emphasis"/>
        </w:rPr>
        <w:t xml:space="preserve"> —we have the right, </w:t>
      </w:r>
      <w:r w:rsidRPr="009D349B">
        <w:rPr>
          <w:rStyle w:val="Emphasis"/>
          <w:highlight w:val="cyan"/>
        </w:rPr>
        <w:t>that is, to</w:t>
      </w:r>
      <w:r w:rsidRPr="009D349B">
        <w:rPr>
          <w:rStyle w:val="Emphasis"/>
        </w:rPr>
        <w:t xml:space="preserve"> act within the extra-personal world and thus to </w:t>
      </w:r>
      <w:r w:rsidRPr="009D349B">
        <w:rPr>
          <w:rStyle w:val="Emphasis"/>
          <w:highlight w:val="cyan"/>
        </w:rPr>
        <w:t>acquire rights to extra-personal objects that the use of our self-owned powers requires</w:t>
      </w:r>
      <w:r w:rsidRPr="009D349B">
        <w:rPr>
          <w:rStyle w:val="Emphasis"/>
        </w:rPr>
        <w:t>.</w:t>
      </w:r>
      <w:r w:rsidRPr="009D349B">
        <w:rPr>
          <w:sz w:val="16"/>
        </w:rPr>
        <w:t xml:space="preserve">39 This might involve the buying or leasing of certain rights or bundles of rights and, correspondingly, the acquiring of lesser or greater degrees of ownership of parts of the external world, but as long as one is able to exercise one’s powers to some degree and is not rendered incapable of acting within that world, the SOP is satisfied. In any case, such rights can only be traded after they are first established by initial acquisition. </w:t>
      </w:r>
      <w:r w:rsidRPr="009D349B">
        <w:rPr>
          <w:rStyle w:val="Emphasis"/>
        </w:rPr>
        <w:t>In initially acquiring a resource, an agent does no one an injustice (it was unowned, after all)</w:t>
      </w:r>
      <w:r w:rsidRPr="009D349B">
        <w:rPr>
          <w:sz w:val="16"/>
        </w:rPr>
        <w:t xml:space="preserve">. Furthermore, </w:t>
      </w:r>
      <w:r w:rsidRPr="009D349B">
        <w:rPr>
          <w:rStyle w:val="Emphasis"/>
          <w:highlight w:val="cyan"/>
        </w:rPr>
        <w:t>[they] has</w:t>
      </w:r>
      <w:r w:rsidRPr="009D349B">
        <w:rPr>
          <w:rStyle w:val="Emphasis"/>
        </w:rPr>
        <w:t xml:space="preserve"> </w:t>
      </w:r>
      <w:r w:rsidRPr="009D349B">
        <w:rPr>
          <w:rStyle w:val="Emphasis"/>
          <w:highlight w:val="cyan"/>
        </w:rPr>
        <w:t>mixed</w:t>
      </w:r>
      <w:r w:rsidRPr="009D349B">
        <w:rPr>
          <w:rStyle w:val="Emphasis"/>
        </w:rPr>
        <w:t xml:space="preserve"> </w:t>
      </w:r>
      <w:r>
        <w:rPr>
          <w:rStyle w:val="Emphasis"/>
        </w:rPr>
        <w:t>[their]</w:t>
      </w:r>
      <w:r w:rsidRPr="009D349B">
        <w:rPr>
          <w:rStyle w:val="Emphasis"/>
        </w:rPr>
        <w:t xml:space="preserve"> </w:t>
      </w:r>
      <w:r w:rsidRPr="009D349B">
        <w:rPr>
          <w:rStyle w:val="Emphasis"/>
          <w:highlight w:val="cyan"/>
        </w:rPr>
        <w:t>labor with the resource</w:t>
      </w:r>
      <w:r w:rsidRPr="009D349B">
        <w:rPr>
          <w:rStyle w:val="Emphasis"/>
        </w:rPr>
        <w:t>, significantly altering it and/or bringing it under his control</w:t>
      </w:r>
      <w:r w:rsidRPr="009D349B">
        <w:rPr>
          <w:sz w:val="16"/>
        </w:rPr>
        <w:t xml:space="preserve">, </w:t>
      </w:r>
      <w:r w:rsidRPr="009D349B">
        <w:rPr>
          <w:rStyle w:val="Emphasis"/>
          <w:highlight w:val="cyan"/>
        </w:rPr>
        <w:t>and is</w:t>
      </w:r>
      <w:r w:rsidRPr="009D349B">
        <w:rPr>
          <w:sz w:val="16"/>
        </w:rPr>
        <w:t xml:space="preserve"> himself </w:t>
      </w:r>
      <w:r w:rsidRPr="009D349B">
        <w:rPr>
          <w:rStyle w:val="Emphasis"/>
          <w:highlight w:val="cyan"/>
        </w:rPr>
        <w:t>solely responsible for</w:t>
      </w:r>
      <w:r w:rsidRPr="009D349B">
        <w:rPr>
          <w:rStyle w:val="Emphasis"/>
        </w:rPr>
        <w:t xml:space="preserve"> whatever value or utility </w:t>
      </w:r>
      <w:r w:rsidRPr="009D349B">
        <w:rPr>
          <w:rStyle w:val="Emphasis"/>
          <w:highlight w:val="cyan"/>
        </w:rPr>
        <w:t>the resource</w:t>
      </w:r>
      <w:r w:rsidRPr="009D349B">
        <w:rPr>
          <w:rStyle w:val="Emphasis"/>
        </w:rPr>
        <w:t xml:space="preserve"> has come to have</w:t>
      </w:r>
      <w:r w:rsidRPr="009D349B">
        <w:rPr>
          <w:sz w:val="16"/>
        </w:rPr>
        <w:t xml:space="preserve">. Thus, </w:t>
      </w:r>
      <w:r w:rsidRPr="009D349B">
        <w:rPr>
          <w:rStyle w:val="Emphasis"/>
          <w:highlight w:val="cyan"/>
        </w:rPr>
        <w:t>[they] has a presumptive right to it</w:t>
      </w:r>
      <w:r w:rsidRPr="009D349B">
        <w:rPr>
          <w:sz w:val="16"/>
        </w:rPr>
        <w:t xml:space="preserve">, and, </w:t>
      </w:r>
      <w:r w:rsidRPr="009D349B">
        <w:rPr>
          <w:rStyle w:val="Emphasis"/>
        </w:rPr>
        <w:t xml:space="preserve">if his control and/or alteration (and thus acquisition) of it is (more or less) complete, his own- </w:t>
      </w:r>
      <w:proofErr w:type="spellStart"/>
      <w:r w:rsidRPr="009D349B">
        <w:rPr>
          <w:rStyle w:val="Emphasis"/>
        </w:rPr>
        <w:t>ership</w:t>
      </w:r>
      <w:proofErr w:type="spellEnd"/>
      <w:r w:rsidRPr="009D349B">
        <w:rPr>
          <w:rStyle w:val="Emphasis"/>
        </w:rPr>
        <w:t xml:space="preserve"> is accordingly (more or less) full.</w:t>
      </w:r>
      <w:r w:rsidRPr="009D349B">
        <w:rPr>
          <w:sz w:val="16"/>
        </w:rPr>
        <w:t xml:space="preserve"> The system of strong private property rights that follows from the acts of initial acquisition performed by countless such agents results, as a matter of empirical fact, in a market economy that inevitably and dramatically increases the number of resources available for use by individuals, and these benefited individuals include those who come along long after initial acquisition has taken place. (Indeed, it especially includes these latecomers, given that they were able to avoid the hard work of being the first to “tame the land” and draw out the value of raw materials.)40 The SOP is thus, in fact, rarely, if ever, violated. The upshot is that a system of </w:t>
      </w:r>
      <w:proofErr w:type="spellStart"/>
      <w:r w:rsidRPr="009D349B">
        <w:rPr>
          <w:sz w:val="16"/>
        </w:rPr>
        <w:t>Lockean-Nozickian</w:t>
      </w:r>
      <w:proofErr w:type="spellEnd"/>
      <w:r w:rsidRPr="009D349B">
        <w:rPr>
          <w:sz w:val="16"/>
        </w:rPr>
        <w:t xml:space="preserve"> private property rights is morally justified, with a strong presumption against tampering with exist- </w:t>
      </w:r>
      <w:proofErr w:type="spellStart"/>
      <w:r w:rsidRPr="009D349B">
        <w:rPr>
          <w:sz w:val="16"/>
        </w:rPr>
        <w:t>ing</w:t>
      </w:r>
      <w:proofErr w:type="spellEnd"/>
      <w:r w:rsidRPr="009D349B">
        <w:rPr>
          <w:sz w:val="16"/>
        </w:rPr>
        <w:t xml:space="preserve"> property titles in general. In any case, there is a strong presumption against any general egalitarian redistribution of wealth, and no case what- </w:t>
      </w:r>
      <w:proofErr w:type="spellStart"/>
      <w:r w:rsidRPr="009D349B">
        <w:rPr>
          <w:sz w:val="16"/>
        </w:rPr>
        <w:t>soever</w:t>
      </w:r>
      <w:proofErr w:type="spellEnd"/>
      <w:r w:rsidRPr="009D349B">
        <w:rPr>
          <w:sz w:val="16"/>
        </w:rPr>
        <w:t xml:space="preserve"> to be made for such redistribution from the general theory of prop- </w:t>
      </w:r>
      <w:proofErr w:type="spellStart"/>
      <w:r w:rsidRPr="009D349B">
        <w:rPr>
          <w:sz w:val="16"/>
        </w:rPr>
        <w:t>erty</w:t>
      </w:r>
      <w:proofErr w:type="spellEnd"/>
      <w:r w:rsidRPr="009D349B">
        <w:rPr>
          <w:sz w:val="16"/>
        </w:rPr>
        <w:t xml:space="preserve"> just sketched, purged as it is of the </w:t>
      </w:r>
      <w:proofErr w:type="spellStart"/>
      <w:r w:rsidRPr="009D349B">
        <w:rPr>
          <w:sz w:val="16"/>
        </w:rPr>
        <w:t>Lockean</w:t>
      </w:r>
      <w:proofErr w:type="spellEnd"/>
      <w:r w:rsidRPr="009D349B">
        <w:rPr>
          <w:sz w:val="16"/>
        </w:rPr>
        <w:t xml:space="preserve"> proviso, with all the egalitarian mischief-making the proviso has made possible.</w:t>
      </w:r>
    </w:p>
    <w:p w14:paraId="2D8195B0" w14:textId="5F584C04" w:rsidR="00E65DBB" w:rsidRDefault="00E65DBB" w:rsidP="00E65DBB">
      <w:pPr>
        <w:pStyle w:val="Heading2"/>
      </w:pPr>
      <w:r>
        <w:t>2</w:t>
      </w:r>
      <w:r w:rsidRPr="00E65DBB">
        <w:rPr>
          <w:vertAlign w:val="superscript"/>
        </w:rPr>
        <w:t>nd</w:t>
      </w:r>
      <w:r>
        <w:t xml:space="preserve"> </w:t>
      </w:r>
    </w:p>
    <w:p w14:paraId="091B41B4" w14:textId="77777777" w:rsidR="00E65DBB" w:rsidRPr="00A62CB4" w:rsidRDefault="00E65DBB" w:rsidP="00E65DBB">
      <w:pPr>
        <w:rPr>
          <w:rStyle w:val="Style13ptBold"/>
        </w:rPr>
      </w:pPr>
      <w:r w:rsidRPr="00A62CB4">
        <w:rPr>
          <w:rStyle w:val="Style13ptBold"/>
        </w:rPr>
        <w:t xml:space="preserve">Text: </w:t>
      </w:r>
    </w:p>
    <w:p w14:paraId="75B43B7A" w14:textId="77777777" w:rsidR="00E65DBB" w:rsidRPr="00A62CB4" w:rsidRDefault="00E65DBB" w:rsidP="00E65DBB">
      <w:pPr>
        <w:pStyle w:val="ListParagraph"/>
        <w:numPr>
          <w:ilvl w:val="0"/>
          <w:numId w:val="12"/>
        </w:numPr>
        <w:rPr>
          <w:rStyle w:val="Style13ptBold"/>
        </w:rPr>
      </w:pPr>
      <w:r>
        <w:rPr>
          <w:rStyle w:val="Style13ptBold"/>
        </w:rPr>
        <w:t>T</w:t>
      </w:r>
      <w:r w:rsidRPr="00A62CB4">
        <w:rPr>
          <w:rStyle w:val="Style13ptBold"/>
        </w:rPr>
        <w:t>he appropriation of outer space through space solar power satellites is just. All other appropriation of outer space through the production of space debris by private entities is unjust.</w:t>
      </w:r>
    </w:p>
    <w:p w14:paraId="1E5AB427" w14:textId="57FA4BBF" w:rsidR="00E65DBB" w:rsidRPr="00A62CB4" w:rsidRDefault="00E65DBB" w:rsidP="00E65DBB">
      <w:pPr>
        <w:pStyle w:val="ListParagraph"/>
        <w:numPr>
          <w:ilvl w:val="0"/>
          <w:numId w:val="12"/>
        </w:numPr>
        <w:rPr>
          <w:b/>
          <w:sz w:val="26"/>
        </w:rPr>
      </w:pPr>
      <w:r w:rsidRPr="00A62CB4">
        <w:rPr>
          <w:rStyle w:val="Style13ptBold"/>
        </w:rPr>
        <w:t>States should increase discovery and detection efforts for space debris</w:t>
      </w:r>
      <w:r>
        <w:rPr>
          <w:rStyle w:val="Style13ptBold"/>
        </w:rPr>
        <w:t xml:space="preserve">, active debris removal and post-mission disposal of debris </w:t>
      </w:r>
    </w:p>
    <w:p w14:paraId="18BE0753" w14:textId="77777777" w:rsidR="00E65DBB" w:rsidRPr="007054F3" w:rsidRDefault="00E65DBB" w:rsidP="00E65DBB">
      <w:pPr>
        <w:pStyle w:val="Heading4"/>
      </w:pPr>
      <w:r>
        <w:t>Solves warming.</w:t>
      </w:r>
    </w:p>
    <w:p w14:paraId="4D2BB5BF" w14:textId="77777777" w:rsidR="00E65DBB" w:rsidRDefault="00E65DBB" w:rsidP="00E65DBB">
      <w:r>
        <w:rPr>
          <w:rStyle w:val="Style13ptBold"/>
        </w:rPr>
        <w:t xml:space="preserve">Harrison 1/07/22 @11:30 EST </w:t>
      </w:r>
      <w:r w:rsidRPr="000766BE">
        <w:t>[</w:t>
      </w:r>
      <w:r>
        <w:t xml:space="preserve">Richard, </w:t>
      </w:r>
      <w:r w:rsidRPr="000766BE">
        <w:t>vice president of operations and director of defense technology programs at the American Foreign Policy Council (AFPC) in Washington, D.C. He serves as co-director of the AFPC Space Policy Initiative and editor of its Space Strategy Podcast</w:t>
      </w:r>
      <w:r>
        <w:t>, “</w:t>
      </w:r>
      <w:r w:rsidRPr="000766BE">
        <w:t>Space: One important thing that might retain bipartisan focus</w:t>
      </w:r>
      <w:r>
        <w:t xml:space="preserve">”, 01-07-2022, The Hill, </w:t>
      </w:r>
      <w:hyperlink r:id="rId13" w:history="1">
        <w:r w:rsidRPr="00BE2FFA">
          <w:rPr>
            <w:rStyle w:val="Hyperlink"/>
          </w:rPr>
          <w:t>https://thehill.com/opinion/technology/588708-space-one-important-thing-that-might-retain-bipartisan-focus]//</w:t>
        </w:r>
        <w:proofErr w:type="spellStart"/>
        <w:r w:rsidRPr="00BE2FFA">
          <w:rPr>
            <w:rStyle w:val="Hyperlink"/>
          </w:rPr>
          <w:t>pranav</w:t>
        </w:r>
        <w:proofErr w:type="spellEnd"/>
      </w:hyperlink>
    </w:p>
    <w:p w14:paraId="20E83BE0" w14:textId="77777777" w:rsidR="00E65DBB" w:rsidRDefault="00E65DBB" w:rsidP="00E65DBB"/>
    <w:p w14:paraId="084DD1E7" w14:textId="77777777" w:rsidR="00E65DBB" w:rsidRDefault="00E65DBB" w:rsidP="00E65DBB">
      <w:r w:rsidRPr="000766BE">
        <w:rPr>
          <w:rStyle w:val="Emphasis"/>
        </w:rPr>
        <w:t xml:space="preserve">What is driving this economic expansion? The short answer is </w:t>
      </w:r>
      <w:r w:rsidRPr="009661EF">
        <w:rPr>
          <w:rStyle w:val="Emphasis"/>
          <w:highlight w:val="green"/>
        </w:rPr>
        <w:t>reusable rockets</w:t>
      </w:r>
      <w:r w:rsidRPr="009661EF">
        <w:rPr>
          <w:highlight w:val="green"/>
        </w:rPr>
        <w:t>.</w:t>
      </w:r>
      <w:r>
        <w:t xml:space="preserve"> </w:t>
      </w:r>
      <w:r w:rsidRPr="000766BE">
        <w:rPr>
          <w:rStyle w:val="Emphasis"/>
        </w:rPr>
        <w:t xml:space="preserve">While some have been critical of the so-called “billionaire space race,” companies like SpaceX </w:t>
      </w:r>
      <w:r w:rsidRPr="009661EF">
        <w:rPr>
          <w:rStyle w:val="Emphasis"/>
          <w:highlight w:val="green"/>
        </w:rPr>
        <w:t>have made the domain more accessible</w:t>
      </w:r>
      <w:r w:rsidRPr="000766BE">
        <w:rPr>
          <w:rStyle w:val="Emphasis"/>
        </w:rPr>
        <w:t xml:space="preserve"> </w:t>
      </w:r>
      <w:r w:rsidRPr="009661EF">
        <w:rPr>
          <w:rStyle w:val="Emphasis"/>
          <w:highlight w:val="green"/>
        </w:rPr>
        <w:t>by</w:t>
      </w:r>
      <w:r w:rsidRPr="000766BE">
        <w:rPr>
          <w:rStyle w:val="Emphasis"/>
        </w:rPr>
        <w:t xml:space="preserve"> drastically </w:t>
      </w:r>
      <w:r w:rsidRPr="009661EF">
        <w:rPr>
          <w:rStyle w:val="Emphasis"/>
          <w:highlight w:val="green"/>
        </w:rPr>
        <w:t>reducing</w:t>
      </w:r>
      <w:r w:rsidRPr="000766BE">
        <w:rPr>
          <w:rStyle w:val="Emphasis"/>
        </w:rPr>
        <w:t xml:space="preserve"> the </w:t>
      </w:r>
      <w:r w:rsidRPr="009661EF">
        <w:rPr>
          <w:rStyle w:val="Emphasis"/>
          <w:highlight w:val="green"/>
        </w:rPr>
        <w:t>costs associated</w:t>
      </w:r>
      <w:r w:rsidRPr="000766BE">
        <w:rPr>
          <w:rStyle w:val="Emphasis"/>
        </w:rPr>
        <w:t xml:space="preserve"> </w:t>
      </w:r>
      <w:r w:rsidRPr="009661EF">
        <w:rPr>
          <w:rStyle w:val="Emphasis"/>
          <w:highlight w:val="green"/>
        </w:rPr>
        <w:t>with bringing</w:t>
      </w:r>
      <w:r w:rsidRPr="000766BE">
        <w:rPr>
          <w:rStyle w:val="Emphasis"/>
        </w:rPr>
        <w:t xml:space="preserve"> items </w:t>
      </w:r>
      <w:r w:rsidRPr="009661EF">
        <w:rPr>
          <w:rStyle w:val="Emphasis"/>
          <w:highlight w:val="green"/>
        </w:rPr>
        <w:t>into space</w:t>
      </w:r>
      <w:r w:rsidRPr="000766BE">
        <w:rPr>
          <w:rStyle w:val="Emphasis"/>
        </w:rPr>
        <w:t xml:space="preserve"> (an 85 percent reduction over the last 20 years). Critics may not want to admit it, but the </w:t>
      </w:r>
      <w:r w:rsidRPr="009661EF">
        <w:rPr>
          <w:rStyle w:val="Emphasis"/>
          <w:highlight w:val="green"/>
        </w:rPr>
        <w:t>visionaries</w:t>
      </w:r>
      <w:r w:rsidRPr="000766BE">
        <w:rPr>
          <w:rStyle w:val="Emphasis"/>
        </w:rPr>
        <w:t xml:space="preserve"> who are </w:t>
      </w:r>
      <w:r w:rsidRPr="009661EF">
        <w:rPr>
          <w:rStyle w:val="Emphasis"/>
          <w:highlight w:val="green"/>
        </w:rPr>
        <w:t>pursuing</w:t>
      </w:r>
      <w:r w:rsidRPr="000766BE">
        <w:rPr>
          <w:rStyle w:val="Emphasis"/>
        </w:rPr>
        <w:t xml:space="preserve"> dreams of </w:t>
      </w:r>
      <w:r w:rsidRPr="009661EF">
        <w:rPr>
          <w:rStyle w:val="Emphasis"/>
          <w:highlight w:val="green"/>
        </w:rPr>
        <w:t>humans becoming</w:t>
      </w:r>
      <w:r w:rsidRPr="000766BE">
        <w:rPr>
          <w:rStyle w:val="Emphasis"/>
        </w:rPr>
        <w:t xml:space="preserve"> a </w:t>
      </w:r>
      <w:proofErr w:type="spellStart"/>
      <w:r w:rsidRPr="009661EF">
        <w:rPr>
          <w:rStyle w:val="Emphasis"/>
          <w:highlight w:val="green"/>
        </w:rPr>
        <w:t>multiplanetary</w:t>
      </w:r>
      <w:proofErr w:type="spellEnd"/>
      <w:r w:rsidRPr="000766BE">
        <w:rPr>
          <w:rStyle w:val="Emphasis"/>
        </w:rPr>
        <w:t xml:space="preserve"> species </w:t>
      </w:r>
      <w:r w:rsidRPr="009661EF">
        <w:rPr>
          <w:rStyle w:val="Emphasis"/>
          <w:highlight w:val="green"/>
        </w:rPr>
        <w:t>are</w:t>
      </w:r>
      <w:r w:rsidRPr="000766BE">
        <w:rPr>
          <w:rStyle w:val="Emphasis"/>
        </w:rPr>
        <w:t xml:space="preserve"> indeed </w:t>
      </w:r>
      <w:r w:rsidRPr="009661EF">
        <w:rPr>
          <w:rStyle w:val="Emphasis"/>
          <w:highlight w:val="green"/>
        </w:rPr>
        <w:t>pushing civilization forward</w:t>
      </w:r>
      <w:r w:rsidRPr="000766BE">
        <w:rPr>
          <w:rStyle w:val="Emphasis"/>
        </w:rPr>
        <w:t xml:space="preserve"> — </w:t>
      </w:r>
      <w:r w:rsidRPr="009661EF">
        <w:rPr>
          <w:rStyle w:val="Emphasis"/>
          <w:highlight w:val="green"/>
        </w:rPr>
        <w:t>and helping</w:t>
      </w:r>
      <w:r w:rsidRPr="000766BE">
        <w:rPr>
          <w:rStyle w:val="Emphasis"/>
        </w:rPr>
        <w:t xml:space="preserve"> to </w:t>
      </w:r>
      <w:r w:rsidRPr="009661EF">
        <w:rPr>
          <w:rStyle w:val="Emphasis"/>
          <w:highlight w:val="green"/>
        </w:rPr>
        <w:t>solve</w:t>
      </w:r>
      <w:r w:rsidRPr="000766BE">
        <w:rPr>
          <w:rStyle w:val="Emphasis"/>
        </w:rPr>
        <w:t xml:space="preserve"> some of our most pressing problems in the process</w:t>
      </w:r>
      <w:r>
        <w:t>.</w:t>
      </w:r>
    </w:p>
    <w:p w14:paraId="2C7A3002" w14:textId="77777777" w:rsidR="00E65DBB" w:rsidRPr="00A24C10" w:rsidRDefault="00E65DBB" w:rsidP="00E65DBB">
      <w:pPr>
        <w:rPr>
          <w:rStyle w:val="Style13ptBold"/>
        </w:rPr>
      </w:pPr>
    </w:p>
    <w:p w14:paraId="66909331" w14:textId="77777777" w:rsidR="00E65DBB" w:rsidRDefault="00E65DBB" w:rsidP="00E65DBB">
      <w:r w:rsidRPr="009661EF">
        <w:rPr>
          <w:rStyle w:val="Emphasis"/>
          <w:highlight w:val="green"/>
        </w:rPr>
        <w:t>Climate change</w:t>
      </w:r>
      <w:r w:rsidRPr="000766BE">
        <w:rPr>
          <w:rStyle w:val="Emphasis"/>
        </w:rPr>
        <w:t xml:space="preserve"> is one.</w:t>
      </w:r>
      <w:r>
        <w:t xml:space="preserve"> </w:t>
      </w:r>
      <w:r w:rsidRPr="000766BE">
        <w:rPr>
          <w:rStyle w:val="Emphasis"/>
        </w:rPr>
        <w:t xml:space="preserve">As countries scramble to find ways to reduce dependency on carbon fuels, </w:t>
      </w:r>
      <w:r w:rsidRPr="009661EF">
        <w:rPr>
          <w:rStyle w:val="Emphasis"/>
          <w:highlight w:val="green"/>
        </w:rPr>
        <w:t>space holds</w:t>
      </w:r>
      <w:r w:rsidRPr="000766BE">
        <w:rPr>
          <w:rStyle w:val="Emphasis"/>
        </w:rPr>
        <w:t xml:space="preserve"> out </w:t>
      </w:r>
      <w:r w:rsidRPr="009661EF">
        <w:rPr>
          <w:rStyle w:val="Emphasis"/>
          <w:highlight w:val="green"/>
        </w:rPr>
        <w:t>promise</w:t>
      </w:r>
      <w:r w:rsidRPr="000766BE">
        <w:rPr>
          <w:rStyle w:val="Emphasis"/>
        </w:rPr>
        <w:t xml:space="preserve"> in the form </w:t>
      </w:r>
      <w:r w:rsidRPr="009661EF">
        <w:rPr>
          <w:rStyle w:val="Emphasis"/>
          <w:highlight w:val="green"/>
        </w:rPr>
        <w:t>of</w:t>
      </w:r>
      <w:r w:rsidRPr="000766BE">
        <w:rPr>
          <w:rStyle w:val="Emphasis"/>
        </w:rPr>
        <w:t xml:space="preserve"> an </w:t>
      </w:r>
      <w:r w:rsidRPr="009661EF">
        <w:rPr>
          <w:rStyle w:val="Emphasis"/>
          <w:highlight w:val="green"/>
        </w:rPr>
        <w:t>unlimited power</w:t>
      </w:r>
      <w:r w:rsidRPr="000766BE">
        <w:rPr>
          <w:rStyle w:val="Emphasis"/>
        </w:rPr>
        <w:t xml:space="preserve"> source: the Sun.</w:t>
      </w:r>
      <w:r>
        <w:t xml:space="preserve"> Unlike Earth-based solar panels on houses and buildings, which have limited access to sunlight due to cloud cover and nighttime, </w:t>
      </w:r>
      <w:r w:rsidRPr="000766BE">
        <w:rPr>
          <w:rStyle w:val="Emphasis"/>
        </w:rPr>
        <w:t>space-based solar power (</w:t>
      </w:r>
      <w:r w:rsidRPr="009661EF">
        <w:rPr>
          <w:rStyle w:val="Emphasis"/>
          <w:highlight w:val="green"/>
        </w:rPr>
        <w:t>SSP</w:t>
      </w:r>
      <w:r w:rsidRPr="000766BE">
        <w:rPr>
          <w:rStyle w:val="Emphasis"/>
        </w:rPr>
        <w:t xml:space="preserve">) </w:t>
      </w:r>
      <w:r w:rsidRPr="009661EF">
        <w:rPr>
          <w:rStyle w:val="Emphasis"/>
          <w:highlight w:val="green"/>
        </w:rPr>
        <w:t>relies on satellites</w:t>
      </w:r>
      <w:r w:rsidRPr="000766BE">
        <w:rPr>
          <w:rStyle w:val="Emphasis"/>
        </w:rPr>
        <w:t xml:space="preserve"> with large solar arrays </w:t>
      </w:r>
      <w:r w:rsidRPr="009661EF">
        <w:rPr>
          <w:rStyle w:val="Emphasis"/>
          <w:highlight w:val="green"/>
        </w:rPr>
        <w:t>that</w:t>
      </w:r>
      <w:r w:rsidRPr="000766BE">
        <w:rPr>
          <w:rStyle w:val="Emphasis"/>
        </w:rPr>
        <w:t xml:space="preserve"> can </w:t>
      </w:r>
      <w:r w:rsidRPr="009661EF">
        <w:rPr>
          <w:rStyle w:val="Emphasis"/>
          <w:highlight w:val="green"/>
        </w:rPr>
        <w:t>collect sunlight 24/7</w:t>
      </w:r>
      <w:r w:rsidRPr="000766BE">
        <w:rPr>
          <w:rStyle w:val="Emphasis"/>
        </w:rPr>
        <w:t xml:space="preserve"> </w:t>
      </w:r>
      <w:r w:rsidRPr="009661EF">
        <w:rPr>
          <w:rStyle w:val="Emphasis"/>
          <w:highlight w:val="green"/>
        </w:rPr>
        <w:t>and</w:t>
      </w:r>
      <w:r w:rsidRPr="000766BE">
        <w:rPr>
          <w:rStyle w:val="Emphasis"/>
        </w:rPr>
        <w:t xml:space="preserve"> </w:t>
      </w:r>
      <w:r w:rsidRPr="009661EF">
        <w:rPr>
          <w:rStyle w:val="Emphasis"/>
          <w:highlight w:val="green"/>
        </w:rPr>
        <w:t>beam</w:t>
      </w:r>
      <w:r w:rsidRPr="000766BE">
        <w:rPr>
          <w:rStyle w:val="Emphasis"/>
        </w:rPr>
        <w:t xml:space="preserve"> that </w:t>
      </w:r>
      <w:r w:rsidRPr="009661EF">
        <w:rPr>
          <w:rStyle w:val="Emphasis"/>
          <w:highlight w:val="green"/>
        </w:rPr>
        <w:t>energy to Earth</w:t>
      </w:r>
      <w:r w:rsidRPr="000766BE">
        <w:rPr>
          <w:rStyle w:val="Emphasis"/>
        </w:rPr>
        <w:t xml:space="preserve"> in the form of microwaves that are then converted to electricity</w:t>
      </w:r>
      <w:r>
        <w:t xml:space="preserve">. </w:t>
      </w:r>
      <w:r w:rsidRPr="000766BE">
        <w:rPr>
          <w:rStyle w:val="Emphasis"/>
        </w:rPr>
        <w:t>The U.S. military already has a number of SSP projects underway at facilities like the Naval Research Laboratory and Air Force Research Laboratory</w:t>
      </w:r>
      <w:r>
        <w:t xml:space="preserve">, but the real game changer will be if SSP can be scaled up for civilian and commercial use. </w:t>
      </w:r>
    </w:p>
    <w:p w14:paraId="536BB02B" w14:textId="77777777" w:rsidR="00E65DBB" w:rsidRPr="000766BE" w:rsidRDefault="00E65DBB" w:rsidP="00E65DBB">
      <w:pPr>
        <w:rPr>
          <w:rStyle w:val="Emphasis"/>
        </w:rPr>
      </w:pPr>
      <w:r w:rsidRPr="000766BE">
        <w:rPr>
          <w:rStyle w:val="Emphasis"/>
        </w:rPr>
        <w:t xml:space="preserve">To do so, however, </w:t>
      </w:r>
      <w:r w:rsidRPr="009661EF">
        <w:rPr>
          <w:rStyle w:val="Emphasis"/>
          <w:highlight w:val="green"/>
        </w:rPr>
        <w:t>will require construction</w:t>
      </w:r>
      <w:r w:rsidRPr="000766BE">
        <w:rPr>
          <w:rStyle w:val="Emphasis"/>
        </w:rPr>
        <w:t xml:space="preserve"> </w:t>
      </w:r>
      <w:r w:rsidRPr="009661EF">
        <w:rPr>
          <w:rStyle w:val="Emphasis"/>
          <w:highlight w:val="green"/>
        </w:rPr>
        <w:t>of</w:t>
      </w:r>
      <w:r w:rsidRPr="000766BE">
        <w:rPr>
          <w:rStyle w:val="Emphasis"/>
        </w:rPr>
        <w:t xml:space="preserve"> incredibly </w:t>
      </w:r>
      <w:r w:rsidRPr="009661EF">
        <w:rPr>
          <w:rStyle w:val="Emphasis"/>
          <w:highlight w:val="green"/>
        </w:rPr>
        <w:t>large satellites</w:t>
      </w:r>
      <w:r w:rsidRPr="000766BE">
        <w:rPr>
          <w:rStyle w:val="Emphasis"/>
        </w:rPr>
        <w:t xml:space="preserve"> — an expensive and </w:t>
      </w:r>
      <w:r w:rsidRPr="009661EF">
        <w:rPr>
          <w:rStyle w:val="Emphasis"/>
          <w:highlight w:val="green"/>
        </w:rPr>
        <w:t>cumbersome endeavor</w:t>
      </w:r>
      <w:r w:rsidRPr="000766BE">
        <w:rPr>
          <w:rStyle w:val="Emphasis"/>
        </w:rPr>
        <w:t xml:space="preserve">, at least </w:t>
      </w:r>
      <w:r w:rsidRPr="009661EF">
        <w:rPr>
          <w:rStyle w:val="Emphasis"/>
          <w:highlight w:val="green"/>
        </w:rPr>
        <w:t>on Earth</w:t>
      </w:r>
      <w:r w:rsidRPr="000766BE">
        <w:rPr>
          <w:rStyle w:val="Emphasis"/>
        </w:rPr>
        <w:t>. Thanks to gravity, getting such payloads into low Earth orbit burns up large quantities of propellant, making space launches a costly endeavor</w:t>
      </w:r>
      <w:r>
        <w:t xml:space="preserve">. But, here too, </w:t>
      </w:r>
      <w:r w:rsidRPr="000766BE">
        <w:rPr>
          <w:rStyle w:val="Emphasis"/>
        </w:rPr>
        <w:t xml:space="preserve">space can help. If </w:t>
      </w:r>
      <w:r w:rsidRPr="009661EF">
        <w:rPr>
          <w:rStyle w:val="Emphasis"/>
          <w:highlight w:val="green"/>
        </w:rPr>
        <w:t>SSP satellites</w:t>
      </w:r>
      <w:r w:rsidRPr="000766BE">
        <w:rPr>
          <w:rStyle w:val="Emphasis"/>
        </w:rPr>
        <w:t xml:space="preserve"> </w:t>
      </w:r>
      <w:r w:rsidRPr="009661EF">
        <w:rPr>
          <w:rStyle w:val="Emphasis"/>
          <w:highlight w:val="green"/>
        </w:rPr>
        <w:t>can be assembled in space</w:t>
      </w:r>
      <w:r w:rsidRPr="000766BE">
        <w:rPr>
          <w:rStyle w:val="Emphasis"/>
        </w:rPr>
        <w:t xml:space="preserve"> (</w:t>
      </w:r>
      <w:r w:rsidRPr="009661EF">
        <w:rPr>
          <w:rStyle w:val="Emphasis"/>
          <w:highlight w:val="green"/>
        </w:rPr>
        <w:t>from</w:t>
      </w:r>
      <w:r w:rsidRPr="000766BE">
        <w:rPr>
          <w:rStyle w:val="Emphasis"/>
        </w:rPr>
        <w:t xml:space="preserve"> </w:t>
      </w:r>
      <w:r w:rsidRPr="009661EF">
        <w:rPr>
          <w:rStyle w:val="Emphasis"/>
          <w:highlight w:val="green"/>
        </w:rPr>
        <w:t>materials gathered</w:t>
      </w:r>
      <w:r w:rsidRPr="000766BE">
        <w:rPr>
          <w:rStyle w:val="Emphasis"/>
        </w:rPr>
        <w:t xml:space="preserve"> </w:t>
      </w:r>
      <w:r w:rsidRPr="009661EF">
        <w:rPr>
          <w:rStyle w:val="Emphasis"/>
          <w:highlight w:val="green"/>
        </w:rPr>
        <w:t>from</w:t>
      </w:r>
      <w:r w:rsidRPr="000766BE">
        <w:rPr>
          <w:rStyle w:val="Emphasis"/>
        </w:rPr>
        <w:t xml:space="preserve"> the </w:t>
      </w:r>
      <w:r w:rsidRPr="009661EF">
        <w:rPr>
          <w:rStyle w:val="Emphasis"/>
          <w:highlight w:val="green"/>
        </w:rPr>
        <w:t>Moon or asteroids</w:t>
      </w:r>
      <w:r w:rsidRPr="000766BE">
        <w:rPr>
          <w:rStyle w:val="Emphasis"/>
        </w:rPr>
        <w:t>), the construction process would be far more efficient, and considerably cheaper.</w:t>
      </w:r>
      <w:r>
        <w:t xml:space="preserve"> Moreover, although it sounds a bit like science fiction, </w:t>
      </w:r>
      <w:r w:rsidRPr="009661EF">
        <w:rPr>
          <w:rStyle w:val="Emphasis"/>
          <w:highlight w:val="green"/>
        </w:rPr>
        <w:t>space</w:t>
      </w:r>
      <w:r w:rsidRPr="000766BE">
        <w:rPr>
          <w:rStyle w:val="Emphasis"/>
        </w:rPr>
        <w:t xml:space="preserve">, asteroid and Lunar </w:t>
      </w:r>
      <w:r w:rsidRPr="009661EF">
        <w:rPr>
          <w:rStyle w:val="Emphasis"/>
          <w:highlight w:val="green"/>
        </w:rPr>
        <w:t>mining</w:t>
      </w:r>
      <w:r w:rsidRPr="000766BE">
        <w:rPr>
          <w:rStyle w:val="Emphasis"/>
        </w:rPr>
        <w:t xml:space="preserve"> could </w:t>
      </w:r>
      <w:r w:rsidRPr="009661EF">
        <w:rPr>
          <w:rStyle w:val="Emphasis"/>
          <w:highlight w:val="green"/>
        </w:rPr>
        <w:t>provide</w:t>
      </w:r>
      <w:r w:rsidRPr="000766BE">
        <w:rPr>
          <w:rStyle w:val="Emphasis"/>
        </w:rPr>
        <w:t xml:space="preserve"> a new and virtually </w:t>
      </w:r>
      <w:r w:rsidRPr="009661EF">
        <w:rPr>
          <w:rStyle w:val="Emphasis"/>
          <w:highlight w:val="green"/>
        </w:rPr>
        <w:t>limitless supply</w:t>
      </w:r>
      <w:r w:rsidRPr="000766BE">
        <w:rPr>
          <w:rStyle w:val="Emphasis"/>
        </w:rPr>
        <w:t xml:space="preserve"> of the coveted </w:t>
      </w:r>
      <w:r w:rsidRPr="009661EF">
        <w:rPr>
          <w:rStyle w:val="Emphasis"/>
          <w:highlight w:val="green"/>
        </w:rPr>
        <w:t>r</w:t>
      </w:r>
      <w:r w:rsidRPr="000766BE">
        <w:rPr>
          <w:rStyle w:val="Emphasis"/>
        </w:rPr>
        <w:t xml:space="preserve">are </w:t>
      </w:r>
      <w:r w:rsidRPr="009661EF">
        <w:rPr>
          <w:rStyle w:val="Emphasis"/>
          <w:highlight w:val="green"/>
        </w:rPr>
        <w:t>E</w:t>
      </w:r>
      <w:r w:rsidRPr="000766BE">
        <w:rPr>
          <w:rStyle w:val="Emphasis"/>
        </w:rPr>
        <w:t>arth ele</w:t>
      </w:r>
      <w:r w:rsidRPr="009661EF">
        <w:rPr>
          <w:rStyle w:val="Emphasis"/>
          <w:highlight w:val="green"/>
        </w:rPr>
        <w:t>m</w:t>
      </w:r>
      <w:r w:rsidRPr="000766BE">
        <w:rPr>
          <w:rStyle w:val="Emphasis"/>
        </w:rPr>
        <w:t>ent</w:t>
      </w:r>
      <w:r w:rsidRPr="009661EF">
        <w:rPr>
          <w:rStyle w:val="Emphasis"/>
          <w:highlight w:val="green"/>
        </w:rPr>
        <w:t>s</w:t>
      </w:r>
      <w:r w:rsidRPr="000766BE">
        <w:rPr>
          <w:rStyle w:val="Emphasis"/>
        </w:rPr>
        <w:t xml:space="preserve"> that are essential components in modern communication and weapon systems — not to mention generating trillions of dollars of precious metals, </w:t>
      </w:r>
      <w:r w:rsidRPr="009661EF">
        <w:rPr>
          <w:rStyle w:val="Emphasis"/>
          <w:highlight w:val="green"/>
        </w:rPr>
        <w:t>and</w:t>
      </w:r>
      <w:r w:rsidRPr="000766BE">
        <w:rPr>
          <w:rStyle w:val="Emphasis"/>
        </w:rPr>
        <w:t xml:space="preserve"> materials to create </w:t>
      </w:r>
      <w:r w:rsidRPr="009661EF">
        <w:rPr>
          <w:rStyle w:val="Emphasis"/>
          <w:highlight w:val="green"/>
        </w:rPr>
        <w:t>space fuel</w:t>
      </w:r>
      <w:r w:rsidRPr="000766BE">
        <w:rPr>
          <w:rStyle w:val="Emphasis"/>
        </w:rPr>
        <w:t>.</w:t>
      </w:r>
    </w:p>
    <w:p w14:paraId="655234A4" w14:textId="77777777" w:rsidR="00E65DBB" w:rsidRPr="00A24C10" w:rsidRDefault="00E65DBB" w:rsidP="00E65DBB"/>
    <w:p w14:paraId="1DBA5B4F" w14:textId="77777777" w:rsidR="00E65DBB" w:rsidRPr="00DE6C52" w:rsidRDefault="00E65DBB" w:rsidP="00E65DBB">
      <w:pPr>
        <w:keepNext/>
        <w:keepLines/>
        <w:spacing w:before="40" w:after="0"/>
        <w:outlineLvl w:val="3"/>
        <w:rPr>
          <w:rFonts w:eastAsia="MS Gothic"/>
          <w:b/>
          <w:iCs/>
          <w:sz w:val="26"/>
        </w:rPr>
      </w:pPr>
      <w:r w:rsidRPr="00DE6C52">
        <w:rPr>
          <w:rFonts w:eastAsia="MS Gothic"/>
          <w:b/>
          <w:iCs/>
          <w:sz w:val="26"/>
        </w:rPr>
        <w:t>Warming causes extinction &amp; turns every impact – no adaptation &amp; each degree is worse</w:t>
      </w:r>
    </w:p>
    <w:p w14:paraId="114DB67A" w14:textId="77777777" w:rsidR="00E65DBB" w:rsidRPr="00DE6C52" w:rsidRDefault="00E65DBB" w:rsidP="00E65DBB">
      <w:pPr>
        <w:rPr>
          <w:rFonts w:eastAsia="Cambria"/>
          <w:b/>
          <w:bCs/>
          <w:sz w:val="26"/>
        </w:rPr>
      </w:pPr>
      <w:proofErr w:type="spellStart"/>
      <w:r w:rsidRPr="00DE6C52">
        <w:rPr>
          <w:rFonts w:eastAsia="Cambria"/>
          <w:b/>
          <w:bCs/>
          <w:sz w:val="26"/>
        </w:rPr>
        <w:t>Krosofsky</w:t>
      </w:r>
      <w:proofErr w:type="spellEnd"/>
      <w:r w:rsidRPr="00DE6C52">
        <w:rPr>
          <w:rFonts w:eastAsia="Cambria"/>
          <w:b/>
          <w:bCs/>
          <w:sz w:val="26"/>
        </w:rPr>
        <w:t xml:space="preserve"> ’21 </w:t>
      </w:r>
      <w:r w:rsidRPr="00DE6C52">
        <w:rPr>
          <w:rFonts w:eastAsia="Cambria"/>
        </w:rPr>
        <w:t>[Andrew, Green Matters Journalist, “How Global Warming May Eventually Lead to Global Extinction”, Green Matters, 03-11-2021, https://www.greenmatters.com/p/will-global-warming-cause-extinction]//</w:t>
      </w:r>
      <w:proofErr w:type="spellStart"/>
      <w:r w:rsidRPr="00DE6C52">
        <w:rPr>
          <w:rFonts w:eastAsia="Cambria"/>
        </w:rPr>
        <w:t>pranav</w:t>
      </w:r>
      <w:proofErr w:type="spellEnd"/>
    </w:p>
    <w:p w14:paraId="6D5E1273" w14:textId="77777777" w:rsidR="00E65DBB" w:rsidRPr="00DE6C52" w:rsidRDefault="00E65DBB" w:rsidP="00E65DBB">
      <w:pPr>
        <w:rPr>
          <w:rFonts w:eastAsia="Cambria"/>
          <w:sz w:val="16"/>
        </w:rPr>
      </w:pPr>
      <w:r w:rsidRPr="00DE6C52">
        <w:rPr>
          <w:rFonts w:eastAsia="Cambria"/>
          <w:sz w:val="16"/>
        </w:rPr>
        <w:t xml:space="preserve">Eventually, yes. </w:t>
      </w:r>
      <w:r w:rsidRPr="00DE6C52">
        <w:rPr>
          <w:rFonts w:eastAsia="Cambria"/>
          <w:b/>
          <w:iCs/>
          <w:u w:val="single"/>
        </w:rPr>
        <w:t xml:space="preserve">Global </w:t>
      </w:r>
      <w:r w:rsidRPr="00DE6C52">
        <w:rPr>
          <w:rFonts w:eastAsia="Cambria"/>
          <w:b/>
          <w:iCs/>
          <w:highlight w:val="green"/>
          <w:u w:val="single"/>
        </w:rPr>
        <w:t>warming</w:t>
      </w:r>
      <w:r w:rsidRPr="00DE6C52">
        <w:rPr>
          <w:rFonts w:eastAsia="Cambria"/>
          <w:b/>
          <w:iCs/>
          <w:u w:val="single"/>
        </w:rPr>
        <w:t xml:space="preserve"> will </w:t>
      </w:r>
      <w:r w:rsidRPr="00DE6C52">
        <w:rPr>
          <w:rFonts w:eastAsia="Cambria"/>
          <w:b/>
          <w:iCs/>
          <w:highlight w:val="green"/>
          <w:u w:val="single"/>
        </w:rPr>
        <w:t>invariably result in</w:t>
      </w:r>
      <w:r w:rsidRPr="00DE6C52">
        <w:rPr>
          <w:rFonts w:eastAsia="Cambria"/>
          <w:b/>
          <w:iCs/>
          <w:u w:val="single"/>
        </w:rPr>
        <w:t xml:space="preserve"> the </w:t>
      </w:r>
      <w:r w:rsidRPr="00DE6C52">
        <w:rPr>
          <w:rFonts w:eastAsia="Cambria"/>
          <w:b/>
          <w:iCs/>
          <w:highlight w:val="green"/>
          <w:u w:val="single"/>
        </w:rPr>
        <w:t>mass extinction</w:t>
      </w:r>
      <w:r w:rsidRPr="00DE6C52">
        <w:rPr>
          <w:rFonts w:eastAsia="Cambria"/>
          <w:b/>
          <w:iCs/>
          <w:u w:val="single"/>
        </w:rPr>
        <w:t xml:space="preserve"> of millions of different species,</w:t>
      </w:r>
      <w:r w:rsidRPr="00DE6C52">
        <w:rPr>
          <w:rFonts w:eastAsia="Cambria"/>
          <w:sz w:val="16"/>
        </w:rPr>
        <w:t xml:space="preserve"> humankind included. In fact, </w:t>
      </w:r>
      <w:r w:rsidRPr="00DE6C52">
        <w:rPr>
          <w:rFonts w:eastAsia="Cambria"/>
          <w:b/>
          <w:iCs/>
          <w:u w:val="single"/>
        </w:rPr>
        <w:t xml:space="preserve">the Center for Biological Diversity says that global warming is currently the </w:t>
      </w:r>
      <w:r w:rsidRPr="00DE6C52">
        <w:rPr>
          <w:rFonts w:eastAsia="Cambria"/>
          <w:b/>
          <w:iCs/>
          <w:highlight w:val="green"/>
          <w:u w:val="single"/>
        </w:rPr>
        <w:t>greatest threat to life</w:t>
      </w:r>
      <w:r w:rsidRPr="00DE6C52">
        <w:rPr>
          <w:rFonts w:eastAsia="Cambria"/>
          <w:b/>
          <w:iCs/>
          <w:u w:val="single"/>
        </w:rPr>
        <w:t xml:space="preserve"> on this planet</w:t>
      </w:r>
      <w:r w:rsidRPr="00DE6C52">
        <w:rPr>
          <w:rFonts w:eastAsia="Cambria"/>
          <w:sz w:val="16"/>
        </w:rPr>
        <w:t xml:space="preserve">. </w:t>
      </w:r>
      <w:r w:rsidRPr="00DE6C52">
        <w:rPr>
          <w:rFonts w:eastAsia="Cambria"/>
          <w:b/>
          <w:iCs/>
          <w:u w:val="single"/>
        </w:rPr>
        <w:t xml:space="preserve">Global warming causes a number of detrimental effects on the environment that many </w:t>
      </w:r>
      <w:r w:rsidRPr="00DE6C52">
        <w:rPr>
          <w:rFonts w:eastAsia="Cambria"/>
          <w:b/>
          <w:iCs/>
          <w:highlight w:val="green"/>
          <w:u w:val="single"/>
        </w:rPr>
        <w:t>species won’t be able to handle long-term</w:t>
      </w:r>
      <w:r w:rsidRPr="00DE6C52">
        <w:rPr>
          <w:rFonts w:eastAsia="Cambria"/>
          <w:sz w:val="16"/>
        </w:rPr>
        <w:t xml:space="preserve">. Extreme weather patterns are shifting climates across the globe, eliminating habitats and altering the landscape. </w:t>
      </w:r>
      <w:r w:rsidRPr="00DE6C52">
        <w:rPr>
          <w:rFonts w:eastAsia="Cambria"/>
          <w:b/>
          <w:iCs/>
          <w:u w:val="single"/>
        </w:rPr>
        <w:t xml:space="preserve">As a result, </w:t>
      </w:r>
      <w:r w:rsidRPr="00DE6C52">
        <w:rPr>
          <w:rFonts w:eastAsia="Cambria"/>
          <w:b/>
          <w:iCs/>
          <w:highlight w:val="green"/>
          <w:u w:val="single"/>
        </w:rPr>
        <w:t>food and</w:t>
      </w:r>
      <w:r w:rsidRPr="00DE6C52">
        <w:rPr>
          <w:rFonts w:eastAsia="Cambria"/>
          <w:b/>
          <w:iCs/>
          <w:u w:val="single"/>
        </w:rPr>
        <w:t xml:space="preserve"> fresh </w:t>
      </w:r>
      <w:r w:rsidRPr="00DE6C52">
        <w:rPr>
          <w:rFonts w:eastAsia="Cambria"/>
          <w:b/>
          <w:iCs/>
          <w:highlight w:val="green"/>
          <w:u w:val="single"/>
        </w:rPr>
        <w:t>water sources</w:t>
      </w:r>
      <w:r w:rsidRPr="00DE6C52">
        <w:rPr>
          <w:rFonts w:eastAsia="Cambria"/>
          <w:b/>
          <w:iCs/>
          <w:u w:val="single"/>
        </w:rPr>
        <w:t xml:space="preserve"> are being </w:t>
      </w:r>
      <w:r w:rsidRPr="00DE6C52">
        <w:rPr>
          <w:rFonts w:eastAsia="Cambria"/>
          <w:b/>
          <w:iCs/>
          <w:highlight w:val="green"/>
          <w:u w:val="single"/>
        </w:rPr>
        <w:t>drastically reduced</w:t>
      </w:r>
      <w:r w:rsidRPr="00DE6C52">
        <w:rPr>
          <w:rFonts w:eastAsia="Cambria"/>
          <w:sz w:val="16"/>
        </w:rPr>
        <w:t xml:space="preserve">. Then, of course, </w:t>
      </w:r>
      <w:r w:rsidRPr="00DE6C52">
        <w:rPr>
          <w:rFonts w:eastAsia="Cambria"/>
          <w:b/>
          <w:iCs/>
          <w:u w:val="single"/>
        </w:rPr>
        <w:t xml:space="preserve">there are the </w:t>
      </w:r>
      <w:r w:rsidRPr="00DE6C52">
        <w:rPr>
          <w:rFonts w:eastAsia="Cambria"/>
          <w:b/>
          <w:iCs/>
          <w:highlight w:val="green"/>
          <w:u w:val="single"/>
        </w:rPr>
        <w:t>rising</w:t>
      </w:r>
      <w:r w:rsidRPr="00DE6C52">
        <w:rPr>
          <w:rFonts w:eastAsia="Cambria"/>
          <w:b/>
          <w:iCs/>
          <w:u w:val="single"/>
        </w:rPr>
        <w:t xml:space="preserve"> global </w:t>
      </w:r>
      <w:r w:rsidRPr="00DE6C52">
        <w:rPr>
          <w:rFonts w:eastAsia="Cambria"/>
          <w:b/>
          <w:iCs/>
          <w:highlight w:val="green"/>
          <w:u w:val="single"/>
        </w:rPr>
        <w:t>temperatures</w:t>
      </w:r>
      <w:r w:rsidRPr="00DE6C52">
        <w:rPr>
          <w:rFonts w:eastAsia="Cambria"/>
          <w:b/>
          <w:iCs/>
          <w:u w:val="single"/>
        </w:rPr>
        <w:t xml:space="preserve"> themselves, which many species are physically unable to contend with</w:t>
      </w:r>
      <w:r w:rsidRPr="00DE6C52">
        <w:rPr>
          <w:rFonts w:eastAsia="Cambria"/>
          <w:sz w:val="16"/>
        </w:rPr>
        <w:t xml:space="preserve">. Formerly frozen arctic and </w:t>
      </w:r>
      <w:proofErr w:type="spellStart"/>
      <w:r w:rsidRPr="00DE6C52">
        <w:rPr>
          <w:rFonts w:eastAsia="Cambria"/>
          <w:sz w:val="16"/>
        </w:rPr>
        <w:t>antarctic</w:t>
      </w:r>
      <w:proofErr w:type="spellEnd"/>
      <w:r w:rsidRPr="00DE6C52">
        <w:rPr>
          <w:rFonts w:eastAsia="Cambria"/>
          <w:sz w:val="16"/>
        </w:rPr>
        <w:t xml:space="preserve"> regions are melting, increasing sea levels and temperatures. Eventually, </w:t>
      </w:r>
      <w:r w:rsidRPr="00DE6C52">
        <w:rPr>
          <w:rFonts w:eastAsia="Cambria"/>
          <w:b/>
          <w:iCs/>
          <w:u w:val="single"/>
        </w:rPr>
        <w:t xml:space="preserve">these effects will </w:t>
      </w:r>
      <w:r w:rsidRPr="00DE6C52">
        <w:rPr>
          <w:rFonts w:eastAsia="Cambria"/>
          <w:b/>
          <w:iCs/>
          <w:highlight w:val="green"/>
          <w:u w:val="single"/>
        </w:rPr>
        <w:t>create</w:t>
      </w:r>
      <w:r w:rsidRPr="00DE6C52">
        <w:rPr>
          <w:rFonts w:eastAsia="Cambria"/>
          <w:b/>
          <w:iCs/>
          <w:u w:val="single"/>
        </w:rPr>
        <w:t xml:space="preserve"> a perfect storm of </w:t>
      </w:r>
      <w:r w:rsidRPr="00DE6C52">
        <w:rPr>
          <w:rFonts w:eastAsia="Cambria"/>
          <w:b/>
          <w:iCs/>
          <w:highlight w:val="green"/>
          <w:u w:val="single"/>
        </w:rPr>
        <w:t>extinction</w:t>
      </w:r>
      <w:r w:rsidRPr="00DE6C52">
        <w:rPr>
          <w:rFonts w:eastAsia="Cambria"/>
          <w:b/>
          <w:iCs/>
          <w:u w:val="single"/>
        </w:rPr>
        <w:t xml:space="preserve"> conditions</w:t>
      </w:r>
      <w:r w:rsidRPr="00DE6C52">
        <w:rPr>
          <w:rFonts w:eastAsia="Cambria"/>
          <w:sz w:val="16"/>
        </w:rPr>
        <w:t xml:space="preserve">. The melting glaciers of the arctic and the searing, </w:t>
      </w:r>
      <w:r w:rsidRPr="00DE6C52">
        <w:rPr>
          <w:rFonts w:eastAsia="Cambria"/>
          <w:b/>
          <w:iCs/>
          <w:u w:val="single"/>
        </w:rPr>
        <w:t>unmanageable heat indexes being seen along the Equator are just the tip of the iceberg, so to speak.</w:t>
      </w:r>
      <w:r w:rsidRPr="00DE6C52">
        <w:rPr>
          <w:rFonts w:eastAsia="Cambria"/>
          <w:sz w:val="16"/>
        </w:rPr>
        <w:t xml:space="preserve"> </w:t>
      </w:r>
      <w:r w:rsidRPr="00DE6C52">
        <w:rPr>
          <w:rFonts w:eastAsia="Cambria"/>
          <w:b/>
          <w:iCs/>
          <w:u w:val="single"/>
        </w:rPr>
        <w:t>The species that live in these climate zones have already been affected by the changes caused by global warming.</w:t>
      </w:r>
      <w:r w:rsidRPr="00DE6C52">
        <w:rPr>
          <w:rFonts w:eastAsia="Cambria"/>
          <w:sz w:val="16"/>
        </w:rPr>
        <w:t xml:space="preserve"> Take polar bears for example, whose habitats and food sources have been so greatly diminished that they have been forced to range further and further south. </w:t>
      </w:r>
      <w:r w:rsidRPr="00DE6C52">
        <w:rPr>
          <w:rFonts w:eastAsia="Cambria"/>
          <w:b/>
          <w:iCs/>
          <w:u w:val="single"/>
        </w:rPr>
        <w:t xml:space="preserve">Increased </w:t>
      </w:r>
      <w:r w:rsidRPr="00DE6C52">
        <w:rPr>
          <w:rFonts w:eastAsia="Cambria"/>
          <w:b/>
          <w:iCs/>
          <w:highlight w:val="green"/>
          <w:u w:val="single"/>
        </w:rPr>
        <w:t>carbon dioxide</w:t>
      </w:r>
      <w:r w:rsidRPr="00DE6C52">
        <w:rPr>
          <w:rFonts w:eastAsia="Cambria"/>
          <w:b/>
          <w:iCs/>
          <w:u w:val="single"/>
        </w:rPr>
        <w:t xml:space="preserve"> levels in the atmosphere and oceans have already </w:t>
      </w:r>
      <w:r w:rsidRPr="00DE6C52">
        <w:rPr>
          <w:rFonts w:eastAsia="Cambria"/>
          <w:b/>
          <w:iCs/>
          <w:highlight w:val="green"/>
          <w:u w:val="single"/>
        </w:rPr>
        <w:t>led to ocean acidification</w:t>
      </w:r>
      <w:r w:rsidRPr="00DE6C52">
        <w:rPr>
          <w:rFonts w:eastAsia="Cambria"/>
          <w:sz w:val="16"/>
        </w:rPr>
        <w:t xml:space="preserve">. </w:t>
      </w:r>
      <w:r w:rsidRPr="00DE6C52">
        <w:rPr>
          <w:rFonts w:eastAsia="Cambria"/>
          <w:b/>
          <w:iCs/>
          <w:u w:val="single"/>
        </w:rPr>
        <w:t>This has caused many species of crustaceans to either adapt or perish and has led to the mass bleaching of more than 50 percent of Australia’s Great Barrier Reef</w:t>
      </w:r>
      <w:r w:rsidRPr="00DE6C52">
        <w:rPr>
          <w:rFonts w:eastAsia="Cambria"/>
          <w:sz w:val="16"/>
        </w:rPr>
        <w:t xml:space="preserve">, according to National Geographic. According to the Center for Biological Diversity, the current trajectory of global warming predicts that more than 30 percent of Earth’s plant and animal species will face extinction by 2050. By the end of the century, that number could be as high as 70 percent. We won’t try and sugarcoat </w:t>
      </w:r>
      <w:proofErr w:type="gramStart"/>
      <w:r w:rsidRPr="00DE6C52">
        <w:rPr>
          <w:rFonts w:eastAsia="Cambria"/>
          <w:sz w:val="16"/>
        </w:rPr>
        <w:t>things,</w:t>
      </w:r>
      <w:proofErr w:type="gramEnd"/>
      <w:r w:rsidRPr="00DE6C52">
        <w:rPr>
          <w:rFonts w:eastAsia="Cambria"/>
          <w:sz w:val="16"/>
        </w:rPr>
        <w:t xml:space="preserve"> humanity’s own prospects aren’t looking that great either. According to The Conversation, </w:t>
      </w:r>
      <w:r w:rsidRPr="00DE6C52">
        <w:rPr>
          <w:rFonts w:eastAsia="Cambria"/>
          <w:b/>
          <w:iCs/>
          <w:u w:val="single"/>
        </w:rPr>
        <w:t xml:space="preserve">our species has just </w:t>
      </w:r>
      <w:r w:rsidRPr="00DE6C52">
        <w:rPr>
          <w:rFonts w:eastAsia="Cambria"/>
          <w:b/>
          <w:iCs/>
          <w:highlight w:val="green"/>
          <w:u w:val="single"/>
        </w:rPr>
        <w:t>under a decade left</w:t>
      </w:r>
      <w:r w:rsidRPr="00DE6C52">
        <w:rPr>
          <w:rFonts w:eastAsia="Cambria"/>
          <w:b/>
          <w:iCs/>
          <w:u w:val="single"/>
        </w:rPr>
        <w:t xml:space="preserve"> to get our CO</w:t>
      </w:r>
      <w:r w:rsidRPr="00DE6C52">
        <w:rPr>
          <w:rFonts w:ascii="Cambria Math" w:eastAsia="Cambria" w:hAnsi="Cambria Math" w:cs="Cambria Math"/>
          <w:b/>
          <w:iCs/>
          <w:u w:val="single"/>
        </w:rPr>
        <w:t>₂</w:t>
      </w:r>
      <w:r w:rsidRPr="00DE6C52">
        <w:rPr>
          <w:rFonts w:eastAsia="Cambria"/>
          <w:b/>
          <w:iCs/>
          <w:u w:val="single"/>
        </w:rPr>
        <w:t xml:space="preserve"> emissions under control. If we don’t cut those emissions by half before 2030, temperatures will rise to potentially catastrophic levels. It may only seem like a degree or so, but the worldwide ramifications are immense. </w:t>
      </w:r>
      <w:r w:rsidRPr="00DE6C52">
        <w:rPr>
          <w:rFonts w:eastAsia="Cambria"/>
          <w:sz w:val="16"/>
        </w:rPr>
        <w:t xml:space="preserve">The human species is resilient. We will survive for a while longer, even if these grim global warming predictions come to pass, </w:t>
      </w:r>
      <w:r w:rsidRPr="00DE6C52">
        <w:rPr>
          <w:rFonts w:eastAsia="Cambria"/>
          <w:b/>
          <w:iCs/>
          <w:u w:val="single"/>
        </w:rPr>
        <w:t xml:space="preserve">but it will mean less food, less water, and </w:t>
      </w:r>
      <w:r w:rsidRPr="00DE6C52">
        <w:rPr>
          <w:rFonts w:eastAsia="Cambria"/>
          <w:b/>
          <w:iCs/>
          <w:highlight w:val="green"/>
          <w:u w:val="single"/>
        </w:rPr>
        <w:t>increased hardship across the world</w:t>
      </w:r>
      <w:r w:rsidRPr="00DE6C52">
        <w:rPr>
          <w:rFonts w:eastAsia="Cambria"/>
          <w:b/>
          <w:iCs/>
          <w:u w:val="single"/>
        </w:rPr>
        <w:t xml:space="preserve"> — especially in low-income areas </w:t>
      </w:r>
      <w:r w:rsidRPr="00DE6C52">
        <w:rPr>
          <w:rFonts w:eastAsia="Cambria"/>
          <w:b/>
          <w:iCs/>
          <w:highlight w:val="green"/>
          <w:u w:val="single"/>
        </w:rPr>
        <w:t>and</w:t>
      </w:r>
      <w:r w:rsidRPr="00DE6C52">
        <w:rPr>
          <w:rFonts w:eastAsia="Cambria"/>
          <w:b/>
          <w:iCs/>
          <w:u w:val="single"/>
        </w:rPr>
        <w:t xml:space="preserve"> developing countries. This increase will also mean </w:t>
      </w:r>
      <w:r w:rsidRPr="00DE6C52">
        <w:rPr>
          <w:rFonts w:eastAsia="Cambria"/>
          <w:b/>
          <w:iCs/>
          <w:highlight w:val="green"/>
          <w:u w:val="single"/>
        </w:rPr>
        <w:t>more pandemics</w:t>
      </w:r>
      <w:r w:rsidRPr="00DE6C52">
        <w:rPr>
          <w:rFonts w:eastAsia="Cambria"/>
          <w:b/>
          <w:iCs/>
          <w:u w:val="single"/>
        </w:rPr>
        <w:t>, devastating storms, and uncontrollable wildfires</w:t>
      </w:r>
      <w:r w:rsidRPr="00DE6C52">
        <w:rPr>
          <w:rFonts w:eastAsia="Cambria"/>
          <w:sz w:val="16"/>
        </w:rPr>
        <w:t>.</w:t>
      </w:r>
    </w:p>
    <w:p w14:paraId="59690F71" w14:textId="77777777" w:rsidR="00E65DBB" w:rsidRPr="00E65DBB" w:rsidRDefault="00E65DBB" w:rsidP="00E65DBB"/>
    <w:p w14:paraId="6A7F5D23" w14:textId="594549A8" w:rsidR="003F2555" w:rsidRDefault="000C28D9" w:rsidP="000C28D9">
      <w:pPr>
        <w:pStyle w:val="Heading1"/>
      </w:pPr>
      <w:r>
        <w:t>Case</w:t>
      </w:r>
    </w:p>
    <w:p w14:paraId="14258072" w14:textId="3A4D44B8" w:rsidR="00152284" w:rsidRPr="00152284" w:rsidRDefault="00BD3AF5" w:rsidP="00152284">
      <w:pPr>
        <w:pStyle w:val="Heading3"/>
      </w:pPr>
      <w:r>
        <w:t>I</w:t>
      </w:r>
      <w:r w:rsidR="00152284">
        <w:t>mpact</w:t>
      </w:r>
    </w:p>
    <w:p w14:paraId="43F22181" w14:textId="77777777" w:rsidR="00152284" w:rsidRPr="00280EE7" w:rsidRDefault="00152284" w:rsidP="00152284">
      <w:pPr>
        <w:pStyle w:val="Heading4"/>
        <w:rPr>
          <w:rFonts w:asciiTheme="majorHAnsi" w:hAnsiTheme="majorHAnsi" w:cstheme="majorHAnsi"/>
        </w:rPr>
      </w:pPr>
      <w:r w:rsidRPr="00280EE7">
        <w:rPr>
          <w:rFonts w:asciiTheme="majorHAnsi" w:hAnsiTheme="majorHAnsi" w:cstheme="majorHAnsi"/>
        </w:rPr>
        <w:t xml:space="preserve">Nuke war won’t cause extinction— BUT, it’ll spur </w:t>
      </w:r>
      <w:r w:rsidRPr="00280EE7">
        <w:rPr>
          <w:rFonts w:asciiTheme="majorHAnsi" w:hAnsiTheme="majorHAnsi" w:cstheme="majorHAnsi"/>
          <w:u w:val="single"/>
        </w:rPr>
        <w:t>political will</w:t>
      </w:r>
      <w:r w:rsidRPr="00280EE7">
        <w:rPr>
          <w:rFonts w:asciiTheme="majorHAnsi" w:hAnsiTheme="majorHAnsi" w:cstheme="majorHAnsi"/>
        </w:rPr>
        <w:t xml:space="preserve"> for </w:t>
      </w:r>
      <w:r w:rsidRPr="00280EE7">
        <w:rPr>
          <w:rFonts w:asciiTheme="majorHAnsi" w:hAnsiTheme="majorHAnsi" w:cstheme="majorHAnsi"/>
          <w:u w:val="single"/>
        </w:rPr>
        <w:t>meaningful disarmament</w:t>
      </w:r>
      <w:r w:rsidRPr="00280EE7">
        <w:rPr>
          <w:rFonts w:asciiTheme="majorHAnsi" w:hAnsiTheme="majorHAnsi" w:cstheme="majorHAnsi"/>
        </w:rPr>
        <w:t xml:space="preserve">. </w:t>
      </w:r>
    </w:p>
    <w:p w14:paraId="3AFC1EF7" w14:textId="77777777" w:rsidR="00152284" w:rsidRPr="00280EE7" w:rsidRDefault="00152284" w:rsidP="00152284">
      <w:pPr>
        <w:rPr>
          <w:rFonts w:asciiTheme="majorHAnsi" w:hAnsiTheme="majorHAnsi" w:cstheme="majorHAnsi"/>
        </w:rPr>
      </w:pPr>
      <w:r w:rsidRPr="00280EE7">
        <w:rPr>
          <w:rFonts w:asciiTheme="majorHAnsi" w:hAnsiTheme="majorHAnsi" w:cstheme="majorHAnsi"/>
        </w:rPr>
        <w:t xml:space="preserve">Daniel </w:t>
      </w:r>
      <w:proofErr w:type="spellStart"/>
      <w:r w:rsidRPr="00280EE7">
        <w:rPr>
          <w:rStyle w:val="Style13ptBold"/>
          <w:rFonts w:asciiTheme="majorHAnsi" w:hAnsiTheme="majorHAnsi" w:cstheme="majorHAnsi"/>
        </w:rPr>
        <w:t>Deudney</w:t>
      </w:r>
      <w:proofErr w:type="spellEnd"/>
      <w:r w:rsidRPr="00280EE7">
        <w:rPr>
          <w:rStyle w:val="Style13ptBold"/>
          <w:rFonts w:asciiTheme="majorHAnsi" w:hAnsiTheme="majorHAnsi" w:cstheme="majorHAnsi"/>
        </w:rPr>
        <w:t xml:space="preserve"> 18</w:t>
      </w:r>
      <w:r w:rsidRPr="00280EE7">
        <w:rPr>
          <w:rFonts w:asciiTheme="majorHAnsi" w:hAnsiTheme="majorHAnsi" w:cstheme="majorHAnsi"/>
        </w:rPr>
        <w:t>. Associate Professor of Political Science at Johns Hopkins University. 03/15/2018. “The Great Debate.” The Oxford Handbook of International Security. www.oxfordhandbooks.com, doi:10.1093/</w:t>
      </w:r>
      <w:proofErr w:type="spellStart"/>
      <w:r w:rsidRPr="00280EE7">
        <w:rPr>
          <w:rFonts w:asciiTheme="majorHAnsi" w:hAnsiTheme="majorHAnsi" w:cstheme="majorHAnsi"/>
        </w:rPr>
        <w:t>oxfordhb</w:t>
      </w:r>
      <w:proofErr w:type="spellEnd"/>
      <w:r w:rsidRPr="00280EE7">
        <w:rPr>
          <w:rFonts w:asciiTheme="majorHAnsi" w:hAnsiTheme="majorHAnsi" w:cstheme="majorHAnsi"/>
        </w:rPr>
        <w:t>/9780198777854.013.22. //</w:t>
      </w:r>
      <w:proofErr w:type="spellStart"/>
      <w:r w:rsidRPr="00280EE7">
        <w:rPr>
          <w:rFonts w:asciiTheme="majorHAnsi" w:hAnsiTheme="majorHAnsi" w:cstheme="majorHAnsi"/>
        </w:rPr>
        <w:t>reem</w:t>
      </w:r>
      <w:proofErr w:type="spellEnd"/>
    </w:p>
    <w:p w14:paraId="753CC00C" w14:textId="77777777" w:rsidR="00152284" w:rsidRPr="00280EE7" w:rsidRDefault="00152284" w:rsidP="00152284">
      <w:pPr>
        <w:rPr>
          <w:rFonts w:asciiTheme="majorHAnsi" w:hAnsiTheme="majorHAnsi" w:cstheme="majorHAnsi"/>
          <w:u w:val="single"/>
        </w:rPr>
      </w:pPr>
      <w:r w:rsidRPr="00280EE7">
        <w:rPr>
          <w:rFonts w:asciiTheme="majorHAnsi" w:hAnsiTheme="majorHAnsi" w:cstheme="majorHAnsi"/>
          <w:sz w:val="16"/>
        </w:rPr>
        <w:t xml:space="preserve">Although nuclear war is the oldest of these </w:t>
      </w:r>
      <w:proofErr w:type="spellStart"/>
      <w:r w:rsidRPr="00280EE7">
        <w:rPr>
          <w:rFonts w:asciiTheme="majorHAnsi" w:hAnsiTheme="majorHAnsi" w:cstheme="majorHAnsi"/>
          <w:sz w:val="16"/>
        </w:rPr>
        <w:t>technogenic</w:t>
      </w:r>
      <w:proofErr w:type="spellEnd"/>
      <w:r w:rsidRPr="00280EE7">
        <w:rPr>
          <w:rFonts w:asciiTheme="majorHAnsi" w:hAnsiTheme="majorHAnsi" w:cstheme="majorHAnsi"/>
          <w:sz w:val="16"/>
        </w:rPr>
        <w:t xml:space="preserve"> threats to civilization and human survival, and although important steps to restraint, particularly at the end of the Cold War, have been achieved, </w:t>
      </w:r>
      <w:r w:rsidRPr="00280EE7">
        <w:rPr>
          <w:rStyle w:val="StyleUnderline"/>
          <w:rFonts w:asciiTheme="majorHAnsi" w:hAnsiTheme="majorHAnsi" w:cstheme="majorHAnsi"/>
          <w:highlight w:val="cyan"/>
        </w:rPr>
        <w:t>the nuclear world is</w:t>
      </w:r>
      <w:r w:rsidRPr="00280EE7">
        <w:rPr>
          <w:rStyle w:val="StyleUnderline"/>
          <w:rFonts w:asciiTheme="majorHAnsi" w:hAnsiTheme="majorHAnsi" w:cstheme="majorHAnsi"/>
        </w:rPr>
        <w:t xml:space="preserve"> increasingly </w:t>
      </w:r>
      <w:r w:rsidRPr="00280EE7">
        <w:rPr>
          <w:rStyle w:val="StyleUnderline"/>
          <w:rFonts w:asciiTheme="majorHAnsi" w:hAnsiTheme="majorHAnsi" w:cstheme="majorHAnsi"/>
          <w:highlight w:val="cyan"/>
        </w:rPr>
        <w:t>changing</w:t>
      </w:r>
      <w:r w:rsidRPr="00280EE7">
        <w:rPr>
          <w:rStyle w:val="StyleUnderline"/>
          <w:rFonts w:asciiTheme="majorHAnsi" w:hAnsiTheme="majorHAnsi" w:cstheme="majorHAnsi"/>
        </w:rPr>
        <w:t xml:space="preserve"> in major ways, and in almost </w:t>
      </w:r>
      <w:r w:rsidRPr="00280EE7">
        <w:rPr>
          <w:rStyle w:val="Emphasis"/>
          <w:rFonts w:asciiTheme="majorHAnsi" w:hAnsiTheme="majorHAnsi" w:cstheme="majorHAnsi"/>
        </w:rPr>
        <w:t>entirely dangerous directions</w:t>
      </w:r>
      <w:r w:rsidRPr="00280EE7">
        <w:rPr>
          <w:rFonts w:asciiTheme="majorHAnsi" w:hAnsiTheme="majorHAnsi" w:cstheme="majorHAnsi"/>
          <w:sz w:val="16"/>
        </w:rPr>
        <w:t xml:space="preserve">. The third “bombs away” phase of the great debate on the nuclear-political question is more consequentially divided than in the first two phases. </w:t>
      </w:r>
      <w:r w:rsidRPr="00280EE7">
        <w:rPr>
          <w:rStyle w:val="StyleUnderline"/>
          <w:rFonts w:asciiTheme="majorHAnsi" w:hAnsiTheme="majorHAnsi" w:cstheme="majorHAnsi"/>
        </w:rPr>
        <w:t xml:space="preserve">Even more ominously, most of </w:t>
      </w:r>
      <w:r w:rsidRPr="00280EE7">
        <w:rPr>
          <w:rStyle w:val="StyleUnderline"/>
          <w:rFonts w:asciiTheme="majorHAnsi" w:hAnsiTheme="majorHAnsi" w:cstheme="majorHAnsi"/>
          <w:highlight w:val="cyan"/>
        </w:rPr>
        <w:t>the</w:t>
      </w:r>
      <w:r w:rsidRPr="00280EE7">
        <w:rPr>
          <w:rStyle w:val="StyleUnderline"/>
          <w:rFonts w:asciiTheme="majorHAnsi" w:hAnsiTheme="majorHAnsi" w:cstheme="majorHAnsi"/>
        </w:rPr>
        <w:t xml:space="preserve"> </w:t>
      </w:r>
      <w:r w:rsidRPr="00280EE7">
        <w:rPr>
          <w:rStyle w:val="StyleUnderline"/>
          <w:rFonts w:asciiTheme="majorHAnsi" w:hAnsiTheme="majorHAnsi" w:cstheme="majorHAnsi"/>
          <w:highlight w:val="cyan"/>
        </w:rPr>
        <w:t>momentum lies wit</w:t>
      </w:r>
      <w:r w:rsidRPr="00280EE7">
        <w:rPr>
          <w:rStyle w:val="StyleUnderline"/>
          <w:rFonts w:asciiTheme="majorHAnsi" w:hAnsiTheme="majorHAnsi" w:cstheme="majorHAnsi"/>
        </w:rPr>
        <w:t xml:space="preserve">h the </w:t>
      </w:r>
      <w:r w:rsidRPr="00280EE7">
        <w:rPr>
          <w:rStyle w:val="StyleUnderline"/>
          <w:rFonts w:asciiTheme="majorHAnsi" w:hAnsiTheme="majorHAnsi" w:cstheme="majorHAnsi"/>
          <w:highlight w:val="cyan"/>
        </w:rPr>
        <w:t>forces that are pulling</w:t>
      </w:r>
      <w:r w:rsidRPr="00280EE7">
        <w:rPr>
          <w:rStyle w:val="StyleUnderline"/>
          <w:rFonts w:asciiTheme="majorHAnsi" w:hAnsiTheme="majorHAnsi" w:cstheme="majorHAnsi"/>
        </w:rPr>
        <w:t xml:space="preserve"> states </w:t>
      </w:r>
      <w:r w:rsidRPr="00280EE7">
        <w:rPr>
          <w:rStyle w:val="Emphasis"/>
          <w:rFonts w:asciiTheme="majorHAnsi" w:hAnsiTheme="majorHAnsi" w:cstheme="majorHAnsi"/>
          <w:highlight w:val="cyan"/>
        </w:rPr>
        <w:t>toward nuclear-use</w:t>
      </w:r>
      <w:r w:rsidRPr="00280EE7">
        <w:rPr>
          <w:rStyle w:val="StyleUnderline"/>
          <w:rFonts w:asciiTheme="majorHAnsi" w:hAnsiTheme="majorHAnsi" w:cstheme="majorHAnsi"/>
        </w:rPr>
        <w:t>, and with the radical actors bent on inflicting catastrophic damage on the leading states in the international system, particularly the United States</w:t>
      </w:r>
      <w:r w:rsidRPr="00280EE7">
        <w:rPr>
          <w:rFonts w:asciiTheme="majorHAnsi" w:hAnsiTheme="majorHAnsi" w:cstheme="majorHAnsi"/>
          <w:sz w:val="16"/>
        </w:rPr>
        <w:t xml:space="preserve">. </w:t>
      </w:r>
      <w:r w:rsidRPr="00280EE7">
        <w:rPr>
          <w:rStyle w:val="StyleUnderline"/>
          <w:rFonts w:asciiTheme="majorHAnsi" w:hAnsiTheme="majorHAnsi" w:cstheme="majorHAnsi"/>
        </w:rPr>
        <w:t xml:space="preserve">In contrast, the arms control project, although intellectually vibrant, is </w:t>
      </w:r>
      <w:r w:rsidRPr="00280EE7">
        <w:rPr>
          <w:rStyle w:val="Emphasis"/>
          <w:rFonts w:asciiTheme="majorHAnsi" w:hAnsiTheme="majorHAnsi" w:cstheme="majorHAnsi"/>
        </w:rPr>
        <w:t>largely in retreat</w:t>
      </w:r>
      <w:r w:rsidRPr="00280EE7">
        <w:rPr>
          <w:rStyle w:val="StyleUnderline"/>
          <w:rFonts w:asciiTheme="majorHAnsi" w:hAnsiTheme="majorHAnsi" w:cstheme="majorHAnsi"/>
        </w:rPr>
        <w:t xml:space="preserve"> on the world political stage. The arms control settlement of the Cold War is </w:t>
      </w:r>
      <w:r w:rsidRPr="00280EE7">
        <w:rPr>
          <w:rStyle w:val="Emphasis"/>
          <w:rFonts w:asciiTheme="majorHAnsi" w:hAnsiTheme="majorHAnsi" w:cstheme="majorHAnsi"/>
        </w:rPr>
        <w:t>unraveling</w:t>
      </w:r>
      <w:r w:rsidRPr="00280EE7">
        <w:rPr>
          <w:rFonts w:asciiTheme="majorHAnsi" w:hAnsiTheme="majorHAnsi" w:cstheme="majorHAnsi"/>
          <w:sz w:val="16"/>
        </w:rPr>
        <w:t xml:space="preserve">, and the world public is more divided and distracted than ever. </w:t>
      </w:r>
      <w:r w:rsidRPr="00280EE7">
        <w:rPr>
          <w:rStyle w:val="StyleUnderline"/>
          <w:rFonts w:asciiTheme="majorHAnsi" w:hAnsiTheme="majorHAnsi" w:cstheme="majorHAnsi"/>
        </w:rPr>
        <w:t>With the recent election of</w:t>
      </w:r>
      <w:r w:rsidRPr="00280EE7">
        <w:rPr>
          <w:rFonts w:asciiTheme="majorHAnsi" w:hAnsiTheme="majorHAnsi" w:cstheme="majorHAnsi"/>
          <w:sz w:val="16"/>
        </w:rPr>
        <w:t xml:space="preserve"> President Donald </w:t>
      </w:r>
      <w:r w:rsidRPr="00280EE7">
        <w:rPr>
          <w:rStyle w:val="Emphasis"/>
          <w:rFonts w:asciiTheme="majorHAnsi" w:hAnsiTheme="majorHAnsi" w:cstheme="majorHAnsi"/>
        </w:rPr>
        <w:t>Trump</w:t>
      </w:r>
      <w:r w:rsidRPr="00280EE7">
        <w:rPr>
          <w:rStyle w:val="StyleUnderline"/>
          <w:rFonts w:asciiTheme="majorHAnsi" w:hAnsiTheme="majorHAnsi" w:cstheme="majorHAnsi"/>
        </w:rPr>
        <w:t xml:space="preserve">, </w:t>
      </w:r>
      <w:r w:rsidRPr="00280EE7">
        <w:rPr>
          <w:rStyle w:val="StyleUnderline"/>
          <w:rFonts w:asciiTheme="majorHAnsi" w:hAnsiTheme="majorHAnsi" w:cstheme="majorHAnsi"/>
          <w:highlight w:val="cyan"/>
        </w:rPr>
        <w:t>the U</w:t>
      </w:r>
      <w:r w:rsidRPr="00280EE7">
        <w:rPr>
          <w:rStyle w:val="StyleUnderline"/>
          <w:rFonts w:asciiTheme="majorHAnsi" w:hAnsiTheme="majorHAnsi" w:cstheme="majorHAnsi"/>
        </w:rPr>
        <w:t xml:space="preserve">nited </w:t>
      </w:r>
      <w:r w:rsidRPr="00280EE7">
        <w:rPr>
          <w:rStyle w:val="StyleUnderline"/>
          <w:rFonts w:asciiTheme="majorHAnsi" w:hAnsiTheme="majorHAnsi" w:cstheme="majorHAnsi"/>
          <w:highlight w:val="cyan"/>
        </w:rPr>
        <w:t>S</w:t>
      </w:r>
      <w:r w:rsidRPr="00280EE7">
        <w:rPr>
          <w:rStyle w:val="StyleUnderline"/>
          <w:rFonts w:asciiTheme="majorHAnsi" w:hAnsiTheme="majorHAnsi" w:cstheme="majorHAnsi"/>
        </w:rPr>
        <w:t xml:space="preserve">tates, which has played such a dominant role in nuclear politics since its scientists invented these fiendish engines, now </w:t>
      </w:r>
      <w:r w:rsidRPr="00280EE7">
        <w:rPr>
          <w:rStyle w:val="StyleUnderline"/>
          <w:rFonts w:asciiTheme="majorHAnsi" w:hAnsiTheme="majorHAnsi" w:cstheme="majorHAnsi"/>
          <w:highlight w:val="cyan"/>
        </w:rPr>
        <w:t xml:space="preserve">has an </w:t>
      </w:r>
      <w:r w:rsidRPr="00280EE7">
        <w:rPr>
          <w:rStyle w:val="Emphasis"/>
          <w:rFonts w:asciiTheme="majorHAnsi" w:hAnsiTheme="majorHAnsi" w:cstheme="majorHAnsi"/>
          <w:highlight w:val="cyan"/>
        </w:rPr>
        <w:t>impulsive and</w:t>
      </w:r>
      <w:r w:rsidRPr="00280EE7">
        <w:rPr>
          <w:rStyle w:val="Emphasis"/>
          <w:rFonts w:asciiTheme="majorHAnsi" w:hAnsiTheme="majorHAnsi" w:cstheme="majorHAnsi"/>
        </w:rPr>
        <w:t xml:space="preserve"> </w:t>
      </w:r>
      <w:r w:rsidRPr="00280EE7">
        <w:rPr>
          <w:rStyle w:val="Emphasis"/>
          <w:rFonts w:asciiTheme="majorHAnsi" w:hAnsiTheme="majorHAnsi" w:cstheme="majorHAnsi"/>
          <w:highlight w:val="cyan"/>
        </w:rPr>
        <w:t>uninformed leader</w:t>
      </w:r>
      <w:r w:rsidRPr="00280EE7">
        <w:rPr>
          <w:rStyle w:val="StyleUnderline"/>
          <w:rFonts w:asciiTheme="majorHAnsi" w:hAnsiTheme="majorHAnsi" w:cstheme="majorHAnsi"/>
          <w:highlight w:val="cyan"/>
        </w:rPr>
        <w:t xml:space="preserve">, boding </w:t>
      </w:r>
      <w:r w:rsidRPr="00280EE7">
        <w:rPr>
          <w:rStyle w:val="Emphasis"/>
          <w:rFonts w:asciiTheme="majorHAnsi" w:hAnsiTheme="majorHAnsi" w:cstheme="majorHAnsi"/>
          <w:highlight w:val="cyan"/>
        </w:rPr>
        <w:t>ill for nuclear restraint and effective crisis management</w:t>
      </w:r>
      <w:r w:rsidRPr="00280EE7">
        <w:rPr>
          <w:rStyle w:val="StyleUnderline"/>
          <w:rFonts w:asciiTheme="majorHAnsi" w:hAnsiTheme="majorHAnsi" w:cstheme="majorHAnsi"/>
        </w:rPr>
        <w:t xml:space="preserve">. </w:t>
      </w:r>
      <w:r w:rsidRPr="00280EE7">
        <w:rPr>
          <w:rFonts w:asciiTheme="majorHAnsi" w:hAnsiTheme="majorHAnsi" w:cstheme="majorHAnsi"/>
          <w:sz w:val="16"/>
        </w:rPr>
        <w:t xml:space="preserve">Given current trends, it is prudent to assume that </w:t>
      </w:r>
      <w:r w:rsidRPr="00280EE7">
        <w:rPr>
          <w:rStyle w:val="Emphasis"/>
          <w:rFonts w:asciiTheme="majorHAnsi" w:hAnsiTheme="majorHAnsi" w:cstheme="majorHAnsi"/>
        </w:rPr>
        <w:t>sooner or later</w:t>
      </w:r>
      <w:r w:rsidRPr="00280EE7">
        <w:rPr>
          <w:rFonts w:asciiTheme="majorHAnsi" w:hAnsiTheme="majorHAnsi" w:cstheme="majorHAnsi"/>
          <w:sz w:val="16"/>
        </w:rPr>
        <w:t xml:space="preserve">, and probably sooner, </w:t>
      </w:r>
      <w:r w:rsidRPr="00280EE7">
        <w:rPr>
          <w:rStyle w:val="Emphasis"/>
          <w:rFonts w:asciiTheme="majorHAnsi" w:hAnsiTheme="majorHAnsi" w:cstheme="majorHAnsi"/>
        </w:rPr>
        <w:t>nuclear weapons will again be the used in war</w:t>
      </w:r>
      <w:r w:rsidRPr="00280EE7">
        <w:rPr>
          <w:rStyle w:val="StyleUnderline"/>
          <w:rFonts w:asciiTheme="majorHAnsi" w:hAnsiTheme="majorHAnsi" w:cstheme="majorHAnsi"/>
        </w:rPr>
        <w:t xml:space="preserve">. But this bad news may contain a </w:t>
      </w:r>
      <w:r w:rsidRPr="00280EE7">
        <w:rPr>
          <w:rStyle w:val="Emphasis"/>
          <w:rFonts w:asciiTheme="majorHAnsi" w:hAnsiTheme="majorHAnsi" w:cstheme="majorHAnsi"/>
        </w:rPr>
        <w:t>“silver lining” of good news</w:t>
      </w:r>
      <w:r w:rsidRPr="00280EE7">
        <w:rPr>
          <w:rStyle w:val="StyleUnderline"/>
          <w:rFonts w:asciiTheme="majorHAnsi" w:hAnsiTheme="majorHAnsi" w:cstheme="majorHAnsi"/>
        </w:rPr>
        <w:t xml:space="preserve">. Unlike a </w:t>
      </w:r>
      <w:r w:rsidRPr="00280EE7">
        <w:rPr>
          <w:rStyle w:val="Emphasis"/>
          <w:rFonts w:asciiTheme="majorHAnsi" w:hAnsiTheme="majorHAnsi" w:cstheme="majorHAnsi"/>
        </w:rPr>
        <w:t>general</w:t>
      </w:r>
      <w:r w:rsidRPr="00280EE7">
        <w:rPr>
          <w:rStyle w:val="StyleUnderline"/>
          <w:rFonts w:asciiTheme="majorHAnsi" w:hAnsiTheme="majorHAnsi" w:cstheme="majorHAnsi"/>
        </w:rPr>
        <w:t xml:space="preserve"> nuclear war</w:t>
      </w:r>
      <w:r w:rsidRPr="00280EE7">
        <w:rPr>
          <w:rFonts w:asciiTheme="majorHAnsi" w:hAnsiTheme="majorHAnsi" w:cstheme="majorHAnsi"/>
          <w:sz w:val="16"/>
        </w:rPr>
        <w:t xml:space="preserve"> that might have occurred during the Cold War, such </w:t>
      </w:r>
      <w:r w:rsidRPr="00280EE7">
        <w:rPr>
          <w:rStyle w:val="StyleUnderline"/>
          <w:rFonts w:asciiTheme="majorHAnsi" w:hAnsiTheme="majorHAnsi" w:cstheme="majorHAnsi"/>
          <w:highlight w:val="cyan"/>
        </w:rPr>
        <w:t>a nuclear event</w:t>
      </w:r>
      <w:r w:rsidRPr="00280EE7">
        <w:rPr>
          <w:rStyle w:val="StyleUnderline"/>
          <w:rFonts w:asciiTheme="majorHAnsi" w:hAnsiTheme="majorHAnsi" w:cstheme="majorHAnsi"/>
        </w:rPr>
        <w:t xml:space="preserve"> now </w:t>
      </w:r>
      <w:r w:rsidRPr="00280EE7">
        <w:rPr>
          <w:rStyle w:val="StyleUnderline"/>
          <w:rFonts w:asciiTheme="majorHAnsi" w:hAnsiTheme="majorHAnsi" w:cstheme="majorHAnsi"/>
          <w:highlight w:val="cyan"/>
        </w:rPr>
        <w:t>would</w:t>
      </w:r>
      <w:r w:rsidRPr="00280EE7">
        <w:rPr>
          <w:rFonts w:asciiTheme="majorHAnsi" w:hAnsiTheme="majorHAnsi" w:cstheme="majorHAnsi"/>
          <w:sz w:val="16"/>
        </w:rPr>
        <w:t xml:space="preserve"> probably </w:t>
      </w:r>
      <w:r w:rsidRPr="00280EE7">
        <w:rPr>
          <w:rStyle w:val="Emphasis"/>
          <w:rFonts w:asciiTheme="majorHAnsi" w:hAnsiTheme="majorHAnsi" w:cstheme="majorHAnsi"/>
          <w:highlight w:val="cyan"/>
        </w:rPr>
        <w:t>not mark the end of</w:t>
      </w:r>
      <w:r w:rsidRPr="00280EE7">
        <w:rPr>
          <w:rStyle w:val="Emphasis"/>
          <w:rFonts w:asciiTheme="majorHAnsi" w:hAnsiTheme="majorHAnsi" w:cstheme="majorHAnsi"/>
        </w:rPr>
        <w:t xml:space="preserve"> </w:t>
      </w:r>
      <w:r w:rsidRPr="00280EE7">
        <w:rPr>
          <w:rStyle w:val="Emphasis"/>
          <w:rFonts w:asciiTheme="majorHAnsi" w:hAnsiTheme="majorHAnsi" w:cstheme="majorHAnsi"/>
          <w:highlight w:val="cyan"/>
        </w:rPr>
        <w:t>civilization</w:t>
      </w:r>
      <w:r w:rsidRPr="00280EE7">
        <w:rPr>
          <w:rStyle w:val="Emphasis"/>
          <w:rFonts w:asciiTheme="majorHAnsi" w:hAnsiTheme="majorHAnsi" w:cstheme="majorHAnsi"/>
        </w:rPr>
        <w:t xml:space="preserve"> (or</w:t>
      </w:r>
      <w:r w:rsidRPr="00280EE7">
        <w:rPr>
          <w:rFonts w:asciiTheme="majorHAnsi" w:hAnsiTheme="majorHAnsi" w:cstheme="majorHAnsi"/>
          <w:sz w:val="16"/>
        </w:rPr>
        <w:t xml:space="preserve"> of </w:t>
      </w:r>
      <w:r w:rsidRPr="00280EE7">
        <w:rPr>
          <w:rStyle w:val="Emphasis"/>
          <w:rFonts w:asciiTheme="majorHAnsi" w:hAnsiTheme="majorHAnsi" w:cstheme="majorHAnsi"/>
        </w:rPr>
        <w:t>humanity</w:t>
      </w:r>
      <w:r w:rsidRPr="00280EE7">
        <w:rPr>
          <w:rStyle w:val="StyleUnderline"/>
          <w:rFonts w:asciiTheme="majorHAnsi" w:hAnsiTheme="majorHAnsi" w:cstheme="majorHAnsi"/>
        </w:rPr>
        <w:t>), due to</w:t>
      </w:r>
      <w:r w:rsidRPr="00280EE7">
        <w:rPr>
          <w:rFonts w:asciiTheme="majorHAnsi" w:hAnsiTheme="majorHAnsi" w:cstheme="majorHAnsi"/>
          <w:sz w:val="16"/>
        </w:rPr>
        <w:t xml:space="preserve"> the great </w:t>
      </w:r>
      <w:r w:rsidRPr="00280EE7">
        <w:rPr>
          <w:rStyle w:val="Emphasis"/>
          <w:rFonts w:asciiTheme="majorHAnsi" w:hAnsiTheme="majorHAnsi" w:cstheme="majorHAnsi"/>
        </w:rPr>
        <w:t>reductions in nuclear forces</w:t>
      </w:r>
      <w:r w:rsidRPr="00280EE7">
        <w:rPr>
          <w:rFonts w:asciiTheme="majorHAnsi" w:hAnsiTheme="majorHAnsi" w:cstheme="majorHAnsi"/>
          <w:sz w:val="16"/>
        </w:rPr>
        <w:t xml:space="preserve"> </w:t>
      </w:r>
      <w:r w:rsidRPr="00280EE7">
        <w:rPr>
          <w:rStyle w:val="StyleUnderline"/>
          <w:rFonts w:asciiTheme="majorHAnsi" w:hAnsiTheme="majorHAnsi" w:cstheme="majorHAnsi"/>
        </w:rPr>
        <w:t xml:space="preserve">achieved at the end of the Cold War. Furthermore, </w:t>
      </w:r>
      <w:r w:rsidRPr="00280EE7">
        <w:rPr>
          <w:rStyle w:val="Emphasis"/>
          <w:rFonts w:asciiTheme="majorHAnsi" w:hAnsiTheme="majorHAnsi" w:cstheme="majorHAnsi"/>
          <w:highlight w:val="cyan"/>
        </w:rPr>
        <w:t>politics</w:t>
      </w:r>
      <w:r w:rsidRPr="00280EE7">
        <w:rPr>
          <w:rFonts w:asciiTheme="majorHAnsi" w:hAnsiTheme="majorHAnsi" w:cstheme="majorHAnsi"/>
          <w:sz w:val="16"/>
        </w:rPr>
        <w:t xml:space="preserve"> </w:t>
      </w:r>
      <w:r w:rsidRPr="00280EE7">
        <w:rPr>
          <w:rStyle w:val="StyleUnderline"/>
          <w:rFonts w:asciiTheme="majorHAnsi" w:hAnsiTheme="majorHAnsi" w:cstheme="majorHAnsi"/>
        </w:rPr>
        <w:t>on “</w:t>
      </w:r>
      <w:r w:rsidRPr="00280EE7">
        <w:rPr>
          <w:rStyle w:val="StyleUnderline"/>
          <w:rFonts w:asciiTheme="majorHAnsi" w:hAnsiTheme="majorHAnsi" w:cstheme="majorHAnsi"/>
          <w:highlight w:val="cyan"/>
        </w:rPr>
        <w:t>the day after</w:t>
      </w:r>
      <w:r w:rsidRPr="00280EE7">
        <w:rPr>
          <w:rStyle w:val="StyleUnderline"/>
          <w:rFonts w:asciiTheme="majorHAnsi" w:hAnsiTheme="majorHAnsi" w:cstheme="majorHAnsi"/>
        </w:rPr>
        <w:t xml:space="preserve">” could </w:t>
      </w:r>
      <w:r w:rsidRPr="00280EE7">
        <w:rPr>
          <w:rStyle w:val="StyleUnderline"/>
          <w:rFonts w:asciiTheme="majorHAnsi" w:hAnsiTheme="majorHAnsi" w:cstheme="majorHAnsi"/>
          <w:highlight w:val="cyan"/>
        </w:rPr>
        <w:t xml:space="preserve">have </w:t>
      </w:r>
      <w:r w:rsidRPr="00280EE7">
        <w:rPr>
          <w:rStyle w:val="Emphasis"/>
          <w:rFonts w:asciiTheme="majorHAnsi" w:hAnsiTheme="majorHAnsi" w:cstheme="majorHAnsi"/>
          <w:highlight w:val="cyan"/>
        </w:rPr>
        <w:t>immense potential for positive change</w:t>
      </w:r>
      <w:r w:rsidRPr="00280EE7">
        <w:rPr>
          <w:rStyle w:val="StyleUnderline"/>
          <w:rFonts w:asciiTheme="majorHAnsi" w:hAnsiTheme="majorHAnsi" w:cstheme="majorHAnsi"/>
        </w:rPr>
        <w:t xml:space="preserve">. The </w:t>
      </w:r>
      <w:r w:rsidRPr="00280EE7">
        <w:rPr>
          <w:rStyle w:val="StyleUnderline"/>
          <w:rFonts w:asciiTheme="majorHAnsi" w:hAnsiTheme="majorHAnsi" w:cstheme="majorHAnsi"/>
          <w:highlight w:val="cyan"/>
        </w:rPr>
        <w:t>survivors</w:t>
      </w:r>
      <w:r w:rsidRPr="00280EE7">
        <w:rPr>
          <w:rStyle w:val="StyleUnderline"/>
          <w:rFonts w:asciiTheme="majorHAnsi" w:hAnsiTheme="majorHAnsi" w:cstheme="majorHAnsi"/>
        </w:rPr>
        <w:t xml:space="preserve"> would not be likely to envy the dead, but </w:t>
      </w:r>
      <w:r w:rsidRPr="00280EE7">
        <w:rPr>
          <w:rStyle w:val="StyleUnderline"/>
          <w:rFonts w:asciiTheme="majorHAnsi" w:hAnsiTheme="majorHAnsi" w:cstheme="majorHAnsi"/>
          <w:highlight w:val="cyan"/>
        </w:rPr>
        <w:t>would</w:t>
      </w:r>
      <w:r w:rsidRPr="00280EE7">
        <w:rPr>
          <w:rStyle w:val="StyleUnderline"/>
          <w:rFonts w:asciiTheme="majorHAnsi" w:hAnsiTheme="majorHAnsi" w:cstheme="majorHAnsi"/>
        </w:rPr>
        <w:t xml:space="preserve"> surely </w:t>
      </w:r>
      <w:r w:rsidRPr="00280EE7">
        <w:rPr>
          <w:rStyle w:val="StyleUnderline"/>
          <w:rFonts w:asciiTheme="majorHAnsi" w:hAnsiTheme="majorHAnsi" w:cstheme="majorHAnsi"/>
          <w:highlight w:val="cyan"/>
        </w:rPr>
        <w:t>have</w:t>
      </w:r>
      <w:r w:rsidRPr="00280EE7">
        <w:rPr>
          <w:rStyle w:val="StyleUnderline"/>
          <w:rFonts w:asciiTheme="majorHAnsi" w:hAnsiTheme="majorHAnsi" w:cstheme="majorHAnsi"/>
        </w:rPr>
        <w:t xml:space="preserve"> a </w:t>
      </w:r>
      <w:r w:rsidRPr="00280EE7">
        <w:rPr>
          <w:rStyle w:val="Emphasis"/>
          <w:rFonts w:asciiTheme="majorHAnsi" w:hAnsiTheme="majorHAnsi" w:cstheme="majorHAnsi"/>
        </w:rPr>
        <w:t xml:space="preserve">greatly </w:t>
      </w:r>
      <w:r w:rsidRPr="00280EE7">
        <w:rPr>
          <w:rStyle w:val="Emphasis"/>
          <w:rFonts w:asciiTheme="majorHAnsi" w:hAnsiTheme="majorHAnsi" w:cstheme="majorHAnsi"/>
          <w:highlight w:val="cyan"/>
        </w:rPr>
        <w:t>renewed resolution for “never again</w:t>
      </w:r>
      <w:proofErr w:type="gramStart"/>
      <w:r w:rsidRPr="00280EE7">
        <w:rPr>
          <w:rStyle w:val="Emphasis"/>
          <w:rFonts w:asciiTheme="majorHAnsi" w:hAnsiTheme="majorHAnsi" w:cstheme="majorHAnsi"/>
        </w:rPr>
        <w:t>. ”</w:t>
      </w:r>
      <w:proofErr w:type="gramEnd"/>
      <w:r w:rsidRPr="00280EE7">
        <w:rPr>
          <w:rFonts w:asciiTheme="majorHAnsi" w:hAnsiTheme="majorHAnsi" w:cstheme="majorHAnsi"/>
          <w:sz w:val="16"/>
        </w:rPr>
        <w:t xml:space="preserve"> </w:t>
      </w:r>
      <w:r w:rsidRPr="00280EE7">
        <w:rPr>
          <w:rStyle w:val="StyleUnderline"/>
          <w:rFonts w:asciiTheme="majorHAnsi" w:hAnsiTheme="majorHAnsi" w:cstheme="majorHAnsi"/>
        </w:rPr>
        <w:t xml:space="preserve">Such an event, completely unpredictable in its particulars, would </w:t>
      </w:r>
      <w:r w:rsidRPr="00280EE7">
        <w:rPr>
          <w:rStyle w:val="Emphasis"/>
          <w:rFonts w:asciiTheme="majorHAnsi" w:hAnsiTheme="majorHAnsi" w:cstheme="majorHAnsi"/>
        </w:rPr>
        <w:t>unambiguously put the nuclear-political question back at the top of the world political agenda</w:t>
      </w:r>
      <w:r w:rsidRPr="00280EE7">
        <w:rPr>
          <w:rStyle w:val="StyleUnderline"/>
          <w:rFonts w:asciiTheme="majorHAnsi" w:hAnsiTheme="majorHAnsi" w:cstheme="majorHAnsi"/>
        </w:rPr>
        <w:t xml:space="preserve">. </w:t>
      </w:r>
      <w:r w:rsidRPr="00280EE7">
        <w:rPr>
          <w:rStyle w:val="StyleUnderline"/>
          <w:rFonts w:asciiTheme="majorHAnsi" w:hAnsiTheme="majorHAnsi" w:cstheme="majorHAnsi"/>
          <w:highlight w:val="cyan"/>
        </w:rPr>
        <w:t>It would</w:t>
      </w:r>
      <w:r w:rsidRPr="00280EE7">
        <w:rPr>
          <w:rStyle w:val="StyleUnderline"/>
          <w:rFonts w:asciiTheme="majorHAnsi" w:hAnsiTheme="majorHAnsi" w:cstheme="majorHAnsi"/>
        </w:rPr>
        <w:t xml:space="preserve"> </w:t>
      </w:r>
      <w:proofErr w:type="spellStart"/>
      <w:r w:rsidRPr="00280EE7">
        <w:rPr>
          <w:rStyle w:val="StyleUnderline"/>
          <w:rFonts w:asciiTheme="majorHAnsi" w:hAnsiTheme="majorHAnsi" w:cstheme="majorHAnsi"/>
        </w:rPr>
        <w:t>unmistakeably</w:t>
      </w:r>
      <w:proofErr w:type="spellEnd"/>
      <w:r w:rsidRPr="00280EE7">
        <w:rPr>
          <w:rStyle w:val="StyleUnderline"/>
          <w:rFonts w:asciiTheme="majorHAnsi" w:hAnsiTheme="majorHAnsi" w:cstheme="majorHAnsi"/>
        </w:rPr>
        <w:t xml:space="preserve"> </w:t>
      </w:r>
      <w:r w:rsidRPr="00280EE7">
        <w:rPr>
          <w:rStyle w:val="StyleUnderline"/>
          <w:rFonts w:asciiTheme="majorHAnsi" w:hAnsiTheme="majorHAnsi" w:cstheme="majorHAnsi"/>
          <w:highlight w:val="cyan"/>
        </w:rPr>
        <w:t>remind</w:t>
      </w:r>
      <w:r w:rsidRPr="00280EE7">
        <w:rPr>
          <w:rStyle w:val="StyleUnderline"/>
          <w:rFonts w:asciiTheme="majorHAnsi" w:hAnsiTheme="majorHAnsi" w:cstheme="majorHAnsi"/>
        </w:rPr>
        <w:t xml:space="preserve"> leading </w:t>
      </w:r>
      <w:r w:rsidRPr="00280EE7">
        <w:rPr>
          <w:rStyle w:val="StyleUnderline"/>
          <w:rFonts w:asciiTheme="majorHAnsi" w:hAnsiTheme="majorHAnsi" w:cstheme="majorHAnsi"/>
          <w:highlight w:val="cyan"/>
        </w:rPr>
        <w:t xml:space="preserve">states of their </w:t>
      </w:r>
      <w:r w:rsidRPr="00280EE7">
        <w:rPr>
          <w:rStyle w:val="Emphasis"/>
          <w:rFonts w:asciiTheme="majorHAnsi" w:hAnsiTheme="majorHAnsi" w:cstheme="majorHAnsi"/>
          <w:highlight w:val="cyan"/>
        </w:rPr>
        <w:t>vulnerability</w:t>
      </w:r>
      <w:r w:rsidRPr="00280EE7">
        <w:rPr>
          <w:rFonts w:asciiTheme="majorHAnsi" w:hAnsiTheme="majorHAnsi" w:cstheme="majorHAnsi"/>
          <w:sz w:val="16"/>
        </w:rPr>
        <w:t xml:space="preserve"> </w:t>
      </w:r>
      <w:r w:rsidRPr="00280EE7">
        <w:rPr>
          <w:rStyle w:val="StyleUnderline"/>
          <w:rFonts w:asciiTheme="majorHAnsi" w:hAnsiTheme="majorHAnsi" w:cstheme="majorHAnsi"/>
        </w:rPr>
        <w:t xml:space="preserve">It might also trigger more robust efforts to achieve the </w:t>
      </w:r>
      <w:r w:rsidRPr="00280EE7">
        <w:rPr>
          <w:rStyle w:val="Emphasis"/>
          <w:rFonts w:asciiTheme="majorHAnsi" w:hAnsiTheme="majorHAnsi" w:cstheme="majorHAnsi"/>
        </w:rPr>
        <w:t>global regulation of nuclear capability</w:t>
      </w:r>
      <w:r w:rsidRPr="00280EE7">
        <w:rPr>
          <w:rStyle w:val="StyleUnderline"/>
          <w:rFonts w:asciiTheme="majorHAnsi" w:hAnsiTheme="majorHAnsi" w:cstheme="majorHAnsi"/>
        </w:rPr>
        <w:t xml:space="preserve">. Like the bombings of Hiroshima and Nagasaki that did so much to catalyze the elevated concern for nuclear security in the early Cold War, and like the experience “at the brink” in the Cuban Missile Crisis of 1962, </w:t>
      </w:r>
      <w:r w:rsidRPr="00280EE7">
        <w:rPr>
          <w:rStyle w:val="Emphasis"/>
          <w:rFonts w:asciiTheme="majorHAnsi" w:hAnsiTheme="majorHAnsi" w:cstheme="majorHAnsi"/>
          <w:highlight w:val="cyan"/>
        </w:rPr>
        <w:t xml:space="preserve">the </w:t>
      </w:r>
      <w:r w:rsidRPr="00280EE7">
        <w:rPr>
          <w:rStyle w:val="Emphasis"/>
          <w:rFonts w:asciiTheme="majorHAnsi" w:hAnsiTheme="majorHAnsi" w:cstheme="majorHAnsi"/>
        </w:rPr>
        <w:t xml:space="preserve">now bubbling </w:t>
      </w:r>
      <w:r w:rsidRPr="00280EE7">
        <w:rPr>
          <w:rStyle w:val="Emphasis"/>
          <w:rFonts w:asciiTheme="majorHAnsi" w:hAnsiTheme="majorHAnsi" w:cstheme="majorHAnsi"/>
          <w:highlight w:val="cyan"/>
        </w:rPr>
        <w:t>nuclear caldron holds the</w:t>
      </w:r>
      <w:r w:rsidRPr="00280EE7">
        <w:rPr>
          <w:rStyle w:val="Emphasis"/>
          <w:rFonts w:asciiTheme="majorHAnsi" w:hAnsiTheme="majorHAnsi" w:cstheme="majorHAnsi"/>
        </w:rPr>
        <w:t xml:space="preserve"> </w:t>
      </w:r>
      <w:r w:rsidRPr="00280EE7">
        <w:rPr>
          <w:rStyle w:val="Emphasis"/>
          <w:rFonts w:asciiTheme="majorHAnsi" w:hAnsiTheme="majorHAnsi" w:cstheme="majorHAnsi"/>
          <w:highlight w:val="cyan"/>
        </w:rPr>
        <w:t xml:space="preserve">possibility of inaugurating a </w:t>
      </w:r>
      <w:r w:rsidRPr="00280EE7">
        <w:rPr>
          <w:rStyle w:val="Emphasis"/>
          <w:rFonts w:asciiTheme="majorHAnsi" w:hAnsiTheme="majorHAnsi" w:cstheme="majorHAnsi"/>
        </w:rPr>
        <w:t xml:space="preserve">major </w:t>
      </w:r>
      <w:r w:rsidRPr="00280EE7">
        <w:rPr>
          <w:rStyle w:val="Emphasis"/>
          <w:rFonts w:asciiTheme="majorHAnsi" w:hAnsiTheme="majorHAnsi" w:cstheme="majorHAnsi"/>
          <w:highlight w:val="cyan"/>
        </w:rPr>
        <w:t>period of institutional innovation and adjustment</w:t>
      </w:r>
      <w:r w:rsidRPr="00280EE7">
        <w:rPr>
          <w:rStyle w:val="Emphasis"/>
          <w:rFonts w:asciiTheme="majorHAnsi" w:hAnsiTheme="majorHAnsi" w:cstheme="majorHAnsi"/>
        </w:rPr>
        <w:t xml:space="preserve"> toward a fully “bombs away” future</w:t>
      </w:r>
      <w:r w:rsidRPr="00280EE7">
        <w:rPr>
          <w:rStyle w:val="StyleUnderline"/>
          <w:rFonts w:asciiTheme="majorHAnsi" w:hAnsiTheme="majorHAnsi" w:cstheme="majorHAnsi"/>
        </w:rPr>
        <w:t>.</w:t>
      </w:r>
    </w:p>
    <w:p w14:paraId="3DFE42C5" w14:textId="77777777" w:rsidR="00152284" w:rsidRPr="004E0306" w:rsidRDefault="00152284" w:rsidP="00152284"/>
    <w:p w14:paraId="7C760014" w14:textId="77777777" w:rsidR="00E65DBB" w:rsidRPr="00E65DBB" w:rsidRDefault="00E65DBB" w:rsidP="00E65DBB"/>
    <w:p w14:paraId="438D01CC" w14:textId="77777777" w:rsidR="00E04AC9" w:rsidRPr="00E04AC9" w:rsidRDefault="00E04AC9" w:rsidP="00E04AC9"/>
    <w:p w14:paraId="52279709" w14:textId="77777777" w:rsidR="000C28D9" w:rsidRPr="000C28D9" w:rsidRDefault="000C28D9" w:rsidP="000C28D9"/>
    <w:sectPr w:rsidR="000C28D9" w:rsidRPr="000C28D9"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ＭＳ 明朝">
    <w:charset w:val="80"/>
    <w:family w:val="roma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ＭＳ ゴシック">
    <w:charset w:val="80"/>
    <w:family w:val="swiss"/>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Cambria Math">
    <w:panose1 w:val="02040503050406030204"/>
    <w:charset w:val="00"/>
    <w:family w:val="roman"/>
    <w:pitch w:val="variable"/>
    <w:sig w:usb0="E00002FF" w:usb1="42002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3D0F22AF"/>
    <w:multiLevelType w:val="hybridMultilevel"/>
    <w:tmpl w:val="73D4EEF8"/>
    <w:lvl w:ilvl="0" w:tplc="481CC9E2">
      <w:start w:val="6"/>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3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322FFA"/>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C28D9"/>
    <w:rsid w:val="000D26A6"/>
    <w:rsid w:val="000D2B90"/>
    <w:rsid w:val="000D6ED8"/>
    <w:rsid w:val="000D717B"/>
    <w:rsid w:val="00100B28"/>
    <w:rsid w:val="00117316"/>
    <w:rsid w:val="001209B4"/>
    <w:rsid w:val="0015228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22FFA"/>
    <w:rsid w:val="00330E13"/>
    <w:rsid w:val="00335A23"/>
    <w:rsid w:val="00340707"/>
    <w:rsid w:val="00341C61"/>
    <w:rsid w:val="00351841"/>
    <w:rsid w:val="003624A6"/>
    <w:rsid w:val="00364ADF"/>
    <w:rsid w:val="00365C8D"/>
    <w:rsid w:val="003670D9"/>
    <w:rsid w:val="00370B41"/>
    <w:rsid w:val="00371B27"/>
    <w:rsid w:val="003726C3"/>
    <w:rsid w:val="00375D2E"/>
    <w:rsid w:val="003817C7"/>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2555"/>
    <w:rsid w:val="003F41EA"/>
    <w:rsid w:val="003F7DF0"/>
    <w:rsid w:val="004039AF"/>
    <w:rsid w:val="00407AFF"/>
    <w:rsid w:val="0041155D"/>
    <w:rsid w:val="004170BF"/>
    <w:rsid w:val="004270E3"/>
    <w:rsid w:val="004348DC"/>
    <w:rsid w:val="00434921"/>
    <w:rsid w:val="00436C67"/>
    <w:rsid w:val="00436E2B"/>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0404"/>
    <w:rsid w:val="005D3B4D"/>
    <w:rsid w:val="005D615C"/>
    <w:rsid w:val="005D77A8"/>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3957"/>
    <w:rsid w:val="006F5693"/>
    <w:rsid w:val="006F5D4C"/>
    <w:rsid w:val="00717B01"/>
    <w:rsid w:val="007227D9"/>
    <w:rsid w:val="0072491F"/>
    <w:rsid w:val="00725598"/>
    <w:rsid w:val="007374A1"/>
    <w:rsid w:val="00752712"/>
    <w:rsid w:val="00753A84"/>
    <w:rsid w:val="00755889"/>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02DD"/>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2D75"/>
    <w:rsid w:val="00B3569C"/>
    <w:rsid w:val="00B43676"/>
    <w:rsid w:val="00B5602D"/>
    <w:rsid w:val="00B60125"/>
    <w:rsid w:val="00B6656B"/>
    <w:rsid w:val="00B71625"/>
    <w:rsid w:val="00B75C54"/>
    <w:rsid w:val="00B8710E"/>
    <w:rsid w:val="00B92A93"/>
    <w:rsid w:val="00B94481"/>
    <w:rsid w:val="00BA17A8"/>
    <w:rsid w:val="00BA3C33"/>
    <w:rsid w:val="00BB0878"/>
    <w:rsid w:val="00BB1879"/>
    <w:rsid w:val="00BC0ABE"/>
    <w:rsid w:val="00BC30DB"/>
    <w:rsid w:val="00BC64FF"/>
    <w:rsid w:val="00BC7C37"/>
    <w:rsid w:val="00BD2244"/>
    <w:rsid w:val="00BD3AF5"/>
    <w:rsid w:val="00BE6472"/>
    <w:rsid w:val="00BF29B8"/>
    <w:rsid w:val="00BF46EA"/>
    <w:rsid w:val="00C07769"/>
    <w:rsid w:val="00C07D05"/>
    <w:rsid w:val="00C10856"/>
    <w:rsid w:val="00C203FA"/>
    <w:rsid w:val="00C244F5"/>
    <w:rsid w:val="00C3164F"/>
    <w:rsid w:val="00C31B5E"/>
    <w:rsid w:val="00C34D3E"/>
    <w:rsid w:val="00C35B37"/>
    <w:rsid w:val="00C364B9"/>
    <w:rsid w:val="00C3747A"/>
    <w:rsid w:val="00C37F29"/>
    <w:rsid w:val="00C56DCC"/>
    <w:rsid w:val="00C57075"/>
    <w:rsid w:val="00C72AFE"/>
    <w:rsid w:val="00C81619"/>
    <w:rsid w:val="00CA013C"/>
    <w:rsid w:val="00CA6D6D"/>
    <w:rsid w:val="00CB5E32"/>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54CFC"/>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4AC9"/>
    <w:rsid w:val="00E064EF"/>
    <w:rsid w:val="00E064F2"/>
    <w:rsid w:val="00E0717B"/>
    <w:rsid w:val="00E13367"/>
    <w:rsid w:val="00E15598"/>
    <w:rsid w:val="00E20D65"/>
    <w:rsid w:val="00E353A2"/>
    <w:rsid w:val="00E36881"/>
    <w:rsid w:val="00E42E4C"/>
    <w:rsid w:val="00E47013"/>
    <w:rsid w:val="00E541F9"/>
    <w:rsid w:val="00E57B79"/>
    <w:rsid w:val="00E63419"/>
    <w:rsid w:val="00E64496"/>
    <w:rsid w:val="00E65DBB"/>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6E84"/>
    <w:rsid w:val="00F57FFB"/>
    <w:rsid w:val="00F601E6"/>
    <w:rsid w:val="00F73954"/>
    <w:rsid w:val="00F94060"/>
    <w:rsid w:val="00FA56F6"/>
    <w:rsid w:val="00FB329D"/>
    <w:rsid w:val="00FC27E3"/>
    <w:rsid w:val="00FC2E45"/>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0DCE760"/>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heme="minorEastAsia" w:hAnsi="Calibri" w:cs="Times New Roman"/>
        <w:sz w:val="22"/>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qFormat/>
    <w:rsid w:val="00322FFA"/>
    <w:pPr>
      <w:spacing w:after="160" w:line="259" w:lineRule="auto"/>
    </w:pPr>
  </w:style>
  <w:style w:type="paragraph" w:styleId="Heading1">
    <w:name w:val="heading 1"/>
    <w:aliases w:val="Pocket"/>
    <w:basedOn w:val="Normal"/>
    <w:next w:val="Normal"/>
    <w:link w:val="Heading1Char"/>
    <w:uiPriority w:val="9"/>
    <w:qFormat/>
    <w:rsid w:val="00322FF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Heading 2 Char Char Char Char Char Char Char,Heading 2 Char2"/>
    <w:basedOn w:val="Normal"/>
    <w:next w:val="Normal"/>
    <w:link w:val="Heading2Char"/>
    <w:uiPriority w:val="9"/>
    <w:unhideWhenUsed/>
    <w:qFormat/>
    <w:rsid w:val="00322FF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322FF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Heading 2 Char2 Char,no read,Heading 2 Char1 Char Char,No Spacing211,No Spacing11111,No Spacing5,No Spacing12,No Spacing2111,Tags,No Spacing1,Debate Text,No Spacing11,Read stuff,tags,TAG, Ch,t"/>
    <w:basedOn w:val="Normal"/>
    <w:next w:val="Normal"/>
    <w:link w:val="Heading4Char"/>
    <w:uiPriority w:val="9"/>
    <w:unhideWhenUsed/>
    <w:qFormat/>
    <w:rsid w:val="00322FF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22FF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22FFA"/>
  </w:style>
  <w:style w:type="character" w:customStyle="1" w:styleId="Heading1Char">
    <w:name w:val="Heading 1 Char"/>
    <w:aliases w:val="Pocket Char"/>
    <w:basedOn w:val="DefaultParagraphFont"/>
    <w:link w:val="Heading1"/>
    <w:uiPriority w:val="9"/>
    <w:rsid w:val="00322FFA"/>
    <w:rPr>
      <w:rFonts w:eastAsiaTheme="majorEastAsia"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w:basedOn w:val="DefaultParagraphFont"/>
    <w:link w:val="Heading2"/>
    <w:uiPriority w:val="9"/>
    <w:rsid w:val="00322FFA"/>
    <w:rPr>
      <w:rFonts w:eastAsiaTheme="majorEastAsia" w:cstheme="majorBidi"/>
      <w:b/>
      <w:bCs/>
      <w:sz w:val="44"/>
      <w:szCs w:val="44"/>
      <w:u w:val="double"/>
    </w:rPr>
  </w:style>
  <w:style w:type="character" w:customStyle="1" w:styleId="Heading3Char">
    <w:name w:val="Heading 3 Char"/>
    <w:aliases w:val="Block Char"/>
    <w:basedOn w:val="DefaultParagraphFont"/>
    <w:link w:val="Heading3"/>
    <w:uiPriority w:val="9"/>
    <w:rsid w:val="00322FFA"/>
    <w:rPr>
      <w:rFonts w:eastAsiaTheme="majorEastAsia" w:cstheme="majorBidi"/>
      <w:b/>
      <w:bCs/>
      <w:sz w:val="32"/>
      <w:szCs w:val="32"/>
      <w:u w:val="single"/>
    </w:rPr>
  </w:style>
  <w:style w:type="character" w:customStyle="1" w:styleId="Heading4Char">
    <w:name w:val="Heading 4 Char"/>
    <w:aliases w:val="Tag Char,small text Char,Big card Char,Normal Tag Char,body Char,heading 2 Char,Ch Char,Heading 2 Char2 Char Char,no read Char,Heading 2 Char1 Char Char Char,No Spacing211 Char,No Spacing11111 Char,No Spacing5 Char,No Spacing12 Char"/>
    <w:basedOn w:val="DefaultParagraphFont"/>
    <w:link w:val="Heading4"/>
    <w:uiPriority w:val="9"/>
    <w:rsid w:val="00322FFA"/>
    <w:rPr>
      <w:rFonts w:eastAsiaTheme="majorEastAsia"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322FFA"/>
    <w:rPr>
      <w:b/>
      <w:sz w:val="26"/>
      <w:u w:val="none"/>
    </w:rPr>
  </w:style>
  <w:style w:type="character" w:customStyle="1" w:styleId="StyleUnderline">
    <w:name w:val="Style Underline"/>
    <w:aliases w:val="Underline,Style Bold Underline,Intense Emphasis1,apple-style-span + 6 pt,Bold,Kern at 16 pt,Intense Emphasis11,Intense Emphasis2,HHeading 3 + 12 pt,Style,ci,Intense Emphasis111,Intense Emphasis3,Intense Emphasis4,Intense Emphasis1111,c"/>
    <w:basedOn w:val="DefaultParagraphFont"/>
    <w:uiPriority w:val="1"/>
    <w:qFormat/>
    <w:rsid w:val="00322FFA"/>
    <w:rPr>
      <w:b w:val="0"/>
      <w:sz w:val="22"/>
      <w:u w:val="single"/>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ox"/>
    <w:basedOn w:val="DefaultParagraphFont"/>
    <w:link w:val="Emphasis1"/>
    <w:uiPriority w:val="20"/>
    <w:qFormat/>
    <w:rsid w:val="00322FFA"/>
    <w:rPr>
      <w:rFonts w:ascii="Calibri" w:hAnsi="Calibri" w:cs="Times New Roman"/>
      <w:b/>
      <w:i w:val="0"/>
      <w:iCs/>
      <w:sz w:val="22"/>
      <w:u w:val="single"/>
      <w:bdr w:val="none" w:sz="0" w:space="0" w:color="auto"/>
    </w:rPr>
  </w:style>
  <w:style w:type="character" w:styleId="FollowedHyperlink">
    <w:name w:val="FollowedHyperlink"/>
    <w:basedOn w:val="DefaultParagraphFont"/>
    <w:uiPriority w:val="99"/>
    <w:semiHidden/>
    <w:unhideWhenUsed/>
    <w:rsid w:val="00322FFA"/>
    <w:rPr>
      <w:color w:val="auto"/>
      <w:u w:val="none"/>
    </w:rPr>
  </w:style>
  <w:style w:type="character" w:styleId="Hyperlink">
    <w:name w:val="Hyperlink"/>
    <w:aliases w:val="No Spacing Char,Note Level 2 Char,Card Format Char,ClearFormatting Char,Clear Char,DDI Tag Char,Tag Title Char,Dont use Char,Tag and Cite Char,No Spacing31 Char,No Spacing22 Char,No Spacing41 Char,No Spacing6 Char,No Spacing7 Char"/>
    <w:basedOn w:val="DefaultParagraphFont"/>
    <w:link w:val="NoSpacing"/>
    <w:uiPriority w:val="99"/>
    <w:unhideWhenUsed/>
    <w:rsid w:val="00322FFA"/>
    <w:rPr>
      <w:color w:val="auto"/>
      <w:u w:val="none"/>
    </w:rPr>
  </w:style>
  <w:style w:type="paragraph" w:styleId="DocumentMap">
    <w:name w:val="Document Map"/>
    <w:basedOn w:val="Normal"/>
    <w:link w:val="DocumentMapChar"/>
    <w:uiPriority w:val="99"/>
    <w:semiHidden/>
    <w:unhideWhenUsed/>
    <w:rsid w:val="00322FF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22FFA"/>
    <w:rPr>
      <w:rFonts w:ascii="Lucida Grande" w:hAnsi="Lucida Grande" w:cs="Lucida Grande"/>
      <w:sz w:val="24"/>
    </w:rPr>
  </w:style>
  <w:style w:type="paragraph" w:customStyle="1" w:styleId="Emphasis1">
    <w:name w:val="Emphasis1"/>
    <w:basedOn w:val="Normal"/>
    <w:link w:val="Emphasis"/>
    <w:autoRedefine/>
    <w:uiPriority w:val="20"/>
    <w:qFormat/>
    <w:rsid w:val="00E04AC9"/>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Note Level 2,Card Format,ClearFormatting,Clear,DDI Tag,Tag Title,Dont use,Tag and Cite,No Spacing31,No Spacing22,No Spacing41,No Spacing6,No Spacing7,No Spacing8,Dont u,No Spacing311,No Spacing111112,No Spacing51,No Spacing3,ca,card,Card,tag"/>
    <w:basedOn w:val="Heading1"/>
    <w:link w:val="Hyperlink"/>
    <w:autoRedefine/>
    <w:uiPriority w:val="99"/>
    <w:qFormat/>
    <w:rsid w:val="00E04AC9"/>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eastAsiaTheme="minorEastAsia" w:cs="Times New Roman"/>
      <w:b w:val="0"/>
      <w:bCs w:val="0"/>
      <w:sz w:val="22"/>
      <w:szCs w:val="24"/>
    </w:rPr>
  </w:style>
  <w:style w:type="paragraph" w:styleId="ListParagraph">
    <w:name w:val="List Paragraph"/>
    <w:basedOn w:val="Normal"/>
    <w:uiPriority w:val="34"/>
    <w:qFormat/>
    <w:rsid w:val="00E65DBB"/>
    <w:pPr>
      <w:ind w:left="720"/>
      <w:contextualSpacing/>
    </w:pPr>
    <w:rPr>
      <w:rFonts w:ascii="Arial" w:hAnsi="Arial" w:cs="Arial"/>
    </w:rPr>
  </w:style>
  <w:style w:type="paragraph" w:customStyle="1" w:styleId="output">
    <w:name w:val="output"/>
    <w:basedOn w:val="Normal"/>
    <w:uiPriority w:val="99"/>
    <w:qFormat/>
    <w:rsid w:val="00152284"/>
    <w:pPr>
      <w:spacing w:before="100" w:beforeAutospacing="1" w:after="100" w:afterAutospacing="1" w:line="240" w:lineRule="auto"/>
    </w:pPr>
    <w:rPr>
      <w:rFonts w:ascii="Times New Roman" w:eastAsia="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s://www.cambridge.org/core/journals/social-philosophy-and-policy/article/abs/there-is-no-such-thing-as-an-unjust-initial-acquisition/5C744D6D5C525E711EC75F75BF7109D1)%5bbrackets" TargetMode="External"/><Relationship Id="rId12" Type="http://schemas.openxmlformats.org/officeDocument/2006/relationships/hyperlink" Target="https://www.cambridge.org/core/journals/social-philosophy-and-policy/article/abs/there-is-no-such-thing-as-an-unjust-initial-acquisition/5C744D6D5C525E711EC75F75BF7109D1)%5bbrackets" TargetMode="External"/><Relationship Id="rId13" Type="http://schemas.openxmlformats.org/officeDocument/2006/relationships/hyperlink" Target="https://thehill.com/opinion/technology/588708-space-one-important-thing-that-might-retain-bipartisan-focus%5d//pranav" TargetMode="Externa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settings" Target="settings.xml"/><Relationship Id="rId8" Type="http://schemas.openxmlformats.org/officeDocument/2006/relationships/webSettings" Target="webSettings.xml"/><Relationship Id="rId9" Type="http://schemas.openxmlformats.org/officeDocument/2006/relationships/hyperlink" Target="https://philarchive.org/archive/FERCATv1" TargetMode="External"/><Relationship Id="rId10" Type="http://schemas.openxmlformats.org/officeDocument/2006/relationships/hyperlink" Target="https://www.cambridge.org/core/journals/social-philosophy-and-policy/article/abs/there-is-no-such-thing-as-an-unjust-initial-acquisition/5C744D6D5C525E711EC75F75BF7109D1)%5bbracket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therinesh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82E12FD-A30B-6C46-950C-E04ADD9FA1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13</TotalTime>
  <Pages>1</Pages>
  <Words>5804</Words>
  <Characters>33086</Characters>
  <Application>Microsoft Macintosh Word</Application>
  <DocSecurity>0</DocSecurity>
  <Lines>275</Lines>
  <Paragraphs>77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38813</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Katherine Shi</dc:creator>
  <cp:keywords>5.2</cp:keywords>
  <dc:description/>
  <cp:lastModifiedBy>Katherine Shi</cp:lastModifiedBy>
  <cp:revision>8</cp:revision>
  <dcterms:created xsi:type="dcterms:W3CDTF">2022-01-16T14:03:00Z</dcterms:created>
  <dcterms:modified xsi:type="dcterms:W3CDTF">2022-01-16T15:27:00Z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