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8470B" w14:textId="77777777" w:rsidR="0019735E" w:rsidRPr="0019735E" w:rsidRDefault="0019735E" w:rsidP="0019735E">
      <w:bookmarkStart w:id="0" w:name="_GoBack"/>
      <w:bookmarkEnd w:id="0"/>
    </w:p>
    <w:p w14:paraId="0768AB27" w14:textId="6C2DCF97" w:rsidR="00E22A89" w:rsidRPr="00E22A89" w:rsidRDefault="008520D2" w:rsidP="001A79B0">
      <w:pPr>
        <w:pStyle w:val="Heading1"/>
      </w:pPr>
      <w:r>
        <w:t>1ac</w:t>
      </w:r>
    </w:p>
    <w:p w14:paraId="717F145A" w14:textId="77777777" w:rsidR="00E22A89" w:rsidRDefault="00E22A89" w:rsidP="00E22A89">
      <w:pPr>
        <w:pStyle w:val="Heading2"/>
      </w:pPr>
      <w:r w:rsidRPr="009A4809">
        <w:t>Framework</w:t>
      </w:r>
    </w:p>
    <w:p w14:paraId="333CACD1" w14:textId="77777777" w:rsidR="00E22A89" w:rsidRDefault="00E22A89" w:rsidP="00E22A89">
      <w:pPr>
        <w:pStyle w:val="Heading4"/>
      </w:pPr>
      <w:r w:rsidRPr="009A4809">
        <w:t xml:space="preserve">I value morality. Volition, or the structure of the will, is a pre-condition for ethics and has intrinsic value – </w:t>
      </w:r>
    </w:p>
    <w:p w14:paraId="39BEABF6" w14:textId="77777777" w:rsidR="00E22A89" w:rsidRDefault="00E22A89" w:rsidP="00E22A89">
      <w:pPr>
        <w:pStyle w:val="Heading4"/>
      </w:pPr>
      <w:r w:rsidRPr="009A4809">
        <w:t xml:space="preserve">A) Proceduralism – the will is the mechanism by which every agent engages in any activity, which means regardless of the content of any ethical theory, the ability to will that theory is an intrinsic good </w:t>
      </w:r>
    </w:p>
    <w:p w14:paraId="62D7D4A2" w14:textId="77777777" w:rsidR="00E22A89" w:rsidRDefault="00E22A89" w:rsidP="00E22A89">
      <w:pPr>
        <w:pStyle w:val="Heading4"/>
      </w:pPr>
      <w:r w:rsidRPr="009A4809">
        <w:t xml:space="preserve">B) Foundations – the will is the basis for what constitutes an ethical subject which means its relation to the world is the primary ethical consideration </w:t>
      </w:r>
    </w:p>
    <w:p w14:paraId="0D0523A5" w14:textId="77777777" w:rsidR="00E22A89" w:rsidRDefault="00E22A89" w:rsidP="00E22A89">
      <w:pPr>
        <w:pStyle w:val="Heading4"/>
      </w:pPr>
      <w:r w:rsidRPr="009A4809">
        <w:t xml:space="preserve">C) Motivation – the structure of the will is the primary source of all our desires, reasons, and beliefs since it generates what counts as motivational to the subject </w:t>
      </w:r>
    </w:p>
    <w:p w14:paraId="19352DC9" w14:textId="77777777" w:rsidR="00E22A89" w:rsidRDefault="00E22A89" w:rsidP="00E22A89">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282A3E61" w14:textId="77777777" w:rsidR="00E22A89" w:rsidRPr="0004067A" w:rsidRDefault="00E22A89" w:rsidP="00E22A89"/>
    <w:p w14:paraId="77A7D837" w14:textId="77777777" w:rsidR="00E22A89" w:rsidRDefault="00E22A89" w:rsidP="00E22A89">
      <w:pPr>
        <w:pStyle w:val="Heading4"/>
      </w:pPr>
      <w:r>
        <w:t xml:space="preserve">Ethics is approached in two ways: objective, which is too paternalistic, restricting the volition of subjects, or subjective, which is too arbitrary, destroying the possibility for moral obligations. </w:t>
      </w:r>
    </w:p>
    <w:p w14:paraId="7D1EB308" w14:textId="77777777" w:rsidR="00E22A89" w:rsidRPr="0004067A" w:rsidRDefault="00E22A89" w:rsidP="00E22A89">
      <w:r w:rsidRPr="0004067A">
        <w:rPr>
          <w:rStyle w:val="Style13ptBold"/>
        </w:rPr>
        <w:t>Jaeggi 1</w:t>
      </w:r>
      <w:r>
        <w:t xml:space="preserve"> </w:t>
      </w:r>
      <w:r>
        <w:rPr>
          <w:sz w:val="12"/>
          <w:szCs w:val="12"/>
        </w:rPr>
        <w:t>Rahel Jaeggi (August 2014). “Alienation.” Columbia University Press. Pg. 28-30.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1DC74041" w14:textId="77777777" w:rsidR="00E22A89" w:rsidRPr="005833DE" w:rsidRDefault="00E22A89" w:rsidP="00E22A89">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afflu- ent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ment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The subjective satisfaction of those who are inte-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termine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[their]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w:t>
      </w:r>
      <w:r w:rsidRPr="00FF1EA6">
        <w:rPr>
          <w:rStyle w:val="Emphasis"/>
          <w:highlight w:val="cyan"/>
        </w:rPr>
        <w:t xml:space="preserve">it is possible for something to count as ob- jectively good for someone without </w:t>
      </w:r>
      <w:r w:rsidRPr="00FF1EA6">
        <w:rPr>
          <w:rStyle w:val="Emphasis"/>
        </w:rPr>
        <w:t xml:space="preserve">him </w:t>
      </w:r>
      <w:r w:rsidRPr="00FF1EA6">
        <w:rPr>
          <w:rStyle w:val="Emphasis"/>
          <w:highlight w:val="cyan"/>
        </w:rPr>
        <w:t>subjectively valuing it as such</w:t>
      </w:r>
      <w:r w:rsidRPr="00FC5C7B">
        <w:rPr>
          <w:rStyle w:val="StyleUnderline"/>
        </w:rPr>
        <w:t xml:space="preserve">. By the same token, it is possible to criticize a form of life as alienated or false without there being any subjective perception of suffering. But can someone be alien- ated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r w:rsidRPr="00934051">
        <w:rPr>
          <w:rStyle w:val="StyleUnderline"/>
        </w:rPr>
        <w:t xml:space="preserve">ation </w:t>
      </w:r>
      <w:r w:rsidRPr="00934051">
        <w:rPr>
          <w:rStyle w:val="Emphasis"/>
          <w:highlight w:val="cyan"/>
        </w:rPr>
        <w:t>the question arises</w:t>
      </w:r>
      <w:r w:rsidRPr="00934051">
        <w:rPr>
          <w:rStyle w:val="StyleUnderline"/>
        </w:rPr>
        <w:t xml:space="preserve">, then, </w:t>
      </w:r>
      <w:r w:rsidRPr="00934051">
        <w:rPr>
          <w:rStyle w:val="Emphasis"/>
          <w:highlight w:val="cyan"/>
        </w:rPr>
        <w:t>whether there can be objective evidence</w:t>
      </w:r>
      <w:r w:rsidRPr="00896D71">
        <w:rPr>
          <w:rStyle w:val="StyleUnderline"/>
        </w:rPr>
        <w:t xml:space="preserve"> of pathology </w:t>
      </w:r>
      <w:r w:rsidRPr="00934051">
        <w:rPr>
          <w:rStyle w:val="Emphasis"/>
          <w:highlight w:val="cyan"/>
        </w:rPr>
        <w:t>that contradicts individuals’ subjective assessments</w:t>
      </w:r>
      <w:r w:rsidRPr="00896D71">
        <w:rPr>
          <w:rStyle w:val="StyleUnderline"/>
        </w:rPr>
        <w:t xml:space="preserve">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cept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ences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vari-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7FF8CB4F" w14:textId="77777777" w:rsidR="00E22A89" w:rsidRDefault="00E22A89" w:rsidP="00E22A89">
      <w:pPr>
        <w:pStyle w:val="Heading4"/>
      </w:pPr>
      <w:r>
        <w:t xml:space="preserve">The only solution is a concept of alienation that which recognizes the functional capacity of willing – rather than discerning what we will, it is concerned with the how in which we will. </w:t>
      </w:r>
    </w:p>
    <w:p w14:paraId="069CA3C4" w14:textId="77777777" w:rsidR="00E22A89" w:rsidRPr="0004067A" w:rsidRDefault="00E22A89" w:rsidP="00E22A89">
      <w:r w:rsidRPr="0004067A">
        <w:rPr>
          <w:rStyle w:val="Style13ptBold"/>
        </w:rPr>
        <w:t xml:space="preserve">Jaeggi </w:t>
      </w:r>
      <w:r>
        <w:rPr>
          <w:rStyle w:val="Style13ptBold"/>
        </w:rPr>
        <w:t>2</w:t>
      </w:r>
      <w:r>
        <w:t xml:space="preserve"> </w:t>
      </w:r>
      <w:r>
        <w:rPr>
          <w:sz w:val="12"/>
          <w:szCs w:val="12"/>
        </w:rPr>
        <w:t>Rahel Jaeggi (August 2014). “Alienation.” Columbia University Press. Pg. 33-36.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424358AA" w14:textId="77777777" w:rsidR="00E22A89" w:rsidRPr="00614C7C" w:rsidRDefault="00E22A89" w:rsidP="00E22A89">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its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a middle ground between subjectivistic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antipaternalism and the paternalism of a more substantial ethical theory: whether something is good for me always depends (antipat- ernalistically)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ception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mand, </w:t>
      </w:r>
      <w:r w:rsidRPr="00E83913">
        <w:rPr>
          <w:rStyle w:val="StyleUnderline"/>
        </w:rPr>
        <w:t>instances of alienation can be reconstructed in terms of disturbed ways of establishing relations to oneself and to the world.</w:t>
      </w:r>
      <w:r w:rsidRPr="00E83913">
        <w:rPr>
          <w:sz w:val="14"/>
        </w:rPr>
        <w:t xml:space="preserve"> In this way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Ber- lin,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dom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ons and desires (or, more gener-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 tive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2CAD5005" w14:textId="77777777" w:rsidR="00E22A89" w:rsidRPr="009A4809" w:rsidRDefault="00E22A89" w:rsidP="00E22A89">
      <w:pPr>
        <w:rPr>
          <w:b/>
        </w:rPr>
      </w:pPr>
    </w:p>
    <w:p w14:paraId="0FE396A0" w14:textId="77777777" w:rsidR="00E22A89" w:rsidRDefault="00E22A89" w:rsidP="00E22A89">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2916448E" w14:textId="77777777" w:rsidR="00E22A89" w:rsidRPr="009A4809" w:rsidRDefault="00E22A89" w:rsidP="00E22A89">
      <w:pPr>
        <w:rPr>
          <w:b/>
        </w:rPr>
      </w:pPr>
      <w:r w:rsidRPr="009A4809">
        <w:rPr>
          <w:b/>
          <w:u w:val="single"/>
        </w:rPr>
        <w:t>Jaeggi 3,</w:t>
      </w:r>
      <w:r w:rsidRPr="009A4809">
        <w:rPr>
          <w:b/>
        </w:rPr>
        <w:t xml:space="preserve"> </w:t>
      </w:r>
      <w:r w:rsidRPr="009A4809">
        <w:rPr>
          <w:sz w:val="12"/>
          <w:szCs w:val="12"/>
        </w:rPr>
        <w:t>Jaeggi, Rahel. “Alienation.” Columbia University Press, cup.columbia.edu/book/alienation///Scopa.</w:t>
      </w:r>
      <w:r w:rsidRPr="009A4809">
        <w:rPr>
          <w:b/>
        </w:rPr>
        <w:t xml:space="preserve"> </w:t>
      </w:r>
    </w:p>
    <w:p w14:paraId="5650B98D" w14:textId="77777777" w:rsidR="00E22A89" w:rsidRPr="009A4809" w:rsidRDefault="00E22A89" w:rsidP="00E22A89">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w:t>
      </w:r>
      <w:r w:rsidRPr="009A4809">
        <w:rPr>
          <w:b/>
          <w:u w:val="single"/>
        </w:rPr>
        <w:t>the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Plessner says that “I can be one only with something, with someone, even if it is only myself,”26 he is referring to a constitutive internal division that precedes all possible unity—it points to the fact that </w:t>
      </w:r>
      <w:r w:rsidRPr="009A4809">
        <w:rPr>
          <w:b/>
          <w:u w:val="single"/>
        </w:rPr>
        <w:t>one’s relation to oneself must also be conceived of as a certain kind of relation, namely, one mediated by a relation to the outside or to others. Thus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71EB3860" w14:textId="77777777" w:rsidR="00E22A89" w:rsidRDefault="00E22A89" w:rsidP="00E22A89">
      <w:pPr>
        <w:rPr>
          <w:b/>
        </w:rPr>
      </w:pPr>
    </w:p>
    <w:p w14:paraId="67DEB921" w14:textId="77777777" w:rsidR="00E22A89" w:rsidRDefault="00E22A89" w:rsidP="00E22A89">
      <w:pPr>
        <w:pStyle w:val="Heading4"/>
      </w:pPr>
      <w:r w:rsidRPr="00CF60E9">
        <w:t>This culminates in the act of appropriation – the ability to view yourself as a practical agent capable of taking up a project that actively changes your own subject and the role itself.</w:t>
      </w:r>
    </w:p>
    <w:p w14:paraId="6671035F" w14:textId="77777777" w:rsidR="00E22A89" w:rsidRPr="00614C7C" w:rsidRDefault="00E22A89" w:rsidP="00E22A89">
      <w:r w:rsidRPr="00CF60E9">
        <w:rPr>
          <w:rStyle w:val="Style13ptBold"/>
        </w:rPr>
        <w:t>Jaeggi 4</w:t>
      </w:r>
      <w:r>
        <w:rPr>
          <w:rStyle w:val="Style13ptBold"/>
        </w:rPr>
        <w:t xml:space="preserve"> </w:t>
      </w:r>
      <w:r>
        <w:rPr>
          <w:sz w:val="12"/>
          <w:szCs w:val="12"/>
        </w:rPr>
        <w:t>Rahel Jaeggi (August 2014). “Alienation.” Columbia University Press. Pg. 37-40.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189B524B" w14:textId="77777777" w:rsidR="00E22A89" w:rsidRPr="00760DC1" w:rsidRDefault="00E22A89" w:rsidP="00E22A89">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ap-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appropria- tion</w:t>
      </w:r>
      <w:r w:rsidRPr="00E12EFB">
        <w:rPr>
          <w:rStyle w:val="Emphasis"/>
        </w:rPr>
        <w:t>. It also evokes the idea of productively and formatively interacting with what one makes one’s own. Appropriation does not leave what is appropri- ated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Someone who ap- propriates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r w:rsidRPr="00E12EFB">
        <w:rPr>
          <w:rStyle w:val="Emphasis"/>
          <w:highlight w:val="cyan"/>
        </w:rPr>
        <w:t>ap- propriation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conse- quence of this structure of penetration and assimilation: appropriation always means a transformation of both poles of the relation.</w:t>
      </w:r>
      <w:r w:rsidRPr="00760DC1">
        <w:rPr>
          <w:sz w:val="16"/>
        </w:rPr>
        <w:t xml:space="preserve"> In a process of appro- priation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(In some cases this is obvious: there is no public space as such without its being publicly appropriated; but even social roles exist only insofar as they are con- stantly reappropriated.)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a process of appropriation is always bound to a given, previously existing content and thereby also to an independent mean- ing and dynamic over which one does not have complete command.</w:t>
      </w:r>
      <w:r w:rsidRPr="00760DC1">
        <w:rPr>
          <w:sz w:val="16"/>
        </w:rPr>
        <w:t xml:space="preserve"> (</w:t>
      </w:r>
      <w:r w:rsidRPr="00E12EFB">
        <w:rPr>
          <w:rStyle w:val="Emphasis"/>
          <w:highlight w:val="cyan"/>
        </w:rPr>
        <w:t>Thus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Theunissen puts it, “I do not need to appropriate what is exclusively my own, and what is exclusively alien I am unable to appropriate.”14 In contrast to Marx, then, for whom appropriation is conceived of according to a model of reappropriation,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creatio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r w:rsidRPr="00E12EFB">
        <w:rPr>
          <w:rStyle w:val="Emphasis"/>
          <w:highlight w:val="cyan"/>
        </w:rPr>
        <w:t>appropria- tion</w:t>
      </w:r>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19B0C79D" w14:textId="77777777" w:rsidR="00E22A89" w:rsidRPr="009A4809" w:rsidRDefault="00E22A89" w:rsidP="00E22A89"/>
    <w:p w14:paraId="2DE686A3" w14:textId="0D72DB21" w:rsidR="00E22A89" w:rsidRPr="009A4809" w:rsidRDefault="00E22A89" w:rsidP="00E22A89">
      <w:pPr>
        <w:pStyle w:val="Heading4"/>
      </w:pPr>
      <w:r w:rsidRPr="009A4809">
        <w:t xml:space="preserve">Thus, the standard is consistency with non-alienated relations. </w:t>
      </w:r>
    </w:p>
    <w:p w14:paraId="7FC7E251" w14:textId="77777777" w:rsidR="00E22A89" w:rsidRPr="009A4809" w:rsidRDefault="00E22A89" w:rsidP="00E22A89">
      <w:pPr>
        <w:rPr>
          <w:b/>
        </w:rPr>
      </w:pPr>
    </w:p>
    <w:p w14:paraId="32424C17" w14:textId="77777777" w:rsidR="00E22A89" w:rsidRDefault="00E22A89" w:rsidP="00E22A89">
      <w:pPr>
        <w:pStyle w:val="Heading4"/>
      </w:pPr>
      <w:r w:rsidRPr="009A4809">
        <w:t xml:space="preserve">Impact calc: 1. There are four key types of relations the framework defines as alienating: </w:t>
      </w:r>
    </w:p>
    <w:p w14:paraId="346DE234" w14:textId="77777777" w:rsidR="00E22A89" w:rsidRDefault="00E22A89" w:rsidP="00E22A89">
      <w:pPr>
        <w:pStyle w:val="Heading4"/>
      </w:pPr>
      <w:r w:rsidRPr="009A4809">
        <w:t xml:space="preserve">A) Objectification – treating an agent with normative potential as a passive object </w:t>
      </w:r>
    </w:p>
    <w:p w14:paraId="768BA22E" w14:textId="77777777" w:rsidR="00E22A89" w:rsidRDefault="00E22A89" w:rsidP="00E22A89">
      <w:pPr>
        <w:pStyle w:val="Heading4"/>
      </w:pPr>
      <w:r w:rsidRPr="009A4809">
        <w:t xml:space="preserve">B) Standardization – Enforcing one particular way to engage in a role such that the subject has no interpretive leeway </w:t>
      </w:r>
    </w:p>
    <w:p w14:paraId="65D9AEE0" w14:textId="77777777" w:rsidR="00E22A89" w:rsidRDefault="00E22A89" w:rsidP="00E22A89">
      <w:pPr>
        <w:pStyle w:val="Heading4"/>
      </w:pPr>
      <w:r w:rsidRPr="009A4809">
        <w:t xml:space="preserve">C) Fixation – preventing the acquisition of new experiences within a particular role rather than fostering the development of an agent and </w:t>
      </w:r>
    </w:p>
    <w:p w14:paraId="6B16C46E" w14:textId="77777777" w:rsidR="00E22A89" w:rsidRDefault="00E22A89" w:rsidP="00E22A89">
      <w:pPr>
        <w:pStyle w:val="Heading4"/>
      </w:pPr>
      <w:r w:rsidRPr="009A4809">
        <w:t xml:space="preserve">D) Over-identification – allowing the portrayal of a particular role to over-identify you as merely that role </w:t>
      </w:r>
    </w:p>
    <w:p w14:paraId="637A8FDE" w14:textId="77777777" w:rsidR="00E22A89" w:rsidRDefault="00E22A89" w:rsidP="00E22A89">
      <w:pPr>
        <w:pStyle w:val="Heading4"/>
      </w:pPr>
      <w:r w:rsidRPr="009A4809">
        <w:t xml:space="preserve">2. Consequences fail – </w:t>
      </w:r>
    </w:p>
    <w:p w14:paraId="6FEE24AB" w14:textId="77777777" w:rsidR="00E22A89" w:rsidRDefault="00E22A89" w:rsidP="00E22A89">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1E0198FA" w14:textId="77777777" w:rsidR="00E22A89" w:rsidRPr="009A4809" w:rsidRDefault="00E22A89" w:rsidP="00E22A89">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3E56752E" w14:textId="77777777" w:rsidR="00E22A89" w:rsidRPr="009A4809" w:rsidRDefault="00E22A89" w:rsidP="00E22A89">
      <w:pPr>
        <w:rPr>
          <w:b/>
        </w:rPr>
      </w:pPr>
    </w:p>
    <w:p w14:paraId="15DA2EB2" w14:textId="77777777" w:rsidR="00E22A89" w:rsidRPr="009D301B" w:rsidRDefault="00E22A89" w:rsidP="00E22A89">
      <w:pPr>
        <w:pStyle w:val="Heading4"/>
      </w:pPr>
      <w:r w:rsidRPr="009A4809">
        <w:t xml:space="preserve">Prefer additionally – </w:t>
      </w:r>
    </w:p>
    <w:p w14:paraId="6E3E12FE" w14:textId="77777777" w:rsidR="00E22A89" w:rsidRDefault="00E22A89" w:rsidP="00E22A89">
      <w:pPr>
        <w:pStyle w:val="Heading4"/>
      </w:pPr>
      <w:r>
        <w:t>[1]</w:t>
      </w:r>
      <w:r w:rsidRPr="009A4809">
        <w:t xml:space="preserve"> Epistemology – only my framework can account for the types of moral knowledge that become practically relevant, anything else fails to bridge the is/ought gap by merely making claims about what is the case theoretically. </w:t>
      </w:r>
    </w:p>
    <w:p w14:paraId="5E6B7A2E" w14:textId="77777777" w:rsidR="00E22A89" w:rsidRPr="009A4809" w:rsidRDefault="00E22A89" w:rsidP="00E22A89">
      <w:pPr>
        <w:rPr>
          <w:b/>
        </w:rPr>
      </w:pPr>
    </w:p>
    <w:p w14:paraId="5C3B23BB" w14:textId="77777777" w:rsidR="00E22A89" w:rsidRDefault="00E22A89" w:rsidP="00E22A89">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63D6A1C9" w14:textId="77777777" w:rsidR="00E22A89" w:rsidRPr="00301397" w:rsidRDefault="00E22A89" w:rsidP="00E22A89"/>
    <w:p w14:paraId="3C098897" w14:textId="77777777" w:rsidR="00E22A89" w:rsidRDefault="00E22A89" w:rsidP="00E22A89">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54C9EA43" w14:textId="77777777" w:rsidR="00E22A89" w:rsidRPr="00E5115F" w:rsidRDefault="00E22A89" w:rsidP="00E22A89"/>
    <w:p w14:paraId="1010F84A" w14:textId="77777777" w:rsidR="00E22A89" w:rsidRPr="00E5115F" w:rsidRDefault="00E22A89" w:rsidP="00E22A89"/>
    <w:p w14:paraId="7611F157" w14:textId="77777777" w:rsidR="00E22A89" w:rsidRPr="002E4AE2" w:rsidRDefault="00E22A89" w:rsidP="00E22A89">
      <w:pPr>
        <w:rPr>
          <w:sz w:val="8"/>
        </w:rPr>
      </w:pPr>
    </w:p>
    <w:p w14:paraId="29649B3B" w14:textId="77777777" w:rsidR="00E22A89" w:rsidRPr="009A4809" w:rsidRDefault="00E22A89" w:rsidP="00E22A89">
      <w:pPr>
        <w:pStyle w:val="Heading2"/>
      </w:pPr>
      <w:r w:rsidRPr="009A4809">
        <w:t>Offense</w:t>
      </w:r>
    </w:p>
    <w:p w14:paraId="13A3ED65" w14:textId="512A4EC6" w:rsidR="00E22A89" w:rsidRPr="00804540" w:rsidRDefault="00E22A89" w:rsidP="00E22A89">
      <w:pPr>
        <w:pStyle w:val="Heading4"/>
        <w:rPr>
          <w:rFonts w:cs="Times New Roman"/>
        </w:rPr>
      </w:pPr>
      <w:r w:rsidRPr="00804540">
        <w:rPr>
          <w:rFonts w:cs="Times New Roman"/>
        </w:rPr>
        <w:t>Thus, I affirm—Resolved: A just government ought to recognize an unconditional right of workers to strike</w:t>
      </w:r>
      <w:r>
        <w:rPr>
          <w:rFonts w:cs="Times New Roman"/>
        </w:rPr>
        <w:t>.</w:t>
      </w:r>
      <w:r w:rsidRPr="00804540">
        <w:rPr>
          <w:rFonts w:cs="Times New Roman"/>
        </w:rPr>
        <w:t xml:space="preserve"> I’ll spec whatever you want me to in cx as long as it doesn’t force me to abandon my maximum. </w:t>
      </w:r>
      <w:r w:rsidR="002D1C1F">
        <w:rPr>
          <w:rFonts w:cs="Times New Roman"/>
        </w:rPr>
        <w:t xml:space="preserve">I’ll defend the resolution as a general principle meaning pics don’t negate because general principles tolerate exceptions </w:t>
      </w:r>
    </w:p>
    <w:p w14:paraId="12D6EFB2" w14:textId="77777777" w:rsidR="00E22A89" w:rsidRPr="009A4809" w:rsidRDefault="00E22A89" w:rsidP="00E22A89">
      <w:pPr>
        <w:rPr>
          <w:b/>
          <w:sz w:val="26"/>
          <w:szCs w:val="26"/>
        </w:rPr>
      </w:pPr>
    </w:p>
    <w:p w14:paraId="5AB63563" w14:textId="77777777" w:rsidR="00E22A89" w:rsidRDefault="00E22A89" w:rsidP="00E22A89">
      <w:pPr>
        <w:pStyle w:val="Heading4"/>
        <w:rPr>
          <w:rFonts w:cs="Calibri"/>
        </w:rPr>
      </w:pPr>
      <w:r w:rsidRPr="00111D1F">
        <w:rPr>
          <w:rFonts w:cs="Calibri"/>
        </w:rPr>
        <w:t>[1] The aff rectifies conditions of alienation –</w:t>
      </w:r>
    </w:p>
    <w:p w14:paraId="1B2AF9DF" w14:textId="77777777" w:rsidR="00E22A89" w:rsidRDefault="00E22A89" w:rsidP="00E22A89">
      <w:pPr>
        <w:pStyle w:val="Heading4"/>
      </w:pPr>
      <w:r w:rsidRPr="00111D1F">
        <w:rPr>
          <w:rFonts w:cs="Calibri"/>
        </w:rPr>
        <w:t xml:space="preserve">A) Objectification – individuals self-alienate when they treat themselves as passive agents incapable of affecting change. </w:t>
      </w:r>
      <w:r>
        <w:t xml:space="preserve">Employers view agents as objects unable to be given rights and consideration. </w:t>
      </w:r>
    </w:p>
    <w:p w14:paraId="5AC0B0DC" w14:textId="77777777" w:rsidR="00E22A89" w:rsidRPr="00111D1F" w:rsidRDefault="00E22A89" w:rsidP="00E22A89">
      <w:pPr>
        <w:pStyle w:val="Heading4"/>
        <w:rPr>
          <w:rFonts w:cs="Calibri"/>
        </w:rPr>
      </w:pPr>
      <w:r w:rsidRPr="00111D1F">
        <w:rPr>
          <w:rFonts w:cs="Calibri"/>
        </w:rPr>
        <w:t xml:space="preserve">B) Standardization – voting neg is standardization because the aff provides the option to </w:t>
      </w:r>
      <w:r>
        <w:rPr>
          <w:rFonts w:cs="Calibri"/>
        </w:rPr>
        <w:t xml:space="preserve">strike if they will to do so whereas the neg prevents individuals in the squo from striking. </w:t>
      </w:r>
    </w:p>
    <w:p w14:paraId="2D4DC163" w14:textId="77777777" w:rsidR="00E22A89" w:rsidRPr="00111D1F" w:rsidRDefault="00E22A89" w:rsidP="00E22A89">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1B00C829" w14:textId="77777777" w:rsidR="00E22A89" w:rsidRPr="00111D1F" w:rsidRDefault="00E22A89" w:rsidP="00E22A89">
      <w:r w:rsidRPr="00111D1F">
        <w:rPr>
          <w:b/>
          <w:bCs/>
          <w:sz w:val="26"/>
          <w:szCs w:val="26"/>
        </w:rPr>
        <w:t>Nielson et al 19</w:t>
      </w:r>
      <w:r w:rsidRPr="00111D1F">
        <w:t xml:space="preserve"> “No Future: Alienation as Futurelessness in an Era of Financial Capitalism” Tad Skotnicki tpskotni@uncg.edu University of North Carolina – Greensboro Kelly Nielsen knielsen8@ucmerced.edu University of California – Merced // [https://osf.io/preprints/socarxiv/jkstw/ ] ahs emi </w:t>
      </w:r>
    </w:p>
    <w:p w14:paraId="080B9488" w14:textId="77777777" w:rsidR="00E22A89" w:rsidRDefault="00E22A89" w:rsidP="00E22A89">
      <w:pPr>
        <w:rPr>
          <w:sz w:val="10"/>
        </w:rPr>
      </w:pPr>
      <w:r w:rsidRPr="00111D1F">
        <w:rPr>
          <w:sz w:val="10"/>
        </w:rPr>
        <w:t xml:space="preserve">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in an unalienated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111D1F">
        <w:rPr>
          <w:rStyle w:val="StyleUnderline"/>
          <w:b/>
          <w:bCs/>
        </w:rPr>
        <w:t xml:space="preserve">Jaeggi’s pragmatic emphasis on active appropriation would benefit, we argue, from a phenomenological emphasis on possibility. Appropriation must be possible, not just practiced, and this condition of possibility defines the actions that Jaeggi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3F4DCB65" w14:textId="77777777" w:rsidR="00E22A89" w:rsidRPr="00111D1F" w:rsidRDefault="00E22A89" w:rsidP="00E22A89">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2680BF0E" w14:textId="77777777" w:rsidR="00E22A89" w:rsidRPr="00FC450F" w:rsidRDefault="00E22A89" w:rsidP="00E22A89">
      <w:r w:rsidRPr="00FC450F">
        <w:rPr>
          <w:rStyle w:val="Style13ptBold"/>
        </w:rPr>
        <w:t>Gilabert 17</w:t>
      </w:r>
      <w:r>
        <w:t xml:space="preserve"> [</w:t>
      </w:r>
      <w:r w:rsidRPr="00FC450F">
        <w:t>Pablo Gilabert</w:t>
      </w:r>
      <w:r>
        <w:t xml:space="preserve"> (2017) “</w:t>
      </w:r>
      <w:r w:rsidRPr="00FC450F">
        <w:t>Kantian Dignity and Marxian Socialism</w:t>
      </w:r>
      <w:r>
        <w:t xml:space="preserve">” </w:t>
      </w:r>
      <w:r w:rsidRPr="00FC450F">
        <w:t>https://philarchive.org/archive/GILKDA-2</w:t>
      </w:r>
      <w:r>
        <w:t xml:space="preserve">] SHS KS </w:t>
      </w:r>
    </w:p>
    <w:p w14:paraId="52AE56ED" w14:textId="342E3C00" w:rsidR="008520D2" w:rsidRDefault="00E22A89" w:rsidP="00E22A89">
      <w:pPr>
        <w:rPr>
          <w:rStyle w:val="Emphasis"/>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dignitarian account explains what’s wrong with this. One of the most evident ways in which capitalism is an affront to dignitarian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10E646F0" w14:textId="3734704A" w:rsidR="001A79B0" w:rsidRDefault="001A79B0" w:rsidP="001A79B0">
      <w:pPr>
        <w:pStyle w:val="Heading2"/>
      </w:pPr>
      <w:r>
        <w:t>Underview</w:t>
      </w:r>
    </w:p>
    <w:p w14:paraId="71C4A451" w14:textId="77777777" w:rsidR="001A79B0" w:rsidRDefault="001A79B0" w:rsidP="001A79B0">
      <w:pPr>
        <w:pStyle w:val="Heading4"/>
      </w:pPr>
      <w:r w:rsidRPr="00571946">
        <w:t xml:space="preserve">[1] </w:t>
      </w:r>
      <w:r w:rsidRPr="00702817">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w:t>
      </w:r>
    </w:p>
    <w:p w14:paraId="1FE0A4AC" w14:textId="77777777" w:rsidR="001A79B0" w:rsidRDefault="001A79B0" w:rsidP="001A79B0">
      <w:pPr>
        <w:pStyle w:val="Heading4"/>
      </w:pPr>
      <w:r>
        <w:t xml:space="preserve">[2] Permissibility Affirms – </w:t>
      </w:r>
    </w:p>
    <w:p w14:paraId="6F64B0AF" w14:textId="0E846AA1" w:rsidR="001A79B0" w:rsidRDefault="00CA4921" w:rsidP="001A79B0">
      <w:pPr>
        <w:pStyle w:val="Heading4"/>
      </w:pPr>
      <w:r>
        <w:t>[a</w:t>
      </w:r>
      <w:r w:rsidR="001A79B0" w:rsidRPr="00836444">
        <w:t xml:space="preserve">] </w:t>
      </w:r>
      <w:r w:rsidR="000E18CC">
        <w:t>logic</w:t>
      </w:r>
    </w:p>
    <w:p w14:paraId="5045F82F" w14:textId="1F34CD0F" w:rsidR="00CA4921" w:rsidRPr="00CA4921" w:rsidRDefault="00CA4921" w:rsidP="00CA4921">
      <w:pPr>
        <w:pStyle w:val="Heading4"/>
      </w:pPr>
      <w:r>
        <w:t xml:space="preserve">[b] </w:t>
      </w:r>
      <w:r w:rsidRPr="00836444">
        <w:t>Negation by contradiction – Both P and not P cannot be true simultaneously, which means proving not P is false proves P true, meaning lack of sufficient reason for not P justifies P</w:t>
      </w:r>
    </w:p>
    <w:p w14:paraId="04DB2A3B" w14:textId="77777777" w:rsidR="001A79B0" w:rsidRDefault="001A79B0" w:rsidP="001A79B0">
      <w:pPr>
        <w:pStyle w:val="Heading4"/>
      </w:pPr>
      <w:r>
        <w:t xml:space="preserve">[3] Presumption affirms </w:t>
      </w:r>
    </w:p>
    <w:p w14:paraId="17E2A056" w14:textId="38463B20" w:rsidR="001A79B0" w:rsidRDefault="002D1C1F" w:rsidP="001A79B0">
      <w:pPr>
        <w:pStyle w:val="Heading4"/>
        <w:tabs>
          <w:tab w:val="left" w:pos="1725"/>
        </w:tabs>
      </w:pPr>
      <w:r>
        <w:t>[a</w:t>
      </w:r>
      <w:r w:rsidR="001A79B0">
        <w:t xml:space="preserve">] logic  </w:t>
      </w:r>
      <w:r w:rsidR="001A79B0">
        <w:tab/>
      </w:r>
    </w:p>
    <w:p w14:paraId="16B066F4" w14:textId="4C9C695F" w:rsidR="00CA4921" w:rsidRPr="004C02E8" w:rsidRDefault="001A79B0" w:rsidP="00CA4921">
      <w:pPr>
        <w:pStyle w:val="Heading4"/>
      </w:pPr>
      <w:r>
        <w:t xml:space="preserve">[4] </w:t>
      </w:r>
      <w:r w:rsidR="00CA4921">
        <w:t>advantage -</w:t>
      </w:r>
      <w:r w:rsidR="00CA4921">
        <w:t xml:space="preserve"> </w:t>
      </w:r>
      <w:r w:rsidR="00CA4921" w:rsidRPr="004C02E8">
        <w:rPr>
          <w:u w:val="single"/>
        </w:rPr>
        <w:t>democracy</w:t>
      </w:r>
    </w:p>
    <w:p w14:paraId="086A5FFC" w14:textId="77777777" w:rsidR="00CA4921" w:rsidRDefault="00CA4921" w:rsidP="00CA4921">
      <w:pPr>
        <w:pStyle w:val="Heading4"/>
        <w:rPr>
          <w:u w:val="single"/>
        </w:rPr>
      </w:pPr>
      <w:r>
        <w:t xml:space="preserve">The US is instigating a global democratic crisis – any lapse in US policy </w:t>
      </w:r>
      <w:r>
        <w:rPr>
          <w:u w:val="single"/>
        </w:rPr>
        <w:t xml:space="preserve">spills over </w:t>
      </w:r>
    </w:p>
    <w:p w14:paraId="73F0F102" w14:textId="77777777" w:rsidR="00CA4921" w:rsidRPr="007310D7" w:rsidRDefault="00CA4921" w:rsidP="00CA4921">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7D5AE166" w14:textId="77777777" w:rsidR="00CA4921" w:rsidRPr="00AF079D" w:rsidRDefault="00CA4921" w:rsidP="00CA4921">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22860C41" w14:textId="77777777" w:rsidR="00CA4921" w:rsidRPr="007310D7" w:rsidRDefault="00CA4921" w:rsidP="00CA4921">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9A63B1">
        <w:rPr>
          <w:rStyle w:val="StyleUnderline"/>
          <w:highlight w:val="green"/>
        </w:rPr>
        <w:t xml:space="preserve">stands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9A63B1">
        <w:rPr>
          <w:rStyle w:val="Emphasis"/>
          <w:highlight w:val="green"/>
        </w:rPr>
        <w:t>actively</w:t>
      </w:r>
      <w:r w:rsidRPr="00AF079D">
        <w:rPr>
          <w:rStyle w:val="Emphasis"/>
        </w:rPr>
        <w:t xml:space="preserve"> </w:t>
      </w:r>
      <w:r w:rsidRPr="009A63B1">
        <w:rPr>
          <w:rStyle w:val="Emphasis"/>
          <w:highlight w:val="green"/>
        </w:rPr>
        <w:t>frustrating the priorities of most</w:t>
      </w:r>
      <w:r w:rsidRPr="00AF079D">
        <w:rPr>
          <w:rStyle w:val="Emphasis"/>
        </w:rPr>
        <w:t xml:space="preserve"> of the </w:t>
      </w:r>
      <w:r w:rsidRPr="009A63B1">
        <w:rPr>
          <w:rStyle w:val="Emphasis"/>
          <w:highlight w:val="green"/>
        </w:rPr>
        <w:t>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0B90D961" w14:textId="77777777" w:rsidR="00CA4921" w:rsidRPr="007310D7" w:rsidRDefault="00CA4921" w:rsidP="00CA4921">
      <w:pPr>
        <w:rPr>
          <w:rStyle w:val="StyleUnderline"/>
        </w:rPr>
      </w:pPr>
      <w:r>
        <w:t xml:space="preserve">Rich and poor democracies share many problems. </w:t>
      </w:r>
      <w:r w:rsidRPr="007310D7">
        <w:rPr>
          <w:rStyle w:val="StyleUnderline"/>
        </w:rPr>
        <w:t xml:space="preserve">Forty </w:t>
      </w:r>
      <w:r w:rsidRPr="003118DD">
        <w:rPr>
          <w:rStyle w:val="StyleUnderline"/>
        </w:rPr>
        <w:t xml:space="preserve">years of increasingly </w:t>
      </w:r>
      <w:r w:rsidRPr="009A63B1">
        <w:rPr>
          <w:rStyle w:val="StyleUnderline"/>
          <w:highlight w:val="green"/>
        </w:rPr>
        <w:t>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9A63B1">
        <w:rPr>
          <w:rStyle w:val="StyleUnderline"/>
          <w:highlight w:val="green"/>
        </w:rPr>
        <w:t>have 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4EF027D1" w14:textId="77777777" w:rsidR="00CA4921" w:rsidRDefault="00CA4921" w:rsidP="00CA4921">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6E346500" w14:textId="77777777" w:rsidR="00CA4921" w:rsidRDefault="00CA4921" w:rsidP="00CA4921">
      <w:pPr>
        <w:rPr>
          <w:rStyle w:val="StyleUnderline"/>
        </w:rPr>
      </w:pPr>
      <w:r w:rsidRPr="009A63B1">
        <w:rPr>
          <w:rStyle w:val="Emphasis"/>
          <w:highlight w:val="green"/>
        </w:rPr>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6B13964D" w14:textId="77777777" w:rsidR="00CA4921" w:rsidRPr="00E9277E" w:rsidRDefault="00CA4921" w:rsidP="00CA4921">
      <w:r w:rsidRPr="00E9277E">
        <w:t>INVISIBLE DEMOCRACIES</w:t>
      </w:r>
    </w:p>
    <w:p w14:paraId="6979F7FD" w14:textId="77777777" w:rsidR="00CA4921" w:rsidRPr="00E9277E" w:rsidRDefault="00CA4921" w:rsidP="00CA4921">
      <w:r w:rsidRPr="00E9277E">
        <w:rPr>
          <w:rStyle w:val="Emphasis"/>
        </w:rPr>
        <w:t>The claim that the United States is at odds with most democracies may feel jarring</w:t>
      </w:r>
      <w:r w:rsidRPr="00E9277E">
        <w:t xml:space="preserve">, but that is </w:t>
      </w:r>
      <w:r w:rsidRPr="00E9277E">
        <w:rPr>
          <w:rStyle w:val="Emphasis"/>
        </w:rPr>
        <w:t>only because U.S. leaders and media so often conflate the “world’s democracies” with the handful of rich countries, including former colonial powers</w:t>
      </w:r>
      <w:r w:rsidRPr="00E9277E">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072B9408" w14:textId="77777777" w:rsidR="00CA4921" w:rsidRPr="00E9277E" w:rsidRDefault="00CA4921" w:rsidP="00CA4921">
      <w:pPr>
        <w:rPr>
          <w:rStyle w:val="StyleUnderline"/>
        </w:rPr>
      </w:pPr>
      <w:r w:rsidRPr="00E9277E">
        <w:t xml:space="preserve">According to the Economist Intelligence Unit’s Democracy Index, </w:t>
      </w:r>
      <w:r w:rsidRPr="00E9277E">
        <w:rPr>
          <w:rStyle w:val="StyleUnderline"/>
        </w:rPr>
        <w:t>democratic developing countries are home to twice as many people as rich democracies</w:t>
      </w:r>
      <w:r w:rsidRPr="00E9277E">
        <w:t xml:space="preserve">—three times as many, if one counts semidemocratic “hybrid regimes” such as those in Bangladesh, Nigeria, and Turkey. </w:t>
      </w:r>
      <w:r w:rsidRPr="00E9277E">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2DDAB8B2" w14:textId="77777777" w:rsidR="00CA4921" w:rsidRPr="00E9277E" w:rsidRDefault="00CA4921" w:rsidP="00CA4921">
      <w:pPr>
        <w:rPr>
          <w:rStyle w:val="StyleUnderline"/>
        </w:rPr>
      </w:pPr>
      <w:r w:rsidRPr="00E9277E">
        <w:t xml:space="preserve">This invisibility is understandable. Precisely because they are poor, </w:t>
      </w:r>
      <w:r w:rsidRPr="00E9277E">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3AEC4A93" w14:textId="77777777" w:rsidR="00CA4921" w:rsidRPr="007310D7" w:rsidRDefault="00CA4921" w:rsidP="00CA4921">
      <w:pPr>
        <w:rPr>
          <w:rStyle w:val="StyleUnderline"/>
        </w:rPr>
      </w:pPr>
      <w:r w:rsidRPr="00E9277E">
        <w:rPr>
          <w:rStyle w:val="Emphasis"/>
        </w:rPr>
        <w:t>Confusing democracy with wealth fundamentally distorts strategic thinking about what U.S. leaders so often proclaim to be a top priority: ensuring that democracy flourishes around the world</w:t>
      </w:r>
      <w:r w:rsidRPr="00E9277E">
        <w:t xml:space="preserve">. Poor and rich democracies alike have been moving in an illiberal direction in recent years. But a foreign policy aimed at renewing and supporting democracy will fail if it is based solely on the preferences of rich countries. </w:t>
      </w:r>
      <w:r w:rsidRPr="00E9277E">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15F5AEF0" w14:textId="27832DDE" w:rsidR="00CA4921" w:rsidRPr="00FA2192" w:rsidRDefault="00CA4921" w:rsidP="00CA4921">
      <w:pPr>
        <w:pStyle w:val="Heading4"/>
      </w:pPr>
      <w:r w:rsidRPr="00FA2192">
        <w:t xml:space="preserve">A right to strike solves </w:t>
      </w:r>
    </w:p>
    <w:p w14:paraId="0D44F63F" w14:textId="77777777" w:rsidR="00CA4921" w:rsidRPr="00607E06" w:rsidRDefault="00CA4921" w:rsidP="00CA4921">
      <w:pPr>
        <w:pStyle w:val="Heading4"/>
        <w:numPr>
          <w:ilvl w:val="0"/>
          <w:numId w:val="12"/>
        </w:numPr>
      </w:pPr>
      <w:r>
        <w:t xml:space="preserve">Worker strikes withhold labor from wealthy elites to make way for new progressive legislature. </w:t>
      </w:r>
    </w:p>
    <w:p w14:paraId="29A7862F" w14:textId="77777777" w:rsidR="00CA4921" w:rsidRPr="00924A80" w:rsidRDefault="00CA4921" w:rsidP="00CA4921">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9" w:history="1">
        <w:r w:rsidRPr="002A4A64">
          <w:rPr>
            <w:rStyle w:val="Hyperlink"/>
          </w:rPr>
          <w:t>https://www.psc-cuny.org/clarion/september-2018/labor%E2%80%99s-right-strike-essential</w:t>
        </w:r>
      </w:hyperlink>
      <w:r>
        <w:t>] RR</w:t>
      </w:r>
    </w:p>
    <w:p w14:paraId="1AD394DD" w14:textId="77777777" w:rsidR="00CA4921" w:rsidRDefault="00CA4921" w:rsidP="00CA4921">
      <w:r>
        <w:t>POLITICAL CLIMATE</w:t>
      </w:r>
    </w:p>
    <w:p w14:paraId="4202A951" w14:textId="77777777" w:rsidR="00CA4921" w:rsidRDefault="00CA4921" w:rsidP="00CA4921">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7B2669C1" w14:textId="77777777" w:rsidR="00CA4921" w:rsidRPr="00927757" w:rsidRDefault="00CA4921" w:rsidP="00CA4921">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0BB40F72" w14:textId="77777777" w:rsidR="00CA4921" w:rsidRDefault="00CA4921" w:rsidP="00CA4921">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15C1457C" w14:textId="77777777" w:rsidR="00CA4921" w:rsidRPr="00CB19FC" w:rsidRDefault="00CA4921" w:rsidP="00CA4921">
      <w:pPr>
        <w:rPr>
          <w:rStyle w:val="StyleUnderline"/>
        </w:rPr>
      </w:pPr>
      <w:r w:rsidRPr="00CB19FC">
        <w:rPr>
          <w:rStyle w:val="StyleUnderline"/>
        </w:rPr>
        <w:t>A DEMOCRATIC NEED</w:t>
      </w:r>
    </w:p>
    <w:p w14:paraId="32935AF3" w14:textId="77777777" w:rsidR="00CA4921" w:rsidRDefault="00CA4921" w:rsidP="00CA4921">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68A08E53" w14:textId="77777777" w:rsidR="00CA4921" w:rsidRDefault="00CA4921" w:rsidP="00CA4921">
      <w:pPr>
        <w:pStyle w:val="Heading4"/>
      </w:pPr>
      <w:r w:rsidRPr="00F2694A">
        <w:t xml:space="preserve">Democracies are key to solve climate change— US </w:t>
      </w:r>
      <w:r>
        <w:t xml:space="preserve">democratic </w:t>
      </w:r>
      <w:r w:rsidRPr="00F2694A">
        <w:t xml:space="preserve">leadership is key. </w:t>
      </w:r>
    </w:p>
    <w:p w14:paraId="7280EA54" w14:textId="77777777" w:rsidR="00CA4921" w:rsidRPr="00F2694A" w:rsidRDefault="00CA4921" w:rsidP="00CA4921">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10" w:history="1">
        <w:r w:rsidRPr="003600C8">
          <w:rPr>
            <w:rStyle w:val="Hyperlink"/>
          </w:rPr>
          <w:t>https://www.democracywithoutborders.org/20869/democracy-is-suited-to-tackle-climate-change/</w:t>
        </w:r>
      </w:hyperlink>
      <w:r>
        <w:t>] RR</w:t>
      </w:r>
    </w:p>
    <w:p w14:paraId="56AA9319" w14:textId="77777777" w:rsidR="00CA4921" w:rsidRDefault="00CA4921" w:rsidP="00CA4921">
      <w:r>
        <w:t>Comparing democratic and authoritarian systems</w:t>
      </w:r>
    </w:p>
    <w:p w14:paraId="68DA0636" w14:textId="77777777" w:rsidR="00CA4921" w:rsidRPr="00F2694A" w:rsidRDefault="00CA4921" w:rsidP="00CA4921">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0F2D478C" w14:textId="77777777" w:rsidR="00CA4921" w:rsidRPr="00B525D5" w:rsidRDefault="00CA4921" w:rsidP="00CA4921">
      <w:pPr>
        <w:rPr>
          <w:rStyle w:val="Emphasis"/>
        </w:rPr>
      </w:pPr>
      <w:r w:rsidRPr="00B525D5">
        <w:rPr>
          <w:rStyle w:val="Emphasis"/>
        </w:rPr>
        <w:t>Democracies overall are more suited to handling climate change</w:t>
      </w:r>
    </w:p>
    <w:p w14:paraId="571E77FC" w14:textId="77777777" w:rsidR="00CA4921" w:rsidRPr="00B525D5" w:rsidRDefault="00CA4921" w:rsidP="00CA4921">
      <w:r w:rsidRPr="00B525D5">
        <w:t xml:space="preserve">There is good reason to believe, however, </w:t>
      </w:r>
      <w:r w:rsidRPr="00B525D5">
        <w:rPr>
          <w:rStyle w:val="StyleUnderline"/>
        </w:rPr>
        <w:t xml:space="preserve">that democracies overall are more suited to handling climate change than their authoritarian counterparts. </w:t>
      </w:r>
      <w:r w:rsidRPr="00B525D5">
        <w:t xml:space="preserve">Among the reasons studied in the literature are the relatively </w:t>
      </w:r>
      <w:r w:rsidRPr="00B525D5">
        <w:rPr>
          <w:rStyle w:val="StyleUnderline"/>
        </w:rPr>
        <w:t>free flows of information on problems and solutions in democracies; their administrative capacities and lower levels of corruption; their more active engagement in global problem-solving</w:t>
      </w:r>
      <w:r w:rsidRPr="00B525D5">
        <w:t xml:space="preserve">; </w:t>
      </w:r>
      <w:r w:rsidRPr="00B525D5">
        <w:rPr>
          <w:rStyle w:val="StyleUnderline"/>
        </w:rPr>
        <w:t>multiple points of access in policy making (pluralism)</w:t>
      </w:r>
      <w:r w:rsidRPr="00B525D5">
        <w:t xml:space="preserve">; </w:t>
      </w:r>
      <w:r w:rsidRPr="00B525D5">
        <w:rPr>
          <w:rStyle w:val="StyleUnderline"/>
        </w:rPr>
        <w:t>superior scientific and technical capacity; and dynamic, innovative economies</w:t>
      </w:r>
      <w:r w:rsidRPr="00B525D5">
        <w:t xml:space="preserve">. Overall </w:t>
      </w:r>
      <w:r w:rsidRPr="00B525D5">
        <w:rPr>
          <w:rStyle w:val="StyleUnderline"/>
        </w:rPr>
        <w:t>better governance capacities, such as less corruption, are part of their advantage</w:t>
      </w:r>
      <w:r w:rsidRPr="00B525D5">
        <w:t xml:space="preserve"> (see for instance Dasgupta and De Cian 2018 as well as Povitkina 2018).</w:t>
      </w:r>
    </w:p>
    <w:p w14:paraId="46EDEC3E" w14:textId="77777777" w:rsidR="00CA4921" w:rsidRPr="00B525D5" w:rsidRDefault="00CA4921" w:rsidP="00CA4921">
      <w:r w:rsidRPr="00B525D5">
        <w:rPr>
          <w:rStyle w:val="StyleUnderline"/>
        </w:rPr>
        <w:t>The research on the climate capacities of democracies</w:t>
      </w:r>
      <w:r w:rsidRPr="00B525D5">
        <w:t xml:space="preserve">  </w:t>
      </w:r>
      <w:r w:rsidRPr="00B525D5">
        <w:rPr>
          <w:rStyle w:val="StyleUnderline"/>
        </w:rPr>
        <w:t>strongly suggests they are no less and probably more capable then authoritarian regimes.</w:t>
      </w:r>
      <w:r w:rsidRPr="00B525D5">
        <w:t xml:space="preserve"> A 2013 study of national policies found that </w:t>
      </w:r>
      <w:r w:rsidRPr="00B525D5">
        <w:rPr>
          <w:rStyle w:val="StyleUnderline"/>
        </w:rPr>
        <w:t>countries with a history of and experience with democracy  generally have better climate mitigation laws and policies.</w:t>
      </w:r>
      <w:r w:rsidRPr="00B525D5">
        <w:t xml:space="preserve"> In another study of climate policy, </w:t>
      </w:r>
      <w:r w:rsidRPr="00B525D5">
        <w:rPr>
          <w:rStyle w:val="Emphasis"/>
        </w:rPr>
        <w:t>authoritarian regimes did not perform better than established democracies and actually lag far behind</w:t>
      </w:r>
      <w:r w:rsidRPr="00B525D5">
        <w:t>.</w:t>
      </w:r>
    </w:p>
    <w:p w14:paraId="308CDD5E" w14:textId="77777777" w:rsidR="00CA4921" w:rsidRPr="00F2694A" w:rsidRDefault="00CA4921" w:rsidP="00CA4921">
      <w:pPr>
        <w:rPr>
          <w:rStyle w:val="StyleUnderline"/>
        </w:rPr>
      </w:pPr>
      <w:r w:rsidRPr="00B525D5">
        <w:t xml:space="preserve">Democracy critics often point to </w:t>
      </w:r>
      <w:r w:rsidRPr="00B525D5">
        <w:rPr>
          <w:rStyle w:val="StyleUnderline"/>
        </w:rPr>
        <w:t>recent experience in the United States</w:t>
      </w:r>
      <w:r w:rsidRPr="00B525D5">
        <w:t xml:space="preserve">, where the Trump administration had reversed nearly every climate initiative of the Obama administration and withdrew from the 2015 Paris agreement. These policy reversals do not bode well for democratic arguments about climate change. </w:t>
      </w:r>
      <w:r w:rsidRPr="00B525D5">
        <w:rPr>
          <w:rStyle w:val="StyleUnderline"/>
        </w:rPr>
        <w:t xml:space="preserve">Nonetheless, only </w:t>
      </w:r>
      <w:r w:rsidRPr="00B525D5">
        <w:t xml:space="preserve">hours after being sworn in, </w:t>
      </w:r>
      <w:r w:rsidRPr="00B525D5">
        <w:rPr>
          <w:rStyle w:val="StyleUnderline"/>
        </w:rPr>
        <w:t>President Biden moved to reinstate the US to the Paris accord</w:t>
      </w:r>
      <w:r w:rsidRPr="00B525D5">
        <w:t xml:space="preserve">. Overall, </w:t>
      </w:r>
      <w:r w:rsidRPr="00B525D5">
        <w:rPr>
          <w:rStyle w:val="Emphasis"/>
        </w:rPr>
        <w:t>the United States also illustrates the strengths of democracies</w:t>
      </w:r>
      <w:r w:rsidRPr="00B525D5">
        <w:rPr>
          <w:rStyle w:val="StyleUnderline"/>
        </w:rPr>
        <w:t>:</w:t>
      </w:r>
      <w:r w:rsidRPr="00B525D5">
        <w:t xml:space="preserve"> pluralism, innovation, open flows of information, and political accountability. In particular, </w:t>
      </w:r>
      <w:r w:rsidRPr="00B525D5">
        <w:rPr>
          <w:rStyle w:val="StyleUnderline"/>
        </w:rPr>
        <w:t>federalism enables states</w:t>
      </w:r>
      <w:r w:rsidRPr="00B525D5">
        <w:t>—California, New York, Washington, and Hawaii, among them—</w:t>
      </w:r>
      <w:r w:rsidRPr="00B525D5">
        <w:rPr>
          <w:rStyle w:val="StyleUnderline"/>
        </w:rPr>
        <w:t>to act as innovative clean energy and climate leaders.</w:t>
      </w:r>
    </w:p>
    <w:p w14:paraId="271526A2" w14:textId="77777777" w:rsidR="00CA4921" w:rsidRDefault="00CA4921" w:rsidP="00CA4921">
      <w:r>
        <w:t>Why the democracy issue matters</w:t>
      </w:r>
    </w:p>
    <w:p w14:paraId="7177D344" w14:textId="77777777" w:rsidR="00CA4921" w:rsidRDefault="00CA4921" w:rsidP="00CA4921">
      <w:r>
        <w:t xml:space="preserve">Lovelock has said in </w:t>
      </w:r>
      <w:r w:rsidRPr="00B525D5">
        <w:t xml:space="preserve">this book that </w:t>
      </w:r>
      <w:r w:rsidRPr="00B525D5">
        <w:rPr>
          <w:rStyle w:val="StyleUnderline"/>
        </w:rPr>
        <w:t>surviving climate change “may require, as in a war, the suspension of democratic government for the duration of the survival emergency”</w:t>
      </w:r>
      <w:r w:rsidRPr="00B525D5">
        <w:t xml:space="preserve"> (p. 95). The problem is that this will be a perpetual war. </w:t>
      </w:r>
      <w:r w:rsidRPr="00B525D5">
        <w:rPr>
          <w:rStyle w:val="StyleUnderline"/>
        </w:rPr>
        <w:t>Climate change is not something one just solves. Mitigating its causes and adapting to its effects is a constant struggle</w:t>
      </w:r>
      <w:r w:rsidRPr="00B525D5">
        <w:t xml:space="preserve">. And </w:t>
      </w:r>
      <w:r w:rsidRPr="00B525D5">
        <w:rPr>
          <w:rStyle w:val="Emphasis"/>
        </w:rPr>
        <w:t>democracy is not something we can put on the shelf and</w:t>
      </w:r>
      <w:r w:rsidRPr="00CC2703">
        <w:rPr>
          <w:rStyle w:val="Emphasis"/>
        </w:rPr>
        <w:t xml:space="preserve"> revive when a crisis passes</w:t>
      </w:r>
      <w:r w:rsidRPr="00F2694A">
        <w:rPr>
          <w:rStyle w:val="Emphasis"/>
        </w:rPr>
        <w:t>, if it does</w:t>
      </w:r>
      <w:r>
        <w:t>.</w:t>
      </w:r>
    </w:p>
    <w:p w14:paraId="6D3C23C0" w14:textId="77777777" w:rsidR="001A79B0" w:rsidRPr="001A79B0" w:rsidRDefault="001A79B0" w:rsidP="001A79B0"/>
    <w:sectPr w:rsidR="001A79B0" w:rsidRPr="001A79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B1A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F05"/>
    <w:rsid w:val="00076094"/>
    <w:rsid w:val="0008785F"/>
    <w:rsid w:val="00090CBE"/>
    <w:rsid w:val="00094DEC"/>
    <w:rsid w:val="000A2D8A"/>
    <w:rsid w:val="000D26A6"/>
    <w:rsid w:val="000D2B90"/>
    <w:rsid w:val="000D6ED8"/>
    <w:rsid w:val="000D717B"/>
    <w:rsid w:val="000E18CC"/>
    <w:rsid w:val="00100B28"/>
    <w:rsid w:val="00117316"/>
    <w:rsid w:val="001209B4"/>
    <w:rsid w:val="001761FC"/>
    <w:rsid w:val="00182655"/>
    <w:rsid w:val="001840F2"/>
    <w:rsid w:val="00185134"/>
    <w:rsid w:val="001856C6"/>
    <w:rsid w:val="00191B5F"/>
    <w:rsid w:val="00192487"/>
    <w:rsid w:val="00193416"/>
    <w:rsid w:val="00195073"/>
    <w:rsid w:val="0019668D"/>
    <w:rsid w:val="0019735E"/>
    <w:rsid w:val="001A25FD"/>
    <w:rsid w:val="001A5371"/>
    <w:rsid w:val="001A72C7"/>
    <w:rsid w:val="001A79B0"/>
    <w:rsid w:val="001B73E3"/>
    <w:rsid w:val="001C316D"/>
    <w:rsid w:val="001D1A0D"/>
    <w:rsid w:val="001D36BF"/>
    <w:rsid w:val="001D4C28"/>
    <w:rsid w:val="001E0B1F"/>
    <w:rsid w:val="001E0C0F"/>
    <w:rsid w:val="001E1E0B"/>
    <w:rsid w:val="001F1173"/>
    <w:rsid w:val="001F65C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C1F"/>
    <w:rsid w:val="002E0643"/>
    <w:rsid w:val="002E392E"/>
    <w:rsid w:val="002E6BBC"/>
    <w:rsid w:val="002F1BA9"/>
    <w:rsid w:val="002F6E74"/>
    <w:rsid w:val="00304B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27165"/>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0D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AF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84AD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5D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92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22A89"/>
    <w:rsid w:val="00E353A2"/>
    <w:rsid w:val="00E36881"/>
    <w:rsid w:val="00E42E4C"/>
    <w:rsid w:val="00E47013"/>
    <w:rsid w:val="00E541F9"/>
    <w:rsid w:val="00E57B79"/>
    <w:rsid w:val="00E63419"/>
    <w:rsid w:val="00E64496"/>
    <w:rsid w:val="00E72115"/>
    <w:rsid w:val="00E8322E"/>
    <w:rsid w:val="00E903E0"/>
    <w:rsid w:val="00E9277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4933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B1AFF"/>
    <w:pPr>
      <w:spacing w:after="160" w:line="259" w:lineRule="auto"/>
    </w:pPr>
  </w:style>
  <w:style w:type="paragraph" w:styleId="Heading1">
    <w:name w:val="heading 1"/>
    <w:aliases w:val="Pocket"/>
    <w:basedOn w:val="Normal"/>
    <w:next w:val="Normal"/>
    <w:link w:val="Heading1Char"/>
    <w:uiPriority w:val="9"/>
    <w:qFormat/>
    <w:rsid w:val="008B1A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1A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1A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8B1A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1A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AFF"/>
  </w:style>
  <w:style w:type="character" w:customStyle="1" w:styleId="Heading1Char">
    <w:name w:val="Heading 1 Char"/>
    <w:aliases w:val="Pocket Char"/>
    <w:basedOn w:val="DefaultParagraphFont"/>
    <w:link w:val="Heading1"/>
    <w:uiPriority w:val="9"/>
    <w:rsid w:val="008B1AF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B1AF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B1AFF"/>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8B1AFF"/>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B1AF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B1AFF"/>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8B1AFF"/>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B1AF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B1AFF"/>
    <w:rPr>
      <w:color w:val="auto"/>
      <w:u w:val="none"/>
    </w:rPr>
  </w:style>
  <w:style w:type="paragraph" w:styleId="DocumentMap">
    <w:name w:val="Document Map"/>
    <w:basedOn w:val="Normal"/>
    <w:link w:val="DocumentMapChar"/>
    <w:uiPriority w:val="99"/>
    <w:semiHidden/>
    <w:unhideWhenUsed/>
    <w:rsid w:val="008B1A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1AFF"/>
    <w:rPr>
      <w:rFonts w:ascii="Lucida Grande" w:hAnsi="Lucida Grande" w:cs="Lucida Grande"/>
      <w:sz w:val="24"/>
    </w:rPr>
  </w:style>
  <w:style w:type="paragraph" w:customStyle="1" w:styleId="textbold">
    <w:name w:val="text bold"/>
    <w:basedOn w:val="Normal"/>
    <w:link w:val="Emphasis"/>
    <w:uiPriority w:val="20"/>
    <w:qFormat/>
    <w:rsid w:val="00E22A89"/>
    <w:pPr>
      <w:widowControl w:val="0"/>
      <w:ind w:left="720"/>
      <w:jc w:val="both"/>
    </w:pPr>
    <w:rPr>
      <w:b/>
      <w:iCs/>
      <w:u w:val="single"/>
    </w:rPr>
  </w:style>
  <w:style w:type="paragraph" w:styleId="NoSpacing">
    <w:name w:val="No Spacing"/>
    <w:aliases w:val="Note Level 2,Card Format,ClearFormatting,Clear,DDI Tag,Tag Title,Tag and Cite,No Spacing31,No Spacing22,Very Small Text,Dont u,No Spacing311,No Spacing111112,No Spacing51,No Spacing3,Small Text,Note Level 21,No Spacing11211"/>
    <w:basedOn w:val="Heading1"/>
    <w:link w:val="Hyperlink"/>
    <w:autoRedefine/>
    <w:uiPriority w:val="99"/>
    <w:qFormat/>
    <w:rsid w:val="00CA49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psc-cuny.org/clarion/september-2018/labor%E2%80%99s-right-strike-essential" TargetMode="External"/><Relationship Id="rId10" Type="http://schemas.openxmlformats.org/officeDocument/2006/relationships/hyperlink" Target="https://www.democracywithoutborders.org/20869/democracy-is-suited-to-tackle-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B26797-F4C2-564D-8563-5962D3E6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7260</Words>
  <Characters>41386</Characters>
  <Application>Microsoft Macintosh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48549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9</cp:revision>
  <dcterms:created xsi:type="dcterms:W3CDTF">2021-11-21T14:18:00Z</dcterms:created>
  <dcterms:modified xsi:type="dcterms:W3CDTF">2021-11-21T15:57:00Z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