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14CF1" w14:textId="59FEA6F6" w:rsidR="00E42E4C" w:rsidRDefault="002F0267" w:rsidP="002D3426">
      <w:pPr>
        <w:pStyle w:val="Heading1"/>
      </w:pPr>
      <w:r>
        <w:t xml:space="preserve">Emory Round 1 </w:t>
      </w:r>
      <w:r w:rsidR="002D3426">
        <w:t>AC</w:t>
      </w:r>
    </w:p>
    <w:p w14:paraId="11285141" w14:textId="77777777" w:rsidR="003F0528" w:rsidRPr="00871784" w:rsidRDefault="003F0528" w:rsidP="003F0528">
      <w:pPr>
        <w:pStyle w:val="Heading2"/>
      </w:pPr>
      <w:r>
        <w:t>Framework</w:t>
      </w:r>
    </w:p>
    <w:p w14:paraId="52C1DC11" w14:textId="77777777" w:rsidR="003F0528" w:rsidRDefault="003F0528" w:rsidP="003F0528">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2245B2C" w14:textId="77777777" w:rsidR="003F0528" w:rsidRPr="005A7476" w:rsidRDefault="003F0528" w:rsidP="003F0528">
      <w:pPr>
        <w:pStyle w:val="Heading4"/>
        <w:rPr>
          <w:rFonts w:asciiTheme="majorHAnsi" w:hAnsiTheme="majorHAnsi"/>
        </w:rPr>
      </w:pPr>
      <w:r>
        <w:t>Constitutivism solves – it allows for universal obligations among all agents but they are binding and cannot be opted out of.</w:t>
      </w:r>
      <w:r w:rsidRPr="00451AC4">
        <w:rPr>
          <w:rFonts w:asciiTheme="majorHAnsi" w:hAnsiTheme="majorHAnsi"/>
        </w:rPr>
        <w:t xml:space="preserve"> </w:t>
      </w:r>
      <w:r w:rsidRPr="005A7476">
        <w:rPr>
          <w:rFonts w:asciiTheme="majorHAnsi" w:hAnsiTheme="majorHAnsi"/>
        </w:rPr>
        <w:t xml:space="preserve">Thus, the meta ethic is constitutivism. </w:t>
      </w:r>
    </w:p>
    <w:p w14:paraId="77CA9D4B" w14:textId="77777777" w:rsidR="003F0528" w:rsidRPr="007A71B9" w:rsidRDefault="003F0528" w:rsidP="003F0528"/>
    <w:p w14:paraId="33013F42" w14:textId="77777777" w:rsidR="003F0528" w:rsidRDefault="003F0528" w:rsidP="003F0528">
      <w:pPr>
        <w:pStyle w:val="Heading4"/>
      </w:pPr>
      <w:r>
        <w:t>Next, only practical reason is constitutive:</w:t>
      </w:r>
    </w:p>
    <w:p w14:paraId="51E487F0" w14:textId="77777777" w:rsidR="003F0528" w:rsidRDefault="003F0528" w:rsidP="003F0528">
      <w:pPr>
        <w:pStyle w:val="Heading4"/>
      </w:pPr>
      <w:r>
        <w:t>[1] Regress – to question why one should reason concedes its authority since it is an act of reasoning itself which proves it’s binding and inescapable</w:t>
      </w:r>
    </w:p>
    <w:p w14:paraId="473FEE89" w14:textId="77777777" w:rsidR="003F0528" w:rsidRDefault="003F0528" w:rsidP="003F0528">
      <w:pPr>
        <w:pStyle w:val="Heading4"/>
      </w:pPr>
      <w:r>
        <w:t>[2] Agents can shift between different identities but doing so requires reason - it unifies the subject and is the only enterprise agents cannot escape</w:t>
      </w:r>
    </w:p>
    <w:p w14:paraId="7AAECA45" w14:textId="77777777" w:rsidR="003F0528" w:rsidRPr="00E63F3E" w:rsidRDefault="003F0528" w:rsidP="003F0528">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E92A45E" w14:textId="77777777" w:rsidR="003F0528" w:rsidRDefault="003F0528" w:rsidP="003F0528">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0216EC">
        <w:rPr>
          <w:highlight w:val="cyan"/>
          <w:u w:val="single"/>
        </w:rPr>
        <w:t>To engage in any</w:t>
      </w:r>
      <w:r w:rsidRPr="001B1B98">
        <w:rPr>
          <w:u w:val="single"/>
        </w:rPr>
        <w:t xml:space="preserve"> ordinary </w:t>
      </w:r>
      <w:r w:rsidRPr="000216EC">
        <w:rPr>
          <w:highlight w:val="cyan"/>
          <w:u w:val="single"/>
        </w:rPr>
        <w:t xml:space="preserve">enterprise is ipso facto to </w:t>
      </w:r>
      <w:r w:rsidRPr="001B1B98">
        <w:rPr>
          <w:u w:val="single"/>
        </w:rPr>
        <w:t xml:space="preserve">engage in the enterprise of </w:t>
      </w:r>
      <w:r w:rsidRPr="000216EC">
        <w:rPr>
          <w:highlight w:val="cyan"/>
          <w:u w:val="single"/>
        </w:rPr>
        <w:t>agency</w:t>
      </w:r>
      <w:r w:rsidRPr="001B1B98">
        <w:rPr>
          <w:u w:val="single"/>
        </w:rPr>
        <w:t xml:space="preserve">. In </w:t>
      </w:r>
      <w:r w:rsidRPr="00540E30">
        <w:rPr>
          <w:u w:val="single"/>
        </w:rPr>
        <w:t>addition, there are instances of behavior that fall under no other enterprise but agency</w:t>
      </w:r>
      <w:r w:rsidRPr="000216EC">
        <w:rPr>
          <w:highlight w:val="cyan"/>
          <w:u w:val="single"/>
        </w:rPr>
        <w:t>. First</w:t>
      </w:r>
      <w:r w:rsidRPr="001B1B98">
        <w:rPr>
          <w:u w:val="single"/>
        </w:rPr>
        <w:t xml:space="preserve">, intentional </w:t>
      </w:r>
      <w:r w:rsidRPr="000216EC">
        <w:rPr>
          <w:highlight w:val="cyan"/>
          <w:u w:val="single"/>
        </w:rPr>
        <w:t>transitions in and out of</w:t>
      </w:r>
      <w:r w:rsidRPr="001B1B98">
        <w:rPr>
          <w:u w:val="single"/>
        </w:rPr>
        <w:t xml:space="preserve"> particular </w:t>
      </w:r>
      <w:r w:rsidRPr="000216EC">
        <w:rPr>
          <w:highlight w:val="cyan"/>
          <w:u w:val="single"/>
        </w:rPr>
        <w:t xml:space="preserve">enterprises </w:t>
      </w:r>
      <w:r w:rsidRPr="00540E30">
        <w:rPr>
          <w:u w:val="single"/>
        </w:rPr>
        <w:t xml:space="preserve">might not count as moves within those enterprises, but </w:t>
      </w:r>
      <w:r w:rsidRPr="001B1B98">
        <w:rPr>
          <w:u w:val="single"/>
        </w:rPr>
        <w:t xml:space="preserve">they </w:t>
      </w:r>
      <w:r w:rsidRPr="000216EC">
        <w:rPr>
          <w:highlight w:val="cyan"/>
          <w:u w:val="single"/>
        </w:rPr>
        <w:t xml:space="preserve">are still instances of </w:t>
      </w:r>
      <w:r w:rsidRPr="00540E30">
        <w:rPr>
          <w:u w:val="single"/>
        </w:rPr>
        <w:t>intentional</w:t>
      </w:r>
      <w:r w:rsidRPr="000216EC">
        <w:rPr>
          <w:highlight w:val="cyan"/>
          <w:u w:val="single"/>
        </w:rPr>
        <w:t xml:space="preserve"> agency</w:t>
      </w:r>
      <w:r w:rsidRPr="001B1B98">
        <w:rPr>
          <w:u w:val="single"/>
        </w:rPr>
        <w:t xml:space="preserve">, of bare intentional agency, so to say. </w:t>
      </w:r>
      <w:r w:rsidRPr="000216EC">
        <w:rPr>
          <w:highlight w:val="cyan"/>
          <w:u w:val="single"/>
        </w:rPr>
        <w:t>Second, agency is</w:t>
      </w:r>
      <w:r w:rsidRPr="001B1B98">
        <w:rPr>
          <w:u w:val="single"/>
        </w:rPr>
        <w:t xml:space="preserve"> the locus </w:t>
      </w:r>
      <w:r w:rsidRPr="000216EC">
        <w:rPr>
          <w:highlight w:val="cyan"/>
          <w:u w:val="single"/>
        </w:rPr>
        <w:t xml:space="preserve">where we adjudicate </w:t>
      </w:r>
      <w:r w:rsidRPr="001B1B98">
        <w:rPr>
          <w:u w:val="single"/>
        </w:rPr>
        <w:t xml:space="preserve">the </w:t>
      </w:r>
      <w:r w:rsidRPr="000216EC">
        <w:rPr>
          <w:highlight w:val="cyan"/>
          <w:u w:val="single"/>
        </w:rPr>
        <w:t>merits and demerits of participating in an</w:t>
      </w:r>
      <w:r w:rsidRPr="001B1B98">
        <w:rPr>
          <w:u w:val="single"/>
        </w:rPr>
        <w:t xml:space="preserve">y ordinary </w:t>
      </w:r>
      <w:r w:rsidRPr="000216EC">
        <w:rPr>
          <w:highlight w:val="cya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7AB861D1" w14:textId="77777777" w:rsidR="003F0528" w:rsidRPr="0051320E" w:rsidRDefault="003F0528" w:rsidP="003F0528"/>
    <w:p w14:paraId="0E8D8D8F" w14:textId="77777777" w:rsidR="003F0528" w:rsidRDefault="003F0528" w:rsidP="003F0528">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77C5986" w14:textId="77777777" w:rsidR="003F0528" w:rsidRPr="00871784" w:rsidRDefault="003F0528" w:rsidP="003F0528"/>
    <w:p w14:paraId="28835AD3" w14:textId="77777777" w:rsidR="003F0528" w:rsidRPr="00B23E63" w:rsidRDefault="003F0528" w:rsidP="003F0528">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52400EC4" w14:textId="77777777" w:rsidR="003F0528" w:rsidRPr="00A1362D" w:rsidRDefault="003F0528" w:rsidP="003F0528">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7E83654B" w14:textId="77777777" w:rsidR="003F0528" w:rsidRDefault="003F0528" w:rsidP="003F0528">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0216EC">
        <w:rPr>
          <w:highlight w:val="cyan"/>
          <w:u w:val="single"/>
        </w:rPr>
        <w:t>the monopoly on</w:t>
      </w:r>
      <w:r w:rsidRPr="00B23E63">
        <w:rPr>
          <w:u w:val="single"/>
        </w:rPr>
        <w:t xml:space="preserve"> its </w:t>
      </w:r>
      <w:r w:rsidRPr="000216EC">
        <w:rPr>
          <w:highlight w:val="cyan"/>
          <w:u w:val="single"/>
        </w:rPr>
        <w:t>[the law’s] enforcement</w:t>
      </w:r>
      <w:r w:rsidRPr="008B5D39">
        <w:rPr>
          <w:u w:val="single"/>
        </w:rPr>
        <w:t xml:space="preserve"> do </w:t>
      </w:r>
      <w:r w:rsidRPr="000216EC">
        <w:rPr>
          <w:highlight w:val="cyan"/>
          <w:u w:val="single"/>
        </w:rPr>
        <w:t>[is] not</w:t>
      </w:r>
      <w:r w:rsidRPr="008B5D39">
        <w:rPr>
          <w:u w:val="single"/>
        </w:rPr>
        <w:t xml:space="preserve"> thereby make it </w:t>
      </w:r>
      <w:r w:rsidRPr="000216EC">
        <w:rPr>
          <w:highlight w:val="cyan"/>
          <w:u w:val="single"/>
        </w:rPr>
        <w:t>the unilateral imposition of</w:t>
      </w:r>
      <w:r w:rsidRPr="008B5D39">
        <w:rPr>
          <w:u w:val="single"/>
        </w:rPr>
        <w:t xml:space="preserve"> one person’s </w:t>
      </w:r>
      <w:r w:rsidRPr="000216EC">
        <w:rPr>
          <w:highlight w:val="cyan"/>
          <w:u w:val="single"/>
        </w:rPr>
        <w:t>will upon another</w:t>
      </w:r>
      <w:r w:rsidRPr="008B5D39">
        <w:rPr>
          <w:u w:val="single"/>
        </w:rPr>
        <w:t xml:space="preserve">. Instead, </w:t>
      </w:r>
      <w:r w:rsidRPr="000216EC">
        <w:rPr>
          <w:highlight w:val="cyan"/>
          <w:u w:val="single"/>
        </w:rPr>
        <w:t>it is</w:t>
      </w:r>
      <w:r w:rsidRPr="008B5D39">
        <w:rPr>
          <w:u w:val="single"/>
        </w:rPr>
        <w:t xml:space="preserve"> what Kant calls </w:t>
      </w:r>
      <w:r w:rsidRPr="000216EC">
        <w:rPr>
          <w:highlight w:val="cyan"/>
          <w:u w:val="single"/>
        </w:rPr>
        <w:t>an “omnilateral” will</w:t>
      </w:r>
      <w:r w:rsidRPr="008B5D39">
        <w:rPr>
          <w:u w:val="single"/>
        </w:rPr>
        <w:t xml:space="preserve">, since </w:t>
      </w:r>
      <w:r w:rsidRPr="000216EC">
        <w:rPr>
          <w:highlight w:val="cyan"/>
          <w:u w:val="single"/>
        </w:rPr>
        <w:t>all must agree to set up procedures that</w:t>
      </w:r>
      <w:r w:rsidRPr="008B5D39">
        <w:rPr>
          <w:u w:val="single"/>
        </w:rPr>
        <w:t xml:space="preserve"> will </w:t>
      </w:r>
      <w:r w:rsidRPr="000216EC">
        <w:rPr>
          <w:highlight w:val="cyan"/>
          <w:u w:val="single"/>
        </w:rPr>
        <w:t>make right possible</w:t>
      </w:r>
      <w:r w:rsidRPr="008B5D39">
        <w:rPr>
          <w:u w:val="single"/>
        </w:rPr>
        <w:t xml:space="preserve">. All must agree, because </w:t>
      </w:r>
      <w:r w:rsidRPr="000216EC">
        <w:rPr>
          <w:highlight w:val="cya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0216EC">
        <w:rPr>
          <w:highlight w:val="cyan"/>
          <w:u w:val="single"/>
        </w:rPr>
        <w:t>[one] cannot object to</w:t>
      </w:r>
      <w:r w:rsidRPr="008B5D39">
        <w:rPr>
          <w:u w:val="single"/>
        </w:rPr>
        <w:t xml:space="preserve"> being forced to accept </w:t>
      </w:r>
      <w:r w:rsidRPr="000216EC">
        <w:rPr>
          <w:highlight w:val="cyan"/>
          <w:u w:val="single"/>
        </w:rPr>
        <w:t>those procedures</w:t>
      </w:r>
      <w:r w:rsidRPr="008B5D39">
        <w:rPr>
          <w:u w:val="single"/>
        </w:rPr>
        <w:t xml:space="preserve">, because any </w:t>
      </w:r>
      <w:r w:rsidRPr="000216EC">
        <w:rPr>
          <w:highlight w:val="cyan"/>
          <w:u w:val="single"/>
        </w:rPr>
        <w:t>objection would be</w:t>
      </w:r>
      <w:r w:rsidRPr="008B5D39">
        <w:rPr>
          <w:u w:val="single"/>
        </w:rPr>
        <w:t xml:space="preserve"> nothing more than </w:t>
      </w:r>
      <w:r w:rsidRPr="000216EC">
        <w:rPr>
          <w:highlight w:val="cya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11D1E443" w14:textId="77777777" w:rsidR="003F0528" w:rsidRPr="00871784" w:rsidRDefault="003F0528" w:rsidP="003F0528">
      <w:pPr>
        <w:rPr>
          <w:sz w:val="16"/>
        </w:rPr>
      </w:pPr>
    </w:p>
    <w:p w14:paraId="3C2E951D" w14:textId="77777777" w:rsidR="003F0528" w:rsidRDefault="003F0528" w:rsidP="003F0528">
      <w:pPr>
        <w:pStyle w:val="Heading4"/>
      </w:pPr>
      <w:r w:rsidRPr="001B1B98">
        <w:t xml:space="preserve">Thus, the standard is </w:t>
      </w:r>
      <w:r>
        <w:t>consistency with the omnilateral will</w:t>
      </w:r>
      <w:r w:rsidRPr="001B1B98">
        <w:t>.</w:t>
      </w:r>
    </w:p>
    <w:p w14:paraId="621B4AE8" w14:textId="77777777" w:rsidR="003F0528" w:rsidRDefault="003F0528" w:rsidP="003F0528"/>
    <w:p w14:paraId="4C158A29" w14:textId="77777777" w:rsidR="003F0528" w:rsidRPr="001B1B98" w:rsidRDefault="003F0528" w:rsidP="003F0528">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7162259A" w14:textId="77777777" w:rsidR="003F0528" w:rsidRDefault="003F0528" w:rsidP="003F0528">
      <w:r>
        <w:t xml:space="preserve"> </w:t>
      </w:r>
    </w:p>
    <w:p w14:paraId="5D497590" w14:textId="77777777" w:rsidR="003F0528" w:rsidRDefault="003F0528" w:rsidP="003F0528">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662FEF73" w14:textId="77777777" w:rsidR="003F0528" w:rsidRPr="001B1B98" w:rsidRDefault="003F0528" w:rsidP="003F0528">
      <w:pPr>
        <w:pStyle w:val="Heading4"/>
        <w:rPr>
          <w:color w:val="000000"/>
        </w:rPr>
      </w:pPr>
      <w:r>
        <w:rPr>
          <w:color w:val="000000"/>
        </w:rPr>
        <w:t>[2] Humans have unconditional value since they have the power to confer value onto objects – means humans are ends in themselves and must not be treated as a mere means</w:t>
      </w:r>
    </w:p>
    <w:p w14:paraId="5801FC52" w14:textId="77777777" w:rsidR="003F0528" w:rsidRPr="001B1B98" w:rsidRDefault="003F0528" w:rsidP="003F0528">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1">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5F39C50E" w14:textId="77777777" w:rsidR="003F0528" w:rsidRPr="001B1B98" w:rsidRDefault="003F0528" w:rsidP="003F0528">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4649A02C" w14:textId="77777777" w:rsidR="003F0528" w:rsidRDefault="003F0528" w:rsidP="003F0528">
      <w:pPr>
        <w:pStyle w:val="Heading4"/>
      </w:pPr>
      <w:r>
        <w:t>[3] A posteriori ethics fail:</w:t>
      </w:r>
    </w:p>
    <w:p w14:paraId="11929C04" w14:textId="77777777" w:rsidR="003F0528" w:rsidRPr="00DC394B" w:rsidRDefault="003F0528" w:rsidP="003F0528">
      <w:pPr>
        <w:pStyle w:val="Heading4"/>
      </w:pPr>
      <w:r>
        <w:t xml:space="preserve">[a] </w:t>
      </w:r>
      <w:r w:rsidRPr="00DC394B">
        <w:t>Problem of induction</w:t>
      </w:r>
    </w:p>
    <w:p w14:paraId="40780BBC" w14:textId="77777777" w:rsidR="003F0528" w:rsidRPr="00DC394B" w:rsidRDefault="003F0528" w:rsidP="003F0528">
      <w:r w:rsidRPr="00DC394B">
        <w:rPr>
          <w:rStyle w:val="Heading4Char"/>
        </w:rPr>
        <w:t>Vickers 14</w:t>
      </w:r>
      <w:r w:rsidRPr="00DC394B">
        <w:t>, John Vickers, 2014, The Problem of Induction, https://plato.stanford.edu/entries/induction-problem/</w:t>
      </w:r>
    </w:p>
    <w:p w14:paraId="586713AC" w14:textId="77777777" w:rsidR="003F0528" w:rsidRDefault="003F0528" w:rsidP="003F0528">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056A884D" w14:textId="77777777" w:rsidR="003F0528" w:rsidRPr="00331D90" w:rsidRDefault="003F0528" w:rsidP="003F0528">
      <w:pPr>
        <w:spacing w:after="0" w:line="240" w:lineRule="auto"/>
        <w:rPr>
          <w:rFonts w:ascii="Times New Roman" w:eastAsia="Times New Roman" w:hAnsi="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2FBAB24" w14:textId="77777777" w:rsidR="003F0528" w:rsidRDefault="003F0528" w:rsidP="003F0528">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49E2031" w14:textId="77777777" w:rsidR="00BF79DA" w:rsidRPr="005F04F4" w:rsidRDefault="00BF79DA" w:rsidP="00BF79DA">
      <w:pPr>
        <w:pStyle w:val="Heading4"/>
        <w:rPr>
          <w:rFonts w:cs="Calibri"/>
        </w:rPr>
      </w:pPr>
      <w:r>
        <w:t xml:space="preserve">[4] </w:t>
      </w:r>
      <w:r w:rsidRPr="005F04F4">
        <w:rPr>
          <w:rFonts w:cs="Calibri"/>
        </w:rPr>
        <w:t>Oppression is caused by arbitrary exclusion of others – only universalizability makes sure that include everyone equally. Farr 02</w:t>
      </w:r>
    </w:p>
    <w:p w14:paraId="7145EBC9" w14:textId="77777777" w:rsidR="00BF79DA" w:rsidRPr="005F04F4" w:rsidRDefault="00BF79DA" w:rsidP="00BF79DA">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2273851E" w14:textId="77777777" w:rsidR="00BF79DA" w:rsidRPr="00863D55" w:rsidRDefault="00BF79DA" w:rsidP="00BF79DA">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56FA767F" w14:textId="77777777" w:rsidR="003F0528" w:rsidRPr="00412CAA" w:rsidRDefault="003F0528" w:rsidP="003F0528">
      <w:bookmarkStart w:id="0" w:name="_GoBack"/>
      <w:bookmarkEnd w:id="0"/>
    </w:p>
    <w:p w14:paraId="61A0DB3F" w14:textId="77777777" w:rsidR="003F0528" w:rsidRDefault="003F0528" w:rsidP="003F0528">
      <w:pPr>
        <w:pStyle w:val="Heading2"/>
      </w:pPr>
      <w:r>
        <w:t>Offense</w:t>
      </w:r>
    </w:p>
    <w:p w14:paraId="7307FC6A" w14:textId="77777777" w:rsidR="003F0528" w:rsidRDefault="003F0528" w:rsidP="003F0528">
      <w:pPr>
        <w:pStyle w:val="Heading4"/>
        <w:rPr>
          <w:rFonts w:cs="Calibri"/>
        </w:rPr>
      </w:pPr>
      <w:r>
        <w:t xml:space="preserve">Thus I defend </w:t>
      </w:r>
      <w:r w:rsidRPr="005F04F4">
        <w:rPr>
          <w:rFonts w:cs="Calibri"/>
        </w:rPr>
        <w:t>“</w:t>
      </w:r>
      <w:r w:rsidRPr="0037707C">
        <w:rPr>
          <w:rFonts w:cs="Calibri"/>
        </w:rPr>
        <w:t>Resolved: The appropriation of outer space by private entities is unjust.”</w:t>
      </w:r>
      <w:r>
        <w:rPr>
          <w:rFonts w:cs="Calibri"/>
        </w:rPr>
        <w:t xml:space="preserve"> </w:t>
      </w:r>
      <w:r w:rsidRPr="005F04F4">
        <w:rPr>
          <w:rFonts w:cs="Calibri"/>
        </w:rPr>
        <w:t>as a general principle.</w:t>
      </w:r>
      <w:r>
        <w:rPr>
          <w:rFonts w:cs="Calibri"/>
        </w:rPr>
        <w:t xml:space="preserve"> PICs don’t negate because general principles tolerate exceptions. I’m willing to clarify or specify whatever you want in cx as long as it doesn’t force me to abandon my maxim. </w:t>
      </w:r>
    </w:p>
    <w:p w14:paraId="4A307016" w14:textId="77777777" w:rsidR="003F0528" w:rsidRDefault="003F0528" w:rsidP="003F0528"/>
    <w:p w14:paraId="3F48CA4B" w14:textId="77777777" w:rsidR="003F0528" w:rsidRPr="003F0528" w:rsidRDefault="003F0528" w:rsidP="003F0528">
      <w:pPr>
        <w:pStyle w:val="Heading4"/>
        <w:rPr>
          <w:color w:val="000000" w:themeColor="text1"/>
        </w:rPr>
      </w:pPr>
      <w:r w:rsidRPr="003F0528">
        <w:rPr>
          <w:color w:val="000000" w:themeColor="text1"/>
        </w:rPr>
        <w:t>Out of the possibility of extraterrestrial reasoners, we have an obligation to respect their habitats and not interfere through exploration.</w:t>
      </w:r>
    </w:p>
    <w:p w14:paraId="668571F7" w14:textId="77777777" w:rsidR="003F0528" w:rsidRPr="003F0528" w:rsidRDefault="003F0528" w:rsidP="003F0528">
      <w:pPr>
        <w:rPr>
          <w:color w:val="000000" w:themeColor="text1"/>
        </w:rPr>
      </w:pPr>
      <w:r w:rsidRPr="003F0528">
        <w:rPr>
          <w:color w:val="000000" w:themeColor="text1"/>
        </w:rPr>
        <w:t xml:space="preserve">Brian Patrick </w:t>
      </w:r>
      <w:r w:rsidRPr="003F0528">
        <w:rPr>
          <w:rStyle w:val="Style13ptBold"/>
          <w:color w:val="000000" w:themeColor="text1"/>
        </w:rPr>
        <w:t>Green</w:t>
      </w:r>
      <w:r w:rsidRPr="003F0528">
        <w:rPr>
          <w:color w:val="000000" w:themeColor="text1"/>
        </w:rPr>
        <w:t xml:space="preserve"> 20</w:t>
      </w:r>
      <w:r w:rsidRPr="003F0528">
        <w:rPr>
          <w:rStyle w:val="Style13ptBold"/>
          <w:color w:val="000000" w:themeColor="text1"/>
        </w:rPr>
        <w:t>14</w:t>
      </w:r>
      <w:r w:rsidRPr="003F0528">
        <w:rPr>
          <w:color w:val="000000" w:themeColor="text1"/>
        </w:rPr>
        <w:t>, Santa Clara University, "Ethical Approaches to Astrobiology and Space Exploration: Comparing Kant, Mill, and Aristotle," Scholar Commons, https://scholarcommons.scu.edu/markkula/5/</w:t>
      </w:r>
    </w:p>
    <w:p w14:paraId="2871FEF4" w14:textId="77777777" w:rsidR="003F0528" w:rsidRPr="003F0528" w:rsidRDefault="003F0528" w:rsidP="003F0528">
      <w:pPr>
        <w:rPr>
          <w:rStyle w:val="Emphasis"/>
          <w:color w:val="000000" w:themeColor="text1"/>
        </w:rPr>
      </w:pPr>
      <w:r w:rsidRPr="003F0528">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3F0528">
        <w:rPr>
          <w:rStyle w:val="Emphasis"/>
          <w:color w:val="000000" w:themeColor="text1"/>
        </w:rPr>
        <w:t xml:space="preserve">that </w:t>
      </w:r>
      <w:r w:rsidRPr="003F0528">
        <w:rPr>
          <w:rStyle w:val="Emphasis"/>
          <w:color w:val="000000" w:themeColor="text1"/>
          <w:highlight w:val="cyan"/>
        </w:rPr>
        <w:t>extraterrestrial intelligences might exist</w:t>
      </w:r>
      <w:r w:rsidRPr="003F0528">
        <w:rPr>
          <w:rStyle w:val="Emphasis"/>
          <w:color w:val="000000" w:themeColor="text1"/>
        </w:rPr>
        <w:t xml:space="preserve">, he believed that if they did not yet exist, that </w:t>
      </w:r>
      <w:r w:rsidRPr="003F0528">
        <w:rPr>
          <w:rStyle w:val="Emphasis"/>
          <w:color w:val="000000" w:themeColor="text1"/>
          <w:highlight w:val="cyan"/>
        </w:rPr>
        <w:t>someday</w:t>
      </w:r>
      <w:r w:rsidRPr="003F0528">
        <w:rPr>
          <w:rStyle w:val="Emphasis"/>
          <w:color w:val="000000" w:themeColor="text1"/>
        </w:rPr>
        <w:t xml:space="preserve"> they would</w:t>
      </w:r>
      <w:r w:rsidRPr="003F0528">
        <w:rPr>
          <w:color w:val="000000" w:themeColor="text1"/>
          <w:sz w:val="12"/>
        </w:rPr>
        <w:t xml:space="preserve">,5 and that some of </w:t>
      </w:r>
      <w:r w:rsidRPr="003F0528">
        <w:rPr>
          <w:rStyle w:val="Emphasis"/>
          <w:color w:val="000000" w:themeColor="text1"/>
        </w:rPr>
        <w:t xml:space="preserve">these ETIs would be </w:t>
      </w:r>
      <w:r w:rsidRPr="003F0528">
        <w:rPr>
          <w:rStyle w:val="Emphasis"/>
          <w:color w:val="000000" w:themeColor="text1"/>
          <w:highlight w:val="cyan"/>
        </w:rPr>
        <w:t xml:space="preserve">inferior and </w:t>
      </w:r>
      <w:r w:rsidRPr="003F0528">
        <w:rPr>
          <w:rStyle w:val="Emphasis"/>
          <w:color w:val="000000" w:themeColor="text1"/>
        </w:rPr>
        <w:t xml:space="preserve">some </w:t>
      </w:r>
      <w:r w:rsidRPr="003F0528">
        <w:rPr>
          <w:rStyle w:val="Emphasis"/>
          <w:color w:val="000000" w:themeColor="text1"/>
          <w:highlight w:val="cyan"/>
        </w:rPr>
        <w:t>superior</w:t>
      </w:r>
      <w:r w:rsidRPr="003F0528">
        <w:rPr>
          <w:rStyle w:val="Emphasis"/>
          <w:color w:val="000000" w:themeColor="text1"/>
        </w:rPr>
        <w:t xml:space="preserve"> to humans </w:t>
      </w:r>
      <w:r w:rsidRPr="003F0528">
        <w:rPr>
          <w:rStyle w:val="Emphasis"/>
          <w:color w:val="000000" w:themeColor="text1"/>
          <w:highlight w:val="cyan"/>
        </w:rPr>
        <w:t>in intelligence</w:t>
      </w:r>
      <w:r w:rsidRPr="003F0528">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3F0528">
        <w:rPr>
          <w:rStyle w:val="Emphasis"/>
          <w:color w:val="000000" w:themeColor="text1"/>
        </w:rPr>
        <w:t>Kant is explicit – he is not just discussing humans, but “</w:t>
      </w:r>
      <w:r w:rsidRPr="003F0528">
        <w:rPr>
          <w:rStyle w:val="Emphasis"/>
          <w:color w:val="000000" w:themeColor="text1"/>
          <w:highlight w:val="cyan"/>
        </w:rPr>
        <w:t>all rational beings</w:t>
      </w:r>
      <w:r w:rsidRPr="003F0528">
        <w:rPr>
          <w:rStyle w:val="Emphasis"/>
          <w:color w:val="000000" w:themeColor="text1"/>
        </w:rPr>
        <w:t>.</w:t>
      </w:r>
      <w:r w:rsidRPr="003F0528">
        <w:rPr>
          <w:color w:val="000000" w:themeColor="text1"/>
          <w:sz w:val="12"/>
        </w:rPr>
        <w:t xml:space="preserve">” 7 So with respect deontology and extraterrestrial intelligent life, Case 1) on the chart, </w:t>
      </w:r>
      <w:r w:rsidRPr="003F0528">
        <w:rPr>
          <w:rStyle w:val="Emphasis"/>
          <w:color w:val="000000" w:themeColor="text1"/>
        </w:rPr>
        <w:t xml:space="preserve">Kant would </w:t>
      </w:r>
      <w:r w:rsidRPr="003F0528">
        <w:rPr>
          <w:rStyle w:val="Emphasis"/>
          <w:color w:val="000000" w:themeColor="text1"/>
          <w:highlight w:val="cyan"/>
        </w:rPr>
        <w:t>extend</w:t>
      </w:r>
      <w:r w:rsidRPr="003F0528">
        <w:rPr>
          <w:rStyle w:val="Emphasis"/>
          <w:color w:val="000000" w:themeColor="text1"/>
        </w:rPr>
        <w:t xml:space="preserve"> the same </w:t>
      </w:r>
      <w:r w:rsidRPr="003F0528">
        <w:rPr>
          <w:rStyle w:val="Emphasis"/>
          <w:color w:val="000000" w:themeColor="text1"/>
          <w:highlight w:val="cyan"/>
        </w:rPr>
        <w:t>full dignity</w:t>
      </w:r>
      <w:r w:rsidRPr="003F0528">
        <w:rPr>
          <w:rStyle w:val="Emphasis"/>
          <w:color w:val="000000" w:themeColor="text1"/>
        </w:rPr>
        <w:t xml:space="preserve"> and respect </w:t>
      </w:r>
      <w:r w:rsidRPr="003F0528">
        <w:rPr>
          <w:rStyle w:val="Emphasis"/>
          <w:color w:val="000000" w:themeColor="text1"/>
          <w:highlight w:val="cyan"/>
        </w:rPr>
        <w:t>to ETIs</w:t>
      </w:r>
      <w:r w:rsidRPr="003F0528">
        <w:rPr>
          <w:rStyle w:val="Emphasis"/>
          <w:color w:val="000000" w:themeColor="text1"/>
        </w:rPr>
        <w:t xml:space="preserve"> which humans owe to each other</w:t>
      </w:r>
      <w:r w:rsidRPr="003F0528">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3F0528">
        <w:rPr>
          <w:rStyle w:val="Emphasis"/>
          <w:color w:val="000000" w:themeColor="text1"/>
        </w:rPr>
        <w:t xml:space="preserve">Kant believed that </w:t>
      </w:r>
      <w:r w:rsidRPr="003F0528">
        <w:rPr>
          <w:rStyle w:val="Emphasis"/>
          <w:color w:val="000000" w:themeColor="text1"/>
          <w:highlight w:val="cyan"/>
        </w:rPr>
        <w:t>if other planets were not</w:t>
      </w:r>
      <w:r w:rsidRPr="003F0528">
        <w:rPr>
          <w:rStyle w:val="Emphasis"/>
          <w:color w:val="000000" w:themeColor="text1"/>
        </w:rPr>
        <w:t xml:space="preserve"> yet </w:t>
      </w:r>
      <w:r w:rsidRPr="003F0528">
        <w:rPr>
          <w:rStyle w:val="Emphasis"/>
          <w:color w:val="000000" w:themeColor="text1"/>
          <w:highlight w:val="cyan"/>
        </w:rPr>
        <w:t>inhabited, they someday would</w:t>
      </w:r>
      <w:r w:rsidRPr="003F0528">
        <w:rPr>
          <w:rStyle w:val="Emphasis"/>
          <w:color w:val="000000" w:themeColor="text1"/>
        </w:rPr>
        <w:t xml:space="preserve"> be. If this is the case, then what of planets currently without intelligent life but which may someday have it?</w:t>
      </w:r>
      <w:r w:rsidRPr="003F0528">
        <w:rPr>
          <w:color w:val="000000" w:themeColor="text1"/>
          <w:sz w:val="12"/>
        </w:rPr>
        <w:t xml:space="preserve"> </w:t>
      </w:r>
      <w:r w:rsidRPr="003F0528">
        <w:rPr>
          <w:rStyle w:val="Emphasis"/>
          <w:color w:val="000000" w:themeColor="text1"/>
          <w:highlight w:val="cyan"/>
        </w:rPr>
        <w:t>Ought we</w:t>
      </w:r>
      <w:r w:rsidRPr="003F0528">
        <w:rPr>
          <w:rStyle w:val="Emphasis"/>
          <w:color w:val="000000" w:themeColor="text1"/>
        </w:rPr>
        <w:t xml:space="preserve"> to </w:t>
      </w:r>
      <w:r w:rsidRPr="003F0528">
        <w:rPr>
          <w:rStyle w:val="Emphasis"/>
          <w:color w:val="000000" w:themeColor="text1"/>
          <w:highlight w:val="cyan"/>
        </w:rPr>
        <w:t>anticipate these intelligent creatures and therefore respect them proactively by respecting their prospective goods?</w:t>
      </w:r>
      <w:r w:rsidRPr="003F0528">
        <w:rPr>
          <w:rStyle w:val="Emphasis"/>
          <w:color w:val="000000" w:themeColor="text1"/>
        </w:rPr>
        <w:t xml:space="preserve"> </w:t>
      </w:r>
      <w:r w:rsidRPr="003F0528">
        <w:rPr>
          <w:color w:val="000000" w:themeColor="text1"/>
          <w:sz w:val="12"/>
        </w:rPr>
        <w:t xml:space="preserve">Kant does not say (perhaps because he was not interested in speculating or because humans were, in his time, far from being in a position to affect the futures of these planets). However, </w:t>
      </w:r>
      <w:r w:rsidRPr="003F0528">
        <w:rPr>
          <w:rStyle w:val="Emphasis"/>
          <w:color w:val="000000" w:themeColor="text1"/>
          <w:highlight w:val="cyan"/>
        </w:rPr>
        <w:t>given the importance of</w:t>
      </w:r>
      <w:r w:rsidRPr="003F0528">
        <w:rPr>
          <w:rStyle w:val="Emphasis"/>
          <w:color w:val="000000" w:themeColor="text1"/>
        </w:rPr>
        <w:t xml:space="preserve"> rational beings in Kant’s system (</w:t>
      </w:r>
      <w:r w:rsidRPr="003F0528">
        <w:rPr>
          <w:rStyle w:val="Emphasis"/>
          <w:color w:val="000000" w:themeColor="text1"/>
          <w:highlight w:val="cyan"/>
        </w:rPr>
        <w:t>rationality</w:t>
      </w:r>
      <w:r w:rsidRPr="003F0528">
        <w:rPr>
          <w:rStyle w:val="Emphasis"/>
          <w:color w:val="000000" w:themeColor="text1"/>
        </w:rPr>
        <w:t xml:space="preserve">, teleology, and morality are the purpose of universe) </w:t>
      </w:r>
      <w:r w:rsidRPr="003F0528">
        <w:rPr>
          <w:rStyle w:val="Emphasis"/>
          <w:color w:val="000000" w:themeColor="text1"/>
          <w:highlight w:val="cyan"/>
        </w:rPr>
        <w:t>the answer is</w:t>
      </w:r>
      <w:r w:rsidRPr="003F0528">
        <w:rPr>
          <w:rStyle w:val="Emphasis"/>
          <w:color w:val="000000" w:themeColor="text1"/>
        </w:rPr>
        <w:t xml:space="preserve"> possibly, or even probably, </w:t>
      </w:r>
      <w:r w:rsidRPr="003F0528">
        <w:rPr>
          <w:rStyle w:val="Emphasis"/>
          <w:color w:val="000000" w:themeColor="text1"/>
          <w:highlight w:val="cyan"/>
        </w:rPr>
        <w:t>yes</w:t>
      </w:r>
      <w:r w:rsidRPr="003F0528">
        <w:rPr>
          <w:rStyle w:val="Emphasis"/>
          <w:color w:val="000000" w:themeColor="text1"/>
        </w:rPr>
        <w:t>.</w:t>
      </w:r>
    </w:p>
    <w:p w14:paraId="384E9189" w14:textId="77777777" w:rsidR="003F0528" w:rsidRDefault="003F0528" w:rsidP="003F0528">
      <w:pPr>
        <w:spacing w:after="0" w:line="240" w:lineRule="auto"/>
        <w:rPr>
          <w:rStyle w:val="Emphasis"/>
        </w:rPr>
      </w:pPr>
      <w:r>
        <w:rPr>
          <w:rStyle w:val="Emphasis"/>
        </w:rPr>
        <w:br w:type="page"/>
      </w:r>
    </w:p>
    <w:p w14:paraId="393205C5" w14:textId="77777777" w:rsidR="003F0528" w:rsidRDefault="003F0528" w:rsidP="003F0528">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4F14179B" w14:textId="77777777" w:rsidR="003F0528" w:rsidRDefault="003F0528" w:rsidP="003F0528">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r>
        <w:t>//recut SHS KS</w:t>
      </w:r>
    </w:p>
    <w:p w14:paraId="50DA6242" w14:textId="77777777" w:rsidR="003F0528" w:rsidRDefault="003F0528" w:rsidP="003F0528">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0216EC">
        <w:rPr>
          <w:rStyle w:val="Emphasis"/>
          <w:highlight w:val="cyan"/>
        </w:rPr>
        <w:t>To be free</w:t>
      </w:r>
      <w:r w:rsidRPr="00BB15F8">
        <w:rPr>
          <w:rStyle w:val="Emphasis"/>
        </w:rPr>
        <w:t xml:space="preserve">-as-independent, as all these thinkers conceive it, </w:t>
      </w:r>
      <w:r w:rsidRPr="000216EC">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0216EC">
        <w:rPr>
          <w:rStyle w:val="Emphasis"/>
          <w:highlight w:val="cyan"/>
        </w:rPr>
        <w:t>freedom is thus</w:t>
      </w:r>
      <w:r w:rsidRPr="00BB15F8">
        <w:rPr>
          <w:rStyle w:val="Emphasis"/>
        </w:rPr>
        <w:t xml:space="preserve"> particularly </w:t>
      </w:r>
      <w:r w:rsidRPr="000216EC">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0216EC">
        <w:rPr>
          <w:rStyle w:val="Emphasis"/>
          <w:highlight w:val="cyan"/>
        </w:rPr>
        <w:t>freedom</w:t>
      </w:r>
      <w:r w:rsidRPr="00ED2E79">
        <w:rPr>
          <w:sz w:val="14"/>
        </w:rPr>
        <w:t xml:space="preserve"> of speech and thought. Second, </w:t>
      </w:r>
      <w:r w:rsidRPr="00497BD8">
        <w:rPr>
          <w:rStyle w:val="Emphasis"/>
        </w:rPr>
        <w:t xml:space="preserve">it </w:t>
      </w:r>
      <w:r w:rsidRPr="000216EC">
        <w:rPr>
          <w:rStyle w:val="Emphasis"/>
          <w:highlight w:val="cyan"/>
        </w:rPr>
        <w:t xml:space="preserve">gives us title to insist that we not be bound by any restrictions to freedom that </w:t>
      </w:r>
      <w:r w:rsidRPr="00F164E0">
        <w:rPr>
          <w:rStyle w:val="Emphasis"/>
        </w:rPr>
        <w:t>are not reciprocal re</w:t>
      </w:r>
      <w:r w:rsidRPr="00497BD8">
        <w:rPr>
          <w:rStyle w:val="Emphasis"/>
        </w:rPr>
        <w:t xml:space="preserve">strictions, </w:t>
      </w:r>
      <w:r w:rsidRPr="000216EC">
        <w:rPr>
          <w:rStyle w:val="Emphasis"/>
          <w:highlight w:val="cyan"/>
        </w:rPr>
        <w:t>that do not bind other people</w:t>
      </w:r>
      <w:r w:rsidRPr="00497BD8">
        <w:rPr>
          <w:rStyle w:val="Emphasis"/>
        </w:rPr>
        <w:t xml:space="preserve"> in the same way: it justifies </w:t>
      </w:r>
      <w:r w:rsidRPr="000216EC">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0216EC">
        <w:rPr>
          <w:rStyle w:val="Emphasis"/>
          <w:highlight w:val="cyan"/>
        </w:rPr>
        <w:t>I am externally free only when I can do something to further my projects</w:t>
      </w:r>
      <w:r w:rsidRPr="005D59A0">
        <w:rPr>
          <w:rStyle w:val="Emphasis"/>
        </w:rPr>
        <w:t xml:space="preserve">. And </w:t>
      </w:r>
      <w:r w:rsidRPr="000216EC">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0216EC">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0216EC">
        <w:rPr>
          <w:rStyle w:val="Emphasis"/>
          <w:highlight w:val="cyan"/>
        </w:rPr>
        <w:t>we cannot acquire these sorts of rights without a state</w:t>
      </w:r>
      <w:r w:rsidRPr="00354099">
        <w:rPr>
          <w:rStyle w:val="Emphasis"/>
        </w:rPr>
        <w:t>.</w:t>
      </w:r>
      <w:r w:rsidRPr="00ED2E79">
        <w:rPr>
          <w:sz w:val="14"/>
        </w:rPr>
        <w:t xml:space="preserve"> One reason for this is that </w:t>
      </w:r>
      <w:r w:rsidRPr="000216EC">
        <w:rPr>
          <w:rStyle w:val="Emphasis"/>
          <w:highlight w:val="cyan"/>
        </w:rPr>
        <w:t>unlike our titles to</w:t>
      </w:r>
      <w:r w:rsidRPr="00354099">
        <w:rPr>
          <w:rStyle w:val="Emphasis"/>
        </w:rPr>
        <w:t xml:space="preserve"> freedom of thought and communication or to </w:t>
      </w:r>
      <w:r w:rsidRPr="000216EC">
        <w:rPr>
          <w:rStyle w:val="Emphasis"/>
          <w:highlight w:val="cyan"/>
        </w:rPr>
        <w:t>minimal bodily inviolability,</w:t>
      </w:r>
      <w:r w:rsidRPr="00354099">
        <w:rPr>
          <w:rStyle w:val="Emphasis"/>
        </w:rPr>
        <w:t xml:space="preserve"> </w:t>
      </w:r>
      <w:r w:rsidRPr="000216EC">
        <w:rPr>
          <w:rStyle w:val="Emphasis"/>
          <w:highlight w:val="cyan"/>
        </w:rPr>
        <w:t>our rights to specific external objects are not naturally determinate. Freedom as independence requires</w:t>
      </w:r>
      <w:r w:rsidRPr="00354099">
        <w:rPr>
          <w:rStyle w:val="Emphasis"/>
        </w:rPr>
        <w:t xml:space="preserve"> that </w:t>
      </w:r>
      <w:r w:rsidRPr="000216EC">
        <w:rPr>
          <w:rStyle w:val="Emphasis"/>
          <w:highlight w:val="cyan"/>
        </w:rPr>
        <w:t>I</w:t>
      </w:r>
      <w:r w:rsidRPr="00354099">
        <w:rPr>
          <w:rStyle w:val="Emphasis"/>
        </w:rPr>
        <w:t xml:space="preserve"> have rights of </w:t>
      </w:r>
      <w:r w:rsidRPr="000216EC">
        <w:rPr>
          <w:rStyle w:val="Emphasis"/>
          <w:highlight w:val="cyan"/>
        </w:rPr>
        <w:t>control</w:t>
      </w:r>
      <w:r w:rsidRPr="00354099">
        <w:rPr>
          <w:rStyle w:val="Emphasis"/>
        </w:rPr>
        <w:t xml:space="preserve"> over </w:t>
      </w:r>
      <w:r w:rsidRPr="000216EC">
        <w:rPr>
          <w:rStyle w:val="Emphasis"/>
          <w:highlight w:val="cyan"/>
        </w:rPr>
        <w:t>a</w:t>
      </w:r>
      <w:r w:rsidRPr="00354099">
        <w:rPr>
          <w:rStyle w:val="Emphasis"/>
        </w:rPr>
        <w:t xml:space="preserve"> particular </w:t>
      </w:r>
      <w:r w:rsidRPr="000216EC">
        <w:rPr>
          <w:rStyle w:val="Emphasis"/>
          <w:highlight w:val="cyan"/>
        </w:rPr>
        <w:t>body (my own), but not that I have rights</w:t>
      </w:r>
      <w:r w:rsidRPr="00354099">
        <w:rPr>
          <w:rStyle w:val="Emphasis"/>
        </w:rPr>
        <w:t xml:space="preserve"> of control </w:t>
      </w:r>
      <w:r w:rsidRPr="000216EC">
        <w:rPr>
          <w:rStyle w:val="Emphasis"/>
          <w:highlight w:val="cyan"/>
        </w:rPr>
        <w:t>over a particular object</w:t>
      </w:r>
      <w:r w:rsidRPr="00354099">
        <w:rPr>
          <w:rStyle w:val="Emphasis"/>
        </w:rPr>
        <w:t xml:space="preserve">. In order to be free-as-independent, I must have a right to some sphere of property, but </w:t>
      </w:r>
      <w:r w:rsidRPr="000216EC">
        <w:rPr>
          <w:rStyle w:val="Emphasis"/>
          <w:highlight w:val="cyan"/>
        </w:rPr>
        <w:t>it does not matter which specific objects I have a right to</w:t>
      </w:r>
      <w:r w:rsidRPr="00ED2E79">
        <w:rPr>
          <w:sz w:val="14"/>
        </w:rPr>
        <w:t xml:space="preserve">.22 Kant’s position can perhaps be made more intuitive if we reflect that </w:t>
      </w:r>
      <w:r w:rsidRPr="000216EC">
        <w:rPr>
          <w:rStyle w:val="Emphasis"/>
          <w:highlight w:val="cyan"/>
        </w:rPr>
        <w:t>any system of prop- erty will require the existence of</w:t>
      </w:r>
      <w:r w:rsidRPr="009465E0">
        <w:rPr>
          <w:rStyle w:val="Emphasis"/>
        </w:rPr>
        <w:t xml:space="preserve"> a set of </w:t>
      </w:r>
      <w:r w:rsidRPr="000216EC">
        <w:rPr>
          <w:rStyle w:val="Emphasis"/>
          <w:highlight w:val="cyan"/>
        </w:rPr>
        <w:t>rules</w:t>
      </w:r>
      <w:r w:rsidRPr="009465E0">
        <w:rPr>
          <w:rStyle w:val="Emphasis"/>
        </w:rPr>
        <w:t xml:space="preserve"> that is complex and to some extent conventional: rules </w:t>
      </w:r>
      <w:r w:rsidRPr="000216EC">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0216EC">
        <w:rPr>
          <w:rStyle w:val="Emphasis"/>
          <w:highlight w:val="cyan"/>
        </w:rPr>
        <w:t>The conditions</w:t>
      </w:r>
      <w:r w:rsidRPr="009465E0">
        <w:rPr>
          <w:rStyle w:val="Emphasis"/>
        </w:rPr>
        <w:t xml:space="preserve"> specifying these sorts of rights </w:t>
      </w:r>
      <w:r w:rsidRPr="000216EC">
        <w:rPr>
          <w:rStyle w:val="Emphasis"/>
          <w:highlight w:val="cyan"/>
        </w:rPr>
        <w:t>would be</w:t>
      </w:r>
      <w:r w:rsidRPr="009465E0">
        <w:rPr>
          <w:rStyle w:val="Emphasis"/>
        </w:rPr>
        <w:t xml:space="preserve"> imprecise </w:t>
      </w:r>
      <w:r w:rsidRPr="00F164E0">
        <w:rPr>
          <w:rStyle w:val="Emphasis"/>
        </w:rPr>
        <w:t xml:space="preserve">and </w:t>
      </w:r>
      <w:r w:rsidRPr="000216EC">
        <w:rPr>
          <w:rStyle w:val="Emphasis"/>
          <w:highlight w:val="cyan"/>
        </w:rPr>
        <w:t>difficult to judge in a state of nature.</w:t>
      </w:r>
      <w:r>
        <w:rPr>
          <w:rStyle w:val="Emphasis"/>
        </w:rPr>
        <w:t xml:space="preserve"> </w:t>
      </w:r>
      <w:r w:rsidRPr="00ED2E79">
        <w:rPr>
          <w:sz w:val="14"/>
        </w:rPr>
        <w:t xml:space="preserve">The basic thought here is that </w:t>
      </w:r>
      <w:r w:rsidRPr="000216EC">
        <w:rPr>
          <w:rStyle w:val="Emphasis"/>
          <w:highlight w:val="cyan"/>
        </w:rPr>
        <w:t>while a principle of equal freedom pro- vides</w:t>
      </w:r>
      <w:r w:rsidRPr="009465E0">
        <w:rPr>
          <w:rStyle w:val="Emphasis"/>
        </w:rPr>
        <w:t xml:space="preserve"> us some </w:t>
      </w:r>
      <w:r w:rsidRPr="000216EC">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4F86CB8" w14:textId="77777777" w:rsidR="003F0528" w:rsidRPr="00ED2E79" w:rsidRDefault="003F0528" w:rsidP="003F0528">
      <w:pPr>
        <w:rPr>
          <w:sz w:val="14"/>
        </w:rPr>
      </w:pPr>
    </w:p>
    <w:p w14:paraId="296FBA84" w14:textId="77777777" w:rsidR="003F0528" w:rsidRDefault="003F0528" w:rsidP="003F0528">
      <w:pPr>
        <w:pStyle w:val="Heading4"/>
      </w:pPr>
      <w:r>
        <w:t>In outer space, there is no governing authority and thus claiming property imposes your will over others.</w:t>
      </w:r>
    </w:p>
    <w:p w14:paraId="3E533478" w14:textId="77777777" w:rsidR="003F0528" w:rsidRDefault="003F0528" w:rsidP="003F0528">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910A342" w14:textId="77777777" w:rsidR="003F0528" w:rsidRDefault="003F0528" w:rsidP="003F0528">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0216EC">
        <w:rPr>
          <w:rStyle w:val="Emphasis"/>
          <w:highlight w:val="cyan"/>
        </w:rPr>
        <w:t>our private acts of</w:t>
      </w:r>
      <w:r w:rsidRPr="00E81CF6">
        <w:rPr>
          <w:rStyle w:val="Emphasis"/>
        </w:rPr>
        <w:t xml:space="preserve"> </w:t>
      </w:r>
      <w:r w:rsidRPr="000216EC">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0216EC">
        <w:rPr>
          <w:rStyle w:val="Emphasis"/>
          <w:highlight w:val="cyan"/>
        </w:rPr>
        <w:t>in a state of nature</w:t>
      </w:r>
      <w:r w:rsidRPr="00E81CF6">
        <w:rPr>
          <w:rStyle w:val="Emphasis"/>
        </w:rPr>
        <w:t xml:space="preserve">, for Kant, </w:t>
      </w:r>
      <w:r w:rsidRPr="00902962">
        <w:rPr>
          <w:rStyle w:val="Emphasis"/>
        </w:rPr>
        <w:t>seems to be that we</w:t>
      </w:r>
      <w:r w:rsidRPr="000216EC">
        <w:rPr>
          <w:rStyle w:val="Emphasis"/>
          <w:highlight w:val="cyan"/>
        </w:rPr>
        <w:t xml:space="preserve"> cannot unilaterally</w:t>
      </w:r>
      <w:r w:rsidRPr="00E81CF6">
        <w:rPr>
          <w:rStyle w:val="Emphasis"/>
        </w:rPr>
        <w:t xml:space="preserve">—through private will— </w:t>
      </w:r>
      <w:r w:rsidRPr="000216EC">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0216EC">
        <w:rPr>
          <w:rStyle w:val="Emphasis"/>
          <w:highlight w:val="cyan"/>
        </w:rPr>
        <w:t>claiming</w:t>
      </w:r>
      <w:r w:rsidRPr="00E81CF6">
        <w:rPr>
          <w:rStyle w:val="Emphasis"/>
        </w:rPr>
        <w:t xml:space="preserve"> to interpret the a priori general will on another person’s behalf, says Kant, </w:t>
      </w:r>
      <w:r w:rsidRPr="000216EC">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0216EC">
        <w:rPr>
          <w:rStyle w:val="Emphasis"/>
          <w:highlight w:val="cyan"/>
        </w:rPr>
        <w:t>My will to appro- priate</w:t>
      </w:r>
      <w:r w:rsidRPr="00617DF4">
        <w:rPr>
          <w:sz w:val="10"/>
        </w:rPr>
        <w:t xml:space="preserve">, in the belief that my appropriation is justifiable to others, </w:t>
      </w:r>
      <w:r w:rsidRPr="000216EC">
        <w:rPr>
          <w:rStyle w:val="Emphasis"/>
          <w:highlight w:val="cyan"/>
        </w:rPr>
        <w:t>cannot yet serve as a (coercive) law</w:t>
      </w:r>
      <w:r w:rsidRPr="00E81CF6">
        <w:rPr>
          <w:rStyle w:val="Emphasis"/>
        </w:rPr>
        <w:t xml:space="preserve"> for everyone else, because </w:t>
      </w:r>
      <w:r w:rsidRPr="000216EC">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0216EC">
        <w:rPr>
          <w:rStyle w:val="Emphasis"/>
          <w:highlight w:val="cyan"/>
        </w:rPr>
        <w:t>each person is an equally authoritative judge, it is</w:t>
      </w:r>
      <w:r w:rsidRPr="00617DF4">
        <w:rPr>
          <w:rStyle w:val="Emphasis"/>
        </w:rPr>
        <w:t xml:space="preserve"> therefore </w:t>
      </w:r>
      <w:r w:rsidRPr="000216EC">
        <w:rPr>
          <w:rStyle w:val="Emphasis"/>
          <w:highlight w:val="cyan"/>
        </w:rPr>
        <w:t>impossi- ble—in a state of nature—to put [them] under an obligation of justice that [they]</w:t>
      </w:r>
      <w:r w:rsidRPr="00617DF4">
        <w:rPr>
          <w:rStyle w:val="Emphasis"/>
        </w:rPr>
        <w:t xml:space="preserve"> himself </w:t>
      </w:r>
      <w:r w:rsidRPr="000216EC">
        <w:rPr>
          <w:rStyle w:val="Emphasis"/>
          <w:highlight w:val="cyan"/>
        </w:rPr>
        <w:t>do</w:t>
      </w:r>
      <w:r w:rsidRPr="00617DF4">
        <w:rPr>
          <w:rStyle w:val="Emphasis"/>
        </w:rPr>
        <w:t xml:space="preserve">es </w:t>
      </w:r>
      <w:r w:rsidRPr="000216EC">
        <w:rPr>
          <w:rStyle w:val="Emphasis"/>
          <w:highlight w:val="cya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0216EC">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0216EC">
        <w:rPr>
          <w:rStyle w:val="Emphasis"/>
          <w:highlight w:val="cyan"/>
        </w:rPr>
        <w:t>defining</w:t>
      </w:r>
      <w:r w:rsidRPr="00405008">
        <w:rPr>
          <w:rStyle w:val="Emphasis"/>
        </w:rPr>
        <w:t xml:space="preserve"> and enforcing both our rights over our bodies and </w:t>
      </w:r>
      <w:r w:rsidRPr="000216EC">
        <w:rPr>
          <w:rStyle w:val="Emphasis"/>
          <w:highlight w:val="cyan"/>
        </w:rPr>
        <w:t>our rights to external objects through public</w:t>
      </w:r>
      <w:r w:rsidRPr="00405008">
        <w:rPr>
          <w:rStyle w:val="Emphasis"/>
        </w:rPr>
        <w:t xml:space="preserve"> and nonarbitrary </w:t>
      </w:r>
      <w:r w:rsidRPr="000216EC">
        <w:rPr>
          <w:rStyle w:val="Emphasis"/>
          <w:highlight w:val="cyan"/>
        </w:rPr>
        <w:t>laws is the only way to secure ourselves against</w:t>
      </w:r>
      <w:r w:rsidRPr="00405008">
        <w:rPr>
          <w:rStyle w:val="Emphasis"/>
        </w:rPr>
        <w:t xml:space="preserve"> the </w:t>
      </w:r>
      <w:r w:rsidRPr="000216EC">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0216EC">
        <w:rPr>
          <w:rStyle w:val="Emphasis"/>
          <w:highlight w:val="cyan"/>
        </w:rPr>
        <w:t>property distribution</w:t>
      </w:r>
      <w:r w:rsidRPr="00684B8D">
        <w:rPr>
          <w:rStyle w:val="Emphasis"/>
        </w:rPr>
        <w:t xml:space="preserve"> to which we could all hypothetically consent </w:t>
      </w:r>
      <w:r w:rsidRPr="000216EC">
        <w:rPr>
          <w:rStyle w:val="Emphasis"/>
          <w:highlight w:val="cyan"/>
        </w:rPr>
        <w:t>must</w:t>
      </w:r>
      <w:r w:rsidRPr="00684B8D">
        <w:rPr>
          <w:rStyle w:val="Emphasis"/>
        </w:rPr>
        <w:t xml:space="preserve"> necessarily </w:t>
      </w:r>
      <w:r w:rsidRPr="000216EC">
        <w:rPr>
          <w:rStyle w:val="Emphasis"/>
          <w:highlight w:val="cyan"/>
        </w:rPr>
        <w:t>be</w:t>
      </w:r>
      <w:r w:rsidRPr="00684B8D">
        <w:rPr>
          <w:rStyle w:val="Emphasis"/>
        </w:rPr>
        <w:t xml:space="preserve"> one that is </w:t>
      </w:r>
      <w:r w:rsidRPr="000216EC">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E53CF47" w14:textId="77777777" w:rsidR="003F0528" w:rsidRDefault="003F0528" w:rsidP="003F0528">
      <w:pPr>
        <w:pStyle w:val="Heading4"/>
      </w:pPr>
      <w:r>
        <w:t>In the state of nature, everyone is an equal arbitrator of justice – that makes rights violations impossible to resolve.</w:t>
      </w:r>
    </w:p>
    <w:p w14:paraId="6043A863" w14:textId="77777777" w:rsidR="003F0528" w:rsidRPr="00122E01" w:rsidRDefault="003F0528" w:rsidP="003F0528">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E9FD6C0" w14:textId="77777777" w:rsidR="003F0528" w:rsidRPr="00122E01" w:rsidRDefault="003F0528" w:rsidP="003F0528">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 xml:space="preserve">I may (in all good faith) think that you have exceeded the bounds of the </w:t>
      </w:r>
      <w:r w:rsidRPr="001C57DF">
        <w:rPr>
          <w:rStyle w:val="Emphasis"/>
        </w:rPr>
        <w:t>compensation you are entitled to.</w:t>
      </w:r>
      <w:r w:rsidRPr="001C57DF">
        <w:rPr>
          <w:sz w:val="16"/>
        </w:rPr>
        <w:t xml:space="preserve"> So I may struggle against you, and regard myself as doing so rightfully. In this situation we both regard ourselves as having a claim of justice, and since we both act in good faith, we act with full subjective right. </w:t>
      </w:r>
      <w:r w:rsidRPr="001C57DF">
        <w:rPr>
          <w:rStyle w:val="Emphasis"/>
        </w:rPr>
        <w:t xml:space="preserve">But in our state of nature, the only thing that can decide the matter between us is a contest of strength, since both sides are equally right from their point of view. As Jeremy Waldron puts it: </w:t>
      </w:r>
      <w:r w:rsidRPr="001C57DF">
        <w:rPr>
          <w:sz w:val="16"/>
        </w:rPr>
        <w:t xml:space="preserve">there is an affront to the idea of justice when force is used by opposing sides, confrontationally and contradictorily, in justice’s name. </w:t>
      </w:r>
      <w:r w:rsidRPr="001C57DF">
        <w:rPr>
          <w:rStyle w:val="Emphasis"/>
        </w:rPr>
        <w:t xml:space="preserve">The point of using force in the name of justice is to assure people of that to which they are entitled. But if force is being used to further contradic- tory ends, then its connection with assurance is ruptured.3 </w:t>
      </w:r>
      <w:r w:rsidRPr="001C57DF">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1C57DF">
        <w:rPr>
          <w:rStyle w:val="Emphasis"/>
        </w:rPr>
        <w:t>the only reason you now possess more of the total is that you were stronger, not that I was convinced by your interpretation of justice. But the bounds of our sphere of control in the external world ought not to depend on the contingencies of who is stronger,</w:t>
      </w:r>
      <w:r w:rsidRPr="001C57DF">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w:t>
      </w:r>
      <w:r w:rsidRPr="00122E01">
        <w:rPr>
          <w:sz w:val="16"/>
        </w:rPr>
        <w:t>t rights, not a variety of competing private interpretations that coer- cively struggle for the upper hand.</w:t>
      </w:r>
    </w:p>
    <w:p w14:paraId="74FE5618" w14:textId="77777777" w:rsidR="003F0528" w:rsidRPr="00122E01" w:rsidRDefault="003F0528" w:rsidP="003F0528">
      <w:pPr>
        <w:rPr>
          <w:sz w:val="16"/>
        </w:rPr>
      </w:pPr>
    </w:p>
    <w:p w14:paraId="5C39C875" w14:textId="77777777" w:rsidR="003F0528" w:rsidRDefault="003F0528" w:rsidP="003F0528">
      <w:pPr>
        <w:rPr>
          <w:sz w:val="10"/>
        </w:rPr>
      </w:pPr>
    </w:p>
    <w:p w14:paraId="2FCC2684" w14:textId="77777777" w:rsidR="003F0528" w:rsidRDefault="003F0528" w:rsidP="003F0528">
      <w:pPr>
        <w:pStyle w:val="Heading2"/>
      </w:pPr>
      <w:r>
        <w:t>Underview</w:t>
      </w:r>
    </w:p>
    <w:p w14:paraId="45EE7304" w14:textId="77777777" w:rsidR="003F0528" w:rsidRPr="00021B2C" w:rsidRDefault="003F0528" w:rsidP="003F0528">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 xml:space="preserve">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norm since they have more time. </w:t>
      </w:r>
      <w:r>
        <w:rPr>
          <w:rFonts w:asciiTheme="majorHAnsi" w:hAnsiTheme="majorHAnsi" w:cs="Times New Roman"/>
        </w:rPr>
        <w:t xml:space="preserve">Fairness is a voter, education is a voter </w:t>
      </w:r>
    </w:p>
    <w:p w14:paraId="4CCF207D" w14:textId="77777777" w:rsidR="002D3426" w:rsidRPr="002D3426" w:rsidRDefault="002D3426" w:rsidP="002D3426"/>
    <w:sectPr w:rsidR="002D3426" w:rsidRPr="002D34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962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C1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426"/>
    <w:rsid w:val="002E0643"/>
    <w:rsid w:val="002E392E"/>
    <w:rsid w:val="002E6BBC"/>
    <w:rsid w:val="002F0267"/>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528"/>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2BD"/>
    <w:rsid w:val="00496BB2"/>
    <w:rsid w:val="004B37B4"/>
    <w:rsid w:val="004B72B4"/>
    <w:rsid w:val="004C0314"/>
    <w:rsid w:val="004C0D3D"/>
    <w:rsid w:val="004C213E"/>
    <w:rsid w:val="004C376C"/>
    <w:rsid w:val="004C657F"/>
    <w:rsid w:val="004D17D8"/>
    <w:rsid w:val="004D52D8"/>
    <w:rsid w:val="004E2AD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9D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2012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962BD"/>
    <w:pPr>
      <w:spacing w:after="160" w:line="259" w:lineRule="auto"/>
    </w:pPr>
  </w:style>
  <w:style w:type="paragraph" w:styleId="Heading1">
    <w:name w:val="heading 1"/>
    <w:aliases w:val="Pocket"/>
    <w:basedOn w:val="Normal"/>
    <w:next w:val="Normal"/>
    <w:link w:val="Heading1Char"/>
    <w:uiPriority w:val="9"/>
    <w:qFormat/>
    <w:rsid w:val="00496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62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62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4962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6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2BD"/>
  </w:style>
  <w:style w:type="character" w:customStyle="1" w:styleId="Heading1Char">
    <w:name w:val="Heading 1 Char"/>
    <w:aliases w:val="Pocket Char"/>
    <w:basedOn w:val="DefaultParagraphFont"/>
    <w:link w:val="Heading1"/>
    <w:uiPriority w:val="9"/>
    <w:rsid w:val="004962B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962B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962BD"/>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962B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62BD"/>
    <w:rPr>
      <w:b/>
      <w:sz w:val="26"/>
      <w:u w:val="none"/>
    </w:rPr>
  </w:style>
  <w:style w:type="character" w:customStyle="1" w:styleId="StyleUnderline">
    <w:name w:val="Style Underline"/>
    <w:aliases w:val="Underline"/>
    <w:basedOn w:val="DefaultParagraphFont"/>
    <w:uiPriority w:val="1"/>
    <w:qFormat/>
    <w:rsid w:val="004962BD"/>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4962B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962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4962BD"/>
    <w:rPr>
      <w:color w:val="auto"/>
      <w:u w:val="none"/>
    </w:rPr>
  </w:style>
  <w:style w:type="paragraph" w:styleId="DocumentMap">
    <w:name w:val="Document Map"/>
    <w:basedOn w:val="Normal"/>
    <w:link w:val="DocumentMapChar"/>
    <w:uiPriority w:val="99"/>
    <w:semiHidden/>
    <w:unhideWhenUsed/>
    <w:rsid w:val="004962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62BD"/>
    <w:rPr>
      <w:rFonts w:ascii="Lucida Grande" w:hAnsi="Lucida Grande" w:cs="Lucida Grande"/>
      <w:sz w:val="24"/>
    </w:rPr>
  </w:style>
  <w:style w:type="paragraph" w:customStyle="1" w:styleId="Card">
    <w:name w:val="Card"/>
    <w:aliases w:val="Note Level 2,No Spacing31,No Spacing22,No Spacing3,No Spacing111112,No Spacing111,No Spacing2,tag,No Spacing1121,Dont use,No Spacing41,No Spacing112,Medium Grid 21,card,Tag and Cite,No Spacing1111,nonunderlined,Very Small Text,No Spacing6"/>
    <w:basedOn w:val="Heading1"/>
    <w:link w:val="Hyperlink"/>
    <w:autoRedefine/>
    <w:uiPriority w:val="99"/>
    <w:qFormat/>
    <w:rsid w:val="003F052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Times New Roman"/>
      <w:b w:val="0"/>
      <w:bCs w:val="0"/>
      <w:sz w:val="22"/>
      <w:szCs w:val="24"/>
    </w:rPr>
  </w:style>
  <w:style w:type="paragraph" w:customStyle="1" w:styleId="textbold">
    <w:name w:val="text bold"/>
    <w:basedOn w:val="Normal"/>
    <w:link w:val="Emphasis"/>
    <w:uiPriority w:val="20"/>
    <w:qFormat/>
    <w:rsid w:val="003F0528"/>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hilosophe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scholar.google.com/citations?view_op=view_org&amp;hl=en&amp;org=8515235176732148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4DE7185-05D0-CC46-94AE-246C65DE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6763</Words>
  <Characters>38551</Characters>
  <Application>Microsoft Macintosh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2022-01-28T16:20:00Z</dcterms:created>
  <dcterms:modified xsi:type="dcterms:W3CDTF">2022-01-28T17:09:00Z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