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67142E" w14:textId="77777777" w:rsidR="007A25C1" w:rsidRPr="00C373E5" w:rsidRDefault="007A25C1" w:rsidP="007A25C1">
      <w:pPr>
        <w:pStyle w:val="Heading4"/>
      </w:pPr>
      <w:r w:rsidRPr="00C373E5">
        <w:t>Capitalism is accelerating- the rate of physical and knowledge production and growth of capitalistic desires is increasing faster than ever before. At every second, thousands of bits of new information</w:t>
      </w:r>
      <w:r>
        <w:t xml:space="preserve"> </w:t>
      </w:r>
      <w:r w:rsidRPr="00C373E5">
        <w:t>and and products are created.</w:t>
      </w:r>
    </w:p>
    <w:p w14:paraId="3D7E0A0B" w14:textId="77777777" w:rsidR="007A25C1" w:rsidRDefault="007A25C1" w:rsidP="007A25C1">
      <w:pPr>
        <w:pStyle w:val="Heading4"/>
      </w:pPr>
      <w:r w:rsidRPr="00C373E5">
        <w:t>Competing claims make finding truth impossible: everything undergoes reproduction infinitely - copies have copies of copies; the original item is no longer locatable. However, these copies can often contain contradictory or inco</w:t>
      </w:r>
      <w:r>
        <w:t>n</w:t>
      </w:r>
      <w:r w:rsidRPr="00C373E5">
        <w:t>sistent info, thus making truth harder to find- means seeking meaning becomes meaningless and impossible.</w:t>
      </w:r>
    </w:p>
    <w:p w14:paraId="2754200A" w14:textId="77777777" w:rsidR="007A25C1" w:rsidRPr="00C373E5" w:rsidRDefault="007A25C1" w:rsidP="007A25C1">
      <w:pPr>
        <w:pStyle w:val="Heading4"/>
      </w:pPr>
      <w:r>
        <w:t>e.g. Trumps’s inaugaration- from one angle, Fox News and his own social accounts depict a huge crowd of over a million, but from a different source like CNN or Vox, there were only 300,000. We have no idea who to trust and what is the full truth.</w:t>
      </w:r>
    </w:p>
    <w:p w14:paraId="615DE384" w14:textId="77777777" w:rsidR="007A25C1" w:rsidRDefault="007A25C1" w:rsidP="007A25C1">
      <w:pPr>
        <w:pStyle w:val="Heading4"/>
      </w:pPr>
      <w:r w:rsidRPr="00C373E5">
        <w:t>The resulting world is the hyperreality- a place where copies upon copies</w:t>
      </w:r>
      <w:r>
        <w:t xml:space="preserve"> of the original text</w:t>
      </w:r>
      <w:r w:rsidRPr="00C373E5">
        <w:t xml:space="preserve"> exist in the capitalist space devoid of meaning. </w:t>
      </w:r>
    </w:p>
    <w:p w14:paraId="69EE2E85" w14:textId="77777777" w:rsidR="007A25C1" w:rsidRDefault="007A25C1" w:rsidP="007A25C1">
      <w:pPr>
        <w:pStyle w:val="Heading4"/>
      </w:pPr>
      <w:r>
        <w:t>Binding claims must begin with hyperreality:</w:t>
      </w:r>
    </w:p>
    <w:p w14:paraId="717B8FE9" w14:textId="77777777" w:rsidR="007A25C1" w:rsidRDefault="007A25C1" w:rsidP="007A25C1">
      <w:pPr>
        <w:pStyle w:val="Heading4"/>
      </w:pPr>
      <w:r>
        <w:t xml:space="preserve">[A] </w:t>
      </w:r>
      <w:r w:rsidRPr="00F3394B">
        <w:rPr>
          <w:u w:val="single"/>
        </w:rPr>
        <w:t>Empiricism</w:t>
      </w:r>
      <w:r>
        <w:t xml:space="preserve">: subject’s conceptions of the external world are filtered through the lens of accelerated capitalism, wherein the proliferation of images makes truth and falsity increasingly difficult to differentiate between. </w:t>
      </w:r>
    </w:p>
    <w:p w14:paraId="2C4CD78E" w14:textId="77777777" w:rsidR="007A25C1" w:rsidRDefault="007A25C1" w:rsidP="007A25C1">
      <w:pPr>
        <w:rPr>
          <w:rStyle w:val="Style13ptBold"/>
        </w:rPr>
      </w:pPr>
      <w:r>
        <w:rPr>
          <w:rStyle w:val="Style13ptBold"/>
          <w:u w:val="single"/>
        </w:rPr>
        <w:t xml:space="preserve">B] </w:t>
      </w:r>
      <w:r w:rsidRPr="00F3394B">
        <w:rPr>
          <w:rStyle w:val="Style13ptBold"/>
          <w:u w:val="single"/>
        </w:rPr>
        <w:t>Circular</w:t>
      </w:r>
      <w:r>
        <w:rPr>
          <w:rStyle w:val="Style13ptBold"/>
        </w:rPr>
        <w:t xml:space="preserve">: Questioning hyperreality </w:t>
      </w:r>
      <w:r w:rsidRPr="00403529">
        <w:rPr>
          <w:rStyle w:val="Style13ptBold"/>
          <w:i/>
        </w:rPr>
        <w:t>concedes the authority of hyperreality</w:t>
      </w:r>
      <w:r>
        <w:rPr>
          <w:rStyle w:val="Style13ptBold"/>
        </w:rPr>
        <w:t xml:space="preserve"> because 1] it displays the radical confusion increased signs inflicts on subjects and 2] exemplifies the detachment between signifier – the very word “hyperreality” – and signified – the world as we believe we know it</w:t>
      </w:r>
    </w:p>
    <w:p w14:paraId="1AF62A72" w14:textId="77777777" w:rsidR="007A25C1" w:rsidRDefault="007A25C1" w:rsidP="007A25C1">
      <w:pPr>
        <w:pStyle w:val="Heading4"/>
        <w:rPr>
          <w:rStyle w:val="Style13ptBold"/>
          <w:b/>
          <w:sz w:val="28"/>
        </w:rPr>
      </w:pPr>
      <w:r w:rsidRPr="00F3394B">
        <w:rPr>
          <w:rStyle w:val="Style13ptBold"/>
          <w:b/>
          <w:sz w:val="28"/>
        </w:rPr>
        <w:t xml:space="preserve">Next, </w:t>
      </w:r>
      <w:r>
        <w:rPr>
          <w:rStyle w:val="Style13ptBold"/>
          <w:b/>
          <w:sz w:val="28"/>
        </w:rPr>
        <w:t>the relevant feature of late stage capitalism is accelerationism: as production increases, the goal of the very producing has oriented towards production for the sake of production. Clear objectives die as information is disseminated with the goal of merely reproducing, as opposed to reproducing with knowledge intact.</w:t>
      </w:r>
    </w:p>
    <w:p w14:paraId="70C7124E" w14:textId="77777777" w:rsidR="007A25C1" w:rsidRDefault="007A25C1" w:rsidP="007A25C1"/>
    <w:p w14:paraId="201631B3" w14:textId="77777777" w:rsidR="007A25C1" w:rsidRPr="00C373E5" w:rsidRDefault="007A25C1" w:rsidP="007A25C1">
      <w:pPr>
        <w:pStyle w:val="Heading4"/>
      </w:pPr>
      <w:r w:rsidRPr="00C373E5">
        <w:t>Thus, the standard is to vote for the debater who best ruptures hyperreality. Prefer:</w:t>
      </w:r>
    </w:p>
    <w:p w14:paraId="0E7D6125" w14:textId="77777777" w:rsidR="007A25C1" w:rsidRDefault="007A25C1" w:rsidP="007A25C1"/>
    <w:p w14:paraId="7B0475FF" w14:textId="77777777" w:rsidR="007A25C1" w:rsidRDefault="007A25C1" w:rsidP="007A25C1">
      <w:pPr>
        <w:pStyle w:val="Heading4"/>
      </w:pPr>
      <w:r>
        <w:t xml:space="preserve">[1] </w:t>
      </w:r>
      <w:r>
        <w:rPr>
          <w:u w:val="single"/>
        </w:rPr>
        <w:t>C</w:t>
      </w:r>
      <w:r w:rsidRPr="007D0E1D">
        <w:rPr>
          <w:u w:val="single"/>
        </w:rPr>
        <w:t xml:space="preserve">ritical </w:t>
      </w:r>
      <w:r>
        <w:rPr>
          <w:u w:val="single"/>
        </w:rPr>
        <w:t>S</w:t>
      </w:r>
      <w:r w:rsidRPr="007D0E1D">
        <w:rPr>
          <w:u w:val="single"/>
        </w:rPr>
        <w:t>ubjectivity</w:t>
      </w:r>
      <w:r>
        <w:t>: the capacity to reflect is premised upon the view of a cohesive subject, which papers over the way signifiers from flesh – both intrinsic and inflicted – transform the I</w:t>
      </w:r>
    </w:p>
    <w:p w14:paraId="752FA242" w14:textId="77777777" w:rsidR="007A25C1" w:rsidRPr="00EF3B0F" w:rsidRDefault="007A25C1" w:rsidP="007A25C1">
      <w:pPr>
        <w:pStyle w:val="Heading4"/>
      </w:pPr>
      <w:r>
        <w:t xml:space="preserve">[2] </w:t>
      </w:r>
      <w:r>
        <w:rPr>
          <w:u w:val="single"/>
        </w:rPr>
        <w:t>A</w:t>
      </w:r>
      <w:r w:rsidRPr="007D0E1D">
        <w:rPr>
          <w:u w:val="single"/>
        </w:rPr>
        <w:t>cademia</w:t>
      </w:r>
      <w:r>
        <w:t>: contemporary pedagogical sites have been coopted by mindless bureaucrats – ethical subjects have an a priori commitment to dismantle overcoding in spaces of movement building and organization</w:t>
      </w:r>
    </w:p>
    <w:p w14:paraId="0A41560D" w14:textId="2FFF6F2B" w:rsidR="007A25C1" w:rsidRPr="00C834AF" w:rsidRDefault="00354215" w:rsidP="007A25C1">
      <w:pPr>
        <w:pStyle w:val="Heading4"/>
      </w:pPr>
      <w:r>
        <w:t>3</w:t>
      </w:r>
      <w:r w:rsidR="007A25C1">
        <w:t xml:space="preserve">] </w:t>
      </w:r>
      <w:r w:rsidR="007A25C1" w:rsidRPr="007808E6">
        <w:rPr>
          <w:u w:val="single"/>
        </w:rPr>
        <w:t>Performativity</w:t>
      </w:r>
      <w:r w:rsidR="007A25C1">
        <w:t xml:space="preserve">: debate is premised upon a mutual value ascribed to each agent in the room, which necessitates an understanding of the gap between signifier and signified to comprehend why we value the site itself. </w:t>
      </w:r>
    </w:p>
    <w:p w14:paraId="078EED91" w14:textId="77777777" w:rsidR="007A25C1" w:rsidRPr="00102B85" w:rsidRDefault="007A25C1" w:rsidP="007A25C1"/>
    <w:p w14:paraId="113C9A09" w14:textId="77777777" w:rsidR="007A25C1" w:rsidRPr="00902148" w:rsidRDefault="007A25C1" w:rsidP="007A25C1">
      <w:pPr>
        <w:pStyle w:val="Heading4"/>
        <w:rPr>
          <w:b w:val="0"/>
          <w:sz w:val="24"/>
        </w:rPr>
      </w:pPr>
      <w:r w:rsidRPr="00902148">
        <w:rPr>
          <w:b w:val="0"/>
          <w:sz w:val="24"/>
        </w:rPr>
        <w:t>Survival rhetoric organizes around those who can claim they’ve overcame in a consumable form to be marketed and sold as a good in the symbolic economy. The aff steps into the role of the archiver that translates resilience into empty communicative signs that ultimately get coopted.</w:t>
      </w:r>
    </w:p>
    <w:p w14:paraId="5CEE1440" w14:textId="77777777" w:rsidR="007A25C1" w:rsidRDefault="007A25C1" w:rsidP="007A25C1">
      <w:r w:rsidRPr="00902148">
        <w:rPr>
          <w:rStyle w:val="Style13ptBold"/>
          <w:b w:val="0"/>
          <w:sz w:val="24"/>
        </w:rPr>
        <w:t>James 15</w:t>
      </w:r>
      <w:r w:rsidRPr="00902148">
        <w:t xml:space="preserve"> [Robin James is an Associate Professor of Philosophy @ UNC Charlotte. “Resilience &amp; Melancholy: Pop Music, Feminism, Neoliberalism, Publisher: Zero Books p. 88-92]</w:t>
      </w:r>
    </w:p>
    <w:p w14:paraId="348BB1F1" w14:textId="77777777" w:rsidR="007A25C1" w:rsidRPr="00902148" w:rsidRDefault="007A25C1" w:rsidP="007A25C1">
      <w:r>
        <w:t>MRWSaP=</w:t>
      </w:r>
      <w:r w:rsidRPr="004A11FD">
        <w:t xml:space="preserve"> early 21st-century globalized Western race/gender/sexuality/capitalist hegemon</w:t>
      </w:r>
      <w:r>
        <w:t>y</w:t>
      </w:r>
    </w:p>
    <w:p w14:paraId="6E364A75" w14:textId="77777777" w:rsidR="007A25C1" w:rsidRDefault="007A25C1" w:rsidP="007A25C1">
      <w:pPr>
        <w:rPr>
          <w:sz w:val="16"/>
          <w:u w:val="single"/>
        </w:rPr>
      </w:pPr>
      <w:r w:rsidRPr="004A11FD">
        <w:rPr>
          <w:rStyle w:val="Emphasis"/>
        </w:rPr>
        <w:t>Resilience must be performed</w:t>
      </w:r>
      <w:r w:rsidRPr="002D03C7">
        <w:rPr>
          <w:u w:val="single"/>
        </w:rPr>
        <w:t xml:space="preserve"> explicitly, legibly, and </w:t>
      </w:r>
      <w:r w:rsidRPr="004A11FD">
        <w:rPr>
          <w:rStyle w:val="Emphasis"/>
        </w:rPr>
        <w:t>spectacularly</w:t>
      </w:r>
      <w:r w:rsidRPr="002D03C7">
        <w:rPr>
          <w:u w:val="single"/>
        </w:rPr>
        <w:t xml:space="preserve">. Overcoming is necessary but insufficient; </w:t>
      </w:r>
      <w:r w:rsidRPr="004A11FD">
        <w:rPr>
          <w:rStyle w:val="Emphasis"/>
          <w:highlight w:val="cyan"/>
        </w:rPr>
        <w:t>to count and function as resilience</w:t>
      </w:r>
      <w:r w:rsidRPr="002D03C7">
        <w:rPr>
          <w:u w:val="single"/>
        </w:rPr>
        <w:t xml:space="preserve">, this </w:t>
      </w:r>
      <w:r w:rsidRPr="004A11FD">
        <w:rPr>
          <w:rStyle w:val="Emphasis"/>
          <w:highlight w:val="cyan"/>
        </w:rPr>
        <w:t>overcoming</w:t>
      </w:r>
      <w:r w:rsidRPr="002D03C7">
        <w:rPr>
          <w:u w:val="single"/>
        </w:rPr>
        <w:t xml:space="preserve"> </w:t>
      </w:r>
      <w:r w:rsidRPr="004A11FD">
        <w:rPr>
          <w:rStyle w:val="Emphasis"/>
          <w:highlight w:val="cyan"/>
        </w:rPr>
        <w:t>must be</w:t>
      </w:r>
      <w:r w:rsidRPr="002D03C7">
        <w:rPr>
          <w:u w:val="single"/>
        </w:rPr>
        <w:t xml:space="preserve"> accomplished </w:t>
      </w:r>
      <w:r w:rsidRPr="004A11FD">
        <w:rPr>
          <w:rStyle w:val="Emphasis"/>
          <w:highlight w:val="cyan"/>
        </w:rPr>
        <w:t>in a visible</w:t>
      </w:r>
      <w:r w:rsidRPr="002D03C7">
        <w:rPr>
          <w:u w:val="single"/>
        </w:rPr>
        <w:t xml:space="preserve"> or otherwise legible </w:t>
      </w:r>
      <w:r w:rsidRPr="004A11FD">
        <w:rPr>
          <w:rStyle w:val="Emphasis"/>
          <w:highlight w:val="cyan"/>
        </w:rPr>
        <w:t>and consumable manner</w:t>
      </w:r>
      <w:r w:rsidRPr="002D03C7">
        <w:rPr>
          <w:u w:val="single"/>
        </w:rPr>
        <w:t xml:space="preserve">. </w:t>
      </w:r>
      <w:r w:rsidRPr="002D03C7">
        <w:rPr>
          <w:rStyle w:val="Heading3Char"/>
          <w:b w:val="0"/>
          <w:sz w:val="24"/>
        </w:rPr>
        <w:t xml:space="preserve">Overcoming is a type of </w:t>
      </w:r>
      <w:r w:rsidRPr="004A11FD">
        <w:rPr>
          <w:rStyle w:val="Emphasis"/>
        </w:rPr>
        <w:t>“affective labor</w:t>
      </w:r>
      <w:r w:rsidRPr="004A11FD">
        <w:rPr>
          <w:sz w:val="16"/>
        </w:rPr>
        <w:t>”</w:t>
      </w:r>
      <w:r w:rsidRPr="002C078E">
        <w:rPr>
          <w:sz w:val="16"/>
        </w:rPr>
        <w:t xml:space="preserve"> </w:t>
      </w:r>
      <w:r w:rsidRPr="002C078E">
        <w:rPr>
          <w:rStyle w:val="Heading3Char"/>
          <w:b w:val="0"/>
          <w:sz w:val="16"/>
          <w:u w:val="none"/>
        </w:rPr>
        <w:t>which</w:t>
      </w:r>
      <w:r w:rsidRPr="002C078E">
        <w:rPr>
          <w:sz w:val="16"/>
        </w:rPr>
        <w:t>, as Steven Shaviro puts it, “</w:t>
      </w:r>
      <w:r w:rsidRPr="002D03C7">
        <w:rPr>
          <w:rStyle w:val="Heading3Char"/>
          <w:b w:val="0"/>
          <w:sz w:val="24"/>
        </w:rPr>
        <w:t xml:space="preserve">is productive only to the extent that </w:t>
      </w:r>
      <w:r w:rsidRPr="004A11FD">
        <w:rPr>
          <w:rStyle w:val="Emphasis"/>
          <w:highlight w:val="cyan"/>
        </w:rPr>
        <w:t>it is a public performance</w:t>
      </w:r>
      <w:r w:rsidRPr="002D03C7">
        <w:rPr>
          <w:u w:val="single"/>
        </w:rPr>
        <w:t>. It cannot unfold in the hidden depths; it must be visible and audible”</w:t>
      </w:r>
      <w:r w:rsidRPr="002C078E">
        <w:rPr>
          <w:sz w:val="16"/>
        </w:rPr>
        <w:t xml:space="preserve"> (PCA 49n33) In order to tune into feminine resilience and feed it back into its power supply, MRWaSP has to perceive it as such. </w:t>
      </w:r>
      <w:r w:rsidRPr="002C078E">
        <w:rPr>
          <w:rStyle w:val="Heading3Char"/>
          <w:b w:val="0"/>
          <w:sz w:val="16"/>
          <w:u w:val="none"/>
        </w:rPr>
        <w:t xml:space="preserve">“Look,! Overcame!” is the resilient subject’s </w:t>
      </w:r>
      <w:r w:rsidRPr="002C078E">
        <w:rPr>
          <w:sz w:val="16"/>
        </w:rPr>
        <w:t xml:space="preserve">maxim or </w:t>
      </w:r>
      <w:r w:rsidRPr="002C078E">
        <w:rPr>
          <w:rStyle w:val="Heading3Char"/>
          <w:b w:val="0"/>
          <w:sz w:val="16"/>
          <w:u w:val="none"/>
        </w:rPr>
        <w:t>mantra</w:t>
      </w:r>
      <w:r w:rsidRPr="002C078E">
        <w:rPr>
          <w:sz w:val="16"/>
        </w:rPr>
        <w:t xml:space="preserve">. Gender and race have always been “visible identities,” to use philosopher Linda Martin Alcoff’s term, identities strongly tied to one’s outward physical appearance. However, gendered/racialized resilience isn’t visible in the same way that conventional gender and racial identities are visible. To clarify these differences, it’s helpful to think of resilience in terms of a “Look, I overcame!” imperative. “Look, I Overcame!” Is easy to juxtapose to Frantz Fanon’s “Look a Negro!”, which is the touch stone for his analysis of gendered racialization in “The Fact of Blackness.” In both cases, looking is a means of crafting race/gender identities and distributing white patriarchal privilege. But, in the same way that resilience discourse “upgrades” traditional methods for crafting identities and distributing privilege, the “looking” in “Look, I Overcame’” is an upgrade on the “looking” in “Look, a Negro” According to Fanon, the exclamation “Look, a Negro!” racializes him as a black man. </w:t>
      </w:r>
      <w:r w:rsidRPr="002D03C7">
        <w:rPr>
          <w:u w:val="single"/>
        </w:rPr>
        <w:t>To be “a Negro” is to be objectified by the white supremacist gaze</w:t>
      </w:r>
      <w:r w:rsidRPr="002C078E">
        <w:rPr>
          <w:sz w:val="16"/>
        </w:rPr>
        <w:t>. This gaze fixes him as an object, rather than an ambiguous transcendence (which is a more nuanced way of describing the existentialist concept of subjectivity). “</w:t>
      </w:r>
      <w:r w:rsidRPr="002D03C7">
        <w:rPr>
          <w:u w:val="single"/>
        </w:rPr>
        <w:t>The black man,” as Fanon argues, “has no ontological resistance for the white man”</w:t>
      </w:r>
      <w:r w:rsidRPr="002C078E">
        <w:rPr>
          <w:sz w:val="16"/>
        </w:rPr>
        <w:t xml:space="preserve"> (BSWM 110) because, as an object and not a mutually-recognized subject, he cannot return the white man’s gaze (“The Look” that is so important to Sartre’s theory of subjectivity in Being &amp; Nothingness). The LIO narrative differs from Fanon’s account in the same way it differs from Iris Young’s account of feminine body comportment</w:t>
      </w:r>
      <w:r w:rsidRPr="002D03C7">
        <w:rPr>
          <w:u w:val="single"/>
        </w:rPr>
        <w:t xml:space="preserve">: </w:t>
      </w:r>
      <w:r w:rsidRPr="004A11FD">
        <w:rPr>
          <w:rStyle w:val="Emphasis"/>
          <w:highlight w:val="cyan"/>
        </w:rPr>
        <w:t>in resilience discourse, objectification is</w:t>
      </w:r>
      <w:r w:rsidRPr="002D03C7">
        <w:rPr>
          <w:u w:val="single"/>
        </w:rPr>
        <w:t xml:space="preserve">n’t an end but </w:t>
      </w:r>
      <w:r w:rsidRPr="004A11FD">
        <w:rPr>
          <w:rStyle w:val="Emphasis"/>
          <w:highlight w:val="cyan"/>
        </w:rPr>
        <w:t>a means</w:t>
      </w:r>
      <w:r w:rsidRPr="002D03C7">
        <w:rPr>
          <w:u w:val="single"/>
        </w:rPr>
        <w:t>, any impediment posed by the damage wrought by the white/male gaze Is a necessary prerequisite for subjectivity, agency, and mutual recognition</w:t>
      </w:r>
      <w:r w:rsidRPr="002C078E">
        <w:rPr>
          <w:sz w:val="16"/>
        </w:rPr>
        <w:t xml:space="preserve">. In other words, </w:t>
      </w:r>
      <w:r w:rsidRPr="002C078E">
        <w:rPr>
          <w:rStyle w:val="Heading3Char"/>
          <w:b w:val="0"/>
          <w:sz w:val="16"/>
          <w:u w:val="none"/>
        </w:rPr>
        <w:t>being looked at isn’t an impediment, but a resource</w:t>
      </w:r>
      <w:r w:rsidRPr="002C078E">
        <w:rPr>
          <w:sz w:val="16"/>
        </w:rPr>
        <w:t xml:space="preserve">. </w:t>
      </w:r>
      <w:r w:rsidRPr="002C078E">
        <w:rPr>
          <w:rStyle w:val="Heading3Char"/>
          <w:b w:val="0"/>
          <w:sz w:val="16"/>
          <w:u w:val="none"/>
        </w:rPr>
        <w:t>Resilience discourse turns objectification</w:t>
      </w:r>
      <w:r w:rsidRPr="002C078E">
        <w:rPr>
          <w:sz w:val="16"/>
        </w:rPr>
        <w:t xml:space="preserve"> (being looked at) </w:t>
      </w:r>
      <w:r w:rsidRPr="002C078E">
        <w:rPr>
          <w:rStyle w:val="Heading3Char"/>
          <w:b w:val="0"/>
          <w:sz w:val="16"/>
          <w:u w:val="none"/>
        </w:rPr>
        <w:t>into a means of subjectificatlon</w:t>
      </w:r>
      <w:r w:rsidRPr="002C078E">
        <w:rPr>
          <w:sz w:val="16"/>
        </w:rPr>
        <w:t xml:space="preserve"> (</w:t>
      </w:r>
      <w:r w:rsidRPr="002C078E">
        <w:rPr>
          <w:rStyle w:val="Heading3Char"/>
          <w:b w:val="0"/>
          <w:sz w:val="16"/>
          <w:u w:val="none"/>
        </w:rPr>
        <w:t>overcoming</w:t>
      </w:r>
      <w:r w:rsidRPr="002C078E">
        <w:rPr>
          <w:sz w:val="16"/>
        </w:rPr>
        <w:t xml:space="preserve">). </w:t>
      </w:r>
      <w:r w:rsidRPr="002C078E">
        <w:rPr>
          <w:rStyle w:val="Heading3Char"/>
          <w:b w:val="0"/>
          <w:sz w:val="16"/>
          <w:u w:val="none"/>
        </w:rPr>
        <w:t>It</w:t>
      </w:r>
      <w:r w:rsidRPr="002C078E">
        <w:rPr>
          <w:sz w:val="16"/>
        </w:rPr>
        <w:t xml:space="preserve"> also </w:t>
      </w:r>
      <w:r w:rsidRPr="002C078E">
        <w:rPr>
          <w:rStyle w:val="Heading3Char"/>
          <w:b w:val="0"/>
          <w:sz w:val="16"/>
          <w:u w:val="none"/>
        </w:rPr>
        <w:t xml:space="preserve">makes looking even more </w:t>
      </w:r>
      <w:r w:rsidRPr="002C078E">
        <w:rPr>
          <w:sz w:val="16"/>
        </w:rPr>
        <w:t xml:space="preserve">efficient and </w:t>
      </w:r>
      <w:r w:rsidRPr="002C078E">
        <w:rPr>
          <w:rStyle w:val="Heading3Char"/>
          <w:b w:val="0"/>
          <w:sz w:val="16"/>
          <w:u w:val="none"/>
        </w:rPr>
        <w:t>profitable than simple objectification</w:t>
      </w:r>
      <w:r w:rsidRPr="002C078E">
        <w:rPr>
          <w:sz w:val="16"/>
        </w:rPr>
        <w:t xml:space="preserve"> could ever be. Recognizing and </w:t>
      </w:r>
      <w:r w:rsidRPr="002C078E">
        <w:rPr>
          <w:rStyle w:val="Heading3Char"/>
          <w:b w:val="0"/>
          <w:sz w:val="16"/>
          <w:u w:val="none"/>
        </w:rPr>
        <w:t>affirming the affective labor of the resilient performer, the spectator feeds the performer’s individual overcoming</w:t>
      </w:r>
      <w:r w:rsidRPr="002C078E">
        <w:rPr>
          <w:sz w:val="16"/>
        </w:rPr>
        <w:t xml:space="preserve"> Into a second-order therapeutic narrative: our approbation of her overcoming is evidence of our own overcoming of our past prejudices. This spectator wants to be seen by a wider audience as someone who answers the resilient feminine subject’s hail, “Look, I Overcame’. Just as individual feminine subjects use their resilience as proof of their own </w:t>
      </w:r>
      <w:r w:rsidRPr="00B416F0">
        <w:rPr>
          <w:u w:val="single"/>
        </w:rPr>
        <w:t>goodness, MRWaSP uses the resilience of its “good girls” as proof that they’re the “good guys” — that its social and ethical practices are truly just, and that we really mean it this time when we say everyone is equal. For example, the “resilience” of “our” women is often contrasted with the supposed “fragility” of Third-World women of colo</w:t>
      </w:r>
      <w:r w:rsidRPr="002D03C7">
        <w:rPr>
          <w:u w:val="single"/>
        </w:rPr>
        <w:t>r</w:t>
      </w:r>
      <w:r w:rsidRPr="002C078E">
        <w:rPr>
          <w:sz w:val="16"/>
        </w:rPr>
        <w:t xml:space="preserve">. Or, in domestic US race-gender politics, the </w:t>
      </w:r>
      <w:r w:rsidRPr="002C078E">
        <w:rPr>
          <w:rStyle w:val="Heading3Char"/>
          <w:b w:val="0"/>
          <w:sz w:val="16"/>
          <w:u w:val="none"/>
        </w:rPr>
        <w:t>resilience</w:t>
      </w:r>
      <w:r w:rsidRPr="002C078E">
        <w:rPr>
          <w:sz w:val="16"/>
        </w:rPr>
        <w:t xml:space="preserve"> of some African-American women (their bootstraps-style class ascendance) </w:t>
      </w:r>
      <w:r w:rsidRPr="002C078E">
        <w:rPr>
          <w:rStyle w:val="Heading3Char"/>
          <w:b w:val="0"/>
          <w:sz w:val="16"/>
          <w:u w:val="none"/>
        </w:rPr>
        <w:t>is</w:t>
      </w:r>
      <w:r w:rsidRPr="002C078E">
        <w:rPr>
          <w:sz w:val="16"/>
        </w:rPr>
        <w:t xml:space="preserve"> contrasted to the continued fragility of other African-American women, and thus </w:t>
      </w:r>
      <w:r w:rsidRPr="002C078E">
        <w:rPr>
          <w:rStyle w:val="Heading3Char"/>
          <w:b w:val="0"/>
          <w:sz w:val="16"/>
          <w:u w:val="none"/>
        </w:rPr>
        <w:t>used to reinforce class distinctions</w:t>
      </w:r>
      <w:r w:rsidRPr="002C078E">
        <w:rPr>
          <w:sz w:val="16"/>
        </w:rPr>
        <w:t xml:space="preserve"> among blacks. There are a million different versions of this general story: </w:t>
      </w:r>
      <w:r w:rsidRPr="002D03C7">
        <w:rPr>
          <w:u w:val="single"/>
        </w:rPr>
        <w:t>“our” women are already liberated — they saved themselves —but, to riff on Gayatri Spivak, “brown women need saving from brown men</w:t>
      </w:r>
      <w:r w:rsidRPr="002C078E">
        <w:rPr>
          <w:sz w:val="16"/>
        </w:rPr>
        <w:t xml:space="preserve">.” Most mainstream conversations about Third-World women are versions of this story: </w:t>
      </w:r>
      <w:r w:rsidRPr="004A11FD">
        <w:rPr>
          <w:rStyle w:val="Emphasis"/>
          <w:highlight w:val="cyan"/>
        </w:rPr>
        <w:t>discussions of “Muslim” veiling, female circumcision, sweatshops, poverty ‘</w:t>
      </w:r>
      <w:r w:rsidRPr="004A11FD">
        <w:rPr>
          <w:rStyle w:val="Emphasis"/>
        </w:rPr>
        <w:t>development</w:t>
      </w:r>
      <w:r w:rsidRPr="002D03C7">
        <w:rPr>
          <w:u w:val="single"/>
        </w:rPr>
        <w:t>.” they’re</w:t>
      </w:r>
      <w:r>
        <w:rPr>
          <w:u w:val="single"/>
        </w:rPr>
        <w:t xml:space="preserve"> [</w:t>
      </w:r>
      <w:r w:rsidRPr="004A11FD">
        <w:rPr>
          <w:rStyle w:val="Emphasis"/>
          <w:highlight w:val="cyan"/>
        </w:rPr>
        <w:t>are] all</w:t>
      </w:r>
      <w:r w:rsidRPr="002D03C7">
        <w:rPr>
          <w:u w:val="single"/>
        </w:rPr>
        <w:t xml:space="preserve"> white-saviorist </w:t>
      </w:r>
      <w:r w:rsidRPr="004A11FD">
        <w:rPr>
          <w:rStyle w:val="Emphasis"/>
          <w:highlight w:val="cyan"/>
        </w:rPr>
        <w:t>narratives meant to display MRWaSP’s own resilience. Look, I Overcame!</w:t>
      </w:r>
      <w:r w:rsidRPr="004A11FD">
        <w:rPr>
          <w:rStyle w:val="Emphasis"/>
        </w:rPr>
        <w:t>” upgrades ‘Look, a Negro’ by (a) recycling objectification into overcoming and (b) compounding looking, so that one can profit from others’ resilience, treating their overcoming as one’s own overcoming.</w:t>
      </w:r>
      <w:r w:rsidRPr="002C078E">
        <w:rPr>
          <w:sz w:val="16"/>
        </w:rPr>
        <w:t xml:space="preserve"> This upgrade in white supremacist patriarchy requires a concomitant upgrade in looking.” </w:t>
      </w:r>
      <w:r w:rsidRPr="004A11FD">
        <w:rPr>
          <w:rStyle w:val="StyleUnderline"/>
        </w:rPr>
        <w:t xml:space="preserve">This </w:t>
      </w:r>
      <w:r w:rsidRPr="004A11FD">
        <w:rPr>
          <w:rStyle w:val="Emphasis"/>
          <w:highlight w:val="cyan"/>
        </w:rPr>
        <w:t>shift in</w:t>
      </w:r>
      <w:r w:rsidRPr="004A11FD">
        <w:rPr>
          <w:rStyle w:val="Emphasis"/>
        </w:rPr>
        <w:t xml:space="preserve"> </w:t>
      </w:r>
      <w:r w:rsidRPr="004A11FD">
        <w:rPr>
          <w:rStyle w:val="StyleUnderline"/>
        </w:rPr>
        <w:t xml:space="preserve">looking practices parallels developments </w:t>
      </w:r>
      <w:r w:rsidRPr="004A11FD">
        <w:rPr>
          <w:rStyle w:val="Emphasis"/>
          <w:highlight w:val="cyan"/>
        </w:rPr>
        <w:t>in film and media</w:t>
      </w:r>
      <w:r w:rsidRPr="004A11FD">
        <w:rPr>
          <w:rStyle w:val="StyleUnderline"/>
        </w:rPr>
        <w:t xml:space="preserve"> aesthetic</w:t>
      </w:r>
      <w:r w:rsidRPr="002C078E">
        <w:rPr>
          <w:sz w:val="16"/>
        </w:rPr>
        <w:t xml:space="preserve">s. As Steven Shaviro has argued, the values, techniques, and compositional strategies most common in contemporary mainstream Western cinema — like Michael Bay’s Transformers—are significantly different than the ones used in modernist and post-modernist cinema, and that </w:t>
      </w:r>
      <w:r w:rsidRPr="002D03C7">
        <w:rPr>
          <w:u w:val="single"/>
        </w:rPr>
        <w:t xml:space="preserve">these differences in media production </w:t>
      </w:r>
      <w:r w:rsidRPr="004A11FD">
        <w:rPr>
          <w:rStyle w:val="Emphasis"/>
          <w:highlight w:val="cyan"/>
        </w:rPr>
        <w:t>correlate to broader shifts in the means of capitalist and ideological production</w:t>
      </w:r>
      <w:r w:rsidRPr="002D03C7">
        <w:rPr>
          <w:u w:val="single"/>
        </w:rPr>
        <w:t>.</w:t>
      </w:r>
      <w:r w:rsidRPr="002C078E">
        <w:rPr>
          <w:sz w:val="16"/>
        </w:rPr>
        <w:t xml:space="preserve"> Neoliberalism’s aesthetic is, he argues, “post-cinematic.” This post-cinematic aesthetic applies not just to film and media, but to resilience discourse. Its performance practices and looking relations configured by the “Look. I Overcame!” imperative, resilience is, in a way, another type of post-cinematic medium. In the next </w:t>
      </w:r>
      <w:r w:rsidRPr="002C078E">
        <w:rPr>
          <w:u w:val="single"/>
        </w:rPr>
        <w:t xml:space="preserve">section I use Shaviro’s theory of post-cinematic media to identify some specific ways in which traditional patriarchal tools are updated to work compatibly with MRWaSP resilience discourse. The looking in the “Look, I Overcame!” narrative is not the same kind of looking described by concepts like “the male gaze” or “controlling </w:t>
      </w:r>
      <w:r w:rsidRPr="004A11FD">
        <w:rPr>
          <w:u w:val="single"/>
        </w:rPr>
        <w:t>images” This looking is a type of deregulated MRWaSP visualization</w:t>
      </w:r>
      <w:r w:rsidRPr="004A11FD">
        <w:rPr>
          <w:sz w:val="16"/>
          <w:u w:val="single"/>
        </w:rPr>
        <w:t>.</w:t>
      </w:r>
    </w:p>
    <w:p w14:paraId="33D35787" w14:textId="77777777" w:rsidR="007A25C1" w:rsidRPr="00902148" w:rsidRDefault="007A25C1" w:rsidP="007A25C1">
      <w:pPr>
        <w:tabs>
          <w:tab w:val="left" w:pos="4871"/>
        </w:tabs>
      </w:pPr>
      <w:r>
        <w:rPr>
          <w:sz w:val="16"/>
          <w:u w:val="single"/>
        </w:rPr>
        <w:t>Illusion of posting thoughts into outside worl- illusion of public eye for affective investments</w:t>
      </w:r>
      <w:r>
        <w:tab/>
        <w:t xml:space="preserve">  </w:t>
      </w:r>
    </w:p>
    <w:p w14:paraId="4DD1949C" w14:textId="77777777" w:rsidR="007A25C1" w:rsidRPr="00902148" w:rsidRDefault="007A25C1" w:rsidP="007A25C1">
      <w:pPr>
        <w:pStyle w:val="Heading4"/>
        <w:rPr>
          <w:rFonts w:cs="Calibri"/>
          <w:b w:val="0"/>
          <w:sz w:val="24"/>
        </w:rPr>
      </w:pPr>
      <w:r w:rsidRPr="00902148">
        <w:rPr>
          <w:rFonts w:cs="Calibri"/>
          <w:b w:val="0"/>
          <w:sz w:val="24"/>
        </w:rPr>
        <w:t>The system requires its participants to be both subjects, to strive for false liberation, and objects, to ultimately submit to the will of the hyperreal. Engaging in “liberatory practices” fuel the system.</w:t>
      </w:r>
    </w:p>
    <w:p w14:paraId="7C3EF1D8" w14:textId="77777777" w:rsidR="007A25C1" w:rsidRPr="00902148" w:rsidRDefault="007A25C1" w:rsidP="007A25C1">
      <w:pPr>
        <w:rPr>
          <w:color w:val="000000" w:themeColor="text1"/>
        </w:rPr>
      </w:pPr>
      <w:r w:rsidRPr="00902148">
        <w:rPr>
          <w:rStyle w:val="Style13ptBold"/>
          <w:b w:val="0"/>
          <w:color w:val="000000" w:themeColor="text1"/>
          <w:sz w:val="24"/>
        </w:rPr>
        <w:t xml:space="preserve">Baudrillard 81 </w:t>
      </w:r>
      <w:r w:rsidRPr="00902148">
        <w:rPr>
          <w:color w:val="000000" w:themeColor="text1"/>
        </w:rPr>
        <w:t>[Jean; Simulacra and Simulation; French Sociologist/Philosopher; 1981; University of Michigan Press; LCA-BP]</w:t>
      </w:r>
      <w:r w:rsidRPr="00902148">
        <w:rPr>
          <w:rStyle w:val="FootnoteReference"/>
          <w:color w:val="000000" w:themeColor="text1"/>
        </w:rPr>
        <w:footnoteReference w:id="1"/>
      </w:r>
      <w:r w:rsidRPr="00902148">
        <w:rPr>
          <w:color w:val="000000" w:themeColor="text1"/>
        </w:rPr>
        <w:t xml:space="preserve"> *edited for lang</w:t>
      </w:r>
    </w:p>
    <w:p w14:paraId="15D0EF1F" w14:textId="77777777" w:rsidR="007A25C1" w:rsidRPr="00867FC4" w:rsidRDefault="007A25C1" w:rsidP="007A25C1">
      <w:pPr>
        <w:widowControl w:val="0"/>
        <w:autoSpaceDE w:val="0"/>
        <w:autoSpaceDN w:val="0"/>
        <w:adjustRightInd w:val="0"/>
        <w:spacing w:after="240" w:line="360" w:lineRule="atLeast"/>
        <w:rPr>
          <w:color w:val="000000" w:themeColor="text1"/>
          <w:u w:val="single"/>
        </w:rPr>
      </w:pPr>
      <w:r w:rsidRPr="009913D3">
        <w:rPr>
          <w:color w:val="000000" w:themeColor="text1"/>
          <w:sz w:val="12"/>
          <w:szCs w:val="32"/>
        </w:rPr>
        <w:t xml:space="preserve">With one caution. </w:t>
      </w:r>
      <w:r w:rsidRPr="009913D3">
        <w:rPr>
          <w:rStyle w:val="Emphasis"/>
          <w:highlight w:val="cyan"/>
        </w:rPr>
        <w:t>We</w:t>
      </w:r>
      <w:r w:rsidRPr="009913D3">
        <w:rPr>
          <w:rStyle w:val="StyleUnderline"/>
        </w:rPr>
        <w:t xml:space="preserve"> are </w:t>
      </w:r>
      <w:r w:rsidRPr="009913D3">
        <w:rPr>
          <w:rStyle w:val="Emphasis"/>
          <w:highlight w:val="cyan"/>
        </w:rPr>
        <w:t>face</w:t>
      </w:r>
      <w:r w:rsidRPr="009913D3">
        <w:rPr>
          <w:rStyle w:val="StyleUnderline"/>
        </w:rPr>
        <w:t xml:space="preserve"> to face with </w:t>
      </w:r>
      <w:r w:rsidRPr="009913D3">
        <w:rPr>
          <w:rStyle w:val="Emphasis"/>
          <w:highlight w:val="cyan"/>
        </w:rPr>
        <w:t>this system in a double</w:t>
      </w:r>
      <w:r w:rsidRPr="009913D3">
        <w:rPr>
          <w:rStyle w:val="StyleUnderline"/>
        </w:rPr>
        <w:t xml:space="preserve"> situation and insoluble double </w:t>
      </w:r>
      <w:r w:rsidRPr="009913D3">
        <w:rPr>
          <w:rStyle w:val="Emphasis"/>
          <w:highlight w:val="cyan"/>
        </w:rPr>
        <w:t>bind</w:t>
      </w:r>
      <w:r w:rsidRPr="009913D3">
        <w:rPr>
          <w:rStyle w:val="StyleUnderline"/>
        </w:rPr>
        <w:t xml:space="preserve"> - exactly like children faced with the demands of the adult world. Children are simultaneously required to constitute themselves as autonomous subjects, responsible, free and conscious, and to constitute themselves as submissive, inert, obedient, conforming objects</w:t>
      </w:r>
      <w:r w:rsidRPr="009913D3">
        <w:rPr>
          <w:color w:val="000000" w:themeColor="text1"/>
          <w:sz w:val="12"/>
          <w:szCs w:val="32"/>
        </w:rPr>
        <w:t xml:space="preserve">. </w:t>
      </w:r>
      <w:r w:rsidRPr="009913D3">
        <w:rPr>
          <w:color w:val="000000" w:themeColor="text1"/>
          <w:sz w:val="12"/>
        </w:rPr>
        <w:t>The child resists on all levels, and to a contradictory demand he responds with a double strategy</w:t>
      </w:r>
      <w:r w:rsidRPr="009913D3">
        <w:rPr>
          <w:rStyle w:val="Emphasis"/>
        </w:rPr>
        <w:t>. To the demand of being an object, [t]he[y] opposes all the practices of disobedience,</w:t>
      </w:r>
      <w:r w:rsidRPr="009913D3">
        <w:rPr>
          <w:color w:val="000000" w:themeColor="text1"/>
          <w:u w:val="single"/>
        </w:rPr>
        <w:t xml:space="preserve"> of revolt, of emancipation; in short, </w:t>
      </w:r>
      <w:r w:rsidRPr="009913D3">
        <w:rPr>
          <w:rStyle w:val="Emphasis"/>
        </w:rPr>
        <w:t>a total claim to subjecthood. To the demand of being a subject [t</w:t>
      </w:r>
      <w:r w:rsidRPr="00B416F0">
        <w:rPr>
          <w:rStyle w:val="Emphasis"/>
        </w:rPr>
        <w:t>]he[y] opposes</w:t>
      </w:r>
      <w:r w:rsidRPr="00B416F0">
        <w:rPr>
          <w:color w:val="000000" w:themeColor="text1"/>
          <w:u w:val="single"/>
        </w:rPr>
        <w:t>,</w:t>
      </w:r>
      <w:r w:rsidRPr="00B416F0">
        <w:rPr>
          <w:color w:val="000000" w:themeColor="text1"/>
          <w:szCs w:val="32"/>
          <w:u w:val="single"/>
        </w:rPr>
        <w:t xml:space="preserve"> just as obstinately and efficaciously, </w:t>
      </w:r>
      <w:r w:rsidRPr="00B416F0">
        <w:rPr>
          <w:rStyle w:val="Emphasis"/>
        </w:rPr>
        <w:t>an object's resistance, that is to say, exactly the opposite: childishness, hyperconformism, total dependence, passivity</w:t>
      </w:r>
      <w:r w:rsidRPr="009913D3">
        <w:rPr>
          <w:color w:val="000000" w:themeColor="text1"/>
          <w:sz w:val="12"/>
        </w:rPr>
        <w:t xml:space="preserve">, </w:t>
      </w:r>
      <w:r w:rsidRPr="009913D3">
        <w:rPr>
          <w:strike/>
          <w:color w:val="000000" w:themeColor="text1"/>
          <w:sz w:val="12"/>
          <w:szCs w:val="32"/>
        </w:rPr>
        <w:t>idiocy</w:t>
      </w:r>
      <w:r w:rsidRPr="009913D3">
        <w:rPr>
          <w:color w:val="000000" w:themeColor="text1"/>
          <w:sz w:val="12"/>
          <w:szCs w:val="32"/>
        </w:rPr>
        <w:t xml:space="preserve">. Neither strategy has more objective value than the other. </w:t>
      </w:r>
      <w:r w:rsidRPr="00F50490">
        <w:rPr>
          <w:rStyle w:val="Emphasis"/>
          <w:highlight w:val="cyan"/>
        </w:rPr>
        <w:t xml:space="preserve">The subject-resistance is today unilaterally valorized </w:t>
      </w:r>
      <w:r w:rsidRPr="00F50490">
        <w:rPr>
          <w:rStyle w:val="Emphasis"/>
        </w:rPr>
        <w:t>and viewed as positive</w:t>
      </w:r>
      <w:r w:rsidRPr="00867FC4">
        <w:rPr>
          <w:color w:val="000000" w:themeColor="text1"/>
          <w:szCs w:val="32"/>
          <w:u w:val="single"/>
        </w:rPr>
        <w:t xml:space="preserve"> - </w:t>
      </w:r>
      <w:r w:rsidRPr="009913D3">
        <w:rPr>
          <w:rStyle w:val="Emphasis"/>
        </w:rPr>
        <w:t xml:space="preserve">just as </w:t>
      </w:r>
      <w:r w:rsidRPr="00B416F0">
        <w:rPr>
          <w:rStyle w:val="Emphasis"/>
          <w:highlight w:val="cyan"/>
        </w:rPr>
        <w:t xml:space="preserve">in the political sphere </w:t>
      </w:r>
      <w:r w:rsidRPr="009913D3">
        <w:rPr>
          <w:rStyle w:val="Emphasis"/>
        </w:rPr>
        <w:t xml:space="preserve">only </w:t>
      </w:r>
      <w:r w:rsidRPr="00B416F0">
        <w:rPr>
          <w:rStyle w:val="Emphasis"/>
          <w:highlight w:val="cyan"/>
        </w:rPr>
        <w:t xml:space="preserve">the practices of </w:t>
      </w:r>
      <w:r w:rsidRPr="009913D3">
        <w:rPr>
          <w:rStyle w:val="Emphasis"/>
        </w:rPr>
        <w:t>freedom, emancipation</w:t>
      </w:r>
      <w:r w:rsidRPr="00B416F0">
        <w:rPr>
          <w:rStyle w:val="Emphasis"/>
          <w:highlight w:val="cyan"/>
        </w:rPr>
        <w:t xml:space="preserve">, expression, </w:t>
      </w:r>
      <w:r w:rsidRPr="009913D3">
        <w:rPr>
          <w:rStyle w:val="Emphasis"/>
        </w:rPr>
        <w:t>and the constitution of a political</w:t>
      </w:r>
      <w:r w:rsidRPr="009913D3">
        <w:rPr>
          <w:color w:val="000000" w:themeColor="text1"/>
          <w:szCs w:val="32"/>
          <w:u w:val="single"/>
        </w:rPr>
        <w:t xml:space="preserve"> </w:t>
      </w:r>
      <w:r w:rsidRPr="009913D3">
        <w:rPr>
          <w:rStyle w:val="Emphasis"/>
        </w:rPr>
        <w:t xml:space="preserve">subject </w:t>
      </w:r>
      <w:r w:rsidRPr="00F50490">
        <w:rPr>
          <w:rStyle w:val="Emphasis"/>
          <w:highlight w:val="cyan"/>
        </w:rPr>
        <w:t xml:space="preserve">are seen as </w:t>
      </w:r>
      <w:r w:rsidRPr="009913D3">
        <w:rPr>
          <w:rStyle w:val="Emphasis"/>
        </w:rPr>
        <w:t xml:space="preserve">valuable and </w:t>
      </w:r>
      <w:r w:rsidRPr="009913D3">
        <w:rPr>
          <w:rStyle w:val="Emphasis"/>
          <w:highlight w:val="cyan"/>
        </w:rPr>
        <w:t>subversive. But this is to ignore the</w:t>
      </w:r>
      <w:r w:rsidRPr="009913D3">
        <w:rPr>
          <w:rStyle w:val="StyleUnderline"/>
        </w:rPr>
        <w:t xml:space="preserve"> equal, and without a doubt superior, </w:t>
      </w:r>
      <w:r w:rsidRPr="009913D3">
        <w:rPr>
          <w:rStyle w:val="Emphasis"/>
          <w:highlight w:val="cyan"/>
        </w:rPr>
        <w:t>impact</w:t>
      </w:r>
      <w:r w:rsidRPr="009913D3">
        <w:rPr>
          <w:rStyle w:val="StyleUnderline"/>
        </w:rPr>
        <w:t xml:space="preserve"> of all the object practices</w:t>
      </w:r>
      <w:r w:rsidRPr="009913D3">
        <w:rPr>
          <w:rStyle w:val="Emphasis"/>
          <w:highlight w:val="cyan"/>
        </w:rPr>
        <w:t>, of the renunciation</w:t>
      </w:r>
      <w:r w:rsidRPr="009913D3">
        <w:rPr>
          <w:rStyle w:val="StyleUnderline"/>
        </w:rPr>
        <w:t xml:space="preserve"> of the subject position and of </w:t>
      </w:r>
      <w:r w:rsidRPr="009913D3">
        <w:rPr>
          <w:rStyle w:val="Emphasis"/>
          <w:highlight w:val="cyan"/>
        </w:rPr>
        <w:t>meaning</w:t>
      </w:r>
      <w:r w:rsidRPr="009913D3">
        <w:rPr>
          <w:rStyle w:val="StyleUnderline"/>
        </w:rPr>
        <w:t xml:space="preserve"> - precisely the practices of the masses - that we bury under the derisory terms of alienation and passivity.</w:t>
      </w:r>
      <w:r w:rsidRPr="00867FC4">
        <w:rPr>
          <w:color w:val="000000" w:themeColor="text1"/>
          <w:szCs w:val="32"/>
          <w:u w:val="single"/>
        </w:rPr>
        <w:t xml:space="preserve"> </w:t>
      </w:r>
      <w:r w:rsidRPr="00867FC4">
        <w:rPr>
          <w:rStyle w:val="Heading3Char"/>
          <w:rFonts w:cs="Calibri"/>
          <w:b w:val="0"/>
          <w:color w:val="000000" w:themeColor="text1"/>
          <w:sz w:val="24"/>
        </w:rPr>
        <w:t xml:space="preserve">The </w:t>
      </w:r>
      <w:r w:rsidRPr="00F50490">
        <w:rPr>
          <w:rStyle w:val="Emphasis"/>
          <w:highlight w:val="cyan"/>
        </w:rPr>
        <w:t>liberating practices</w:t>
      </w:r>
      <w:r w:rsidRPr="00867FC4">
        <w:rPr>
          <w:color w:val="000000" w:themeColor="text1"/>
          <w:szCs w:val="32"/>
          <w:u w:val="single"/>
        </w:rPr>
        <w:t xml:space="preserve"> respond to one of the aspects of the system, to the constant ultimatum we are given to constitute ourselves as pure objects, but they </w:t>
      </w:r>
      <w:r w:rsidRPr="00F50490">
        <w:rPr>
          <w:rStyle w:val="Emphasis"/>
          <w:highlight w:val="cyan"/>
        </w:rPr>
        <w:t>do not respond</w:t>
      </w:r>
      <w:r w:rsidRPr="00867FC4">
        <w:rPr>
          <w:color w:val="000000" w:themeColor="text1"/>
          <w:szCs w:val="32"/>
          <w:u w:val="single"/>
        </w:rPr>
        <w:t xml:space="preserve"> at all </w:t>
      </w:r>
      <w:r w:rsidRPr="00867FC4">
        <w:rPr>
          <w:rStyle w:val="Heading3Char"/>
          <w:rFonts w:cs="Calibri"/>
          <w:b w:val="0"/>
          <w:color w:val="000000" w:themeColor="text1"/>
          <w:sz w:val="24"/>
        </w:rPr>
        <w:t>to the</w:t>
      </w:r>
      <w:r w:rsidRPr="00867FC4">
        <w:rPr>
          <w:color w:val="000000" w:themeColor="text1"/>
          <w:szCs w:val="32"/>
          <w:u w:val="single"/>
        </w:rPr>
        <w:t xml:space="preserve"> other </w:t>
      </w:r>
      <w:r w:rsidRPr="009913D3">
        <w:rPr>
          <w:rStyle w:val="Emphasis"/>
          <w:highlight w:val="cyan"/>
        </w:rPr>
        <w:t>demand</w:t>
      </w:r>
      <w:r w:rsidRPr="00867FC4">
        <w:rPr>
          <w:color w:val="000000" w:themeColor="text1"/>
          <w:szCs w:val="32"/>
          <w:u w:val="single"/>
        </w:rPr>
        <w:t xml:space="preserve">, that of constituting ourselves as subjects, </w:t>
      </w:r>
      <w:r w:rsidRPr="009913D3">
        <w:rPr>
          <w:rStyle w:val="Emphasis"/>
          <w:highlight w:val="cyan"/>
        </w:rPr>
        <w:t>of liberating ourselves</w:t>
      </w:r>
      <w:r w:rsidRPr="00867FC4">
        <w:rPr>
          <w:rStyle w:val="Heading3Char"/>
          <w:rFonts w:cs="Calibri"/>
          <w:b w:val="0"/>
          <w:color w:val="000000" w:themeColor="text1"/>
          <w:sz w:val="24"/>
        </w:rPr>
        <w:t>, expressing ourselves</w:t>
      </w:r>
      <w:r w:rsidRPr="00867FC4">
        <w:rPr>
          <w:color w:val="000000" w:themeColor="text1"/>
          <w:szCs w:val="32"/>
          <w:u w:val="single"/>
        </w:rPr>
        <w:t xml:space="preserve"> at whatever cost</w:t>
      </w:r>
      <w:r w:rsidRPr="009913D3">
        <w:rPr>
          <w:color w:val="000000" w:themeColor="text1"/>
          <w:sz w:val="12"/>
          <w:szCs w:val="32"/>
        </w:rPr>
        <w:t xml:space="preserve">, of voting, producing, deciding, speaking, </w:t>
      </w:r>
      <w:r w:rsidRPr="009913D3">
        <w:rPr>
          <w:rStyle w:val="Heading3Char"/>
          <w:rFonts w:cs="Calibri"/>
          <w:b w:val="0"/>
          <w:color w:val="000000" w:themeColor="text1"/>
          <w:sz w:val="12"/>
          <w:u w:val="none"/>
        </w:rPr>
        <w:t>participating</w:t>
      </w:r>
      <w:r w:rsidRPr="009913D3">
        <w:rPr>
          <w:color w:val="000000" w:themeColor="text1"/>
          <w:sz w:val="12"/>
          <w:szCs w:val="32"/>
        </w:rPr>
        <w:t xml:space="preserve">, </w:t>
      </w:r>
      <w:r w:rsidRPr="009913D3">
        <w:rPr>
          <w:rStyle w:val="Emphasis"/>
          <w:highlight w:val="cyan"/>
        </w:rPr>
        <w:t>playing the game -</w:t>
      </w:r>
      <w:r w:rsidRPr="009913D3">
        <w:rPr>
          <w:color w:val="000000" w:themeColor="text1"/>
          <w:sz w:val="12"/>
          <w:szCs w:val="32"/>
        </w:rPr>
        <w:t xml:space="preserve"> a form of blackmail and ultimatum just as serious as the other, even more serious today</w:t>
      </w:r>
      <w:r w:rsidRPr="009913D3">
        <w:rPr>
          <w:color w:val="000000" w:themeColor="text1"/>
          <w:sz w:val="12"/>
          <w:szCs w:val="15"/>
        </w:rPr>
        <w:t xml:space="preserve">. </w:t>
      </w:r>
      <w:r w:rsidRPr="00867FC4">
        <w:rPr>
          <w:color w:val="000000" w:themeColor="text1"/>
          <w:szCs w:val="15"/>
          <w:u w:val="single"/>
        </w:rPr>
        <w:t>To a system whose argument is oppression and repression, the strategic resistance is the liberating claim of subjecthood. But this strategy is more reflective of the earlier phase of the system,</w:t>
      </w:r>
      <w:r w:rsidRPr="009913D3">
        <w:rPr>
          <w:color w:val="000000" w:themeColor="text1"/>
          <w:sz w:val="12"/>
          <w:szCs w:val="15"/>
        </w:rPr>
        <w:t xml:space="preserve"> and even if we are still confronted with it, it is no longer the strategic terrain: </w:t>
      </w:r>
      <w:r w:rsidRPr="00867FC4">
        <w:rPr>
          <w:color w:val="000000" w:themeColor="text1"/>
          <w:szCs w:val="15"/>
          <w:u w:val="single"/>
        </w:rPr>
        <w:t xml:space="preserve">the current argument of the system is to maximize speech, the maximum production of meaning. Thus </w:t>
      </w:r>
      <w:r w:rsidRPr="009913D3">
        <w:rPr>
          <w:rStyle w:val="Emphasis"/>
          <w:highlight w:val="cyan"/>
        </w:rPr>
        <w:t>the strategic resistance is that of the refusal of meaning</w:t>
      </w:r>
      <w:r w:rsidRPr="00867FC4">
        <w:rPr>
          <w:color w:val="000000" w:themeColor="text1"/>
          <w:szCs w:val="15"/>
          <w:u w:val="single"/>
        </w:rPr>
        <w:t xml:space="preserve"> and of the spoken word </w:t>
      </w:r>
      <w:r w:rsidRPr="009913D3">
        <w:rPr>
          <w:sz w:val="12"/>
        </w:rPr>
        <w:t xml:space="preserve">- or of the hyperconformist simulation of the very mechanisms of the system, which is a form of refusal and of non-reception. It is the strategy of the masses: it is equivalent to returning to the system its own logic by doubling it, to reflecting meaning, like a mirror, without absorbing it. This strategy </w:t>
      </w:r>
      <w:r w:rsidRPr="009913D3">
        <w:rPr>
          <w:color w:val="000000" w:themeColor="text1"/>
          <w:sz w:val="12"/>
          <w:szCs w:val="15"/>
        </w:rPr>
        <w:t xml:space="preserve">(if one can still speak of strategy) prevails today, because it was ushered in by that phase of the system which prevails. To choose the wrong strategy is a serious matter. </w:t>
      </w:r>
      <w:r w:rsidRPr="00172D4B">
        <w:rPr>
          <w:rStyle w:val="Emphasis"/>
          <w:highlight w:val="cyan"/>
        </w:rPr>
        <w:t>All the movements that only play on liberation</w:t>
      </w:r>
      <w:r w:rsidRPr="00867FC4">
        <w:rPr>
          <w:color w:val="000000" w:themeColor="text1"/>
          <w:szCs w:val="15"/>
          <w:u w:val="single"/>
        </w:rPr>
        <w:t xml:space="preserve">, emancipation, on the resurrection of a subject of history, </w:t>
      </w:r>
      <w:r w:rsidRPr="00172D4B">
        <w:rPr>
          <w:rStyle w:val="Emphasis"/>
          <w:highlight w:val="cyan"/>
        </w:rPr>
        <w:t>of the group</w:t>
      </w:r>
      <w:r w:rsidRPr="00867FC4">
        <w:rPr>
          <w:color w:val="000000" w:themeColor="text1"/>
          <w:szCs w:val="15"/>
          <w:u w:val="single"/>
        </w:rPr>
        <w:t xml:space="preserve">, of the word based on "consciousness raising," indeed a "raising of the unconscious" of subjects and of the masses, do not see that they </w:t>
      </w:r>
      <w:r w:rsidRPr="00172D4B">
        <w:rPr>
          <w:rStyle w:val="Emphasis"/>
          <w:highlight w:val="cyan"/>
        </w:rPr>
        <w:t>are going in the direction of the system, whose imperative</w:t>
      </w:r>
      <w:r w:rsidRPr="00867FC4">
        <w:rPr>
          <w:color w:val="000000" w:themeColor="text1"/>
          <w:szCs w:val="15"/>
          <w:u w:val="single"/>
        </w:rPr>
        <w:t xml:space="preserve"> today </w:t>
      </w:r>
      <w:r w:rsidRPr="00172D4B">
        <w:rPr>
          <w:rStyle w:val="Emphasis"/>
          <w:highlight w:val="cyan"/>
        </w:rPr>
        <w:t>is</w:t>
      </w:r>
      <w:r w:rsidRPr="00867FC4">
        <w:rPr>
          <w:color w:val="000000" w:themeColor="text1"/>
          <w:szCs w:val="15"/>
          <w:u w:val="single"/>
        </w:rPr>
        <w:t xml:space="preserve"> precisely </w:t>
      </w:r>
      <w:r w:rsidRPr="00172D4B">
        <w:rPr>
          <w:rStyle w:val="Emphasis"/>
          <w:highlight w:val="cyan"/>
        </w:rPr>
        <w:t xml:space="preserve">the </w:t>
      </w:r>
      <w:r w:rsidRPr="00172D4B">
        <w:rPr>
          <w:rStyle w:val="Emphasis"/>
        </w:rPr>
        <w:t xml:space="preserve">overproduction and </w:t>
      </w:r>
      <w:r w:rsidRPr="00172D4B">
        <w:rPr>
          <w:rStyle w:val="Emphasis"/>
          <w:highlight w:val="cyan"/>
        </w:rPr>
        <w:t xml:space="preserve">regeneration of meaning and </w:t>
      </w:r>
      <w:r w:rsidRPr="00172D4B">
        <w:rPr>
          <w:rStyle w:val="Emphasis"/>
        </w:rPr>
        <w:t xml:space="preserve">of </w:t>
      </w:r>
      <w:r w:rsidRPr="00172D4B">
        <w:rPr>
          <w:rStyle w:val="Emphasis"/>
          <w:highlight w:val="cyan"/>
        </w:rPr>
        <w:t>speech.</w:t>
      </w:r>
      <w:r w:rsidRPr="00867FC4">
        <w:rPr>
          <w:color w:val="000000" w:themeColor="text1"/>
          <w:szCs w:val="32"/>
          <w:u w:val="single"/>
        </w:rPr>
        <w:t xml:space="preserve"> </w:t>
      </w:r>
    </w:p>
    <w:p w14:paraId="0B723149" w14:textId="77777777" w:rsidR="007A25C1" w:rsidRPr="00056291" w:rsidRDefault="007A25C1" w:rsidP="007A25C1"/>
    <w:p w14:paraId="456784C6" w14:textId="77777777" w:rsidR="007A25C1" w:rsidRPr="00EB0FDE" w:rsidRDefault="007A25C1" w:rsidP="007A25C1">
      <w:pPr>
        <w:pStyle w:val="Heading4"/>
        <w:rPr>
          <w:rFonts w:cs="Calibri"/>
        </w:rPr>
      </w:pPr>
      <w:r w:rsidRPr="00EB0FDE">
        <w:rPr>
          <w:rFonts w:cs="Calibri"/>
        </w:rPr>
        <w:t>The intensity with which information is disseminated leads to chronic cynicism – issues seem too complex to be helped, so the public doesn’t undertake change</w:t>
      </w:r>
    </w:p>
    <w:p w14:paraId="2F5D8C21" w14:textId="77777777" w:rsidR="007A25C1" w:rsidRPr="00EB0FDE" w:rsidRDefault="007A25C1" w:rsidP="007A25C1">
      <w:pPr>
        <w:rPr>
          <w:color w:val="000000" w:themeColor="text1"/>
          <w:sz w:val="16"/>
          <w:szCs w:val="21"/>
          <w:shd w:val="clear" w:color="auto" w:fill="FFFFFF"/>
        </w:rPr>
      </w:pPr>
      <w:r w:rsidRPr="00EB0FDE">
        <w:rPr>
          <w:rStyle w:val="Style13ptBold"/>
        </w:rPr>
        <w:t xml:space="preserve">Gao </w:t>
      </w:r>
      <w:r w:rsidRPr="00EB0FDE">
        <w:rPr>
          <w:rStyle w:val="Style13ptBold"/>
          <w:b w:val="0"/>
          <w:sz w:val="24"/>
        </w:rPr>
        <w:t xml:space="preserve">[Liyan; prof @ Monash; </w:t>
      </w:r>
      <w:r w:rsidRPr="00EB0FDE">
        <w:rPr>
          <w:rStyle w:val="Style13ptBold"/>
          <w:sz w:val="24"/>
        </w:rPr>
        <w:t>“</w:t>
      </w:r>
      <w:r w:rsidRPr="00EB0FDE">
        <w:rPr>
          <w:color w:val="000000" w:themeColor="text1"/>
          <w:szCs w:val="21"/>
          <w:shd w:val="clear" w:color="auto" w:fill="FFFFFF"/>
        </w:rPr>
        <w:t xml:space="preserve">Ideological cynicism in the modern information age with Sloterdijk and </w:t>
      </w:r>
      <w:r>
        <w:rPr>
          <w:color w:val="000000" w:themeColor="text1"/>
          <w:szCs w:val="21"/>
          <w:shd w:val="clear" w:color="auto" w:fill="FFFFFF"/>
        </w:rPr>
        <w:t>Z</w:t>
      </w:r>
      <w:r w:rsidRPr="00EB0FDE">
        <w:rPr>
          <w:color w:val="000000" w:themeColor="text1"/>
          <w:szCs w:val="21"/>
          <w:shd w:val="clear" w:color="auto" w:fill="FFFFFF"/>
        </w:rPr>
        <w:t>i</w:t>
      </w:r>
      <w:r>
        <w:rPr>
          <w:color w:val="000000" w:themeColor="text1"/>
          <w:szCs w:val="21"/>
          <w:shd w:val="clear" w:color="auto" w:fill="FFFFFF"/>
        </w:rPr>
        <w:t>z</w:t>
      </w:r>
      <w:r w:rsidRPr="00EB0FDE">
        <w:rPr>
          <w:color w:val="000000" w:themeColor="text1"/>
          <w:szCs w:val="21"/>
          <w:shd w:val="clear" w:color="auto" w:fill="FFFFFF"/>
        </w:rPr>
        <w:t xml:space="preserve">ek”; Eras Journal vol18no1; </w:t>
      </w:r>
      <w:r>
        <w:rPr>
          <w:color w:val="000000" w:themeColor="text1"/>
          <w:szCs w:val="21"/>
          <w:shd w:val="clear" w:color="auto" w:fill="FFFFFF"/>
        </w:rPr>
        <w:t>LCA-BP</w:t>
      </w:r>
      <w:r w:rsidRPr="00EB0FDE">
        <w:rPr>
          <w:color w:val="000000" w:themeColor="text1"/>
          <w:szCs w:val="21"/>
          <w:shd w:val="clear" w:color="auto" w:fill="FFFFFF"/>
        </w:rPr>
        <w:t>]</w:t>
      </w:r>
      <w:r w:rsidRPr="00EB0FDE">
        <w:rPr>
          <w:color w:val="000000" w:themeColor="text1"/>
          <w:sz w:val="16"/>
          <w:szCs w:val="21"/>
        </w:rPr>
        <w:br/>
      </w:r>
      <w:r w:rsidRPr="00EB0FDE">
        <w:rPr>
          <w:color w:val="000000" w:themeColor="text1"/>
          <w:sz w:val="16"/>
          <w:szCs w:val="21"/>
          <w:shd w:val="clear" w:color="auto" w:fill="FFFFFF"/>
        </w:rPr>
        <w:t xml:space="preserve">In our information-obsessed society, people are bombarded with more information than they can process and comprehend. Paul Virilio identifies two aspects to the way the public consumes information that are peculiar to new media. First, </w:t>
      </w:r>
      <w:r w:rsidRPr="00EB0FDE">
        <w:rPr>
          <w:rStyle w:val="Heading3Char"/>
          <w:rFonts w:cs="Calibri"/>
        </w:rPr>
        <w:t>the</w:t>
      </w:r>
      <w:r w:rsidRPr="00EB0FDE">
        <w:rPr>
          <w:color w:val="000000" w:themeColor="text1"/>
          <w:sz w:val="16"/>
          <w:szCs w:val="21"/>
          <w:shd w:val="clear" w:color="auto" w:fill="FFFFFF"/>
        </w:rPr>
        <w:t xml:space="preserve"> sheer </w:t>
      </w:r>
      <w:r w:rsidRPr="00EB0FDE">
        <w:rPr>
          <w:rStyle w:val="Heading3Char"/>
          <w:rFonts w:cs="Calibri"/>
        </w:rPr>
        <w:t>speed at which we receive information diminishes the time for digestion</w:t>
      </w:r>
      <w:r w:rsidRPr="00EB0FDE">
        <w:rPr>
          <w:color w:val="000000" w:themeColor="text1"/>
          <w:sz w:val="16"/>
          <w:szCs w:val="21"/>
          <w:shd w:val="clear" w:color="auto" w:fill="FFFFFF"/>
        </w:rPr>
        <w:t>, contemplation and reflection. Secondly, the immense diffusion of viewpoints creates a kind of mass aporia that debilitates our ability to act in any particular direction. Virilio argues just as the military may deliberately plant multiple viewpoints within the public sphere to crush potential dissent</w:t>
      </w:r>
      <w:r w:rsidRPr="00EB0FDE">
        <w:rPr>
          <w:rStyle w:val="Heading3Char"/>
          <w:rFonts w:cs="Calibri"/>
        </w:rPr>
        <w:t>, the public can become overwhelmed with information and push the issue aside as something too complex</w:t>
      </w:r>
      <w:r w:rsidRPr="00EB0FDE">
        <w:rPr>
          <w:color w:val="000000" w:themeColor="text1"/>
          <w:sz w:val="16"/>
          <w:szCs w:val="21"/>
          <w:shd w:val="clear" w:color="auto" w:fill="FFFFFF"/>
        </w:rPr>
        <w:t xml:space="preserve"> to understand: they are unable or unwilling to form an oppositional stance. The function of new media is the same. 29 Given the multitude of problems facing modern society, we need to prioritise how to spend our limited energies and resources as when the task looks too enormous and too difficult there are overwhelming feelings of disempowerment. </w:t>
      </w:r>
      <w:r>
        <w:rPr>
          <w:color w:val="000000" w:themeColor="text1"/>
          <w:sz w:val="16"/>
          <w:szCs w:val="21"/>
          <w:shd w:val="clear" w:color="auto" w:fill="FFFFFF"/>
        </w:rPr>
        <w:t>Zizek</w:t>
      </w:r>
      <w:r w:rsidRPr="00EB0FDE">
        <w:rPr>
          <w:color w:val="000000" w:themeColor="text1"/>
          <w:sz w:val="16"/>
          <w:szCs w:val="21"/>
          <w:shd w:val="clear" w:color="auto" w:fill="FFFFFF"/>
        </w:rPr>
        <w:t xml:space="preserve"> compares the reporting of the Gulf War with that of the Bosnian War. In the former, the employment of ‘evil versus good’ framing was used to demonise Saddam Hussein and to justify the war. In the latter, journalists focused on the complexities of the issue including the long history of conflict in the region.30 Though this approach informs people of more facts, it clouds the brute reality that ethnic cleansing and genocide was rife during the war. By painting the Bosnian War as too complex for both citizens and politicians of the West to understand, people were absolved from the responsibility of intervening in the crisis. </w:t>
      </w:r>
      <w:r w:rsidRPr="00EB0FDE">
        <w:rPr>
          <w:rStyle w:val="Heading3Char"/>
          <w:rFonts w:cs="Calibri"/>
        </w:rPr>
        <w:t>Cynicism</w:t>
      </w:r>
      <w:r w:rsidRPr="00EB0FDE">
        <w:rPr>
          <w:color w:val="000000" w:themeColor="text1"/>
          <w:sz w:val="16"/>
          <w:szCs w:val="21"/>
          <w:shd w:val="clear" w:color="auto" w:fill="FFFFFF"/>
        </w:rPr>
        <w:t xml:space="preserve"> </w:t>
      </w:r>
      <w:r w:rsidRPr="00EB0FDE">
        <w:rPr>
          <w:rStyle w:val="Heading3Char"/>
          <w:rFonts w:cs="Calibri"/>
        </w:rPr>
        <w:t>is</w:t>
      </w:r>
      <w:r w:rsidRPr="00EB0FDE">
        <w:rPr>
          <w:color w:val="000000" w:themeColor="text1"/>
          <w:sz w:val="16"/>
          <w:szCs w:val="21"/>
          <w:shd w:val="clear" w:color="auto" w:fill="FFFFFF"/>
        </w:rPr>
        <w:t xml:space="preserve"> this aporia </w:t>
      </w:r>
      <w:r w:rsidRPr="00EB0FDE">
        <w:rPr>
          <w:rStyle w:val="Heading3Char"/>
          <w:rFonts w:cs="Calibri"/>
        </w:rPr>
        <w:t>raised to</w:t>
      </w:r>
      <w:r w:rsidRPr="00EB0FDE">
        <w:rPr>
          <w:color w:val="000000" w:themeColor="text1"/>
          <w:sz w:val="16"/>
          <w:szCs w:val="21"/>
          <w:shd w:val="clear" w:color="auto" w:fill="FFFFFF"/>
        </w:rPr>
        <w:t xml:space="preserve"> the level of </w:t>
      </w:r>
      <w:r w:rsidRPr="00EB0FDE">
        <w:rPr>
          <w:rStyle w:val="Heading3Char"/>
          <w:rFonts w:cs="Calibri"/>
        </w:rPr>
        <w:t>a psychological barrier: new media can present world problems as too complicated</w:t>
      </w:r>
      <w:r w:rsidRPr="00EB0FDE">
        <w:rPr>
          <w:color w:val="000000" w:themeColor="text1"/>
          <w:sz w:val="16"/>
          <w:szCs w:val="21"/>
          <w:shd w:val="clear" w:color="auto" w:fill="FFFFFF"/>
        </w:rPr>
        <w:t xml:space="preserve">, too extensive, too global, </w:t>
      </w:r>
      <w:r w:rsidRPr="00EB0FDE">
        <w:rPr>
          <w:rStyle w:val="Heading3Char"/>
          <w:rFonts w:cs="Calibri"/>
        </w:rPr>
        <w:t>beyond the</w:t>
      </w:r>
      <w:r w:rsidRPr="00EB0FDE">
        <w:rPr>
          <w:color w:val="000000" w:themeColor="text1"/>
          <w:sz w:val="16"/>
          <w:szCs w:val="21"/>
          <w:shd w:val="clear" w:color="auto" w:fill="FFFFFF"/>
        </w:rPr>
        <w:t xml:space="preserve"> control and </w:t>
      </w:r>
      <w:r w:rsidRPr="00EB0FDE">
        <w:rPr>
          <w:rStyle w:val="Heading3Char"/>
          <w:rFonts w:cs="Calibri"/>
        </w:rPr>
        <w:t>understanding of any one individual, and thus, as problems we cannot hope to intervene in</w:t>
      </w:r>
      <w:r w:rsidRPr="00EB0FDE">
        <w:rPr>
          <w:color w:val="000000" w:themeColor="text1"/>
          <w:sz w:val="16"/>
          <w:szCs w:val="21"/>
          <w:shd w:val="clear" w:color="auto" w:fill="FFFFFF"/>
        </w:rPr>
        <w:t xml:space="preserve"> or politically organise to oppose. Merely being more knowledgeable about the complexity of the problems in our society does not dispel ideology nor is it necessarily empowering. </w:t>
      </w:r>
      <w:r w:rsidRPr="00EB0FDE">
        <w:rPr>
          <w:rStyle w:val="Heading3Char"/>
          <w:rFonts w:cs="Calibri"/>
        </w:rPr>
        <w:t>When we feel overwhelmed</w:t>
      </w:r>
      <w:r w:rsidRPr="00EB0FDE">
        <w:rPr>
          <w:color w:val="000000" w:themeColor="text1"/>
          <w:sz w:val="16"/>
          <w:szCs w:val="21"/>
          <w:shd w:val="clear" w:color="auto" w:fill="FFFFFF"/>
        </w:rPr>
        <w:t xml:space="preserve"> and disempowered </w:t>
      </w:r>
      <w:r w:rsidRPr="00EB0FDE">
        <w:rPr>
          <w:rStyle w:val="Heading3Char"/>
          <w:rFonts w:cs="Calibri"/>
        </w:rPr>
        <w:t>to change the current situation</w:t>
      </w:r>
      <w:r w:rsidRPr="00EB0FDE">
        <w:rPr>
          <w:color w:val="000000" w:themeColor="text1"/>
          <w:sz w:val="16"/>
          <w:szCs w:val="21"/>
          <w:shd w:val="clear" w:color="auto" w:fill="FFFFFF"/>
        </w:rPr>
        <w:t xml:space="preserve"> and condition, </w:t>
      </w:r>
      <w:r w:rsidRPr="00EB0FDE">
        <w:rPr>
          <w:rStyle w:val="Heading3Char"/>
          <w:rFonts w:cs="Calibri"/>
        </w:rPr>
        <w:t>we learn to</w:t>
      </w:r>
      <w:r w:rsidRPr="00EB0FDE">
        <w:rPr>
          <w:color w:val="000000" w:themeColor="text1"/>
          <w:sz w:val="16"/>
          <w:szCs w:val="21"/>
          <w:shd w:val="clear" w:color="auto" w:fill="FFFFFF"/>
        </w:rPr>
        <w:t xml:space="preserve"> adapt and </w:t>
      </w:r>
      <w:r w:rsidRPr="00EB0FDE">
        <w:rPr>
          <w:rStyle w:val="Heading3Char"/>
          <w:rFonts w:cs="Calibri"/>
        </w:rPr>
        <w:t>accept them</w:t>
      </w:r>
      <w:r w:rsidRPr="00EB0FDE">
        <w:rPr>
          <w:color w:val="000000" w:themeColor="text1"/>
          <w:sz w:val="16"/>
          <w:szCs w:val="21"/>
          <w:shd w:val="clear" w:color="auto" w:fill="FFFFFF"/>
        </w:rPr>
        <w:t xml:space="preserve">. Subsequently, numbness </w:t>
      </w:r>
      <w:r w:rsidRPr="00EB0FDE">
        <w:rPr>
          <w:color w:val="000000" w:themeColor="text1"/>
          <w:sz w:val="10"/>
          <w:szCs w:val="21"/>
          <w:shd w:val="clear" w:color="auto" w:fill="FFFFFF"/>
        </w:rPr>
        <w:t xml:space="preserve">and </w:t>
      </w:r>
      <w:r w:rsidRPr="00EB0FDE">
        <w:rPr>
          <w:rStyle w:val="Heading3Char"/>
          <w:rFonts w:cs="Calibri"/>
          <w:sz w:val="10"/>
        </w:rPr>
        <w:t>apathy comes from paradoxically caring</w:t>
      </w:r>
      <w:r w:rsidRPr="00EB0FDE">
        <w:rPr>
          <w:color w:val="000000" w:themeColor="text1"/>
          <w:sz w:val="16"/>
          <w:szCs w:val="21"/>
          <w:shd w:val="clear" w:color="auto" w:fill="FFFFFF"/>
        </w:rPr>
        <w:t>. </w:t>
      </w:r>
    </w:p>
    <w:p w14:paraId="7332960D" w14:textId="77777777" w:rsidR="007A25C1" w:rsidRDefault="007A25C1" w:rsidP="007A25C1"/>
    <w:p w14:paraId="76B36921" w14:textId="77777777" w:rsidR="007A25C1" w:rsidRPr="00EB0FDE" w:rsidRDefault="007A25C1" w:rsidP="007A25C1">
      <w:pPr>
        <w:pStyle w:val="Heading4"/>
        <w:rPr>
          <w:rFonts w:cs="Calibri"/>
        </w:rPr>
      </w:pPr>
      <w:r w:rsidRPr="00EB0FDE">
        <w:rPr>
          <w:rFonts w:cs="Calibri"/>
        </w:rPr>
        <w:t>Thus, the alternative is to embrace radical nihilism. Capitalism engages in unending reproduction</w:t>
      </w:r>
      <w:r>
        <w:rPr>
          <w:rFonts w:cs="Calibri"/>
        </w:rPr>
        <w:t>, so</w:t>
      </w:r>
      <w:r w:rsidRPr="00EB0FDE">
        <w:rPr>
          <w:rFonts w:cs="Calibri"/>
        </w:rPr>
        <w:t xml:space="preserve"> a drainage of excess solves. A society that maintains capitalist production is contingent upon subjects that are forced to labor under </w:t>
      </w:r>
      <w:r>
        <w:rPr>
          <w:rFonts w:cs="Calibri"/>
        </w:rPr>
        <w:t>hyperreality</w:t>
      </w:r>
      <w:r w:rsidRPr="00EB0FDE">
        <w:rPr>
          <w:rFonts w:cs="Calibri"/>
        </w:rPr>
        <w:t xml:space="preserve"> – so we let the system collapse in on itself. </w:t>
      </w:r>
    </w:p>
    <w:p w14:paraId="5BD5134B" w14:textId="77777777" w:rsidR="007A25C1" w:rsidRPr="00EB0FDE" w:rsidRDefault="007A25C1" w:rsidP="007A25C1">
      <w:r w:rsidRPr="00EB0FDE">
        <w:rPr>
          <w:rStyle w:val="Style13ptBold"/>
          <w:color w:val="000000" w:themeColor="text1"/>
        </w:rPr>
        <w:t xml:space="preserve">Baudrillard </w:t>
      </w:r>
      <w:r>
        <w:rPr>
          <w:rStyle w:val="Style13ptBold"/>
          <w:color w:val="000000" w:themeColor="text1"/>
        </w:rPr>
        <w:t>4</w:t>
      </w:r>
      <w:r w:rsidRPr="00EB0FDE">
        <w:rPr>
          <w:rStyle w:val="Style13ptBold"/>
          <w:color w:val="000000" w:themeColor="text1"/>
        </w:rPr>
        <w:t xml:space="preserve"> </w:t>
      </w:r>
      <w:r w:rsidRPr="00EB0FDE">
        <w:rPr>
          <w:color w:val="000000" w:themeColor="text1"/>
        </w:rPr>
        <w:t xml:space="preserve">[Jean; Simulacra and Simulation; Sociologist/Philosopher, cool dude; 1981; University of Michigan Press; </w:t>
      </w:r>
      <w:r>
        <w:rPr>
          <w:color w:val="000000" w:themeColor="text1"/>
        </w:rPr>
        <w:t>LCA-BP</w:t>
      </w:r>
      <w:r w:rsidRPr="00EB0FDE">
        <w:rPr>
          <w:color w:val="000000" w:themeColor="text1"/>
        </w:rPr>
        <w:t>]</w:t>
      </w:r>
    </w:p>
    <w:p w14:paraId="18520B46" w14:textId="51B43893" w:rsidR="007A25C1" w:rsidRDefault="007A25C1" w:rsidP="007A25C1">
      <w:pPr>
        <w:rPr>
          <w:rStyle w:val="Style13ptBold"/>
          <w:b w:val="0"/>
          <w:sz w:val="12"/>
        </w:rPr>
      </w:pPr>
      <w:r w:rsidRPr="000E0F8D">
        <w:rPr>
          <w:rStyle w:val="Style13ptBold"/>
          <w:b w:val="0"/>
          <w:sz w:val="12"/>
        </w:rPr>
        <w:t xml:space="preserve">Nihilism no longer wears the dark, Wagnerian, Spenglerian, fuliginous colors of the end of the century. It no longer comes from a Weltanschauung of decadence nor from a metaphysical radicality born of the death of God and of all the consequences that must be taken from this death. Today's </w:t>
      </w:r>
      <w:r w:rsidRPr="006D23FC">
        <w:rPr>
          <w:rStyle w:val="Emphasis"/>
          <w:highlight w:val="cyan"/>
        </w:rPr>
        <w:t>nihilism is one of transparency, and it is in some sense more radical,</w:t>
      </w:r>
      <w:r w:rsidRPr="000E0F8D">
        <w:rPr>
          <w:rStyle w:val="Style13ptBold"/>
          <w:b w:val="0"/>
          <w:sz w:val="12"/>
        </w:rPr>
        <w:t xml:space="preserve"> more crucial than in its prior and historical forms, because this transparency, this irresolution is indissolubly that of the system, and that of all the theory that still pretends to analyze it. When God died, there was still Nietzsche to say so - the great nihilist before the Eternal and the cadaver of the Eternal. But before the simulated transparency of all things, before the simulacrum of the materialist or idealist realization of the world in hyperreality (God is not dead, he has become hyper-real), there is no longer a theoretical or critical God to recognize his own. The universe, and all of us, have entered live into simulation, into the malefic, not even malefic, indifferent, sphere of deterrence: in a bizarre fashion, </w:t>
      </w:r>
      <w:r w:rsidRPr="006D23FC">
        <w:rPr>
          <w:rStyle w:val="Emphasis"/>
          <w:highlight w:val="cyan"/>
        </w:rPr>
        <w:t>nihilism has been entirely realized no longer through destruction, but through simulation</w:t>
      </w:r>
      <w:r w:rsidRPr="006D23FC">
        <w:rPr>
          <w:rStyle w:val="Style13ptBold"/>
          <w:b w:val="0"/>
          <w:sz w:val="14"/>
          <w:u w:val="single"/>
        </w:rPr>
        <w:t xml:space="preserve"> and deterrence. From the active, violent phantasm, from the phantasm of the myth and the stage that it also was, historically, it has passed into the transparent, falsely transparent, operation of things.</w:t>
      </w:r>
      <w:r w:rsidRPr="000E0F8D">
        <w:rPr>
          <w:rStyle w:val="Style13ptBold"/>
          <w:b w:val="0"/>
          <w:sz w:val="12"/>
        </w:rPr>
        <w:t xml:space="preserve"> What then remains of a possible nihilism in theory? What new scene can unfold, where nothing and death could be replayed as a challenge, as a stake? We are in a </w:t>
      </w:r>
      <w:r w:rsidRPr="006D23FC">
        <w:rPr>
          <w:rStyle w:val="Emphasis"/>
          <w:highlight w:val="cyan"/>
        </w:rPr>
        <w:t xml:space="preserve">new, </w:t>
      </w:r>
      <w:r w:rsidRPr="006D23FC">
        <w:rPr>
          <w:rStyle w:val="Emphasis"/>
        </w:rPr>
        <w:t xml:space="preserve">and without a doubt insoluble, position in relation to prior </w:t>
      </w:r>
      <w:r w:rsidRPr="006D23FC">
        <w:rPr>
          <w:rStyle w:val="Emphasis"/>
          <w:highlight w:val="cyan"/>
        </w:rPr>
        <w:t xml:space="preserve">forms of nihilism: </w:t>
      </w:r>
      <w:r w:rsidRPr="006D23FC">
        <w:rPr>
          <w:rStyle w:val="Emphasis"/>
        </w:rPr>
        <w:t xml:space="preserve">Romanticism </w:t>
      </w:r>
      <w:r w:rsidRPr="006D23FC">
        <w:rPr>
          <w:rStyle w:val="Emphasis"/>
          <w:highlight w:val="cyan"/>
        </w:rPr>
        <w:t>is</w:t>
      </w:r>
      <w:r w:rsidRPr="000E0F8D">
        <w:rPr>
          <w:rStyle w:val="Style13ptBold"/>
          <w:b w:val="0"/>
          <w:sz w:val="12"/>
        </w:rPr>
        <w:t xml:space="preserve"> its first great manifestation: it, along with the Enlightenment's Revolution, corresponds </w:t>
      </w:r>
      <w:r w:rsidRPr="006D23FC">
        <w:rPr>
          <w:u w:val="single"/>
        </w:rPr>
        <w:t>to the destruction of the order of appearances. Surrealism, dada, the absurd, and political nihilism are the second great manifestation, which corresponds to the destruction of the order of meaning. The first is still an aesthetic form of nihilism (dandyism), the second, a political, historical, and metaphysical form (terrorism). These two forms no longer concern us except in part, or not at all</w:t>
      </w:r>
      <w:r w:rsidRPr="006D23FC">
        <w:rPr>
          <w:rStyle w:val="Emphasis"/>
          <w:highlight w:val="cyan"/>
        </w:rPr>
        <w:t>. The nihilism of transparency is no longer either aesthetic or political,</w:t>
      </w:r>
      <w:r w:rsidRPr="000E0F8D">
        <w:rPr>
          <w:rStyle w:val="Style13ptBold"/>
          <w:b w:val="0"/>
          <w:sz w:val="12"/>
        </w:rPr>
        <w:t xml:space="preserve"> no longer borrows from either the extermination of appearances, nor from extinguishing the embers of meaning, nor from the last nuances of an apocalypse. </w:t>
      </w:r>
      <w:r w:rsidRPr="000E0F8D">
        <w:rPr>
          <w:sz w:val="12"/>
        </w:rPr>
        <w:t>There is no longer an apocalypse (only aleatory terrorism still tries to reflect it, but it is certainly no longer political, and it only has one mode of manifestation left that is at the same time a mode of disappearance: the media - now the media are not a stage where something is played, they are a strip, a track, a perforated map of which we are no longer even spectators: receivers). The apocalypse is finished, today it is the precession of the neutral, of forms of the neutral and of indifference. I will leave it to be considered whether there can be a romanticism, an aesthetic of the neutral therein. I don't think so - all that remains, is the fascination for desertlike and indifferent forms, for the very operation of the system that annihilates us. Now</w:t>
      </w:r>
      <w:r w:rsidRPr="000E0F8D">
        <w:rPr>
          <w:rStyle w:val="Style13ptBold"/>
          <w:b w:val="0"/>
          <w:sz w:val="12"/>
        </w:rPr>
        <w:t xml:space="preserve">, </w:t>
      </w:r>
      <w:r w:rsidRPr="006D23FC">
        <w:rPr>
          <w:rStyle w:val="Emphasis"/>
          <w:highlight w:val="cyan"/>
        </w:rPr>
        <w:t>fascination</w:t>
      </w:r>
      <w:r w:rsidRPr="000E0F8D">
        <w:rPr>
          <w:rStyle w:val="Style13ptBold"/>
          <w:b w:val="0"/>
          <w:sz w:val="12"/>
        </w:rPr>
        <w:t xml:space="preserve"> (in contrast to seduction, which was attached to appearances, and to dialectical reason, which was attached to meaning) </w:t>
      </w:r>
      <w:r w:rsidRPr="006D23FC">
        <w:rPr>
          <w:u w:val="single"/>
        </w:rPr>
        <w:t xml:space="preserve">is a </w:t>
      </w:r>
      <w:r w:rsidRPr="006D23FC">
        <w:rPr>
          <w:rStyle w:val="Emphasis"/>
          <w:highlight w:val="cyan"/>
        </w:rPr>
        <w:t>nihilistic passion</w:t>
      </w:r>
      <w:r w:rsidRPr="006D23FC">
        <w:rPr>
          <w:u w:val="single"/>
        </w:rPr>
        <w:t xml:space="preserve"> par excellence, it is the passion proper to the mode of disappearance. We are fascinated by </w:t>
      </w:r>
      <w:r w:rsidRPr="006D23FC">
        <w:rPr>
          <w:rStyle w:val="Emphasis"/>
          <w:highlight w:val="cyan"/>
        </w:rPr>
        <w:t>a</w:t>
      </w:r>
      <w:r w:rsidRPr="006D23FC">
        <w:rPr>
          <w:u w:val="single"/>
        </w:rPr>
        <w:t xml:space="preserve">ll </w:t>
      </w:r>
      <w:r w:rsidRPr="006D23FC">
        <w:rPr>
          <w:rStyle w:val="Emphasis"/>
          <w:highlight w:val="cyan"/>
        </w:rPr>
        <w:t>forms of disappearance</w:t>
      </w:r>
      <w:r w:rsidRPr="000E0F8D">
        <w:rPr>
          <w:rStyle w:val="Style13ptBold"/>
          <w:b w:val="0"/>
          <w:sz w:val="12"/>
        </w:rPr>
        <w:t>, of our disappearance. Melancholic and fascinated, such is our general situation in an era of involuntary transparency. I am a nihilist. I observe, I accept, I assume the immense process of the destruction of appearances (and of the seduction of appearances) in the service of meaning (representation, history, criticism, etc.) that is the fundamental fact of the nineteenth century. The true revolution of the nineteenth century, of modernity, is the radical destruction of appearances, the disenchantment of the world and its abandonment to the violence of interpretation and of history. I observe, I accept, I assume, I analyze the second revolution, that of the twentieth century, that of postmodernity, which is the immense process of the destruction of meaning, equal to the earlier destruction of appearances. He who strikes with meaning is killed by meaning. The dialectic stage, the critical stage is empty. There is no more stage. There is no therapy of meaning or therapy through meaning: therapy itself is part of the generalized process of indifferentiation. The stage of analysis itself has become uncertain, aleatory: theories float (in fact, nihilism is impossible, because it is still a desperate but determined theory, an imaginary of the end, a weltanschauung of catastrophe).*1 Analysis is itself perhaps the decisive element of the immense process of the freezing over of meaning. The surplus of meaning that theories bring, their competition at the level of meaning is completely secondary in relation to their coalition in the glacial and four-tiered operation of dissection and transparency. One must be conscious that, no matter how the analysis proceeds, it proceeds toward the freezing over of meaning, it assists in the precession of simulacra and of indifferent forms. The desert grows</w:t>
      </w:r>
      <w:r w:rsidRPr="00EB0FDE">
        <w:rPr>
          <w:rStyle w:val="Heading3Char"/>
          <w:rFonts w:cs="Calibri"/>
          <w:sz w:val="10"/>
        </w:rPr>
        <w:t>.</w:t>
      </w:r>
      <w:r w:rsidRPr="00EB0FDE">
        <w:rPr>
          <w:rStyle w:val="Heading3Char"/>
          <w:rFonts w:cs="Calibri"/>
        </w:rPr>
        <w:t xml:space="preserve"> </w:t>
      </w:r>
      <w:r w:rsidRPr="006D23FC">
        <w:rPr>
          <w:u w:val="single"/>
        </w:rPr>
        <w:t xml:space="preserve">Implosion of meaning in the media. </w:t>
      </w:r>
      <w:r w:rsidRPr="006D23FC">
        <w:rPr>
          <w:rStyle w:val="Emphasis"/>
          <w:highlight w:val="cyan"/>
        </w:rPr>
        <w:t>Implosion of the social in the masses</w:t>
      </w:r>
      <w:r w:rsidRPr="000E0F8D">
        <w:rPr>
          <w:rStyle w:val="Style13ptBold"/>
          <w:b w:val="0"/>
          <w:sz w:val="12"/>
        </w:rPr>
        <w:t xml:space="preserve">. Infinite growth of the masses as a function of the acceleration of the system. Energetic impasse. Point of inertia. A destiny of inertia for a saturated world. The phenomena of inertia are accelerating (if one can say that). The arrested forms proliferate, and growth is immobilized in excrescence. Such is also the secret of the hypertelie, of what goes further than its own end. It would be our own mode of destroying finalities: going further, too far in the same direction - destruction of meaning through simulation, hypersimulation, hypertelie. Denying its own end through hyperfinality (the crustacean, the statues of Easter Island) - is this not also the obscene secret of cancer? Revenge of excrescence on growth, revenge of speed on inertia. The masses themselves are caught up in a gigantic process of inertia through acceleration. They are this excrescent, devouring, process that annihilates all growth and all surplus meaning. They are this circuit short-circuited by a monstrous finality. It is this point of inertia and what happens outside this point of inertia that today is fascinating, enthralling (gone, therefore, the discreet charm of the dialectic). If it is nihilistic to privilege this point of inertia and the analysis of this irreversibility of systems up to the point of no return, then I am a nihilist. If it is nihilistic to be obsessed by the mode of disappearance, and no longer by the mode of production, then I am a nihilist. Disappearance, aphanisis, implosion, Fury of Verschwindens. Transpolitics is the elective sphere of the mode of disappearance (of the real, of meaning, of the stage, of history, of the social, of the individual). To tell the truth, it is no longer so much a question of nihilism: in disappearance, in the desertlike, aleatory, and indifferent form, there is no longer even pathos, the pathetic of nihilism - that mythical energy that is still the force of nihilism, of radicality, mythic denial, dramatic anticipation. It is no longer even disenchantment, with the seductive and nostalgic, itself enchanted, tonality of disenchantment. It is simply disappearance. The trace of this radicality of the mode of disappearance is already found in Adorno and Benjamin, parallel to a nostalgic exercise of the dialectic. Because there is a nostalgia of the dialectic, and without a doubt the most subtle dialectic is nostalgic to begin with. But more deeply, there is in Benjamin and Adorno another tonality, that of a melancholy attached to the system itself, one that is incurable and beyond any dialectic. It is this melancholia of systems that today takes the upper hand through the ironically transparent forms that surround us. It is this </w:t>
      </w:r>
      <w:r w:rsidRPr="006D23FC">
        <w:rPr>
          <w:rStyle w:val="Emphasis"/>
          <w:highlight w:val="cyan"/>
        </w:rPr>
        <w:t>melancholia that is becoming our fundamental passion.</w:t>
      </w:r>
      <w:r w:rsidRPr="000E0F8D">
        <w:rPr>
          <w:rStyle w:val="Style13ptBold"/>
          <w:b w:val="0"/>
          <w:sz w:val="12"/>
        </w:rPr>
        <w:t xml:space="preserve"> It is no longer the spleen or the vague yearnings of the fin-de-siecle soul. It is no longer nihilism either, which in some sense aims at normalizing everything through destruction, the passion of resentment (ressentiment).*2 No, melancholia is the fundamental tonality of functional systems, of current systems of simulation, of programming and information. </w:t>
      </w:r>
      <w:r w:rsidRPr="006D23FC">
        <w:rPr>
          <w:u w:val="single"/>
        </w:rPr>
        <w:t>Melancholia is the inherent quality of the mode of the disappearance of meaning, of the mode of the volatilization of meaning in operational systems. And we are all melancholic. Melancholia is the brutal disaffection that characterizes our saturated systems. Once the hope of balancing good and evil, true and false, indeed of confronting some values of the same order, once the more general hope of a relation of forces and a stake has vanished</w:t>
      </w:r>
      <w:r w:rsidRPr="000E0F8D">
        <w:rPr>
          <w:rStyle w:val="Style13ptBold"/>
          <w:b w:val="0"/>
          <w:sz w:val="12"/>
        </w:rPr>
        <w:t xml:space="preserve">. Everywhere, always, the system is too strong: hegemonic. Against this hegemony of the system, one can exalt the ruses of desire, practice revolutionary micrology of the quotidian, exalt the molecular drift or even defend cooking. This does not resolve the imperious necessity of checking the system in broad daylight. This, only terrorism can do. It is the trait of reversion that effaces the remainder, just as a single ironic smile effaces a whole discourse, just as a single flash of denial in a slave effaces all the power and pleasure of the master. The more hegemonic the system, the more the imagination is struck by the smallest of its reversals. The challenge, even infinitesimal, is the image of a chain failure. Only this reversibility without a counterpart is an event today, on the nihilistic and disaffected stage of the political. Only it mobilizes the imaginary. If being a nihilist, is carrying, to the unbearable limit of hegemonic systems, this radical trait of derision and of violence, this challenge that the system is summoned to answer through its own death, then I am a terrorist and nihilist in theory as the others are with their weapons. Theoretical violence, not truth, is the only resource left us. But such a sentiment is Utopian. Because it would be beautiful to be a nihilist, if there were still a radicality - as it would be nice to be a terrorist, if death, including that of the terrorist, still had meaning. But it is at this point that things become insoluble. Because to this active nihilism of radicality, </w:t>
      </w:r>
      <w:r w:rsidRPr="006D23FC">
        <w:rPr>
          <w:rStyle w:val="Emphasis"/>
          <w:highlight w:val="cyan"/>
        </w:rPr>
        <w:t>the system opposes its own, the nihilism of neutralization.</w:t>
      </w:r>
      <w:r w:rsidRPr="006D23FC">
        <w:rPr>
          <w:rStyle w:val="Emphasis"/>
        </w:rPr>
        <w:t xml:space="preserve"> </w:t>
      </w:r>
      <w:r w:rsidRPr="000E0F8D">
        <w:rPr>
          <w:rStyle w:val="Style13ptBold"/>
          <w:b w:val="0"/>
          <w:sz w:val="12"/>
        </w:rPr>
        <w:t xml:space="preserve">The system is itself also nihilistic, in the sense that it has the power to pour everything, including what denies it, into indifference. In this system, death itself shines by virtue of its absence. (The Bologna train station, the Oktoberfest in Munich: the dead are annulled by indifference, that is where terrorism is the involuntary accomplice of the whole system, not politically, but in the accelerated form of indifference that it contributes to imposing.) </w:t>
      </w:r>
      <w:bookmarkStart w:id="0" w:name="_GoBack"/>
      <w:bookmarkEnd w:id="0"/>
    </w:p>
    <w:sectPr w:rsidR="007A25C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0561BC" w14:textId="77777777" w:rsidR="00861F3A" w:rsidRDefault="00861F3A" w:rsidP="007A25C1">
      <w:pPr>
        <w:spacing w:after="0" w:line="240" w:lineRule="auto"/>
      </w:pPr>
      <w:r>
        <w:separator/>
      </w:r>
    </w:p>
  </w:endnote>
  <w:endnote w:type="continuationSeparator" w:id="0">
    <w:p w14:paraId="2A4DC701" w14:textId="77777777" w:rsidR="00861F3A" w:rsidRDefault="00861F3A" w:rsidP="007A2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5FEC31" w14:textId="77777777" w:rsidR="00861F3A" w:rsidRDefault="00861F3A" w:rsidP="007A25C1">
      <w:pPr>
        <w:spacing w:after="0" w:line="240" w:lineRule="auto"/>
      </w:pPr>
      <w:r>
        <w:separator/>
      </w:r>
    </w:p>
  </w:footnote>
  <w:footnote w:type="continuationSeparator" w:id="0">
    <w:p w14:paraId="4EFAD00A" w14:textId="77777777" w:rsidR="00861F3A" w:rsidRDefault="00861F3A" w:rsidP="007A25C1">
      <w:pPr>
        <w:spacing w:after="0" w:line="240" w:lineRule="auto"/>
      </w:pPr>
      <w:r>
        <w:continuationSeparator/>
      </w:r>
    </w:p>
  </w:footnote>
  <w:footnote w:id="1">
    <w:p w14:paraId="1E874CE8" w14:textId="77777777" w:rsidR="007A25C1" w:rsidRDefault="007A25C1" w:rsidP="007A25C1">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9A28A0"/>
    <w:multiLevelType w:val="hybridMultilevel"/>
    <w:tmpl w:val="7C903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A81B77"/>
    <w:multiLevelType w:val="hybridMultilevel"/>
    <w:tmpl w:val="985A5096"/>
    <w:lvl w:ilvl="0" w:tplc="638A3D0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315A48"/>
    <w:multiLevelType w:val="hybridMultilevel"/>
    <w:tmpl w:val="71F65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930DEB"/>
    <w:multiLevelType w:val="hybridMultilevel"/>
    <w:tmpl w:val="BE8EF2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C61572"/>
    <w:multiLevelType w:val="hybridMultilevel"/>
    <w:tmpl w:val="BE8EF2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BB580A"/>
    <w:multiLevelType w:val="hybridMultilevel"/>
    <w:tmpl w:val="D9201A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856AB9"/>
    <w:multiLevelType w:val="hybridMultilevel"/>
    <w:tmpl w:val="F5380472"/>
    <w:lvl w:ilvl="0" w:tplc="C058A4E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8E4B1A"/>
    <w:multiLevelType w:val="hybridMultilevel"/>
    <w:tmpl w:val="89981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3040C2"/>
    <w:multiLevelType w:val="hybridMultilevel"/>
    <w:tmpl w:val="BE8EF2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D7052E"/>
    <w:multiLevelType w:val="hybridMultilevel"/>
    <w:tmpl w:val="D5B41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7"/>
  </w:num>
  <w:num w:numId="14">
    <w:abstractNumId w:val="13"/>
  </w:num>
  <w:num w:numId="15">
    <w:abstractNumId w:val="12"/>
  </w:num>
  <w:num w:numId="16">
    <w:abstractNumId w:val="16"/>
  </w:num>
  <w:num w:numId="17">
    <w:abstractNumId w:val="18"/>
  </w:num>
  <w:num w:numId="18">
    <w:abstractNumId w:val="15"/>
  </w:num>
  <w:num w:numId="19">
    <w:abstractNumId w:val="14"/>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25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3B69"/>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A3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4215"/>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2BC1"/>
    <w:rsid w:val="003D5EA8"/>
    <w:rsid w:val="003D7B28"/>
    <w:rsid w:val="003E305E"/>
    <w:rsid w:val="003E34DB"/>
    <w:rsid w:val="003E5302"/>
    <w:rsid w:val="003E5BF1"/>
    <w:rsid w:val="003F2452"/>
    <w:rsid w:val="003F41EA"/>
    <w:rsid w:val="003F6F4E"/>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1B1E"/>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6F1"/>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CBA"/>
    <w:rsid w:val="00793F46"/>
    <w:rsid w:val="007A1325"/>
    <w:rsid w:val="007A1A18"/>
    <w:rsid w:val="007A25C1"/>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F3A"/>
    <w:rsid w:val="00864E76"/>
    <w:rsid w:val="00872581"/>
    <w:rsid w:val="0087459D"/>
    <w:rsid w:val="0087680F"/>
    <w:rsid w:val="00876D81"/>
    <w:rsid w:val="00877D1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07B"/>
    <w:rsid w:val="00BC7C37"/>
    <w:rsid w:val="00BD2244"/>
    <w:rsid w:val="00BE6472"/>
    <w:rsid w:val="00BF29B8"/>
    <w:rsid w:val="00BF46EA"/>
    <w:rsid w:val="00BF7754"/>
    <w:rsid w:val="00C07769"/>
    <w:rsid w:val="00C07D05"/>
    <w:rsid w:val="00C10856"/>
    <w:rsid w:val="00C203FA"/>
    <w:rsid w:val="00C244F5"/>
    <w:rsid w:val="00C3164F"/>
    <w:rsid w:val="00C31B5E"/>
    <w:rsid w:val="00C34D3E"/>
    <w:rsid w:val="00C35B37"/>
    <w:rsid w:val="00C3747A"/>
    <w:rsid w:val="00C37F29"/>
    <w:rsid w:val="00C56DCC"/>
    <w:rsid w:val="00C57075"/>
    <w:rsid w:val="00C72A9D"/>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755"/>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CA5AC5"/>
  <w14:defaultImageDpi w14:val="300"/>
  <w15:docId w15:val="{83E5FFAB-EA10-AE40-94AB-A611FB9D9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0755"/>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F307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07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F307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F307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307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0755"/>
  </w:style>
  <w:style w:type="character" w:customStyle="1" w:styleId="Heading1Char">
    <w:name w:val="Heading 1 Char"/>
    <w:aliases w:val="Pocket Char"/>
    <w:basedOn w:val="DefaultParagraphFont"/>
    <w:link w:val="Heading1"/>
    <w:uiPriority w:val="9"/>
    <w:rsid w:val="00F307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0755"/>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3075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F3075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30755"/>
    <w:rPr>
      <w:b/>
      <w:sz w:val="22"/>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F30755"/>
    <w:rPr>
      <w:b w:val="0"/>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20"/>
    <w:qFormat/>
    <w:rsid w:val="00F30755"/>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F30755"/>
    <w:rPr>
      <w:color w:val="auto"/>
      <w:u w:val="none"/>
    </w:rPr>
  </w:style>
  <w:style w:type="character" w:styleId="Hyperlink">
    <w:name w:val="Hyperlink"/>
    <w:basedOn w:val="DefaultParagraphFont"/>
    <w:uiPriority w:val="99"/>
    <w:semiHidden/>
    <w:unhideWhenUsed/>
    <w:rsid w:val="00F30755"/>
    <w:rPr>
      <w:color w:val="auto"/>
      <w:u w:val="none"/>
    </w:rPr>
  </w:style>
  <w:style w:type="paragraph" w:styleId="DocumentMap">
    <w:name w:val="Document Map"/>
    <w:basedOn w:val="Normal"/>
    <w:link w:val="DocumentMapChar"/>
    <w:uiPriority w:val="99"/>
    <w:semiHidden/>
    <w:unhideWhenUsed/>
    <w:rsid w:val="00F3075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30755"/>
    <w:rPr>
      <w:rFonts w:ascii="Lucida Grande" w:hAnsi="Lucida Grande" w:cs="Lucida Grande"/>
    </w:rPr>
  </w:style>
  <w:style w:type="paragraph" w:styleId="FootnoteText">
    <w:name w:val="footnote text"/>
    <w:basedOn w:val="Normal"/>
    <w:link w:val="FootnoteTextChar"/>
    <w:uiPriority w:val="99"/>
    <w:unhideWhenUsed/>
    <w:rsid w:val="007A25C1"/>
  </w:style>
  <w:style w:type="character" w:customStyle="1" w:styleId="FootnoteTextChar">
    <w:name w:val="Footnote Text Char"/>
    <w:basedOn w:val="DefaultParagraphFont"/>
    <w:link w:val="FootnoteText"/>
    <w:uiPriority w:val="99"/>
    <w:rsid w:val="007A25C1"/>
    <w:rPr>
      <w:rFonts w:ascii="Calibri" w:hAnsi="Calibri" w:cs="Calibri"/>
    </w:rPr>
  </w:style>
  <w:style w:type="character" w:styleId="FootnoteReference">
    <w:name w:val="footnote reference"/>
    <w:basedOn w:val="DefaultParagraphFont"/>
    <w:uiPriority w:val="99"/>
    <w:unhideWhenUsed/>
    <w:rsid w:val="007A25C1"/>
    <w:rPr>
      <w:vertAlign w:val="superscript"/>
    </w:rPr>
  </w:style>
  <w:style w:type="paragraph" w:customStyle="1" w:styleId="textbold">
    <w:name w:val="text bold"/>
    <w:basedOn w:val="Normal"/>
    <w:link w:val="Emphasis"/>
    <w:uiPriority w:val="20"/>
    <w:qFormat/>
    <w:rsid w:val="007A25C1"/>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styleId="ListParagraph">
    <w:name w:val="List Paragraph"/>
    <w:basedOn w:val="Normal"/>
    <w:uiPriority w:val="34"/>
    <w:qFormat/>
    <w:rsid w:val="007A25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961346">
      <w:bodyDiv w:val="1"/>
      <w:marLeft w:val="0"/>
      <w:marRight w:val="0"/>
      <w:marTop w:val="0"/>
      <w:marBottom w:val="0"/>
      <w:divBdr>
        <w:top w:val="none" w:sz="0" w:space="0" w:color="auto"/>
        <w:left w:val="none" w:sz="0" w:space="0" w:color="auto"/>
        <w:bottom w:val="none" w:sz="0" w:space="0" w:color="auto"/>
        <w:right w:val="none" w:sz="0" w:space="0" w:color="auto"/>
      </w:divBdr>
    </w:div>
    <w:div w:id="7089186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145A16-9C76-1342-ACDC-976F8D69A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3973</Words>
  <Characters>22648</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8</cp:revision>
  <dcterms:created xsi:type="dcterms:W3CDTF">2021-10-30T18:06:00Z</dcterms:created>
  <dcterms:modified xsi:type="dcterms:W3CDTF">2021-10-30T22:21:00Z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