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FCDBA" w14:textId="77777777" w:rsidR="00025292" w:rsidRPr="00976E44" w:rsidRDefault="00025292" w:rsidP="00025292">
      <w:pPr>
        <w:pStyle w:val="Heading3"/>
        <w:rPr>
          <w:rFonts w:cs="Calibri"/>
        </w:rPr>
      </w:pPr>
      <w:r w:rsidRPr="00976E44">
        <w:rPr>
          <w:rFonts w:cs="Calibri"/>
        </w:rPr>
        <w:t xml:space="preserve">1AC </w:t>
      </w:r>
    </w:p>
    <w:p w14:paraId="5F04382D" w14:textId="77777777" w:rsidR="00025292" w:rsidRPr="00976E44" w:rsidRDefault="00025292" w:rsidP="0002529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3FEC0DDC" w14:textId="77777777" w:rsidR="00025292" w:rsidRPr="00976E44" w:rsidRDefault="00025292" w:rsidP="00025292">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5DDC7FE5" w14:textId="77777777" w:rsidR="00025292" w:rsidRPr="00976E44" w:rsidRDefault="00025292" w:rsidP="00025292">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F235F43" w14:textId="77777777" w:rsidR="00025292" w:rsidRPr="00976E44" w:rsidRDefault="00025292" w:rsidP="00025292">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B0A7CD5" w14:textId="77777777" w:rsidR="00025292" w:rsidRPr="00976E44" w:rsidRDefault="00025292" w:rsidP="00025292">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1C63DC03" w14:textId="77777777" w:rsidR="00025292" w:rsidRPr="00976E44" w:rsidRDefault="00025292" w:rsidP="00025292">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3DFC1065" w14:textId="77777777" w:rsidR="00025292" w:rsidRPr="00976E44" w:rsidRDefault="00025292" w:rsidP="00025292">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0A0DBA1A" w14:textId="77777777" w:rsidR="00025292" w:rsidRPr="00976E44" w:rsidRDefault="00025292" w:rsidP="00025292">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4BA92EE4" w14:textId="77777777" w:rsidR="00025292" w:rsidRPr="00976E44" w:rsidRDefault="00025292" w:rsidP="00025292">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478CA8E" w14:textId="77777777" w:rsidR="00025292" w:rsidRPr="00976E44" w:rsidRDefault="00025292" w:rsidP="00025292">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8FF6861" w14:textId="77777777" w:rsidR="00025292" w:rsidRPr="00976E44" w:rsidRDefault="00025292" w:rsidP="00025292">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19540CF5" w14:textId="77777777" w:rsidR="00025292" w:rsidRPr="00976E44" w:rsidRDefault="00025292" w:rsidP="00025292">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4881E3ED" w14:textId="77777777" w:rsidR="00025292" w:rsidRPr="00976E44" w:rsidRDefault="00025292" w:rsidP="00025292">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A11DB88" w14:textId="77777777" w:rsidR="00025292" w:rsidRPr="00976E44" w:rsidRDefault="00025292" w:rsidP="00025292">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057400">
        <w:rPr>
          <w:u w:val="single"/>
        </w:rPr>
        <w:t xml:space="preserve">Shantha Biotechnics </w:t>
      </w:r>
      <w:r w:rsidRPr="00057400">
        <w:rPr>
          <w:rStyle w:val="Emphasis"/>
        </w:rPr>
        <w:t>developed its own vaccine at $1 per dose</w:t>
      </w:r>
      <w:r w:rsidRPr="00057400">
        <w:rPr>
          <w:u w:val="single"/>
        </w:rPr>
        <w:t>, and the UNICEF (United Nations Children’s Emergency Fund) mass inoculation programme uses this vaccine against Hepatitis B. In 2009, Shantha sold over 120 million doses of vaccines globally.</w:t>
      </w:r>
    </w:p>
    <w:p w14:paraId="5A1FC17A" w14:textId="77777777" w:rsidR="00025292" w:rsidRPr="00976E44" w:rsidRDefault="00025292" w:rsidP="00025292">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0F4E53B1" w14:textId="77777777" w:rsidR="00025292" w:rsidRPr="00976E44" w:rsidRDefault="00025292" w:rsidP="00025292">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AED7621" w14:textId="77777777" w:rsidR="00025292" w:rsidRPr="00976E44" w:rsidRDefault="00025292" w:rsidP="00025292">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12D9BF1C" w14:textId="77777777" w:rsidR="00025292" w:rsidRPr="00976E44" w:rsidRDefault="00025292" w:rsidP="00025292">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468556F5" w14:textId="77777777" w:rsidR="00025292" w:rsidRPr="00976E44" w:rsidRDefault="00025292" w:rsidP="00025292">
      <w:r w:rsidRPr="00976E44">
        <w:rPr>
          <w:rStyle w:val="Style13ptBold"/>
        </w:rPr>
        <w:t>Erfani et al 21</w:t>
      </w:r>
      <w:r w:rsidRPr="00976E44">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0465E147" w14:textId="77777777" w:rsidR="00025292" w:rsidRPr="00976E44" w:rsidRDefault="00025292" w:rsidP="00025292">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53802653" w14:textId="77777777" w:rsidR="00025292" w:rsidRPr="00976E44" w:rsidRDefault="00025292" w:rsidP="00025292">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764B2D91" w14:textId="77777777" w:rsidR="00025292" w:rsidRPr="00976E44" w:rsidRDefault="00025292" w:rsidP="00025292">
      <w:pPr>
        <w:rPr>
          <w:rStyle w:val="Emphasis"/>
        </w:rPr>
      </w:pPr>
      <w:r w:rsidRPr="00976E44">
        <w:rPr>
          <w:u w:val="single"/>
        </w:rPr>
        <w:t xml:space="preserve">Both truths suggest that we </w:t>
      </w:r>
      <w:r w:rsidRPr="00976E44">
        <w:rPr>
          <w:rStyle w:val="Emphasis"/>
        </w:rPr>
        <w:t>pass the blueprint and build the kitchen.</w:t>
      </w:r>
    </w:p>
    <w:p w14:paraId="3D2017B3" w14:textId="77777777" w:rsidR="00025292" w:rsidRPr="00976E44" w:rsidRDefault="00025292" w:rsidP="00025292">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133A09F8" w14:textId="77777777" w:rsidR="00025292" w:rsidRPr="00976E44" w:rsidRDefault="00025292" w:rsidP="00025292">
      <w:pPr>
        <w:pStyle w:val="Heading4"/>
        <w:rPr>
          <w:rFonts w:cs="Calibri"/>
        </w:rPr>
      </w:pPr>
      <w:r w:rsidRPr="00976E44">
        <w:rPr>
          <w:rFonts w:cs="Calibri"/>
        </w:rPr>
        <w:t>Studies show that vaccine distribution solve COVID. Reject any ev that don’t assume vaccine nationalism.</w:t>
      </w:r>
    </w:p>
    <w:p w14:paraId="349D1DB3" w14:textId="77777777" w:rsidR="00025292" w:rsidRPr="00976E44" w:rsidRDefault="00025292" w:rsidP="00025292">
      <w:pPr>
        <w:pStyle w:val="ListParagraph"/>
        <w:numPr>
          <w:ilvl w:val="0"/>
          <w:numId w:val="13"/>
        </w:numPr>
      </w:pPr>
      <w:r w:rsidRPr="00976E44">
        <w:t>Compares two models of HARs and LARs</w:t>
      </w:r>
    </w:p>
    <w:p w14:paraId="0A89351F" w14:textId="77777777" w:rsidR="00025292" w:rsidRPr="00976E44" w:rsidRDefault="00025292" w:rsidP="00025292">
      <w:pPr>
        <w:pStyle w:val="ListParagraph"/>
        <w:numPr>
          <w:ilvl w:val="0"/>
          <w:numId w:val="13"/>
        </w:numPr>
      </w:pPr>
      <w:r w:rsidRPr="00976E44">
        <w:t>Allows for mutation simulations</w:t>
      </w:r>
    </w:p>
    <w:p w14:paraId="4CC7989D" w14:textId="77777777" w:rsidR="00025292" w:rsidRPr="00976E44" w:rsidRDefault="00025292" w:rsidP="00025292">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//Nato</w:t>
      </w:r>
    </w:p>
    <w:p w14:paraId="20369B46" w14:textId="77777777" w:rsidR="00025292" w:rsidRPr="00976E44" w:rsidRDefault="00025292" w:rsidP="00025292">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regimes,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"Because it appears that </w:t>
      </w:r>
      <w:r w:rsidRPr="00976E44">
        <w:rPr>
          <w:rStyle w:val="StyleUnderline"/>
        </w:rPr>
        <w:t>vaccines are highly effective at reducing the clinical severity of infections</w:t>
      </w:r>
      <w:r w:rsidRPr="00976E44">
        <w:rPr>
          <w:sz w:val="16"/>
        </w:rPr>
        <w:t xml:space="preserve">, the </w:t>
      </w:r>
      <w:r w:rsidRPr="00976E44">
        <w:rPr>
          <w:rStyle w:val="StyleUnderline"/>
        </w:rPr>
        <w:t>public health implications of these reductions are very significant</w:t>
      </w:r>
      <w:r w:rsidRPr="00976E44">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976E44">
        <w:rPr>
          <w:rStyle w:val="StyleUnderline"/>
        </w:rPr>
        <w:t>High case numbers in unvaccinated populations will likely be associated with higher numbers of hospitalizations and larger clinical burdens compared to highly vaccinated populations</w:t>
      </w:r>
      <w:r w:rsidRPr="00976E44">
        <w:rPr>
          <w:sz w:val="16"/>
        </w:rPr>
        <w:t xml:space="preserve">." The authors also drew on a framework developed in their prior work to begin trying to quantify the potential for viral evolution under different vaccine sharing schemes. In their model, </w:t>
      </w:r>
      <w:r w:rsidRPr="00976E44">
        <w:rPr>
          <w:rStyle w:val="StyleUnderline"/>
          <w:highlight w:val="green"/>
        </w:rPr>
        <w:t>repeat infections in individuals with partial immunity</w:t>
      </w:r>
      <w:r w:rsidRPr="00976E44">
        <w:rPr>
          <w:rStyle w:val="StyleUnderline"/>
        </w:rPr>
        <w:t xml:space="preserve"> -- either </w:t>
      </w:r>
      <w:r w:rsidRPr="00976E44">
        <w:rPr>
          <w:rStyle w:val="StyleUnderline"/>
          <w:highlight w:val="green"/>
        </w:rPr>
        <w:t>from a</w:t>
      </w:r>
      <w:r w:rsidRPr="00976E44">
        <w:rPr>
          <w:rStyle w:val="StyleUnderline"/>
        </w:rPr>
        <w:t xml:space="preserve">n earlier infection or a </w:t>
      </w:r>
      <w:r w:rsidRPr="00976E44">
        <w:rPr>
          <w:rStyle w:val="StyleUnderline"/>
          <w:highlight w:val="green"/>
        </w:rPr>
        <w:t>vaccine</w:t>
      </w:r>
      <w:r w:rsidRPr="00976E44">
        <w:rPr>
          <w:rStyle w:val="StyleUnderline"/>
        </w:rPr>
        <w:t xml:space="preserve"> -- may </w:t>
      </w:r>
      <w:r w:rsidRPr="00976E44">
        <w:rPr>
          <w:rStyle w:val="StyleUnderline"/>
          <w:highlight w:val="green"/>
        </w:rPr>
        <w:t>result in the evolution of</w:t>
      </w:r>
      <w:r w:rsidRPr="00976E44">
        <w:rPr>
          <w:rStyle w:val="StyleUnderline"/>
        </w:rPr>
        <w:t xml:space="preserve"> novel </w:t>
      </w:r>
      <w:r w:rsidRPr="00976E44">
        <w:rPr>
          <w:rStyle w:val="StyleUnderline"/>
          <w:highlight w:val="green"/>
        </w:rPr>
        <w:t>variants</w:t>
      </w:r>
      <w:r w:rsidRPr="00976E44">
        <w:rPr>
          <w:sz w:val="16"/>
        </w:rPr>
        <w:t xml:space="preserve">. "Overall, the models predict that </w:t>
      </w:r>
      <w:r w:rsidRPr="00976E44">
        <w:rPr>
          <w:rStyle w:val="StyleUnderline"/>
        </w:rPr>
        <w:t xml:space="preserve">sustained elevated </w:t>
      </w:r>
      <w:r w:rsidRPr="00976E44">
        <w:rPr>
          <w:rStyle w:val="StyleUnderline"/>
          <w:highlight w:val="green"/>
        </w:rPr>
        <w:t>case numbers in LARs with limited vaccine availability will result in a high potential for viral evolution</w:t>
      </w:r>
      <w:r w:rsidRPr="00976E44">
        <w:rPr>
          <w:sz w:val="16"/>
        </w:rPr>
        <w:t>," said senior author Bryan Grenfell, Princeton's Kathryn Briger and Sarah Fenton Professor of Ecology and Evolutionary Biology and Public Affairs and an associated faculty member in HMEI. "</w:t>
      </w:r>
      <w:r w:rsidRPr="00976E44">
        <w:rPr>
          <w:rStyle w:val="StyleUnderline"/>
        </w:rPr>
        <w:t xml:space="preserve">As with our earlier work, the current </w:t>
      </w:r>
      <w:r w:rsidRPr="00976E44">
        <w:rPr>
          <w:rStyle w:val="StyleUnderline"/>
          <w:highlight w:val="green"/>
        </w:rPr>
        <w:t>study</w:t>
      </w:r>
      <w:r w:rsidRPr="00976E44">
        <w:rPr>
          <w:rStyle w:val="StyleUnderline"/>
        </w:rPr>
        <w:t xml:space="preserve"> strongly </w:t>
      </w:r>
      <w:r w:rsidRPr="00976E44">
        <w:rPr>
          <w:rStyle w:val="StyleUnderline"/>
          <w:highlight w:val="green"/>
        </w:rPr>
        <w:t>underlines how important rapid, equitable global vaccine distribution is</w:t>
      </w:r>
      <w:r w:rsidRPr="00976E44">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976E44">
        <w:rPr>
          <w:rStyle w:val="StyleUnderline"/>
        </w:rPr>
        <w:t xml:space="preserve">antigenically novel </w:t>
      </w:r>
      <w:r w:rsidRPr="00976E44">
        <w:rPr>
          <w:rStyle w:val="StyleUnderline"/>
          <w:highlight w:val="green"/>
        </w:rPr>
        <w:t>variants have the potential to threaten immunization</w:t>
      </w:r>
      <w:r w:rsidRPr="00976E44">
        <w:rPr>
          <w:rStyle w:val="StyleUnderline"/>
        </w:rPr>
        <w:t xml:space="preserve"> efforts </w:t>
      </w:r>
      <w:r w:rsidRPr="00976E44">
        <w:rPr>
          <w:rStyle w:val="StyleUnderline"/>
          <w:highlight w:val="green"/>
        </w:rPr>
        <w:t>globally</w:t>
      </w:r>
      <w:r w:rsidRPr="00976E44">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69EF96E8" w14:textId="77777777" w:rsidR="00025292" w:rsidRPr="00976E44" w:rsidRDefault="00025292" w:rsidP="00025292"/>
    <w:p w14:paraId="277D3140" w14:textId="77777777" w:rsidR="00025292" w:rsidRPr="00976E44" w:rsidRDefault="00025292" w:rsidP="00025292">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08D73E78" w14:textId="77777777" w:rsidR="00025292" w:rsidRPr="00976E44" w:rsidRDefault="00025292" w:rsidP="00025292">
      <w:r w:rsidRPr="00976E44">
        <w:rPr>
          <w:rStyle w:val="Style13ptBold"/>
        </w:rPr>
        <w:t>Gurgula 20</w:t>
      </w:r>
      <w:r w:rsidRPr="00976E44">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44842961" w14:textId="77777777" w:rsidR="00025292" w:rsidRPr="00976E44" w:rsidRDefault="00025292" w:rsidP="00025292">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leading to unaffordably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1D345963" w14:textId="77777777" w:rsidR="00025292" w:rsidRPr="00976E44" w:rsidRDefault="00025292" w:rsidP="00025292">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7C55FB0F" w14:textId="77777777" w:rsidR="00025292" w:rsidRPr="00976E44" w:rsidRDefault="00025292" w:rsidP="00025292">
      <w:pPr>
        <w:rPr>
          <w:sz w:val="16"/>
        </w:rPr>
      </w:pPr>
      <w:r w:rsidRPr="00976E44">
        <w:rPr>
          <w:sz w:val="16"/>
        </w:rPr>
        <w:t>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098D7553" w14:textId="77777777" w:rsidR="00025292" w:rsidRPr="00976E44" w:rsidRDefault="00025292" w:rsidP="00025292">
      <w:pPr>
        <w:rPr>
          <w:sz w:val="16"/>
        </w:rPr>
      </w:pPr>
      <w:r w:rsidRPr="00976E44">
        <w:rPr>
          <w:sz w:val="16"/>
        </w:rPr>
        <w:t>Pharmaceutical Innovation and Generic Competition in the Pharmaceutical Industry</w:t>
      </w:r>
    </w:p>
    <w:p w14:paraId="12DAA2D5" w14:textId="77777777" w:rsidR="00025292" w:rsidRPr="00976E44" w:rsidRDefault="00025292" w:rsidP="00025292">
      <w:pPr>
        <w:rPr>
          <w:sz w:val="16"/>
        </w:rPr>
      </w:pPr>
      <w:r w:rsidRPr="00976E44">
        <w:rPr>
          <w:sz w:val="16"/>
        </w:rPr>
        <w:t>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w:t>
      </w:r>
    </w:p>
    <w:p w14:paraId="68A58943" w14:textId="77777777" w:rsidR="00025292" w:rsidRPr="00976E44" w:rsidRDefault="00025292" w:rsidP="00025292">
      <w:pPr>
        <w:rPr>
          <w:sz w:val="16"/>
        </w:rPr>
      </w:pPr>
      <w:r w:rsidRPr="00976E44">
        <w:rPr>
          <w:sz w:val="16"/>
        </w:rPr>
        <w:t>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w:t>
      </w:r>
    </w:p>
    <w:p w14:paraId="318FBEE9" w14:textId="77777777" w:rsidR="00025292" w:rsidRPr="00976E44" w:rsidRDefault="00025292" w:rsidP="00025292">
      <w:pPr>
        <w:rPr>
          <w:sz w:val="16"/>
        </w:rPr>
      </w:pPr>
      <w:r w:rsidRPr="00976E44">
        <w:rPr>
          <w:sz w:val="16"/>
        </w:rPr>
        <w:t>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729BB5E0" w14:textId="77777777" w:rsidR="00025292" w:rsidRPr="00976E44" w:rsidRDefault="00025292" w:rsidP="00025292">
      <w:pPr>
        <w:rPr>
          <w:sz w:val="16"/>
        </w:rPr>
      </w:pPr>
      <w:r w:rsidRPr="00976E44">
        <w:rPr>
          <w:sz w:val="16"/>
        </w:rPr>
        <w:t>Patenting Practices by Pharmaceutical Companies</w:t>
      </w:r>
    </w:p>
    <w:p w14:paraId="5A9D4C48" w14:textId="77777777" w:rsidR="00025292" w:rsidRPr="00976E44" w:rsidRDefault="00025292" w:rsidP="00025292">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5F845460" w14:textId="77777777" w:rsidR="00025292" w:rsidRPr="00976E44" w:rsidRDefault="00025292" w:rsidP="00025292">
      <w:pPr>
        <w:rPr>
          <w:sz w:val="16"/>
        </w:rPr>
      </w:pPr>
      <w:r w:rsidRPr="00976E44">
        <w:rPr>
          <w:sz w:val="16"/>
        </w:rPr>
        <w:t>Defining Strategic Patenting</w:t>
      </w:r>
    </w:p>
    <w:p w14:paraId="72A5C821" w14:textId="77777777" w:rsidR="00025292" w:rsidRPr="00976E44" w:rsidRDefault="00025292" w:rsidP="00025292">
      <w:pPr>
        <w:rPr>
          <w:sz w:val="16"/>
        </w:rPr>
      </w:pPr>
      <w:r w:rsidRPr="00976E44">
        <w:rPr>
          <w:sz w:val="16"/>
        </w:rPr>
        <w:t>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w:t>
      </w:r>
    </w:p>
    <w:p w14:paraId="5CFB9159" w14:textId="77777777" w:rsidR="00025292" w:rsidRPr="00976E44" w:rsidRDefault="00025292" w:rsidP="00025292">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critics have characterised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3A03EACF" w14:textId="77777777" w:rsidR="00025292" w:rsidRPr="00976E44" w:rsidRDefault="00025292" w:rsidP="00025292">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353DB1E" w14:textId="77777777" w:rsidR="00025292" w:rsidRPr="00976E44" w:rsidRDefault="00025292" w:rsidP="00025292">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0309F887" w14:textId="77777777" w:rsidR="00025292" w:rsidRPr="00976E44" w:rsidRDefault="00025292" w:rsidP="00025292">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308FF25D" w14:textId="77777777" w:rsidR="00025292" w:rsidRPr="00976E44" w:rsidRDefault="00025292" w:rsidP="00025292">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1D51B0C8" w14:textId="77777777" w:rsidR="00025292" w:rsidRPr="00976E44" w:rsidRDefault="00025292" w:rsidP="00025292">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firms must innovate. Realising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61F7AEB6" w14:textId="77777777" w:rsidR="00025292" w:rsidRPr="00976E44" w:rsidRDefault="00025292" w:rsidP="00025292">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5F675F3" w14:textId="77777777" w:rsidR="00025292" w:rsidRPr="00976E44" w:rsidRDefault="00025292" w:rsidP="00025292">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0B17D275" w14:textId="77777777" w:rsidR="00025292" w:rsidRPr="00976E44" w:rsidRDefault="00025292" w:rsidP="00025292">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2BF18AA0" w14:textId="77777777" w:rsidR="00025292" w:rsidRPr="00976E44" w:rsidRDefault="00025292" w:rsidP="00025292">
      <w:pPr>
        <w:rPr>
          <w:sz w:val="16"/>
        </w:rPr>
      </w:pPr>
      <w:r w:rsidRPr="00976E44">
        <w:rPr>
          <w:sz w:val="16"/>
        </w:rPr>
        <w:t>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C5FF7D6" w14:textId="77777777" w:rsidR="00025292" w:rsidRPr="00976E44" w:rsidRDefault="00025292" w:rsidP="00025292">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38B3B32C" w14:textId="77777777" w:rsidR="00025292" w:rsidRPr="00976E44" w:rsidRDefault="00025292" w:rsidP="00025292">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60ED5E26" w14:textId="77777777" w:rsidR="00025292" w:rsidRPr="00976E44" w:rsidRDefault="00025292" w:rsidP="00025292">
      <w:pPr>
        <w:rPr>
          <w:sz w:val="16"/>
        </w:rPr>
      </w:pPr>
      <w:r w:rsidRPr="00976E44">
        <w:rPr>
          <w:sz w:val="16"/>
        </w:rPr>
        <w:t>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0D41B65E" w14:textId="77777777" w:rsidR="00025292" w:rsidRPr="00976E44" w:rsidRDefault="00025292" w:rsidP="00025292">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2CFDF078" w14:textId="77777777" w:rsidR="00025292" w:rsidRPr="00976E44" w:rsidRDefault="00025292" w:rsidP="00025292">
      <w:pPr>
        <w:rPr>
          <w:sz w:val="16"/>
        </w:rPr>
      </w:pPr>
      <w:r w:rsidRPr="00976E44">
        <w:rPr>
          <w:sz w:val="16"/>
        </w:rPr>
        <w:t>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w:t>
      </w:r>
    </w:p>
    <w:p w14:paraId="24FEE78A" w14:textId="77777777" w:rsidR="00025292" w:rsidRPr="00976E44" w:rsidRDefault="00025292" w:rsidP="00025292">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62055898" w14:textId="77777777" w:rsidR="00025292" w:rsidRPr="00976E44" w:rsidRDefault="00025292" w:rsidP="00025292">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0224B9A8" w14:textId="77777777" w:rsidR="00025292" w:rsidRPr="00976E44" w:rsidRDefault="00025292" w:rsidP="00025292">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5F30DDD" w14:textId="77777777" w:rsidR="00025292" w:rsidRPr="00976E44" w:rsidRDefault="00025292" w:rsidP="00025292">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6867BB17" w14:textId="77777777" w:rsidR="00025292" w:rsidRPr="00976E44" w:rsidRDefault="00025292" w:rsidP="00025292">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6E815019" w14:textId="77777777" w:rsidR="00025292" w:rsidRPr="00976E44" w:rsidRDefault="00025292" w:rsidP="00025292">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71EABAC0" w14:textId="77777777" w:rsidR="00025292" w:rsidRPr="00976E44" w:rsidRDefault="00025292" w:rsidP="00025292">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550B58B3" w14:textId="77777777" w:rsidR="00025292" w:rsidRPr="00976E44" w:rsidRDefault="00025292" w:rsidP="00025292">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2F56BC18" w14:textId="77777777" w:rsidR="00025292" w:rsidRPr="00976E44" w:rsidRDefault="00025292" w:rsidP="00025292">
      <w:pPr>
        <w:rPr>
          <w:sz w:val="16"/>
        </w:rPr>
      </w:pPr>
      <w:r w:rsidRPr="00976E44">
        <w:rPr>
          <w:sz w:val="16"/>
        </w:rPr>
        <w:t>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2D7AC23B" w14:textId="77777777" w:rsidR="00025292" w:rsidRPr="00976E44" w:rsidRDefault="00025292" w:rsidP="00025292"/>
    <w:p w14:paraId="597A1F48" w14:textId="04CEB2AA" w:rsidR="00025292" w:rsidRPr="00976E44" w:rsidRDefault="00025292" w:rsidP="00025292">
      <w:pPr>
        <w:pStyle w:val="Heading4"/>
        <w:rPr>
          <w:rFonts w:cs="Calibri"/>
        </w:rPr>
      </w:pPr>
      <w:r>
        <w:rPr>
          <w:rFonts w:cs="Calibri"/>
        </w:rPr>
        <w:t>Covid</w:t>
      </w:r>
      <w:r w:rsidRPr="00976E44">
        <w:rPr>
          <w:rFonts w:cs="Calibri"/>
        </w:rPr>
        <w:t xml:space="preserve">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bookmarkStart w:id="0" w:name="_GoBack"/>
    </w:p>
    <w:bookmarkEnd w:id="0"/>
    <w:p w14:paraId="3D0F02CB" w14:textId="77777777" w:rsidR="00025292" w:rsidRPr="00976E44" w:rsidRDefault="00025292" w:rsidP="00025292">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w:t>
        </w:r>
        <w:r w:rsidRPr="00976E44">
          <w:rPr>
            <w:rStyle w:val="Hyperlink"/>
          </w:rPr>
          <w:t>0</w:t>
        </w:r>
        <w:r w:rsidRPr="00976E44">
          <w:rPr>
            <w:rStyle w:val="Hyperlink"/>
          </w:rPr>
          <w:t>.1080/25751654.2021.1890867</w:t>
        </w:r>
      </w:hyperlink>
      <w:r w:rsidRPr="00976E44">
        <w:t>] Justin</w:t>
      </w:r>
    </w:p>
    <w:p w14:paraId="03EB0655" w14:textId="77777777" w:rsidR="00025292" w:rsidRPr="00976E44" w:rsidRDefault="00025292" w:rsidP="00025292">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A5EA386" w14:textId="77777777" w:rsidR="00025292" w:rsidRPr="00976E44" w:rsidRDefault="00025292" w:rsidP="00025292">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BB431CE" w14:textId="77777777" w:rsidR="00025292" w:rsidRPr="00976E44" w:rsidRDefault="00025292" w:rsidP="00025292">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AE79BC7" w14:textId="77777777" w:rsidR="00025292" w:rsidRPr="00976E44" w:rsidRDefault="00025292" w:rsidP="00025292">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w:t>
      </w:r>
      <w:r w:rsidRPr="00F2538F">
        <w:rPr>
          <w:u w:val="single"/>
        </w:rPr>
        <w:t xml:space="preserve">not only can </w:t>
      </w:r>
      <w:r w:rsidRPr="00F2538F">
        <w:rPr>
          <w:rStyle w:val="Heading3Char"/>
          <w:rFonts w:cs="Calibri"/>
          <w:sz w:val="22"/>
          <w:szCs w:val="22"/>
        </w:rPr>
        <w:t>annihilate hundreds of cities</w:t>
      </w:r>
      <w:r w:rsidRPr="00F2538F">
        <w:rPr>
          <w:u w:val="single"/>
        </w:rPr>
        <w:t>,</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0250095F" w14:textId="77777777" w:rsidR="00025292" w:rsidRPr="00F2538F" w:rsidRDefault="00025292" w:rsidP="00025292">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w:t>
      </w:r>
      <w:r w:rsidRPr="00F2538F">
        <w:rPr>
          <w:u w:val="single"/>
        </w:rPr>
        <w:t xml:space="preserve">, </w:t>
      </w:r>
      <w:r w:rsidRPr="00F2538F">
        <w:rPr>
          <w:rStyle w:val="Emphasis"/>
        </w:rPr>
        <w:t>increases</w:t>
      </w:r>
      <w:r w:rsidRPr="00F2538F">
        <w:rPr>
          <w:u w:val="single"/>
        </w:rPr>
        <w:t xml:space="preserve"> at such times, possibly sharply.</w:t>
      </w:r>
    </w:p>
    <w:p w14:paraId="53844073" w14:textId="77777777" w:rsidR="00025292" w:rsidRPr="00F2538F" w:rsidRDefault="00025292" w:rsidP="00025292">
      <w:pPr>
        <w:rPr>
          <w:u w:val="single"/>
        </w:rPr>
      </w:pPr>
      <w:r w:rsidRPr="00F2538F">
        <w:rPr>
          <w:sz w:val="16"/>
        </w:rPr>
        <w:t xml:space="preserve">The </w:t>
      </w:r>
      <w:r w:rsidRPr="00F2538F">
        <w:rPr>
          <w:u w:val="single"/>
        </w:rPr>
        <w:t xml:space="preserve">COVID-19 pandemic is </w:t>
      </w:r>
      <w:r w:rsidRPr="00F2538F">
        <w:rPr>
          <w:rStyle w:val="Emphasis"/>
        </w:rPr>
        <w:t>clearly driving massive, rapid, and unpredictable changes</w:t>
      </w:r>
      <w:r w:rsidRPr="00F2538F">
        <w:rPr>
          <w:u w:val="single"/>
        </w:rPr>
        <w:t xml:space="preserve"> that will </w:t>
      </w:r>
      <w:r w:rsidRPr="00F2538F">
        <w:rPr>
          <w:rStyle w:val="Emphasis"/>
        </w:rPr>
        <w:t>redefine every aspect of the human condition</w:t>
      </w:r>
      <w:r w:rsidRPr="00F2538F">
        <w:rPr>
          <w:u w:val="single"/>
        </w:rPr>
        <w:t xml:space="preserve">, including </w:t>
      </w:r>
      <w:r w:rsidRPr="00F2538F">
        <w:rPr>
          <w:rStyle w:val="Emphasis"/>
        </w:rPr>
        <w:t>WMD</w:t>
      </w:r>
      <w:r w:rsidRPr="00F2538F">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F2538F">
        <w:rPr>
          <w:u w:val="single"/>
        </w:rPr>
        <w:t xml:space="preserve">In a world </w:t>
      </w:r>
      <w:r w:rsidRPr="00F2538F">
        <w:rPr>
          <w:rStyle w:val="Emphasis"/>
        </w:rPr>
        <w:t>reshaped by pandemics</w:t>
      </w:r>
      <w:r w:rsidRPr="00F2538F">
        <w:rPr>
          <w:u w:val="single"/>
        </w:rPr>
        <w:t xml:space="preserve">, </w:t>
      </w:r>
      <w:r w:rsidRPr="00F2538F">
        <w:rPr>
          <w:rStyle w:val="Emphasis"/>
        </w:rPr>
        <w:t>nuclear weapons</w:t>
      </w:r>
      <w:r w:rsidRPr="00F2538F">
        <w:rPr>
          <w:u w:val="single"/>
        </w:rPr>
        <w:t xml:space="preserve"> – as well as correlated </w:t>
      </w:r>
      <w:r w:rsidRPr="00F2538F">
        <w:rPr>
          <w:rStyle w:val="Emphasis"/>
        </w:rPr>
        <w:t>non-nuclear WMD</w:t>
      </w:r>
      <w:r w:rsidRPr="00F2538F">
        <w:rPr>
          <w:u w:val="single"/>
        </w:rPr>
        <w:t xml:space="preserve">, </w:t>
      </w:r>
      <w:r w:rsidRPr="00F2538F">
        <w:rPr>
          <w:rStyle w:val="Emphasis"/>
        </w:rPr>
        <w:t>nuclear alliances</w:t>
      </w:r>
      <w:r w:rsidRPr="00F2538F">
        <w:rPr>
          <w:u w:val="single"/>
        </w:rPr>
        <w:t xml:space="preserve">, </w:t>
      </w:r>
      <w:r w:rsidRPr="00F2538F">
        <w:rPr>
          <w:rStyle w:val="Emphasis"/>
        </w:rPr>
        <w:t>“deterrence” doctrines</w:t>
      </w:r>
      <w:r w:rsidRPr="00F2538F">
        <w:rPr>
          <w:u w:val="single"/>
        </w:rPr>
        <w:t xml:space="preserve">, operational and </w:t>
      </w:r>
      <w:r w:rsidRPr="00F2538F">
        <w:rPr>
          <w:rStyle w:val="Emphasis"/>
        </w:rPr>
        <w:t>declaratory policies</w:t>
      </w:r>
      <w:r w:rsidRPr="00F2538F">
        <w:rPr>
          <w:u w:val="single"/>
        </w:rPr>
        <w:t xml:space="preserve">, nuclear </w:t>
      </w:r>
      <w:r w:rsidRPr="00F2538F">
        <w:rPr>
          <w:rStyle w:val="Emphasis"/>
        </w:rPr>
        <w:t>extended deterrence</w:t>
      </w:r>
      <w:r w:rsidRPr="00F2538F">
        <w:rPr>
          <w:u w:val="single"/>
        </w:rPr>
        <w:t xml:space="preserve">, organizational practices, and the </w:t>
      </w:r>
      <w:r w:rsidRPr="00F2538F">
        <w:rPr>
          <w:rFonts w:eastAsiaTheme="majorEastAsia"/>
          <w:b/>
          <w:sz w:val="32"/>
          <w:u w:val="single"/>
        </w:rPr>
        <w:t>existential risks</w:t>
      </w:r>
      <w:r w:rsidRPr="00F2538F">
        <w:rPr>
          <w:u w:val="single"/>
        </w:rPr>
        <w:t xml:space="preserve"> posed by retaining these capabilities – are all up for redefinition.</w:t>
      </w:r>
    </w:p>
    <w:p w14:paraId="13A96BCD" w14:textId="77777777" w:rsidR="00025292" w:rsidRPr="00976E44" w:rsidRDefault="00025292" w:rsidP="00025292">
      <w:pPr>
        <w:rPr>
          <w:sz w:val="16"/>
        </w:rPr>
      </w:pPr>
      <w:r w:rsidRPr="00F2538F">
        <w:rPr>
          <w:sz w:val="16"/>
        </w:rPr>
        <w:t xml:space="preserve">A </w:t>
      </w:r>
      <w:r w:rsidRPr="00F2538F">
        <w:rPr>
          <w:u w:val="single"/>
        </w:rPr>
        <w:t>pandemic has potent</w:t>
      </w:r>
      <w:r w:rsidRPr="00976E44">
        <w:rPr>
          <w:u w:val="single"/>
        </w:rPr>
        <w:t xml:space="preserve">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659950CA" w14:textId="77777777" w:rsidR="00025292" w:rsidRPr="00976E44" w:rsidRDefault="00025292" w:rsidP="00025292">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45BD53DD" w14:textId="77777777" w:rsidR="00025292" w:rsidRPr="00976E44" w:rsidRDefault="00025292" w:rsidP="00025292">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0B471024" w14:textId="77777777" w:rsidR="00025292" w:rsidRDefault="00025292" w:rsidP="00025292">
      <w:pPr>
        <w:pStyle w:val="Heading4"/>
        <w:rPr>
          <w:rFonts w:cs="Calibri"/>
        </w:rPr>
      </w:pPr>
    </w:p>
    <w:p w14:paraId="4042FA2A" w14:textId="77777777" w:rsidR="00025292" w:rsidRPr="00166EFC" w:rsidRDefault="00025292" w:rsidP="00025292">
      <w:pPr>
        <w:pStyle w:val="Heading4"/>
        <w:rPr>
          <w:rFonts w:cs="Calibri"/>
        </w:rPr>
      </w:pPr>
      <w:r w:rsidRPr="00166EFC">
        <w:rPr>
          <w:rFonts w:cs="Calibri"/>
        </w:rPr>
        <w:t>Nuclear detonations cause nuclear winter and extinction, and the rainout effect is wrong – self-lofting means soot goes above the clouds</w:t>
      </w:r>
    </w:p>
    <w:p w14:paraId="6483E2DD" w14:textId="77777777" w:rsidR="00025292" w:rsidRPr="00166EFC" w:rsidRDefault="00025292" w:rsidP="00025292">
      <w:pPr>
        <w:rPr>
          <w:sz w:val="16"/>
          <w:szCs w:val="18"/>
        </w:rPr>
      </w:pPr>
      <w:r w:rsidRPr="00166EFC">
        <w:rPr>
          <w:rStyle w:val="Style13ptBold"/>
        </w:rPr>
        <w:t>Starr 15</w:t>
      </w:r>
      <w:r w:rsidRPr="00166EFC">
        <w:t xml:space="preserve"> </w:t>
      </w:r>
      <w:r w:rsidRPr="00166EFC">
        <w:rPr>
          <w:sz w:val="16"/>
          <w:szCs w:val="18"/>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32A32EAC" w14:textId="77777777" w:rsidR="00025292" w:rsidRPr="00166EFC" w:rsidRDefault="00025292" w:rsidP="00025292">
      <w:pPr>
        <w:rPr>
          <w:rStyle w:val="Emphasis"/>
        </w:rPr>
      </w:pPr>
      <w:r w:rsidRPr="00166EFC">
        <w:rPr>
          <w:sz w:val="10"/>
        </w:rPr>
        <w:t xml:space="preserve">While it is impossible to precisely predict all the human impacts that would result from a nuclear winter, it is relatively simple to predict those which would be most profound. </w:t>
      </w:r>
      <w:r w:rsidRPr="00166EFC">
        <w:rPr>
          <w:rStyle w:val="Emphasis"/>
        </w:rPr>
        <w:t>That is, a nuclear winter would cause most humans and large animals to die from nuclear famine in a mass extinction event similar to the one that wiped out the dinosaurs</w:t>
      </w:r>
      <w:r w:rsidRPr="00166EFC">
        <w:rPr>
          <w:sz w:val="10"/>
        </w:rPr>
        <w:t xml:space="preserve">. </w:t>
      </w:r>
      <w:r w:rsidRPr="00F2538F">
        <w:rPr>
          <w:rStyle w:val="Emphasis"/>
        </w:rPr>
        <w:t>Following the detonation</w:t>
      </w:r>
      <w:r w:rsidRPr="00F2538F">
        <w:rPr>
          <w:sz w:val="10"/>
        </w:rPr>
        <w:t xml:space="preserve"> (in conflict) </w:t>
      </w:r>
      <w:r w:rsidRPr="00F2538F">
        <w:rPr>
          <w:rStyle w:val="Emphasis"/>
        </w:rPr>
        <w:t>of</w:t>
      </w:r>
      <w:r w:rsidRPr="00F2538F">
        <w:rPr>
          <w:sz w:val="10"/>
        </w:rPr>
        <w:t xml:space="preserve"> US and/or Russian launch-ready </w:t>
      </w:r>
      <w:r w:rsidRPr="00F2538F">
        <w:rPr>
          <w:rStyle w:val="Emphasis"/>
        </w:rPr>
        <w:t>strategic nuclear weapons, nuclear</w:t>
      </w:r>
      <w:r w:rsidRPr="00166EFC">
        <w:rPr>
          <w:rStyle w:val="Emphasis"/>
        </w:rPr>
        <w:t xml:space="preserve"> </w:t>
      </w:r>
      <w:r w:rsidRPr="00166EFC">
        <w:rPr>
          <w:rStyle w:val="Emphasis"/>
          <w:highlight w:val="green"/>
        </w:rPr>
        <w:t xml:space="preserve">firestorms </w:t>
      </w:r>
      <w:r w:rsidRPr="00166EFC">
        <w:rPr>
          <w:rStyle w:val="Emphasis"/>
        </w:rPr>
        <w:t xml:space="preserve">would burn simultaneously over a total land surface area of many thousands or tens of thousands of square miles. These mass fires, many of which would rage over large cities and industrial areas, </w:t>
      </w:r>
      <w:r w:rsidRPr="00166EFC">
        <w:rPr>
          <w:rStyle w:val="Emphasis"/>
          <w:highlight w:val="green"/>
        </w:rPr>
        <w:t>would release</w:t>
      </w:r>
      <w:r w:rsidRPr="00166EFC">
        <w:rPr>
          <w:rStyle w:val="Emphasis"/>
        </w:rPr>
        <w:t xml:space="preserve"> many </w:t>
      </w:r>
      <w:r w:rsidRPr="00166EFC">
        <w:rPr>
          <w:rStyle w:val="Emphasis"/>
          <w:highlight w:val="green"/>
        </w:rPr>
        <w:t>tens of millions of tons of black carbon soot and smoke</w:t>
      </w:r>
      <w:r w:rsidRPr="00166EFC">
        <w:rPr>
          <w:sz w:val="10"/>
        </w:rPr>
        <w:t xml:space="preserve"> (up to </w:t>
      </w:r>
      <w:hyperlink r:id="rId13" w:history="1">
        <w:r w:rsidRPr="00166EFC">
          <w:rPr>
            <w:rStyle w:val="Hyperlink"/>
            <w:sz w:val="10"/>
          </w:rPr>
          <w:t>180 million tons</w:t>
        </w:r>
      </w:hyperlink>
      <w:r w:rsidRPr="00166EFC">
        <w:rPr>
          <w:sz w:val="10"/>
        </w:rPr>
        <w:t xml:space="preserve">, according to peer-reviewed studies), </w:t>
      </w:r>
      <w:r w:rsidRPr="00166EFC">
        <w:rPr>
          <w:rStyle w:val="Emphasis"/>
        </w:rPr>
        <w:t>which would rise rapidly above cloud level and into the stratosphere.</w:t>
      </w:r>
      <w:r w:rsidRPr="00166EFC">
        <w:rPr>
          <w:sz w:val="10"/>
        </w:rPr>
        <w:t xml:space="preserve"> [For an explanation of the calculation of smoke emissions, see </w:t>
      </w:r>
      <w:hyperlink r:id="rId14" w:history="1">
        <w:r w:rsidRPr="00166EFC">
          <w:rPr>
            <w:rStyle w:val="Hyperlink"/>
            <w:sz w:val="10"/>
          </w:rPr>
          <w:t>Atmospheric effects &amp; societal consequences of regional scale nuclear conflicts</w:t>
        </w:r>
      </w:hyperlink>
      <w:r w:rsidRPr="00166EFC">
        <w:rPr>
          <w:sz w:val="10"/>
        </w:rPr>
        <w:t xml:space="preserve">.] </w:t>
      </w:r>
      <w:r w:rsidRPr="00166EFC">
        <w:rPr>
          <w:rStyle w:val="Emphasis"/>
        </w:rPr>
        <w:t xml:space="preserve">The scientists who completed the most recent peer-reviewed studies on nuclear winter discovered that the </w:t>
      </w:r>
      <w:r w:rsidRPr="00166EFC">
        <w:rPr>
          <w:rStyle w:val="Emphasis"/>
          <w:highlight w:val="green"/>
        </w:rPr>
        <w:t>sunlight would heat the smoke, producing a self-lofting effect that would</w:t>
      </w:r>
      <w:r w:rsidRPr="00166EFC">
        <w:rPr>
          <w:rStyle w:val="Emphasis"/>
        </w:rPr>
        <w:t xml:space="preserve"> not only </w:t>
      </w:r>
      <w:r w:rsidRPr="00166EFC">
        <w:rPr>
          <w:rStyle w:val="Emphasis"/>
          <w:highlight w:val="green"/>
        </w:rPr>
        <w:t xml:space="preserve">aid the rise of the smoke into the </w:t>
      </w:r>
      <w:r w:rsidRPr="00F2538F">
        <w:rPr>
          <w:rStyle w:val="Emphasis"/>
        </w:rPr>
        <w:t>stratosphere (above cloud level, where it could not be rained out), but act to keep the smoke in the stratosphere for 10 years or more</w:t>
      </w:r>
      <w:r w:rsidRPr="00F2538F">
        <w:rPr>
          <w:sz w:val="10"/>
        </w:rPr>
        <w:t xml:space="preserve">. The longevity of the smoke layer would act to greatly increase the severity of its effects upon the biosphere. </w:t>
      </w:r>
      <w:r w:rsidRPr="00F2538F">
        <w:rPr>
          <w:rStyle w:val="Emphasis"/>
        </w:rPr>
        <w:t>Once in the stratosphere, the smoke</w:t>
      </w:r>
      <w:r w:rsidRPr="00F2538F">
        <w:rPr>
          <w:sz w:val="10"/>
        </w:rPr>
        <w:t xml:space="preserve"> (predicted to be produced by a range of strategic nuclear wars) </w:t>
      </w:r>
      <w:r w:rsidRPr="00F2538F">
        <w:rPr>
          <w:rStyle w:val="Emphasis"/>
        </w:rPr>
        <w:t xml:space="preserve">would rapidly engulf the Earth and form a </w:t>
      </w:r>
      <w:hyperlink r:id="rId15" w:history="1">
        <w:r w:rsidRPr="00F2538F">
          <w:rPr>
            <w:rStyle w:val="Emphasis"/>
          </w:rPr>
          <w:t>dense stratospheric smoke layer</w:t>
        </w:r>
      </w:hyperlink>
      <w:r w:rsidRPr="00F2538F">
        <w:rPr>
          <w:sz w:val="10"/>
        </w:rPr>
        <w:t xml:space="preserve">. </w:t>
      </w:r>
      <w:r w:rsidRPr="00F2538F">
        <w:rPr>
          <w:rStyle w:val="Emphasis"/>
        </w:rPr>
        <w:t>The smoke from a war fought with strategic nuclear weapons would quickly</w:t>
      </w:r>
      <w:r w:rsidRPr="00166EFC">
        <w:rPr>
          <w:rStyle w:val="Emphasis"/>
        </w:rPr>
        <w:t xml:space="preserve"> </w:t>
      </w:r>
      <w:r w:rsidRPr="00166EFC">
        <w:rPr>
          <w:rStyle w:val="Emphasis"/>
          <w:highlight w:val="green"/>
        </w:rPr>
        <w:t>prevent</w:t>
      </w:r>
      <w:r w:rsidRPr="00166EFC">
        <w:rPr>
          <w:rStyle w:val="Emphasis"/>
        </w:rPr>
        <w:t xml:space="preserve"> up to </w:t>
      </w:r>
      <w:r w:rsidRPr="00166EFC">
        <w:rPr>
          <w:rStyle w:val="Emphasis"/>
          <w:highlight w:val="green"/>
        </w:rPr>
        <w:t>70% of sunlight from reaching the</w:t>
      </w:r>
      <w:r w:rsidRPr="00166EFC">
        <w:rPr>
          <w:rStyle w:val="Emphasis"/>
        </w:rPr>
        <w:t xml:space="preserve"> surface of the </w:t>
      </w:r>
      <w:r w:rsidRPr="00166EFC">
        <w:rPr>
          <w:rStyle w:val="Emphasis"/>
          <w:highlight w:val="green"/>
        </w:rPr>
        <w:t xml:space="preserve">Northern Hemisphere </w:t>
      </w:r>
      <w:r w:rsidRPr="00F2538F">
        <w:rPr>
          <w:rStyle w:val="Emphasis"/>
        </w:rPr>
        <w:t>and 35% of sunlight from reaching the surface of the Southern Hemisphere.</w:t>
      </w:r>
      <w:r w:rsidRPr="00F2538F">
        <w:rPr>
          <w:sz w:val="10"/>
        </w:rPr>
        <w:t xml:space="preserve"> Such an enormous loss of w</w:t>
      </w:r>
      <w:r w:rsidRPr="00166EFC">
        <w:rPr>
          <w:sz w:val="10"/>
        </w:rPr>
        <w:t xml:space="preserve">arming sunlight would produce Ice Age weather conditions on Earth in a matter of weeks. </w:t>
      </w:r>
      <w:r w:rsidRPr="00166EFC">
        <w:rPr>
          <w:rStyle w:val="Emphasis"/>
        </w:rPr>
        <w:t xml:space="preserve">For a period of 1-3 years following the war, </w:t>
      </w:r>
      <w:r w:rsidRPr="00166EFC">
        <w:rPr>
          <w:rStyle w:val="Emphasis"/>
          <w:highlight w:val="green"/>
        </w:rPr>
        <w:t xml:space="preserve">temperatures </w:t>
      </w:r>
      <w:r w:rsidRPr="00166EFC">
        <w:rPr>
          <w:rStyle w:val="Emphasis"/>
        </w:rPr>
        <w:t>would fall below freezing every day in the central agricultural zones of North America and Eurasia.</w:t>
      </w:r>
      <w:r w:rsidRPr="00166EFC">
        <w:rPr>
          <w:sz w:val="10"/>
        </w:rPr>
        <w:t xml:space="preserve"> [For an explanation of nuclear winter, see </w:t>
      </w:r>
      <w:hyperlink r:id="rId16" w:history="1">
        <w:r w:rsidRPr="00166EFC">
          <w:rPr>
            <w:rStyle w:val="Hyperlink"/>
            <w:sz w:val="10"/>
          </w:rPr>
          <w:t>Nuclear winter revisited with a modern climate model and current nuclear arsenals: Still catastrophic consequences</w:t>
        </w:r>
      </w:hyperlink>
      <w:r w:rsidRPr="00166EFC">
        <w:rPr>
          <w:sz w:val="10"/>
        </w:rPr>
        <w:t xml:space="preserve">.] Nuclear winter would cause average global surface temperatures to become colder than they were at the height of the last Ice Age. </w:t>
      </w:r>
      <w:r w:rsidRPr="00166EFC">
        <w:rPr>
          <w:rStyle w:val="Emphasis"/>
        </w:rPr>
        <w:t xml:space="preserve">Such extreme cold </w:t>
      </w:r>
      <w:r w:rsidRPr="00166EFC">
        <w:rPr>
          <w:rStyle w:val="Emphasis"/>
          <w:highlight w:val="green"/>
        </w:rPr>
        <w:t>would eliminate growing seasons for</w:t>
      </w:r>
      <w:r w:rsidRPr="00166EFC">
        <w:rPr>
          <w:rStyle w:val="Emphasis"/>
        </w:rPr>
        <w:t xml:space="preserve"> many years, probably for </w:t>
      </w:r>
      <w:r w:rsidRPr="00166EFC">
        <w:rPr>
          <w:rStyle w:val="Emphasis"/>
          <w:highlight w:val="green"/>
        </w:rPr>
        <w:t>a decade or longer</w:t>
      </w:r>
      <w:r w:rsidRPr="00166EFC">
        <w:rPr>
          <w:rStyle w:val="Emphasis"/>
        </w:rPr>
        <w:t>.</w:t>
      </w:r>
      <w:r w:rsidRPr="00166EFC">
        <w:rPr>
          <w:sz w:val="10"/>
        </w:rPr>
        <w:t xml:space="preserve"> Can you imagine a winter that lasts for ten years? The results of such a scenario are obvious. </w:t>
      </w:r>
      <w:r w:rsidRPr="00166EFC">
        <w:rPr>
          <w:rStyle w:val="Emphasis"/>
        </w:rPr>
        <w:t xml:space="preserve">Temperatures would be much too cold to grow food, and they would remain this way </w:t>
      </w:r>
      <w:r w:rsidRPr="00166EFC">
        <w:rPr>
          <w:rStyle w:val="Emphasis"/>
          <w:highlight w:val="green"/>
        </w:rPr>
        <w:t>long enough to cause most humans and animals to starve to death</w:t>
      </w:r>
      <w:r w:rsidRPr="00166EFC">
        <w:rPr>
          <w:rStyle w:val="Emphasis"/>
        </w:rPr>
        <w:t xml:space="preserve">. Global nuclear famine would ensue in a setting in which the </w:t>
      </w:r>
      <w:r w:rsidRPr="00166EFC">
        <w:rPr>
          <w:rStyle w:val="Emphasis"/>
          <w:highlight w:val="green"/>
        </w:rPr>
        <w:t>infrastructure</w:t>
      </w:r>
      <w:r w:rsidRPr="00166EFC">
        <w:rPr>
          <w:rStyle w:val="Emphasis"/>
        </w:rPr>
        <w:t xml:space="preserve"> of the combatant nations </w:t>
      </w:r>
      <w:r w:rsidRPr="00166EFC">
        <w:rPr>
          <w:rStyle w:val="Emphasis"/>
          <w:highlight w:val="green"/>
        </w:rPr>
        <w:t>has been totally destroyed</w:t>
      </w:r>
      <w:r w:rsidRPr="00166EFC">
        <w:rPr>
          <w:rStyle w:val="Emphasis"/>
        </w:rPr>
        <w:t xml:space="preserve">, </w:t>
      </w:r>
      <w:r w:rsidRPr="00166EFC">
        <w:rPr>
          <w:sz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166EFC">
        <w:rPr>
          <w:rStyle w:val="Emphasis"/>
        </w:rPr>
        <w:t>it is not necessary to engage in an unwinnable academic debate as to whether any humans will survive.</w:t>
      </w:r>
    </w:p>
    <w:p w14:paraId="39425606" w14:textId="77777777" w:rsidR="00025292" w:rsidRPr="00976E44" w:rsidRDefault="00025292" w:rsidP="00025292"/>
    <w:p w14:paraId="40EB0057" w14:textId="77777777" w:rsidR="00025292" w:rsidRPr="00976E44" w:rsidRDefault="00025292" w:rsidP="00025292">
      <w:pPr>
        <w:pStyle w:val="Heading3"/>
        <w:rPr>
          <w:rFonts w:cs="Calibri"/>
        </w:rPr>
      </w:pPr>
      <w:r w:rsidRPr="00976E44">
        <w:rPr>
          <w:rFonts w:cs="Calibri"/>
        </w:rPr>
        <w:t xml:space="preserve">1AC – Plan </w:t>
      </w:r>
    </w:p>
    <w:p w14:paraId="1278F37B" w14:textId="77777777" w:rsidR="00025292" w:rsidRPr="00976E44" w:rsidRDefault="00025292" w:rsidP="00025292">
      <w:pPr>
        <w:pStyle w:val="Heading4"/>
        <w:rPr>
          <w:rFonts w:cs="Calibri"/>
        </w:rPr>
      </w:pPr>
      <w:r w:rsidRPr="00976E44">
        <w:rPr>
          <w:rFonts w:cs="Calibri"/>
        </w:rPr>
        <w:t>Plan text: The member nations of the World Trade Organization ought to reduce intellectual property protections for medicines during pandemics.</w:t>
      </w:r>
    </w:p>
    <w:p w14:paraId="45218269" w14:textId="77777777" w:rsidR="00025292" w:rsidRPr="00976E44" w:rsidRDefault="00025292" w:rsidP="00025292">
      <w:r>
        <w:t xml:space="preserve">Reduce is defined by Oxford as </w:t>
      </w:r>
      <w:r w:rsidRPr="00DB0F42">
        <w:t>make smaller or less in amount, degree, or size.</w:t>
      </w:r>
    </w:p>
    <w:p w14:paraId="3194CFFC" w14:textId="77777777" w:rsidR="00025292" w:rsidRPr="00976E44" w:rsidRDefault="00025292" w:rsidP="00025292">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4FBC838" w14:textId="77777777" w:rsidR="00025292" w:rsidRPr="00976E44" w:rsidRDefault="00025292" w:rsidP="00025292">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3A3CE5BC" w14:textId="77777777" w:rsidR="00025292" w:rsidRPr="00976E44" w:rsidRDefault="00025292" w:rsidP="00025292">
      <w:pPr>
        <w:rPr>
          <w:u w:val="single"/>
        </w:rPr>
      </w:pPr>
      <w:r w:rsidRPr="00976E44">
        <w:rPr>
          <w:highlight w:val="green"/>
          <w:u w:val="single"/>
        </w:rPr>
        <w:t>Limited Waiver</w:t>
      </w:r>
      <w:r w:rsidRPr="00976E44">
        <w:rPr>
          <w:u w:val="single"/>
        </w:rPr>
        <w:t xml:space="preserve"> Approach</w:t>
      </w:r>
    </w:p>
    <w:p w14:paraId="4D462B86" w14:textId="77777777" w:rsidR="00025292" w:rsidRPr="00976E44" w:rsidRDefault="00025292" w:rsidP="00025292">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18007F6F" w14:textId="77777777" w:rsidR="00025292" w:rsidRPr="00976E44" w:rsidRDefault="00025292" w:rsidP="00025292">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625914D" w14:textId="77777777" w:rsidR="00025292" w:rsidRPr="00976E44" w:rsidRDefault="00025292" w:rsidP="00025292">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A4417DB" w14:textId="77777777" w:rsidR="00025292" w:rsidRPr="00976E44" w:rsidRDefault="00025292" w:rsidP="00025292">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31540114" w14:textId="77777777" w:rsidR="00025292" w:rsidRPr="00976E44" w:rsidRDefault="00025292" w:rsidP="00025292">
      <w:pPr>
        <w:rPr>
          <w:sz w:val="16"/>
        </w:rPr>
      </w:pPr>
      <w:r w:rsidRPr="00976E44">
        <w:rPr>
          <w:sz w:val="16"/>
        </w:rPr>
        <w:t>Let’s Not Repeat Past Mistakes</w:t>
      </w:r>
    </w:p>
    <w:p w14:paraId="7EBA31E8" w14:textId="77777777" w:rsidR="00025292" w:rsidRPr="00976E44" w:rsidRDefault="00025292" w:rsidP="00025292">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81982B9" w14:textId="77777777" w:rsidR="00025292" w:rsidRPr="00976E44" w:rsidRDefault="00025292" w:rsidP="00025292"/>
    <w:p w14:paraId="15B8CD59" w14:textId="77777777" w:rsidR="00025292" w:rsidRPr="00976E44" w:rsidRDefault="00025292" w:rsidP="00025292">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6DAA9683" w14:textId="77777777" w:rsidR="00025292" w:rsidRPr="00976E44" w:rsidRDefault="00025292" w:rsidP="00025292">
      <w:r w:rsidRPr="00976E44">
        <w:rPr>
          <w:rStyle w:val="Style13ptBold"/>
        </w:rPr>
        <w:t>Navnit 21</w:t>
      </w:r>
      <w:r w:rsidRPr="00976E44">
        <w:t xml:space="preserve"> [Brajendra;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445D0EDC" w14:textId="77777777" w:rsidR="00025292" w:rsidRPr="00976E44" w:rsidRDefault="00025292" w:rsidP="00025292">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410FDDB9" w14:textId="77777777" w:rsidR="00025292" w:rsidRPr="00976E44" w:rsidRDefault="00025292" w:rsidP="00025292">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18B9C6D8" w14:textId="77777777" w:rsidR="00025292" w:rsidRPr="00976E44" w:rsidRDefault="00025292" w:rsidP="00025292">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2A0E0EA2" w14:textId="77777777" w:rsidR="00025292" w:rsidRPr="00976E44" w:rsidRDefault="00025292" w:rsidP="00025292">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8541F3C" w14:textId="77777777" w:rsidR="00025292" w:rsidRPr="00976E44" w:rsidRDefault="00025292" w:rsidP="00025292">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4E3F3E73" w14:textId="77777777" w:rsidR="00025292" w:rsidRPr="00976E44" w:rsidRDefault="00025292" w:rsidP="00025292">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6B4BB324" w14:textId="77777777" w:rsidR="00025292" w:rsidRPr="00976E44" w:rsidRDefault="00025292" w:rsidP="00025292">
      <w:pPr>
        <w:rPr>
          <w:sz w:val="16"/>
        </w:rPr>
      </w:pPr>
      <w:r w:rsidRPr="00976E44">
        <w:rPr>
          <w:sz w:val="16"/>
        </w:rPr>
        <w:t>Why existing flexibilities under the TRIPS Agreement are not enough</w:t>
      </w:r>
    </w:p>
    <w:p w14:paraId="52246576" w14:textId="77777777" w:rsidR="00025292" w:rsidRPr="00976E44" w:rsidRDefault="00025292" w:rsidP="00025292">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9554398" w14:textId="77777777" w:rsidR="00025292" w:rsidRPr="00976E44" w:rsidRDefault="00025292" w:rsidP="00025292">
      <w:pPr>
        <w:rPr>
          <w:sz w:val="16"/>
        </w:rPr>
      </w:pPr>
      <w:r w:rsidRPr="00976E44">
        <w:rPr>
          <w:sz w:val="16"/>
        </w:rPr>
        <w:t>Why is there a need to go beyond existing global cooperation initiatives?</w:t>
      </w:r>
    </w:p>
    <w:p w14:paraId="370F155B" w14:textId="77777777" w:rsidR="00025292" w:rsidRPr="00976E44" w:rsidRDefault="00025292" w:rsidP="00025292">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58B3168E" w14:textId="77777777" w:rsidR="00025292" w:rsidRPr="00976E44" w:rsidRDefault="00025292" w:rsidP="00025292">
      <w:pPr>
        <w:rPr>
          <w:sz w:val="16"/>
        </w:rPr>
      </w:pPr>
      <w:r w:rsidRPr="00976E44">
        <w:rPr>
          <w:sz w:val="16"/>
        </w:rPr>
        <w:t>Past experience</w:t>
      </w:r>
    </w:p>
    <w:p w14:paraId="69751EE6" w14:textId="77777777" w:rsidR="00025292" w:rsidRPr="00976E44" w:rsidRDefault="00025292" w:rsidP="00025292">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D2F4B2D" w14:textId="77777777" w:rsidR="00025292" w:rsidRPr="00976E44" w:rsidRDefault="00025292" w:rsidP="00025292">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A63CD39" w14:textId="77777777" w:rsidR="00025292" w:rsidRPr="00976E44" w:rsidRDefault="00025292" w:rsidP="00025292">
      <w:pPr>
        <w:rPr>
          <w:sz w:val="16"/>
        </w:rPr>
      </w:pPr>
      <w:r w:rsidRPr="00976E44">
        <w:rPr>
          <w:sz w:val="16"/>
        </w:rPr>
        <w:t>Way forward</w:t>
      </w:r>
    </w:p>
    <w:p w14:paraId="51C4CF4F" w14:textId="77777777" w:rsidR="00025292" w:rsidRPr="00976E44" w:rsidRDefault="00025292" w:rsidP="00025292">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0651EE1B" w14:textId="77777777" w:rsidR="00025292" w:rsidRPr="00976E44" w:rsidRDefault="00025292" w:rsidP="00025292">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10284493" w14:textId="77777777" w:rsidR="00025292" w:rsidRPr="00976E44" w:rsidRDefault="00025292" w:rsidP="00025292">
      <w:pPr>
        <w:rPr>
          <w:sz w:val="16"/>
        </w:rPr>
      </w:pPr>
    </w:p>
    <w:p w14:paraId="73DB68CE" w14:textId="77777777" w:rsidR="00025292" w:rsidRPr="00976E44" w:rsidRDefault="00025292" w:rsidP="00025292">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350A9E3" w14:textId="77777777" w:rsidR="00025292" w:rsidRPr="00976E44" w:rsidRDefault="00025292" w:rsidP="00025292">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8923778" w14:textId="77777777" w:rsidR="00025292" w:rsidRPr="00976E44" w:rsidRDefault="00025292" w:rsidP="00025292">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51869CCD" w14:textId="1D186330" w:rsidR="00025292" w:rsidRPr="00025292" w:rsidRDefault="00025292" w:rsidP="00025292"/>
    <w:sectPr w:rsidR="00025292" w:rsidRPr="000252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319EC"/>
    <w:multiLevelType w:val="hybridMultilevel"/>
    <w:tmpl w:val="4C6A175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5292"/>
    <w:rsid w:val="000029E3"/>
    <w:rsid w:val="000029E8"/>
    <w:rsid w:val="00004225"/>
    <w:rsid w:val="000066CA"/>
    <w:rsid w:val="00007264"/>
    <w:rsid w:val="000076A9"/>
    <w:rsid w:val="00014FAD"/>
    <w:rsid w:val="00015D2A"/>
    <w:rsid w:val="0002490B"/>
    <w:rsid w:val="00025292"/>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F5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3C83B"/>
  <w14:defaultImageDpi w14:val="300"/>
  <w15:docId w15:val="{373C941C-FC35-BC41-98AB-9E3C9A60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5292"/>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0252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2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2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252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0252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292"/>
  </w:style>
  <w:style w:type="character" w:customStyle="1" w:styleId="Heading1Char">
    <w:name w:val="Heading 1 Char"/>
    <w:aliases w:val="Pocket Char"/>
    <w:basedOn w:val="DefaultParagraphFont"/>
    <w:link w:val="Heading1"/>
    <w:uiPriority w:val="9"/>
    <w:rsid w:val="000252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2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29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252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5292"/>
    <w:rPr>
      <w:b/>
      <w:sz w:val="22"/>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25292"/>
    <w:rPr>
      <w:b w:val="0"/>
      <w:sz w:val="24"/>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2529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2529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25292"/>
    <w:rPr>
      <w:color w:val="auto"/>
      <w:u w:val="none"/>
    </w:rPr>
  </w:style>
  <w:style w:type="paragraph" w:styleId="DocumentMap">
    <w:name w:val="Document Map"/>
    <w:basedOn w:val="Normal"/>
    <w:link w:val="DocumentMapChar"/>
    <w:uiPriority w:val="99"/>
    <w:semiHidden/>
    <w:unhideWhenUsed/>
    <w:rsid w:val="0002529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25292"/>
    <w:rPr>
      <w:rFonts w:ascii="Lucida Grande" w:hAnsi="Lucida Grande" w:cs="Lucida Grande"/>
    </w:rPr>
  </w:style>
  <w:style w:type="character" w:styleId="UnresolvedMention">
    <w:name w:val="Unresolved Mention"/>
    <w:basedOn w:val="DefaultParagraphFont"/>
    <w:uiPriority w:val="99"/>
    <w:semiHidden/>
    <w:unhideWhenUsed/>
    <w:rsid w:val="00025292"/>
    <w:rPr>
      <w:color w:val="605E5C"/>
      <w:shd w:val="clear" w:color="auto" w:fill="E1DFDD"/>
    </w:rPr>
  </w:style>
  <w:style w:type="paragraph" w:customStyle="1" w:styleId="textbold">
    <w:name w:val="text bold"/>
    <w:basedOn w:val="Normal"/>
    <w:link w:val="Emphasis"/>
    <w:uiPriority w:val="20"/>
    <w:qFormat/>
    <w:rsid w:val="0002529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Emphasis1">
    <w:name w:val="Emphasis1"/>
    <w:basedOn w:val="Normal"/>
    <w:autoRedefine/>
    <w:uiPriority w:val="7"/>
    <w:qFormat/>
    <w:rsid w:val="0002529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252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25292"/>
    <w:pPr>
      <w:ind w:left="720"/>
      <w:contextualSpacing/>
    </w:pPr>
  </w:style>
  <w:style w:type="paragraph" w:styleId="Header">
    <w:name w:val="header"/>
    <w:basedOn w:val="Normal"/>
    <w:link w:val="HeaderChar"/>
    <w:uiPriority w:val="99"/>
    <w:unhideWhenUsed/>
    <w:rsid w:val="00025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292"/>
    <w:rPr>
      <w:rFonts w:ascii="Calibri" w:hAnsi="Calibri" w:cs="Calibri"/>
    </w:rPr>
  </w:style>
  <w:style w:type="paragraph" w:styleId="Footer">
    <w:name w:val="footer"/>
    <w:basedOn w:val="Normal"/>
    <w:link w:val="FooterChar"/>
    <w:uiPriority w:val="99"/>
    <w:unhideWhenUsed/>
    <w:rsid w:val="00025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292"/>
    <w:rPr>
      <w:rFonts w:ascii="Calibri" w:hAnsi="Calibri" w:cs="Calibri"/>
    </w:rPr>
  </w:style>
  <w:style w:type="character" w:customStyle="1" w:styleId="TitleChar">
    <w:name w:val="Title Char"/>
    <w:basedOn w:val="DefaultParagraphFont"/>
    <w:link w:val="Title"/>
    <w:uiPriority w:val="1"/>
    <w:qFormat/>
    <w:rsid w:val="00025292"/>
    <w:rPr>
      <w:u w:val="single"/>
    </w:rPr>
  </w:style>
  <w:style w:type="paragraph" w:styleId="Title">
    <w:name w:val="Title"/>
    <w:basedOn w:val="Normal"/>
    <w:link w:val="TitleChar"/>
    <w:uiPriority w:val="1"/>
    <w:qFormat/>
    <w:rsid w:val="00025292"/>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025292"/>
    <w:rPr>
      <w:rFonts w:asciiTheme="majorHAnsi" w:eastAsiaTheme="majorEastAsia" w:hAnsiTheme="majorHAnsi" w:cstheme="majorBidi"/>
      <w:spacing w:val="-10"/>
      <w:kern w:val="28"/>
      <w:sz w:val="56"/>
      <w:szCs w:val="56"/>
    </w:rPr>
  </w:style>
  <w:style w:type="paragraph" w:customStyle="1" w:styleId="Body">
    <w:name w:val="Body"/>
    <w:autoRedefine/>
    <w:rsid w:val="00025292"/>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imate.envsci.rutgers.edu/pdf/ToonRobockTurcoPhysicsToday.pdf"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hyperlink" Target="http://climate.envsci.rutgers.edu/pdf/RobockNW2006JD008235.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5" Type="http://schemas.openxmlformats.org/officeDocument/2006/relationships/hyperlink" Target="http://www.nucleardarkness.org/warconsequences/hundredfiftytonessmoke/" TargetMode="External"/><Relationship Id="rId10" Type="http://schemas.openxmlformats.org/officeDocument/2006/relationships/hyperlink" Target="https://www.statnews.com/2021/05/19/beyond-a-symbolic-gesture-whats-needed-to-turn-the-ip-waiver-into-covid-19-vaccine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climate.envsci.rutgers.edu/pdf/acp-7-1973-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CBD8C17-4D0C-0040-952A-DD1D78D2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12252</Words>
  <Characters>69841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cp:revision>
  <dcterms:created xsi:type="dcterms:W3CDTF">2021-09-18T01:29:00Z</dcterms:created>
  <dcterms:modified xsi:type="dcterms:W3CDTF">2021-09-18T01:48:00Z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