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BD9AE" w14:textId="77777777" w:rsidR="00191860" w:rsidRPr="002214AC" w:rsidRDefault="00191860" w:rsidP="00191860">
      <w:pPr>
        <w:pStyle w:val="Heading2"/>
        <w:rPr>
          <w:rFonts w:cs="Calibri"/>
        </w:rPr>
      </w:pPr>
      <w:r w:rsidRPr="002214AC">
        <w:rPr>
          <w:rFonts w:cs="Calibri"/>
        </w:rPr>
        <w:t>1AC</w:t>
      </w:r>
    </w:p>
    <w:p w14:paraId="11CAA1AF" w14:textId="77777777" w:rsidR="00191860" w:rsidRPr="002214AC" w:rsidRDefault="00191860" w:rsidP="00191860">
      <w:pPr>
        <w:pStyle w:val="Heading3"/>
        <w:rPr>
          <w:rFonts w:cs="Calibri"/>
          <w:color w:val="000000" w:themeColor="text1"/>
        </w:rPr>
      </w:pPr>
      <w:r w:rsidRPr="002214AC">
        <w:rPr>
          <w:rFonts w:cs="Calibri"/>
          <w:color w:val="000000" w:themeColor="text1"/>
        </w:rPr>
        <w:t>Framework</w:t>
      </w:r>
    </w:p>
    <w:p w14:paraId="25A97644" w14:textId="77777777" w:rsidR="00191860" w:rsidRPr="002214AC" w:rsidRDefault="00191860" w:rsidP="00191860">
      <w:pPr>
        <w:pStyle w:val="Heading4"/>
        <w:rPr>
          <w:rFonts w:cs="Calibri"/>
        </w:rPr>
      </w:pPr>
      <w:r w:rsidRPr="002214AC">
        <w:rPr>
          <w:rFonts w:cs="Calibri"/>
        </w:rPr>
        <w:t xml:space="preserve">Subjectivity is the basis of ethics because asking what we ought to do begs the question of what constitutes the subject in the first place  </w:t>
      </w:r>
    </w:p>
    <w:p w14:paraId="712AD150" w14:textId="77777777" w:rsidR="00191860" w:rsidRPr="002214AC" w:rsidRDefault="00191860" w:rsidP="00191860">
      <w:pPr>
        <w:pStyle w:val="Heading4"/>
        <w:rPr>
          <w:rFonts w:cs="Calibri"/>
        </w:rPr>
      </w:pPr>
      <w:r w:rsidRPr="002214AC">
        <w:rPr>
          <w:rFonts w:cs="Calibri"/>
          <w:u w:val="single"/>
        </w:rPr>
        <w:t>The subject is fundamentally unstable</w:t>
      </w:r>
      <w:r w:rsidRPr="002214AC">
        <w:rPr>
          <w:rFonts w:cs="Calibri"/>
        </w:rPr>
        <w:t xml:space="preserve">: every aspect is in constant flux due to things like time. Personal evolution proves this </w:t>
      </w:r>
      <w:r>
        <w:rPr>
          <w:rFonts w:cs="Calibri"/>
        </w:rPr>
        <w:t xml:space="preserve">- </w:t>
      </w:r>
      <w:r w:rsidRPr="002214AC">
        <w:rPr>
          <w:rFonts w:cs="Calibri"/>
        </w:rPr>
        <w:t xml:space="preserve">I’m not the same person I was 5 years ago. </w:t>
      </w:r>
      <w:r w:rsidRPr="008502AC">
        <w:rPr>
          <w:rFonts w:cs="Calibri"/>
        </w:rPr>
        <w:t xml:space="preserve">Furthermore, subjects are always experiencing relation, which itself changes. For example, your relationship to your </w:t>
      </w:r>
      <w:r>
        <w:rPr>
          <w:rFonts w:cs="Calibri"/>
        </w:rPr>
        <w:t>parents</w:t>
      </w:r>
      <w:r w:rsidRPr="008502AC">
        <w:rPr>
          <w:rFonts w:cs="Calibri"/>
        </w:rPr>
        <w:t xml:space="preserve"> shifts </w:t>
      </w:r>
      <w:r>
        <w:rPr>
          <w:rFonts w:cs="Calibri"/>
        </w:rPr>
        <w:t>based on your ages.</w:t>
      </w:r>
    </w:p>
    <w:p w14:paraId="12ACD643" w14:textId="77777777" w:rsidR="00191860" w:rsidRPr="002214AC" w:rsidRDefault="00191860" w:rsidP="00191860">
      <w:pPr>
        <w:pStyle w:val="Heading4"/>
        <w:rPr>
          <w:rFonts w:cs="Calibri"/>
        </w:rPr>
      </w:pPr>
      <w:r w:rsidRPr="002214AC">
        <w:rPr>
          <w:rFonts w:cs="Calibri"/>
          <w:u w:val="single"/>
        </w:rPr>
        <w:t>Affect, the ability to experience and to be experienced, is the only constitutive feature</w:t>
      </w:r>
      <w:r w:rsidRPr="002214AC">
        <w:rPr>
          <w:rFonts w:cs="Calibri"/>
        </w:rPr>
        <w:t xml:space="preserve">: I am experiencing my Word doc, my opponent, just as much as you are experiencing me. There is no way to escape affection. </w:t>
      </w:r>
    </w:p>
    <w:p w14:paraId="0BA486E9" w14:textId="77777777" w:rsidR="00191860" w:rsidRPr="002214AC" w:rsidRDefault="00191860" w:rsidP="00191860">
      <w:pPr>
        <w:pStyle w:val="Heading4"/>
        <w:rPr>
          <w:rFonts w:cs="Calibri"/>
        </w:rPr>
      </w:pPr>
      <w:r w:rsidRPr="002214AC">
        <w:rPr>
          <w:rFonts w:cs="Calibri"/>
        </w:rPr>
        <w:t xml:space="preserve">Thinking is only a feature of me and doesn’t determine the subject. Subjectivity is fluid—the only intrinsic feature of the subject is that everything is changing, thus stable subjecthood fails. </w:t>
      </w:r>
    </w:p>
    <w:p w14:paraId="41D83F75" w14:textId="77777777" w:rsidR="00191860" w:rsidRPr="002214AC" w:rsidRDefault="00191860" w:rsidP="00191860">
      <w:pPr>
        <w:pStyle w:val="Heading4"/>
        <w:rPr>
          <w:rFonts w:cs="Calibri"/>
          <w:bdr w:val="single" w:sz="8" w:space="0" w:color="auto"/>
        </w:rPr>
      </w:pPr>
      <w:r w:rsidRPr="002214AC">
        <w:rPr>
          <w:rFonts w:cs="Calibri"/>
        </w:rPr>
        <w:t>There are two kinds of affect, active and reactive— Active affect allows us to extend and compose our own boundaries whereas reactive affect only indicates our body’s ability to be affected.</w:t>
      </w:r>
      <w:r w:rsidRPr="00836155">
        <w:t xml:space="preserve"> </w:t>
      </w:r>
      <w:r w:rsidRPr="002214AC">
        <w:rPr>
          <w:rFonts w:cs="Calibri"/>
        </w:rPr>
        <w:t>Embracing active affect is key to breaking free from the pervasive state mindset and instead creating spaces for resistance and radical change so that we can reform the state [K &amp; R 13]</w:t>
      </w:r>
    </w:p>
    <w:p w14:paraId="200748CB" w14:textId="77777777" w:rsidR="00191860" w:rsidRPr="002214AC" w:rsidRDefault="00191860" w:rsidP="00191860">
      <w:pPr>
        <w:rPr>
          <w:sz w:val="12"/>
          <w:szCs w:val="12"/>
        </w:rPr>
      </w:pPr>
      <w:r w:rsidRPr="002214AC">
        <w:t>Karatzogianni, Athina and Robinson, Andy. “Schizorevolutions vs. Microfascisms: A Deleuzo-Nietzchean Perspective on State, Security, and Active/Reactive Networks.” University of Leicester, . 2013. SHS KS</w:t>
      </w:r>
      <w:r w:rsidRPr="002214AC">
        <w:rPr>
          <w:sz w:val="12"/>
          <w:szCs w:val="12"/>
        </w:rPr>
        <w:t xml:space="preserve"> </w:t>
      </w:r>
    </w:p>
    <w:p w14:paraId="52804CB1" w14:textId="77777777" w:rsidR="00191860" w:rsidRPr="007B7E90" w:rsidRDefault="00191860" w:rsidP="00191860">
      <w:pPr>
        <w:rPr>
          <w:sz w:val="16"/>
        </w:rPr>
      </w:pPr>
      <w:r w:rsidRPr="002214AC">
        <w:rPr>
          <w:rStyle w:val="Emphasis"/>
          <w:highlight w:val="cyan"/>
        </w:rPr>
        <w:t>The</w:t>
      </w:r>
      <w:r w:rsidRPr="002214AC">
        <w:rPr>
          <w:sz w:val="16"/>
        </w:rPr>
        <w:t xml:space="preserve"> impulse to condemn deviance, resistance and insurrection is disturbingly strong in academia, and doubtless strengthened by revulsion against network terror. Yet </w:t>
      </w:r>
      <w:r w:rsidRPr="002214AC">
        <w:rPr>
          <w:rStyle w:val="StyleUnderline"/>
        </w:rPr>
        <w:t xml:space="preserve">this </w:t>
      </w:r>
      <w:r w:rsidRPr="002214AC">
        <w:rPr>
          <w:rStyle w:val="Emphasis"/>
          <w:highlight w:val="cyan"/>
        </w:rPr>
        <w:t>networked rebellion of the excluded is the key to hopes for a better world.</w:t>
      </w:r>
      <w:r w:rsidRPr="002214AC">
        <w:rPr>
          <w:rStyle w:val="StyleUnderline"/>
        </w:rPr>
        <w:t xml:space="preserve"> In the spiral of terror between states and movements, it is important to recognise that the source is the state and the weak point is in the movements.</w:t>
      </w:r>
      <w:r w:rsidRPr="002214AC">
        <w:rPr>
          <w:sz w:val="16"/>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2214AC">
        <w:rPr>
          <w:rStyle w:val="StyleUnderline"/>
        </w:rPr>
        <w:t>The cycle of terror starts with the state: its terror at an existential level of losing control and fixity. This terrified state produces state terror and thereby creates the conditions for movement terror.</w:t>
      </w:r>
      <w:r w:rsidRPr="002214AC">
        <w:rPr>
          <w:sz w:val="16"/>
        </w:rPr>
        <w:t xml:space="preserve"> It is naive to look for a way out from this side of the equation. </w:t>
      </w:r>
      <w:r w:rsidRPr="002214AC">
        <w:rPr>
          <w:rStyle w:val="StyleUnderline"/>
        </w:rPr>
        <w:t xml:space="preserve">State terror can end only when the state, both accepts the proliferation of networks beyond its control, and adopts a more humble role for itself, or when it collapses or is destroyed. On the other side, we should find hope in the proliferation of resistance among the excluded. </w:t>
      </w:r>
      <w:r w:rsidRPr="002214AC">
        <w:rPr>
          <w:rStyle w:val="Emphasis"/>
          <w:highlight w:val="cyan"/>
        </w:rPr>
        <w:t xml:space="preserve">We need to see </w:t>
      </w:r>
      <w:r w:rsidRPr="002214AC">
        <w:rPr>
          <w:rStyle w:val="Emphasis"/>
        </w:rPr>
        <w:t xml:space="preserve">in movements of </w:t>
      </w:r>
      <w:r w:rsidRPr="002214AC">
        <w:rPr>
          <w:rStyle w:val="Emphasis"/>
          <w:highlight w:val="cyan"/>
        </w:rPr>
        <w:t xml:space="preserve">the excluded the radical potential and not only </w:t>
      </w:r>
      <w:r w:rsidRPr="002214AC">
        <w:rPr>
          <w:rStyle w:val="Emphasis"/>
        </w:rPr>
        <w:t xml:space="preserve">the </w:t>
      </w:r>
      <w:r w:rsidRPr="002214AC">
        <w:rPr>
          <w:rStyle w:val="Emphasis"/>
          <w:highlight w:val="cyan"/>
        </w:rPr>
        <w:t>reactive distortions.</w:t>
      </w:r>
      <w:r w:rsidRPr="002214AC">
        <w:rPr>
          <w:sz w:val="16"/>
        </w:rPr>
        <w:t xml:space="preserve"> To take Tupac Shakur’s metaphor, we need to see the rose that grows from concrete, not merely the thorns. </w:t>
      </w:r>
      <w:r w:rsidRPr="002214AC">
        <w:rPr>
          <w:rStyle w:val="StyleUnderline"/>
        </w:rPr>
        <w:t xml:space="preserve">The problem is, rather, that </w:t>
      </w:r>
      <w:r w:rsidRPr="002214AC">
        <w:rPr>
          <w:rStyle w:val="Emphasis"/>
          <w:highlight w:val="cyan"/>
        </w:rPr>
        <w:t xml:space="preserve">many of the movements on the network side of the equation are still thinking, seeing and feeling like states. </w:t>
      </w:r>
      <w:r w:rsidRPr="002214AC">
        <w:rPr>
          <w:rStyle w:val="Emphasis"/>
        </w:rPr>
        <w:t xml:space="preserve">Such movements are </w:t>
      </w:r>
      <w:r w:rsidRPr="002214AC">
        <w:rPr>
          <w:rStyle w:val="StyleUnderline"/>
        </w:rPr>
        <w:t xml:space="preserve">potential </w:t>
      </w:r>
      <w:r w:rsidRPr="002214AC">
        <w:rPr>
          <w:rStyle w:val="Emphasis"/>
        </w:rPr>
        <w:t>bearers</w:t>
      </w:r>
      <w:r w:rsidRPr="002214AC">
        <w:rPr>
          <w:rStyle w:val="StyleUnderline"/>
        </w:rPr>
        <w:t xml:space="preserve"> </w:t>
      </w:r>
      <w:r w:rsidRPr="002214AC">
        <w:rPr>
          <w:rStyle w:val="Emphasis"/>
        </w:rPr>
        <w:t>of</w:t>
      </w:r>
      <w:r w:rsidRPr="002214AC">
        <w:rPr>
          <w:rStyle w:val="StyleUnderline"/>
        </w:rPr>
        <w:t xml:space="preserve"> the Other of the state-form, of networks as alternatives to states, affinity against hegemony, abundance against scarcity. </w:t>
      </w:r>
      <w:r w:rsidRPr="002214AC">
        <w:rPr>
          <w:rStyle w:val="Emphasis"/>
          <w:highlight w:val="cyan"/>
        </w:rPr>
        <w:t xml:space="preserve">The question thus becomes how they can learn to valorise what they are </w:t>
      </w:r>
      <w:r w:rsidRPr="002214AC">
        <w:rPr>
          <w:rStyle w:val="Emphasis"/>
        </w:rPr>
        <w:t xml:space="preserve">-- autonomous affinity-networks -- </w:t>
      </w:r>
      <w:r w:rsidRPr="002214AC">
        <w:rPr>
          <w:rStyle w:val="Emphasis"/>
          <w:highlight w:val="cyan"/>
        </w:rPr>
        <w:t>rather than internalising majoritarian norms</w:t>
      </w:r>
      <w:r w:rsidRPr="002214AC">
        <w:rPr>
          <w:rStyle w:val="StyleUnderline"/>
        </w:rPr>
        <w:t>.</w:t>
      </w:r>
      <w:r w:rsidRPr="002214AC">
        <w:rPr>
          <w:sz w:val="16"/>
        </w:rPr>
        <w:t xml:space="preserve"> For instance, in terms of the impact of technosocial transformations on agency, the negotiation of ideology, order of dissent in relation to capitalism as a social code</w:t>
      </w:r>
      <w:r w:rsidRPr="002214AC">
        <w:rPr>
          <w:rStyle w:val="StyleUnderline"/>
        </w:rPr>
        <w:t>, remains hostage to labor processes and to thick identities of local/regional or national interests, which fail to move contemporary movements to an active affinity to a common humanity and a pragmatic solution for an ethical, non exploitative form of production</w:t>
      </w:r>
      <w:r w:rsidRPr="002214AC">
        <w:rPr>
          <w:sz w:val="16"/>
        </w:rPr>
        <w:t xml:space="preserve"> (Karatzogianni and Schandorf, 2012). Here the exception may like in the global justice movements and Occupy, although still here the discourse remains often in reactive mode, due to state crackdowns experienced by the movements</w:t>
      </w:r>
      <w:r w:rsidRPr="002214AC">
        <w:rPr>
          <w:rStyle w:val="Emphasis"/>
        </w:rPr>
        <w:t>. There is a great need to find ways to energise hope against fear.</w:t>
      </w:r>
      <w:r w:rsidRPr="002214AC">
        <w:rPr>
          <w:rStyle w:val="StyleUnderline"/>
        </w:rPr>
        <w:t xml:space="preserve"> </w:t>
      </w:r>
      <w:r w:rsidRPr="002214AC">
        <w:rPr>
          <w:rStyle w:val="Emphasis"/>
          <w:highlight w:val="cyan"/>
        </w:rPr>
        <w:t>Hope as an active force can be counterposed to the reactive power of fear.</w:t>
      </w:r>
      <w:r w:rsidRPr="002214AC">
        <w:rPr>
          <w:rStyle w:val="StyleUnderline"/>
        </w:rPr>
        <w:t xml:space="preserve"> </w:t>
      </w:r>
      <w:r w:rsidRPr="002214AC">
        <w:rPr>
          <w:rStyle w:val="Emphasis"/>
          <w:highlight w:val="cyan"/>
        </w:rPr>
        <w:t>People</w:t>
      </w:r>
      <w:r w:rsidRPr="002214AC">
        <w:rPr>
          <w:rStyle w:val="StyleUnderline"/>
        </w:rPr>
        <w:t xml:space="preserve"> are not in fact powerless, but </w:t>
      </w:r>
      <w:r w:rsidRPr="002214AC">
        <w:rPr>
          <w:rStyle w:val="Emphasis"/>
          <w:highlight w:val="cyan"/>
        </w:rPr>
        <w:t>are made to feel powerless</w:t>
      </w:r>
      <w:r w:rsidRPr="002214AC">
        <w:rPr>
          <w:rStyle w:val="StyleUnderline"/>
        </w:rPr>
        <w:t xml:space="preserve"> </w:t>
      </w:r>
      <w:r w:rsidRPr="002214AC">
        <w:rPr>
          <w:rStyle w:val="Emphasis"/>
          <w:highlight w:val="cyan"/>
        </w:rPr>
        <w:t>by the pervasiveness of the dominant social fantasy</w:t>
      </w:r>
      <w:r w:rsidRPr="002214AC">
        <w:rPr>
          <w:rStyle w:val="StyleUnderline"/>
        </w:rPr>
        <w:t xml:space="preserve"> and of separation. </w:t>
      </w:r>
      <w:r w:rsidRPr="002214AC">
        <w:rPr>
          <w:rStyle w:val="Emphasis"/>
          <w:highlight w:val="cyan"/>
        </w:rPr>
        <w:t>This yields a temptation to fall back on the power of ‘the powerful’</w:t>
      </w:r>
      <w:r w:rsidRPr="002214AC">
        <w:rPr>
          <w:rStyle w:val="StyleUnderline"/>
        </w:rPr>
        <w:t xml:space="preserve">, those who gain a kind of distorted agency through alienation. </w:t>
      </w:r>
      <w:r w:rsidRPr="002214AC">
        <w:rPr>
          <w:rStyle w:val="Emphasis"/>
        </w:rPr>
        <w:t xml:space="preserve">But powerlessness and constituted power are both effects of alienation, which can be broken down by creating affinity-network forms of life. </w:t>
      </w:r>
      <w:r w:rsidRPr="002214AC">
        <w:rPr>
          <w:rStyle w:val="StyleUnderline"/>
        </w:rPr>
        <w:t>An emotional shift can thus be enough to revolutionise subjectivities.</w:t>
      </w:r>
      <w:r w:rsidRPr="002214AC">
        <w:rPr>
          <w:sz w:val="16"/>
        </w:rPr>
        <w:t xml:space="preserve">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w:t>
      </w:r>
      <w:r w:rsidRPr="002214AC">
        <w:rPr>
          <w:rStyle w:val="Emphasis"/>
        </w:rPr>
        <w:t xml:space="preserve">). </w:t>
      </w:r>
      <w:r w:rsidRPr="002214AC">
        <w:rPr>
          <w:rStyle w:val="Emphasis"/>
          <w:highlight w:val="cyan"/>
        </w:rPr>
        <w:t>The type of hope needed is active and immanent, brought into the present as a propulsive force rather than deferred to the future.</w:t>
      </w:r>
      <w:r w:rsidRPr="002214AC">
        <w:rPr>
          <w:sz w:val="16"/>
        </w:rPr>
        <w:t xml:space="preserve"> </w:t>
      </w:r>
      <w:r w:rsidRPr="002214AC">
        <w:rPr>
          <w:rStyle w:val="StyleUnderline"/>
        </w:rPr>
        <w:t xml:space="preserve">Deleuze and Guattari use the term ‘absolute deterritorialisation’ for this possibility. </w:t>
      </w:r>
      <w:r w:rsidRPr="002214AC">
        <w:rPr>
          <w:sz w:val="16"/>
        </w:rPr>
        <w:t xml:space="preserve">In his work on conflict transformation, John Paul Lederach emphasises </w:t>
      </w:r>
      <w:r w:rsidRPr="002214AC">
        <w:rPr>
          <w:rStyle w:val="StyleUnderline"/>
        </w:rPr>
        <w:t>the need to turn negative energies into creative energies and mobilising hope against fear</w:t>
      </w:r>
      <w:r w:rsidRPr="002214AC">
        <w:rPr>
          <w:sz w:val="16"/>
        </w:rPr>
        <w:t xml:space="preserve"> (Lederach and Maiese, n.d.: 2-3; Lederach, 2005). How is this change in vital energies to be accomplished? </w:t>
      </w:r>
      <w:r w:rsidRPr="002214AC">
        <w:rPr>
          <w:rStyle w:val="StyleUnderline"/>
        </w:rPr>
        <w:t>Deleuze and Guattari invoke a figure of the shaman as a way to overcome reactive energies</w:t>
      </w:r>
      <w:r w:rsidRPr="002214AC">
        <w:rPr>
          <w:sz w:val="16"/>
        </w:rPr>
        <w:t xml:space="preserve"> (1983: 167-8). </w:t>
      </w:r>
      <w:r w:rsidRPr="002214AC">
        <w:rPr>
          <w:rStyle w:val="StyleUnderline"/>
        </w:rPr>
        <w:t xml:space="preserve">They call for </w:t>
      </w:r>
      <w:r w:rsidRPr="002214AC">
        <w:rPr>
          <w:rStyle w:val="Emphasis"/>
          <w:highlight w:val="cyan"/>
        </w:rPr>
        <w:t>a</w:t>
      </w:r>
      <w:r w:rsidRPr="002214AC">
        <w:rPr>
          <w:rStyle w:val="StyleUnderline"/>
        </w:rPr>
        <w:t xml:space="preserve"> type of </w:t>
      </w:r>
      <w:r w:rsidRPr="002214AC">
        <w:rPr>
          <w:rStyle w:val="Emphasis"/>
          <w:highlight w:val="cyan"/>
        </w:rPr>
        <w:t>revolutionary</w:t>
      </w:r>
      <w:r w:rsidRPr="002214AC">
        <w:rPr>
          <w:rStyle w:val="StyleUnderline"/>
        </w:rPr>
        <w:t xml:space="preserve"> social </w:t>
      </w:r>
      <w:r w:rsidRPr="002214AC">
        <w:rPr>
          <w:rStyle w:val="Emphasis"/>
          <w:highlight w:val="cyan"/>
        </w:rPr>
        <w:t>movement ‘that follows the lines of escape of desire</w:t>
      </w:r>
      <w:r w:rsidRPr="002214AC">
        <w:rPr>
          <w:rStyle w:val="StyleUnderline"/>
        </w:rPr>
        <w:t xml:space="preserve">; breaches the wall and causes flows to move; assembles its machines and its groups-in-fusion in the enclaves or at the periphery’, </w:t>
      </w:r>
      <w:r w:rsidRPr="002214AC">
        <w:rPr>
          <w:rStyle w:val="Emphasis"/>
          <w:highlight w:val="cyan"/>
        </w:rPr>
        <w:t>countering reactive energies</w:t>
      </w:r>
      <w:r w:rsidRPr="002214AC">
        <w:rPr>
          <w:sz w:val="16"/>
        </w:rPr>
        <w:t xml:space="preserve"> (ibid. 277). 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w:t>
      </w:r>
      <w:r w:rsidRPr="002214AC">
        <w:rPr>
          <w:rStyle w:val="StyleUnderline"/>
        </w:rPr>
        <w:t>the deconstruction of the pervasive symbolism of violence and war and the substitution of a new visual and textual language and creative rituals’</w:t>
      </w:r>
      <w:r w:rsidRPr="002214AC">
        <w:rPr>
          <w:sz w:val="16"/>
        </w:rPr>
        <w:t xml:space="preserve">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214AC">
        <w:rPr>
          <w:rStyle w:val="StyleUnderline"/>
        </w:rPr>
        <w:t xml:space="preserve">La Ruta seek to create new combinations of cognitive and emotional elements strong enough to disrupt dominant monologues </w:t>
      </w:r>
      <w:r w:rsidRPr="002214AC">
        <w:rPr>
          <w:sz w:val="16"/>
        </w:rPr>
        <w:t xml:space="preserve">(Cockburn, 2005: 14). </w:t>
      </w:r>
      <w:r w:rsidRPr="002214AC">
        <w:rPr>
          <w:rStyle w:val="StyleUnderline"/>
        </w:rPr>
        <w:t xml:space="preserve">Weaving reconstructs social connections and life-cycles, and thereby enhances wellbeing </w:t>
      </w:r>
      <w:r w:rsidRPr="002214AC">
        <w:rPr>
          <w:sz w:val="16"/>
        </w:rPr>
        <w:t xml:space="preserve">(ibid. 15). Participants recount inner strength and physical recovery as effects of such rituals (Brouwer, 2008: 85). Hence, it is in open spaces, safe spaces, and spaces of dialogue that hope can be found to counter the spiral of terror. </w:t>
      </w:r>
      <w:r w:rsidRPr="002214AC">
        <w:rPr>
          <w:rStyle w:val="Emphasis"/>
          <w:highlight w:val="cyan"/>
        </w:rPr>
        <w:t xml:space="preserve">This </w:t>
      </w:r>
      <w:r w:rsidRPr="002214AC">
        <w:rPr>
          <w:rStyle w:val="Emphasis"/>
        </w:rPr>
        <w:t>opening of space</w:t>
      </w:r>
      <w:r w:rsidRPr="002214AC">
        <w:rPr>
          <w:rStyle w:val="StyleUnderline"/>
        </w:rPr>
        <w:t xml:space="preserve">, this creation of autonomous zones, </w:t>
      </w:r>
      <w:r w:rsidRPr="002214AC">
        <w:rPr>
          <w:rStyle w:val="Emphasis"/>
          <w:highlight w:val="cyan"/>
        </w:rPr>
        <w:t>should be viewed as a break with the majoritarian logics of social control.</w:t>
      </w:r>
      <w:r w:rsidRPr="002214AC">
        <w:rPr>
          <w:rStyle w:val="Emphasis"/>
        </w:rPr>
        <w:t xml:space="preserve"> </w:t>
      </w:r>
      <w:r w:rsidRPr="002214AC">
        <w:rPr>
          <w:rStyle w:val="StyleUnderline"/>
        </w:rPr>
        <w:t xml:space="preserve">The coming ‘other worlds’ counterposed to the spaces of terror are not an integrated ‘new order’, but rather, </w:t>
      </w:r>
      <w:r w:rsidRPr="002214AC">
        <w:rPr>
          <w:rStyle w:val="Emphasis"/>
        </w:rPr>
        <w:t xml:space="preserve">a proliferation of smooth spaces in a horizontality without borders. </w:t>
      </w:r>
      <w:r w:rsidRPr="002214AC">
        <w:rPr>
          <w:rStyle w:val="StyleUnderline"/>
        </w:rPr>
        <w:t xml:space="preserve">These ‘other worlds’ are being built unconsciously, wherever networks, affinity and hope </w:t>
      </w:r>
      <w:r w:rsidRPr="002214AC">
        <w:rPr>
          <w:rStyle w:val="Emphasis"/>
        </w:rPr>
        <w:t>counterpose themselves to state terror and the desire for fixed identity</w:t>
      </w:r>
      <w:r w:rsidRPr="002214AC">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214AC">
        <w:rPr>
          <w:sz w:val="16"/>
        </w:rPr>
        <w:t xml:space="preserve"> And interestingly, there is also a certain active/reactive difference between state responses in the Turkey and Brazil protests of June 2013.</w:t>
      </w:r>
    </w:p>
    <w:p w14:paraId="1F0AFDF1" w14:textId="77777777" w:rsidR="00191860" w:rsidRPr="002214AC" w:rsidRDefault="00191860" w:rsidP="00191860"/>
    <w:p w14:paraId="03BCBFA6" w14:textId="77777777" w:rsidR="00191860" w:rsidRPr="002214AC" w:rsidRDefault="00191860" w:rsidP="00191860">
      <w:pPr>
        <w:pStyle w:val="Heading4"/>
        <w:rPr>
          <w:rFonts w:cs="Calibri"/>
          <w:color w:val="000000" w:themeColor="text1"/>
        </w:rPr>
      </w:pPr>
      <w:r w:rsidRPr="002214AC">
        <w:rPr>
          <w:rFonts w:cs="Calibri"/>
          <w:color w:val="000000" w:themeColor="text1"/>
        </w:rPr>
        <w:t xml:space="preserve">Active affect is able to organize to </w:t>
      </w:r>
      <w:r w:rsidRPr="002214AC">
        <w:rPr>
          <w:rFonts w:cs="Calibri"/>
          <w:color w:val="000000" w:themeColor="text1"/>
          <w:u w:val="single"/>
        </w:rPr>
        <w:t>undermine static structures</w:t>
      </w:r>
      <w:r w:rsidRPr="002214AC">
        <w:rPr>
          <w:rFonts w:cs="Calibri"/>
          <w:color w:val="000000" w:themeColor="text1"/>
        </w:rPr>
        <w:t xml:space="preserve">, whereas reactive affect becomes </w:t>
      </w:r>
      <w:r w:rsidRPr="002214AC">
        <w:rPr>
          <w:rFonts w:cs="Calibri"/>
          <w:color w:val="000000" w:themeColor="text1"/>
          <w:u w:val="single"/>
        </w:rPr>
        <w:t>coopted</w:t>
      </w:r>
      <w:r w:rsidRPr="002214AC">
        <w:rPr>
          <w:rFonts w:cs="Calibri"/>
          <w:color w:val="000000" w:themeColor="text1"/>
        </w:rPr>
        <w:t xml:space="preserve"> and </w:t>
      </w:r>
      <w:r w:rsidRPr="002214AC">
        <w:rPr>
          <w:rFonts w:cs="Calibri"/>
          <w:color w:val="000000" w:themeColor="text1"/>
          <w:u w:val="single"/>
        </w:rPr>
        <w:t>utilized</w:t>
      </w:r>
      <w:r w:rsidRPr="002214AC">
        <w:rPr>
          <w:rFonts w:cs="Calibri"/>
          <w:color w:val="000000" w:themeColor="text1"/>
        </w:rPr>
        <w:t xml:space="preserve"> by the state to ceaselessly destroy and form strict confines for identity and being — the aff is a form of negative state action where we reduce the powers of conventionally oppressive institutions</w:t>
      </w:r>
    </w:p>
    <w:p w14:paraId="7B110683" w14:textId="77777777" w:rsidR="00191860" w:rsidRPr="002214AC" w:rsidRDefault="00191860" w:rsidP="00191860">
      <w:pPr>
        <w:spacing w:after="0" w:line="240" w:lineRule="auto"/>
        <w:rPr>
          <w:color w:val="000000" w:themeColor="text1"/>
        </w:rPr>
      </w:pPr>
      <w:r w:rsidRPr="002214AC">
        <w:rPr>
          <w:rStyle w:val="Style13ptBold"/>
          <w:color w:val="000000" w:themeColor="text1"/>
        </w:rPr>
        <w:t>Robinson 10</w:t>
      </w:r>
      <w:r w:rsidRPr="002214AC">
        <w:rPr>
          <w:color w:val="000000" w:themeColor="text1"/>
        </w:rPr>
        <w:t xml:space="preserve"> [Andre; Ceasefire; “</w:t>
      </w:r>
      <w:r w:rsidRPr="002214AC">
        <w:rPr>
          <w:bCs/>
          <w:color w:val="000000" w:themeColor="text1"/>
          <w:szCs w:val="36"/>
        </w:rPr>
        <w:t xml:space="preserve">Why Deleuze (still) matters: States, war-machines and radical transformation”; </w:t>
      </w:r>
      <w:r w:rsidRPr="002214AC">
        <w:rPr>
          <w:rStyle w:val="Hyperlink"/>
          <w:color w:val="000000" w:themeColor="text1"/>
        </w:rPr>
        <w:t>https://ceasefiremagazine.co.uk/in-theory-deleuze-war-machine/</w:t>
      </w:r>
      <w:r w:rsidRPr="002214AC">
        <w:rPr>
          <w:color w:val="000000" w:themeColor="text1"/>
        </w:rPr>
        <w:t>; political theorist; LCA-BP]</w:t>
      </w:r>
    </w:p>
    <w:p w14:paraId="5733CD2B" w14:textId="77777777" w:rsidR="00191860" w:rsidRPr="002214AC" w:rsidRDefault="00191860" w:rsidP="00191860">
      <w:pPr>
        <w:shd w:val="clear" w:color="auto" w:fill="FFFFFF"/>
        <w:spacing w:before="300" w:after="300" w:line="270" w:lineRule="atLeast"/>
        <w:rPr>
          <w:rStyle w:val="Heading3Char"/>
          <w:rFonts w:cs="Calibri"/>
          <w:color w:val="000000" w:themeColor="text1"/>
        </w:rPr>
      </w:pPr>
      <w:r w:rsidRPr="002214AC">
        <w:rPr>
          <w:rFonts w:eastAsia="Times New Roman"/>
          <w:color w:val="000000" w:themeColor="text1"/>
          <w:sz w:val="16"/>
          <w:szCs w:val="21"/>
        </w:rPr>
        <w:t xml:space="preserve">So what, in Deleuzian theory, is the alternative to the state? Deleuze and Guattari argue for a type of assemblage (social group or cluster of relations) which they refer to as </w:t>
      </w:r>
      <w:r w:rsidRPr="002214AC">
        <w:rPr>
          <w:rStyle w:val="Emphasis"/>
          <w:highlight w:val="cyan"/>
        </w:rPr>
        <w:t>the ‘war-machine’</w:t>
      </w:r>
      <w:r w:rsidRPr="002214AC">
        <w:rPr>
          <w:rStyle w:val="Heading3Char"/>
          <w:rFonts w:cs="Calibri"/>
          <w:color w:val="000000" w:themeColor="text1"/>
        </w:rPr>
        <w:t>,</w:t>
      </w:r>
      <w:r w:rsidRPr="002214AC">
        <w:rPr>
          <w:rFonts w:eastAsia="Times New Roman"/>
          <w:color w:val="000000" w:themeColor="text1"/>
          <w:sz w:val="16"/>
          <w:szCs w:val="21"/>
        </w:rPr>
        <w:t xml:space="preserve"> though with the proviso that certain kinds of ‘war-machines’ can also be captured and used by states. This should not be considered a militarist theory, and the term ‘war-machine’ is in many respects misleading. It is used because Deleuze and Guattari derive their theory from Pierre Clastres’ theory of the role of ritualised (often non-lethal) warfare among indigenous groups. Paul Patton has suggested that the war-machine would be better called a metamorphosis-machine, others have used the term ‘difference engine’, a machine of differentiation, and there is a lot of overlap with the idea of autonomous groups or movements in how the war-machine is theorised. We should also remember that ‘machine’ in Deleuze and Guattari simply </w:t>
      </w:r>
      <w:r w:rsidRPr="002214AC">
        <w:rPr>
          <w:rStyle w:val="Emphasis"/>
          <w:highlight w:val="cyan"/>
        </w:rPr>
        <w:t>refers to a combination of forces</w:t>
      </w:r>
      <w:r w:rsidRPr="002214AC">
        <w:rPr>
          <w:rFonts w:eastAsia="Times New Roman"/>
          <w:color w:val="000000" w:themeColor="text1"/>
          <w:sz w:val="16"/>
          <w:szCs w:val="21"/>
        </w:rPr>
        <w:t xml:space="preserve"> or elements; it does not have overtones of instrumentalism or of mindless mechanisms – </w:t>
      </w:r>
      <w:r w:rsidRPr="002214AC">
        <w:rPr>
          <w:rStyle w:val="Emphasis"/>
          <w:highlight w:val="cyan"/>
        </w:rPr>
        <w:t>a social group, an ecosystem</w:t>
      </w:r>
      <w:r w:rsidRPr="002214AC">
        <w:rPr>
          <w:rStyle w:val="Emphasis"/>
        </w:rPr>
        <w:t xml:space="preserve">, a knight on horseback </w:t>
      </w:r>
      <w:r w:rsidRPr="002214AC">
        <w:rPr>
          <w:rStyle w:val="Emphasis"/>
          <w:highlight w:val="cyan"/>
        </w:rPr>
        <w:t>are all ‘machines’</w:t>
      </w:r>
      <w:r w:rsidRPr="002214AC">
        <w:rPr>
          <w:rStyle w:val="Heading3Char"/>
          <w:rFonts w:cs="Calibri"/>
          <w:color w:val="000000" w:themeColor="text1"/>
        </w:rPr>
        <w:t>.</w:t>
      </w:r>
      <w:r w:rsidRPr="002214AC">
        <w:rPr>
          <w:rFonts w:eastAsia="Times New Roman"/>
          <w:color w:val="000000" w:themeColor="text1"/>
          <w:sz w:val="16"/>
          <w:szCs w:val="21"/>
        </w:rPr>
        <w:t xml:space="preserve"> The term ‘war-machine’ has the unfortunate connotations of brutal military machinery and of uncontrollable militarist apparatuses such as NATO, which operate with a machine-like rigidity and inhumanity (c.f. the phrase ‘military-industrial complex’). For Deleuze and Guattari, these kinds of </w:t>
      </w:r>
      <w:r w:rsidRPr="002214AC">
        <w:rPr>
          <w:rStyle w:val="Emphasis"/>
          <w:highlight w:val="cyan"/>
        </w:rPr>
        <w:t>statist war-machines are</w:t>
      </w:r>
      <w:r w:rsidRPr="002214AC">
        <w:rPr>
          <w:rFonts w:eastAsia="Times New Roman"/>
          <w:color w:val="000000" w:themeColor="text1"/>
          <w:sz w:val="16"/>
          <w:szCs w:val="21"/>
        </w:rPr>
        <w:t xml:space="preserve"> also war-machines of a sort, because they descend from a historical process through which states ‘captured’ or incorporated autonomous social movements (particularly those of nomadic indigenous societies) and made them part of the state so as to contain their subversive power. Early states learned to capture war-machines because they were previously vulnerable to being destroyed by the war-machines of nomadic stateless societies, having no similar means of response. Hence, armies are a kind of hybrid social form, containing some of the power of autonomous war-machines but </w:t>
      </w:r>
      <w:r w:rsidRPr="002214AC">
        <w:rPr>
          <w:u w:val="single"/>
        </w:rPr>
        <w:t>contained in such a way as to</w:t>
      </w:r>
      <w:r w:rsidRPr="002214AC">
        <w:rPr>
          <w:rStyle w:val="Heading3Char"/>
          <w:rFonts w:cs="Calibri"/>
          <w:color w:val="000000" w:themeColor="text1"/>
        </w:rPr>
        <w:t xml:space="preserve"> </w:t>
      </w:r>
      <w:r w:rsidRPr="002214AC">
        <w:rPr>
          <w:rStyle w:val="Emphasis"/>
          <w:highlight w:val="cyan"/>
        </w:rPr>
        <w:t>harness it to state</w:t>
      </w:r>
      <w:r w:rsidRPr="002214AC">
        <w:rPr>
          <w:rStyle w:val="Heading3Char"/>
          <w:rFonts w:cs="Calibri"/>
          <w:color w:val="000000" w:themeColor="text1"/>
        </w:rPr>
        <w:t xml:space="preserve"> </w:t>
      </w:r>
      <w:r w:rsidRPr="002214AC">
        <w:rPr>
          <w:rStyle w:val="Heading3Char"/>
          <w:rFonts w:cs="Calibri"/>
          <w:color w:val="000000" w:themeColor="text1"/>
          <w:sz w:val="10"/>
        </w:rPr>
        <w:t>i</w:t>
      </w:r>
      <w:r w:rsidRPr="002214AC">
        <w:rPr>
          <w:rFonts w:eastAsia="Times New Roman"/>
          <w:color w:val="000000" w:themeColor="text1"/>
          <w:sz w:val="16"/>
          <w:szCs w:val="21"/>
          <w:u w:val="single"/>
        </w:rPr>
        <w:t xml:space="preserve">nstrumentalism and </w:t>
      </w:r>
      <w:r w:rsidRPr="002214AC">
        <w:rPr>
          <w:rStyle w:val="Emphasis"/>
          <w:highlight w:val="cyan"/>
        </w:rPr>
        <w:t>inhumanity. Captured</w:t>
      </w:r>
      <w:r w:rsidRPr="002214AC">
        <w:rPr>
          <w:rFonts w:eastAsia="Times New Roman"/>
          <w:color w:val="000000" w:themeColor="text1"/>
          <w:sz w:val="16"/>
          <w:szCs w:val="21"/>
        </w:rPr>
        <w:t xml:space="preserve"> in this way, </w:t>
      </w:r>
      <w:r w:rsidRPr="002214AC">
        <w:rPr>
          <w:rStyle w:val="Emphasis"/>
          <w:highlight w:val="cyan"/>
        </w:rPr>
        <w:t xml:space="preserve">war-machines lose their affirmative force, becoming </w:t>
      </w:r>
      <w:r w:rsidRPr="002214AC">
        <w:rPr>
          <w:rStyle w:val="Emphasis"/>
        </w:rPr>
        <w:t xml:space="preserve">simply machines of </w:t>
      </w:r>
      <w:r w:rsidRPr="002214AC">
        <w:rPr>
          <w:rStyle w:val="Emphasis"/>
          <w:highlight w:val="cyan"/>
        </w:rPr>
        <w:t>purposeless destruction – having lost the purpose of deterritorialisation</w:t>
      </w:r>
      <w:r w:rsidRPr="002214AC">
        <w:rPr>
          <w:rFonts w:eastAsia="Times New Roman"/>
          <w:color w:val="000000" w:themeColor="text1"/>
          <w:sz w:val="16"/>
          <w:szCs w:val="21"/>
        </w:rPr>
        <w:t xml:space="preserve"> (see below), they take on the purpose of pure war as a goal in itself. Deleuze and Guattari argue that state-captured war-machines are regaining their autonomy in a dangerous way, tending to replace limited war in the service of a state’s goals with a drive to total war. This drive is expressed for instance in the ‘war on terror’ as permanent state of emergency. There was a recent controversy about Israeli strategists adopting Deleuzian ideas, which reflects the continuities between state war-machines and autonomous war-machines, but depends on a selective conceptual misreading in which the drive to total war denounced by Deleuze and Guattari is explicitly valorised. The Israeli army is a captured war-machine in the worst possible sense, pursuing the destruction of others’ existential territories in order to accumulate destructive power for a state. For Deleuze and Guattari, it is not the Israeli army but the Palestinian resistance which is a war-machine in the full sense. </w:t>
      </w:r>
      <w:r w:rsidRPr="002214AC">
        <w:rPr>
          <w:rStyle w:val="Emphasis"/>
          <w:highlight w:val="cyan"/>
        </w:rPr>
        <w:t>The autonomous war-machine</w:t>
      </w:r>
      <w:r w:rsidRPr="002214AC">
        <w:rPr>
          <w:rStyle w:val="Heading3Char"/>
          <w:rFonts w:cs="Calibri"/>
          <w:color w:val="000000" w:themeColor="text1"/>
          <w:sz w:val="10"/>
        </w:rPr>
        <w:t xml:space="preserve">, as opposed to the state-captured war-machine, </w:t>
      </w:r>
      <w:r w:rsidRPr="002214AC">
        <w:rPr>
          <w:rStyle w:val="Emphasis"/>
          <w:highlight w:val="cyan"/>
        </w:rPr>
        <w:t>is a form of social assemblage directed against</w:t>
      </w:r>
      <w:r w:rsidRPr="002214AC">
        <w:rPr>
          <w:rFonts w:eastAsia="Times New Roman"/>
          <w:color w:val="000000" w:themeColor="text1"/>
          <w:sz w:val="16"/>
          <w:szCs w:val="21"/>
        </w:rPr>
        <w:t xml:space="preserve"> the state, and against </w:t>
      </w:r>
      <w:r w:rsidRPr="002214AC">
        <w:rPr>
          <w:rStyle w:val="Emphasis"/>
          <w:highlight w:val="cyan"/>
        </w:rPr>
        <w:t>the coalescence of sovereignty.</w:t>
      </w:r>
      <w:r w:rsidRPr="002214AC">
        <w:t xml:space="preserve"> The</w:t>
      </w:r>
      <w:r w:rsidRPr="002214AC">
        <w:rPr>
          <w:rFonts w:eastAsia="Times New Roman"/>
          <w:color w:val="000000" w:themeColor="text1"/>
          <w:sz w:val="16"/>
          <w:szCs w:val="21"/>
        </w:rPr>
        <w:t xml:space="preserve"> way such machines </w:t>
      </w:r>
      <w:r w:rsidRPr="002214AC">
        <w:rPr>
          <w:rStyle w:val="Emphasis"/>
          <w:highlight w:val="cyan"/>
        </w:rPr>
        <w:t>undermine the state is by exercising diffuse power to break down concentrated power</w:t>
      </w:r>
      <w:r w:rsidRPr="002214AC">
        <w:rPr>
          <w:rStyle w:val="Heading3Char"/>
          <w:rFonts w:cs="Calibri"/>
          <w:color w:val="000000" w:themeColor="text1"/>
        </w:rPr>
        <w:t>,</w:t>
      </w:r>
      <w:r w:rsidRPr="002214AC">
        <w:rPr>
          <w:rFonts w:eastAsia="Times New Roman"/>
          <w:color w:val="000000" w:themeColor="text1"/>
          <w:sz w:val="16"/>
          <w:szCs w:val="21"/>
        </w:rPr>
        <w:t xml:space="preserve"> and through the replacement of ‘striated’ (regulated, marked) space with ‘smooth’ space (although the war-machine is the ‘constituent element of smooth space’, I shall save discussion of smooth space for some other time). In Clastres’ account of Amazonian societies, on which Deleuze and Guattari’s theory is based, this is done by means of each band defending its own autonomy, and reacting to any potential accumulation of power by other bands. </w:t>
      </w:r>
      <w:r w:rsidRPr="002214AC">
        <w:rPr>
          <w:rStyle w:val="Emphasis"/>
          <w:highlight w:val="cyan"/>
        </w:rPr>
        <w:t>One could similarly think of</w:t>
      </w:r>
      <w:r w:rsidRPr="002214AC">
        <w:rPr>
          <w:rFonts w:eastAsia="Times New Roman"/>
          <w:color w:val="000000" w:themeColor="text1"/>
          <w:sz w:val="16"/>
          <w:szCs w:val="21"/>
        </w:rPr>
        <w:t xml:space="preserve"> how neighbourhood gangs resist subordination by rival gangs, </w:t>
      </w:r>
      <w:r w:rsidRPr="002214AC">
        <w:rPr>
          <w:rStyle w:val="Heading3Char"/>
          <w:rFonts w:cs="Calibri"/>
          <w:color w:val="000000" w:themeColor="text1"/>
          <w:sz w:val="12"/>
        </w:rPr>
        <w:t>or</w:t>
      </w:r>
      <w:r w:rsidRPr="002214AC">
        <w:rPr>
          <w:rStyle w:val="Heading3Char"/>
          <w:rFonts w:cs="Calibri"/>
          <w:color w:val="000000" w:themeColor="text1"/>
        </w:rPr>
        <w:t xml:space="preserve"> </w:t>
      </w:r>
      <w:r w:rsidRPr="002214AC">
        <w:rPr>
          <w:rStyle w:val="Emphasis"/>
          <w:highlight w:val="cyan"/>
        </w:rPr>
        <w:t>how autonomous social movements resist concentrations of political power</w:t>
      </w:r>
      <w:r w:rsidRPr="002214AC">
        <w:rPr>
          <w:rFonts w:eastAsia="Times New Roman"/>
          <w:color w:val="000000" w:themeColor="text1"/>
          <w:sz w:val="16"/>
          <w:szCs w:val="21"/>
        </w:rPr>
        <w:t xml:space="preserve">. Autonomous social movements, such as the European squatters’ movement, the Zapatistas, and networks of protest against summits, are the principal example Deleuze and Guattari have in mind of war-machines in the global North, though they also use the concept in relation to Southern guerrilla and popular movements such as the Palestinian intifada and the Vietnamese resistance to American occupation, and also in relation to everyday practices of indigenous groups resisting state control. One could also argue that </w:t>
      </w:r>
      <w:r w:rsidRPr="002214AC">
        <w:rPr>
          <w:rStyle w:val="Emphasis"/>
          <w:highlight w:val="cyan"/>
        </w:rPr>
        <w:t>the ‘war-machine’ is implicit in practices of everyday resistance</w:t>
      </w:r>
      <w:r w:rsidRPr="002214AC">
        <w:rPr>
          <w:rFonts w:eastAsia="Times New Roman"/>
          <w:color w:val="000000" w:themeColor="text1"/>
          <w:sz w:val="16"/>
          <w:szCs w:val="21"/>
        </w:rPr>
        <w:t xml:space="preserve"> of the kind studies by James Scott. Marginal groups, termed </w:t>
      </w:r>
      <w:r w:rsidRPr="00584CCD">
        <w:rPr>
          <w:rFonts w:eastAsia="Times New Roman"/>
          <w:color w:val="000000" w:themeColor="text1"/>
          <w:sz w:val="16"/>
          <w:szCs w:val="21"/>
        </w:rPr>
        <w:t>‘</w:t>
      </w:r>
      <w:r w:rsidRPr="00584CCD">
        <w:rPr>
          <w:rStyle w:val="Emphasis"/>
        </w:rPr>
        <w:t>minorities’</w:t>
      </w:r>
      <w:r w:rsidRPr="00584CCD">
        <w:rPr>
          <w:rFonts w:eastAsia="Times New Roman"/>
          <w:color w:val="000000" w:themeColor="text1"/>
          <w:sz w:val="16"/>
          <w:szCs w:val="21"/>
        </w:rPr>
        <w:t xml:space="preserve"> in Deleuzian theory, </w:t>
      </w:r>
      <w:r w:rsidRPr="00584CCD">
        <w:rPr>
          <w:rStyle w:val="Emphasis"/>
        </w:rPr>
        <w:t>often coalesce as war-machines because the state-form is inappropriate for them.</w:t>
      </w:r>
    </w:p>
    <w:p w14:paraId="7952D4F1" w14:textId="77777777" w:rsidR="00191860" w:rsidRPr="002214AC" w:rsidRDefault="00191860" w:rsidP="00191860"/>
    <w:p w14:paraId="79C01816" w14:textId="77777777" w:rsidR="00191860" w:rsidRPr="002214AC" w:rsidRDefault="00191860" w:rsidP="00191860">
      <w:pPr>
        <w:pStyle w:val="Heading4"/>
        <w:rPr>
          <w:rFonts w:cs="Calibri"/>
        </w:rPr>
      </w:pPr>
      <w:r w:rsidRPr="002214AC">
        <w:rPr>
          <w:rFonts w:cs="Calibri"/>
        </w:rPr>
        <w:t xml:space="preserve">Thus, the standard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5968EB9E" w14:textId="77777777" w:rsidR="00191860" w:rsidRPr="002214AC" w:rsidRDefault="00191860" w:rsidP="00191860">
      <w:pPr>
        <w:rPr>
          <w:sz w:val="12"/>
          <w:szCs w:val="12"/>
        </w:rPr>
      </w:pPr>
      <w:r w:rsidRPr="002214AC">
        <w:rPr>
          <w:rStyle w:val="Style13ptBold"/>
        </w:rPr>
        <w:t>Wallins</w:t>
      </w:r>
      <w:r w:rsidRPr="002214AC">
        <w:rPr>
          <w:sz w:val="12"/>
          <w:szCs w:val="12"/>
        </w:rPr>
        <w:t>, Jason. “Deleuze and Guattari, Politics and Education.” Bloomsbur Publishing, 20</w:t>
      </w:r>
      <w:r w:rsidRPr="002214AC">
        <w:rPr>
          <w:rStyle w:val="Style13ptBold"/>
        </w:rPr>
        <w:t>14</w:t>
      </w:r>
      <w:r w:rsidRPr="002214AC">
        <w:rPr>
          <w:sz w:val="12"/>
          <w:szCs w:val="12"/>
        </w:rPr>
        <w:t>, Pgs. 119-121 SHS KS</w:t>
      </w:r>
    </w:p>
    <w:p w14:paraId="2923EE55" w14:textId="77777777" w:rsidR="00191860" w:rsidRPr="002214AC" w:rsidRDefault="00191860" w:rsidP="00191860">
      <w:pPr>
        <w:rPr>
          <w:rStyle w:val="StyleUnderline"/>
        </w:rPr>
      </w:pPr>
      <w:r w:rsidRPr="002214AC">
        <w:rPr>
          <w:sz w:val="16"/>
        </w:rPr>
        <w:t>As a social machine through which ‘labour power and the socius as a whole is manufactured’</w:t>
      </w:r>
      <w:r w:rsidRPr="002214AC">
        <w:rPr>
          <w:rStyle w:val="StyleUnderline"/>
        </w:rPr>
        <w:t xml:space="preserve">, </w:t>
      </w:r>
      <w:r w:rsidRPr="002214AC">
        <w:rPr>
          <w:rStyle w:val="Emphasis"/>
          <w:highlight w:val="cyan"/>
        </w:rPr>
        <w:t>schooling</w:t>
      </w:r>
      <w:r w:rsidRPr="002214AC">
        <w:rPr>
          <w:rStyle w:val="Emphasis"/>
        </w:rPr>
        <w:t xml:space="preserve"> figures in the production of social </w:t>
      </w:r>
      <w:r w:rsidRPr="002214AC">
        <w:rPr>
          <w:rStyle w:val="Emphasis"/>
          <w:highlight w:val="cyan"/>
        </w:rPr>
        <w:t>territories</w:t>
      </w:r>
      <w:r w:rsidRPr="002214AC">
        <w:rPr>
          <w:rStyle w:val="Emphasis"/>
        </w:rPr>
        <w:t xml:space="preserve"> that already </w:t>
      </w:r>
      <w:r w:rsidRPr="002214AC">
        <w:rPr>
          <w:rStyle w:val="Emphasis"/>
          <w:highlight w:val="cyan"/>
        </w:rPr>
        <w:t>anticipate a certain kind of people</w:t>
      </w:r>
      <w:r w:rsidRPr="002214AC">
        <w:rPr>
          <w:sz w:val="16"/>
        </w:rPr>
        <w:t xml:space="preserve"> (Guattari, 2009, p. 47). </w:t>
      </w:r>
      <w:r w:rsidRPr="002214AC">
        <w:rPr>
          <w:rStyle w:val="StyleUnderline"/>
        </w:rPr>
        <w:t>And what kind of people does orthodox schooling seek to produce but a ‘molar public’, or, rather, a public regulated in the abstract image of segmentary social categories</w:t>
      </w:r>
      <w:r w:rsidRPr="002214AC">
        <w:rPr>
          <w:sz w:val="16"/>
        </w:rPr>
        <w:t xml:space="preserve"> (age, gender, ethnicity, class, rank, achievement) (Deleuze and Guattari, 1987)? Such an aspiration is intimately wed to the territorializing powers of the State, for as Deleuze and Guattari argue (1983), </w:t>
      </w:r>
      <w:r w:rsidRPr="002214AC">
        <w:rPr>
          <w:rStyle w:val="StyleUnderline"/>
        </w:rPr>
        <w:t>State power first requires a ‘representational subject’ as both an abstract and unconscious model in relation to which one is taught to desire</w:t>
      </w:r>
      <w:r w:rsidRPr="002214AC">
        <w:rPr>
          <w:sz w:val="16"/>
        </w:rPr>
        <w:t xml:space="preserve">. As Massumi (2002) writes, </w:t>
      </w:r>
      <w:r w:rsidRPr="002214AC">
        <w:rPr>
          <w:rStyle w:val="Emphasis"/>
        </w:rPr>
        <w:t xml:space="preserve">‘the subject is made to be in conformity with the systems that produces it, such that the </w:t>
      </w:r>
      <w:r w:rsidRPr="002214AC">
        <w:rPr>
          <w:rStyle w:val="Emphasis"/>
          <w:highlight w:val="cyan"/>
        </w:rPr>
        <w:t>subject reproduces the system</w:t>
      </w:r>
      <w:r w:rsidRPr="002214AC">
        <w:rPr>
          <w:sz w:val="16"/>
          <w:highlight w:val="cyan"/>
        </w:rPr>
        <w:t>’</w:t>
      </w:r>
      <w:r w:rsidRPr="002214AC">
        <w:rPr>
          <w:sz w:val="16"/>
        </w:rPr>
        <w:t xml:space="preserve"> (p. 6). </w:t>
      </w:r>
      <w:r w:rsidRPr="002214AC">
        <w:rPr>
          <w:rStyle w:val="StyleUnderline"/>
        </w:rPr>
        <w:t xml:space="preserve">Where </w:t>
      </w:r>
      <w:r w:rsidRPr="002214AC">
        <w:rPr>
          <w:rStyle w:val="Emphasis"/>
          <w:highlight w:val="cyan"/>
        </w:rPr>
        <w:t>education has</w:t>
      </w:r>
      <w:r w:rsidRPr="002214AC">
        <w:rPr>
          <w:rStyle w:val="StyleUnderline"/>
        </w:rPr>
        <w:t xml:space="preserve"> historically </w:t>
      </w:r>
      <w:r w:rsidRPr="002214AC">
        <w:rPr>
          <w:rStyle w:val="Emphasis"/>
          <w:highlight w:val="cyan"/>
        </w:rPr>
        <w:t>functioned</w:t>
      </w:r>
      <w:r w:rsidRPr="002214AC">
        <w:rPr>
          <w:rStyle w:val="StyleUnderline"/>
        </w:rPr>
        <w:t xml:space="preserve"> to regulate institutional life according to such segmentary molar codes, its modes of production have taken </w:t>
      </w:r>
      <w:r w:rsidRPr="002214AC">
        <w:rPr>
          <w:rStyle w:val="Emphasis"/>
          <w:highlight w:val="cyan"/>
        </w:rPr>
        <w:t>as</w:t>
      </w:r>
      <w:r w:rsidRPr="002214AC">
        <w:rPr>
          <w:rStyle w:val="StyleUnderline"/>
        </w:rPr>
        <w:t xml:space="preserve"> their teleological goal </w:t>
      </w:r>
      <w:r w:rsidRPr="002214AC">
        <w:rPr>
          <w:rStyle w:val="Emphasis"/>
        </w:rPr>
        <w:t xml:space="preserve">the </w:t>
      </w:r>
      <w:r w:rsidRPr="002214AC">
        <w:rPr>
          <w:rStyle w:val="Emphasis"/>
          <w:highlight w:val="cyan"/>
        </w:rPr>
        <w:t xml:space="preserve">production of a ‘majoritarian </w:t>
      </w:r>
      <w:r w:rsidRPr="002214AC">
        <w:rPr>
          <w:rStyle w:val="Emphasis"/>
        </w:rPr>
        <w:t>people’</w:t>
      </w:r>
      <w:r w:rsidRPr="002214AC">
        <w:rPr>
          <w:rStyle w:val="StyleUnderline"/>
        </w:rPr>
        <w:t>, or, more accurately</w:t>
      </w:r>
      <w:r w:rsidRPr="002214AC">
        <w:rPr>
          <w:rStyle w:val="Emphasis"/>
        </w:rPr>
        <w:t xml:space="preserve">, a people circuited to their representational self-similarity </w:t>
      </w:r>
      <w:r w:rsidRPr="002214AC">
        <w:rPr>
          <w:rStyle w:val="Emphasis"/>
          <w:highlight w:val="cyan"/>
        </w:rPr>
        <w:t>according to State thought</w:t>
      </w:r>
      <w:r w:rsidRPr="002214AC">
        <w:rPr>
          <w:rStyle w:val="StyleUnderline"/>
        </w:rPr>
        <w:t>.</w:t>
      </w:r>
      <w:r w:rsidRPr="002214AC">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2214AC">
        <w:rPr>
          <w:rStyle w:val="Emphasis"/>
        </w:rPr>
        <w:t xml:space="preserve">the </w:t>
      </w:r>
      <w:r w:rsidRPr="002214AC">
        <w:rPr>
          <w:rStyle w:val="Emphasis"/>
          <w:highlight w:val="cyan"/>
        </w:rPr>
        <w:t>standardization</w:t>
      </w:r>
      <w:r w:rsidRPr="002214AC">
        <w:rPr>
          <w:rStyle w:val="Emphasis"/>
        </w:rPr>
        <w:t xml:space="preserve"> of education has effectively </w:t>
      </w:r>
      <w:r w:rsidRPr="002214AC">
        <w:rPr>
          <w:rStyle w:val="Emphasis"/>
          <w:highlight w:val="cyan"/>
        </w:rPr>
        <w:t>reduced difference to a matter of difference in degree</w:t>
      </w:r>
      <w:r w:rsidRPr="002214AC">
        <w:rPr>
          <w:rStyle w:val="StyleUnderline"/>
        </w:rPr>
        <w:t xml:space="preserve">. That is, in reference to the stratifying power of the planned curriculum, Aoki avers that </w:t>
      </w:r>
      <w:r w:rsidRPr="002214AC">
        <w:rPr>
          <w:rStyle w:val="Emphasis"/>
        </w:rPr>
        <w:t>difference is always-already linked to an abstract image to which pedagogy ought to aspire and in conformity to which its operations become recognizable as ‘education’ per se.</w:t>
      </w:r>
      <w:r w:rsidRPr="002214AC">
        <w:rPr>
          <w:rStyle w:val="StyleUnderline"/>
        </w:rPr>
        <w:t xml:space="preserve"> </w:t>
      </w:r>
      <w:r w:rsidRPr="002214AC">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2214AC">
        <w:rPr>
          <w:rStyle w:val="Emphasis"/>
        </w:rPr>
        <w:t xml:space="preserve">the </w:t>
      </w:r>
      <w:r w:rsidRPr="002214AC">
        <w:rPr>
          <w:rStyle w:val="Emphasis"/>
          <w:highlight w:val="cyan"/>
        </w:rPr>
        <w:t>people are missing in education</w:t>
      </w:r>
      <w:r w:rsidRPr="002214AC">
        <w:rPr>
          <w:sz w:val="16"/>
        </w:rPr>
        <w:t xml:space="preserve">? That is, </w:t>
      </w:r>
      <w:r w:rsidRPr="002214AC">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2214AC">
        <w:rPr>
          <w:sz w:val="16"/>
        </w:rPr>
        <w:t xml:space="preserve"> Herein, the impulse of standardization obliterates alternative subject formations and the modes of counter-signifying enunciation that might palpate them. </w:t>
      </w:r>
      <w:r w:rsidRPr="002214AC">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2214AC">
        <w:rPr>
          <w:sz w:val="16"/>
        </w:rPr>
        <w:t xml:space="preserve"> (that which everyone already knows). </w:t>
      </w:r>
      <w:r w:rsidRPr="002214AC">
        <w:rPr>
          <w:rStyle w:val="StyleUnderline"/>
        </w:rPr>
        <w:t xml:space="preserve">Figuring in a mode ‘of identification that brings diversity in general to bear upon the form of the Same’, </w:t>
      </w:r>
      <w:r w:rsidRPr="002214AC">
        <w:rPr>
          <w:rStyle w:val="Emphasis"/>
          <w:highlight w:val="cyan"/>
        </w:rPr>
        <w:t>common sense</w:t>
      </w:r>
      <w:r w:rsidRPr="002214AC">
        <w:rPr>
          <w:rStyle w:val="Emphasis"/>
        </w:rPr>
        <w:t xml:space="preserve"> functions to </w:t>
      </w:r>
      <w:r w:rsidRPr="002214AC">
        <w:rPr>
          <w:rStyle w:val="Emphasis"/>
          <w:highlight w:val="cyan"/>
        </w:rPr>
        <w:t>stabilize patterns of social production by tethering them to molar orders of meaning and dominant regimes of social signification</w:t>
      </w:r>
      <w:r w:rsidRPr="002214AC">
        <w:rPr>
          <w:sz w:val="16"/>
        </w:rPr>
        <w:t xml:space="preserve"> (Deleuze, 1990, p. 78). As Daignault argues, in so far as it repels the anomalous by reterritorializing it within prior systems of representation, common sense constitutes a significant and lingering problem in contemporary </w:t>
      </w:r>
      <w:r w:rsidRPr="002214AC">
        <w:rPr>
          <w:rStyle w:val="Emphasis"/>
          <w:highlight w:val="cyan"/>
        </w:rPr>
        <w:t>education</w:t>
      </w:r>
      <w:r w:rsidRPr="002214AC">
        <w:rPr>
          <w:sz w:val="16"/>
        </w:rPr>
        <w:t xml:space="preserve"> (Hwu, 2004). </w:t>
      </w:r>
      <w:r w:rsidRPr="002214AC">
        <w:rPr>
          <w:rStyle w:val="StyleUnderline"/>
        </w:rPr>
        <w:t>Its function</w:t>
      </w:r>
      <w:r w:rsidRPr="002214AC">
        <w:rPr>
          <w:sz w:val="16"/>
        </w:rPr>
        <w:t xml:space="preserve">, Daignault alludes apropos Serres, </w:t>
      </w:r>
      <w:r w:rsidRPr="002214AC">
        <w:rPr>
          <w:rStyle w:val="Emphasis"/>
          <w:highlight w:val="cyan"/>
        </w:rPr>
        <w:t>is oriented to</w:t>
      </w:r>
      <w:r w:rsidRPr="002214AC">
        <w:rPr>
          <w:rStyle w:val="Emphasis"/>
        </w:rPr>
        <w:t xml:space="preserve"> the </w:t>
      </w:r>
      <w:r w:rsidRPr="002214AC">
        <w:rPr>
          <w:rStyle w:val="Emphasis"/>
          <w:highlight w:val="cyan"/>
        </w:rPr>
        <w:t>annihilat</w:t>
      </w:r>
      <w:r w:rsidRPr="002214AC">
        <w:rPr>
          <w:rStyle w:val="Emphasis"/>
        </w:rPr>
        <w:t xml:space="preserve">ion of </w:t>
      </w:r>
      <w:r w:rsidRPr="002214AC">
        <w:rPr>
          <w:rStyle w:val="Emphasis"/>
          <w:highlight w:val="cyan"/>
        </w:rPr>
        <w:t>difference</w:t>
      </w:r>
      <w:r w:rsidRPr="002214AC">
        <w:rPr>
          <w:rStyle w:val="Emphasis"/>
        </w:rPr>
        <w:t>.</w:t>
      </w:r>
      <w:r w:rsidRPr="002214AC">
        <w:rPr>
          <w:rStyle w:val="StyleUnderline"/>
        </w:rPr>
        <w:t xml:space="preserve"> Hence, where the conceptualization of ‘public’ </w:t>
      </w:r>
      <w:r w:rsidRPr="002214AC">
        <w:rPr>
          <w:rStyle w:val="Emphasis"/>
        </w:rPr>
        <w:t>education</w:t>
      </w:r>
      <w:r w:rsidRPr="002214AC">
        <w:rPr>
          <w:rStyle w:val="StyleUnderline"/>
        </w:rPr>
        <w:t xml:space="preserve"> is founded in common sense, </w:t>
      </w:r>
      <w:r w:rsidRPr="002214AC">
        <w:rPr>
          <w:rStyle w:val="Emphasis"/>
        </w:rPr>
        <w:t>potentials for political action</w:t>
      </w:r>
      <w:r w:rsidRPr="002214AC">
        <w:rPr>
          <w:rStyle w:val="StyleUnderline"/>
        </w:rPr>
        <w:t xml:space="preserve"> through tactics of proliferation, disjunction, and singularization are radically delimited and captured within prior territorialities of use</w:t>
      </w:r>
      <w:r w:rsidRPr="002214AC">
        <w:rPr>
          <w:sz w:val="16"/>
        </w:rPr>
        <w:t xml:space="preserve"> (Foucault, 1983, p. xiii). </w:t>
      </w:r>
      <w:r w:rsidRPr="002214AC">
        <w:rPr>
          <w:rStyle w:val="StyleUnderline"/>
        </w:rPr>
        <w:t xml:space="preserve">The problem of this scenario is clear: </w:t>
      </w:r>
      <w:r w:rsidRPr="002214AC">
        <w:rPr>
          <w:rStyle w:val="Emphasis"/>
        </w:rPr>
        <w:t>common sense</w:t>
      </w:r>
      <w:r w:rsidRPr="002214AC">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2214AC">
        <w:rPr>
          <w:rStyle w:val="Emphasis"/>
          <w:highlight w:val="cyan"/>
        </w:rPr>
        <w:t xml:space="preserve">fails to produce conditions for thinking </w:t>
      </w:r>
      <w:r w:rsidRPr="002214AC">
        <w:rPr>
          <w:rStyle w:val="Emphasis"/>
        </w:rPr>
        <w:t xml:space="preserve">in a manner that is </w:t>
      </w:r>
      <w:r w:rsidRPr="002214AC">
        <w:rPr>
          <w:rStyle w:val="Emphasis"/>
          <w:highlight w:val="cyan"/>
        </w:rPr>
        <w:t>not already anticipated by</w:t>
      </w:r>
      <w:r w:rsidRPr="002214AC">
        <w:rPr>
          <w:rStyle w:val="Emphasis"/>
        </w:rPr>
        <w:t xml:space="preserve"> such referential </w:t>
      </w:r>
      <w:r w:rsidRPr="002214AC">
        <w:rPr>
          <w:rStyle w:val="Emphasis"/>
          <w:highlight w:val="cyan"/>
        </w:rPr>
        <w:t>‘possibilities’</w:t>
      </w:r>
      <w:r w:rsidRPr="002214AC">
        <w:rPr>
          <w:rStyle w:val="StyleUnderline"/>
        </w:rPr>
        <w:t>.</w:t>
      </w:r>
      <w:r w:rsidRPr="002214AC">
        <w:rPr>
          <w:sz w:val="16"/>
        </w:rPr>
        <w:t xml:space="preserve"> Hence, while antithetical to the espoused purpose of schooling, </w:t>
      </w:r>
      <w:r w:rsidRPr="002214AC">
        <w:rPr>
          <w:rStyle w:val="StyleUnderline"/>
        </w:rPr>
        <w:t>the majoritarian impulse of the school has yet to produce conditions for thinking</w:t>
      </w:r>
      <w:r w:rsidRPr="002214AC">
        <w:rPr>
          <w:sz w:val="16"/>
        </w:rPr>
        <w:t xml:space="preserve"> – at least in the Deleuzian (2000) sense whereupon thought proceeds from </w:t>
      </w:r>
      <w:r w:rsidRPr="002214AC">
        <w:rPr>
          <w:rStyle w:val="StyleUnderline"/>
        </w:rPr>
        <w:t>a necessary violence to those habits of repetition with which thought becomes contracted.</w:t>
      </w:r>
    </w:p>
    <w:p w14:paraId="627AF5DD" w14:textId="77777777" w:rsidR="00191860" w:rsidRPr="002214AC" w:rsidRDefault="00191860" w:rsidP="00191860">
      <w:pPr>
        <w:pStyle w:val="Heading4"/>
        <w:rPr>
          <w:rFonts w:cs="Calibri"/>
        </w:rPr>
      </w:pPr>
      <w:r w:rsidRPr="002214AC">
        <w:rPr>
          <w:rFonts w:cs="Calibri"/>
        </w:rPr>
        <w:t xml:space="preserve">Prefer additionally: </w:t>
      </w:r>
    </w:p>
    <w:p w14:paraId="01D824E3" w14:textId="77777777" w:rsidR="00191860" w:rsidRPr="002214AC" w:rsidRDefault="00191860" w:rsidP="00191860">
      <w:pPr>
        <w:pStyle w:val="Heading4"/>
        <w:rPr>
          <w:rFonts w:cs="Calibri"/>
        </w:rPr>
      </w:pPr>
      <w:r w:rsidRPr="002214AC">
        <w:rPr>
          <w:rFonts w:cs="Calibri"/>
        </w:rPr>
        <w:t>Thus I affirm: Resolved:</w:t>
      </w:r>
      <w:r w:rsidRPr="002214AC">
        <w:rPr>
          <w:rFonts w:cs="Calibri"/>
          <w:b w:val="0"/>
          <w:bCs w:val="0"/>
        </w:rPr>
        <w:t xml:space="preserve"> </w:t>
      </w:r>
      <w:r w:rsidRPr="002214AC">
        <w:rPr>
          <w:rFonts w:cs="Calibri"/>
        </w:rPr>
        <w:t xml:space="preserve">The member nations of the World Trade Organization ought to reduce intellectual property protections for medicines. I’ll defend the resolution as a general principle and PICS don’t negate because general principles tolerate exceptions. I’ll spec whatever you want me to in cx as long as it doesn’t force me to abandon my maximum. </w:t>
      </w:r>
    </w:p>
    <w:p w14:paraId="5C0BD71A" w14:textId="77777777" w:rsidR="00191860" w:rsidRPr="002214AC" w:rsidRDefault="00191860" w:rsidP="00191860"/>
    <w:p w14:paraId="4D47FAF4" w14:textId="77777777" w:rsidR="00191860" w:rsidRPr="009B0953" w:rsidRDefault="00191860" w:rsidP="00191860">
      <w:pPr>
        <w:rPr>
          <w:b/>
          <w:bCs/>
        </w:rPr>
      </w:pPr>
      <w:r w:rsidRPr="009B0953">
        <w:rPr>
          <w:b/>
          <w:bCs/>
        </w:rPr>
        <w:t>Oxford defines:</w:t>
      </w:r>
    </w:p>
    <w:p w14:paraId="5D7352CF" w14:textId="77777777" w:rsidR="00191860" w:rsidRPr="009B0953" w:rsidRDefault="00191860" w:rsidP="00191860">
      <w:pPr>
        <w:pStyle w:val="Heading4"/>
        <w:rPr>
          <w:sz w:val="24"/>
          <w:szCs w:val="24"/>
        </w:rPr>
      </w:pPr>
      <w:r w:rsidRPr="009B0953">
        <w:rPr>
          <w:sz w:val="24"/>
          <w:szCs w:val="24"/>
        </w:rPr>
        <w:t>Reduce as “</w:t>
      </w:r>
      <w:r w:rsidRPr="009B0953">
        <w:rPr>
          <w:sz w:val="24"/>
          <w:szCs w:val="24"/>
          <w:highlight w:val="green"/>
        </w:rPr>
        <w:t xml:space="preserve">make </w:t>
      </w:r>
      <w:r w:rsidRPr="009B0953">
        <w:rPr>
          <w:sz w:val="24"/>
          <w:szCs w:val="24"/>
        </w:rPr>
        <w:t xml:space="preserve">smaller or </w:t>
      </w:r>
      <w:r w:rsidRPr="009B0953">
        <w:rPr>
          <w:sz w:val="24"/>
          <w:szCs w:val="24"/>
          <w:highlight w:val="green"/>
        </w:rPr>
        <w:t>less</w:t>
      </w:r>
      <w:r w:rsidRPr="009B0953">
        <w:rPr>
          <w:sz w:val="24"/>
          <w:szCs w:val="24"/>
        </w:rPr>
        <w:t xml:space="preserve"> in amount, degree, or size.”</w:t>
      </w:r>
    </w:p>
    <w:p w14:paraId="2C3CA5D1" w14:textId="77777777" w:rsidR="00191860" w:rsidRPr="009B0953" w:rsidRDefault="00191860" w:rsidP="00191860">
      <w:pPr>
        <w:rPr>
          <w:sz w:val="22"/>
          <w:szCs w:val="22"/>
        </w:rPr>
      </w:pPr>
    </w:p>
    <w:p w14:paraId="2DB21BDE" w14:textId="77777777" w:rsidR="00191860" w:rsidRPr="009B0953" w:rsidRDefault="00191860" w:rsidP="00191860">
      <w:pPr>
        <w:pStyle w:val="Heading4"/>
        <w:rPr>
          <w:rFonts w:ascii="Times New Roman" w:hAnsi="Times New Roman" w:cs="Times New Roman"/>
          <w:sz w:val="22"/>
          <w:szCs w:val="24"/>
        </w:rPr>
      </w:pPr>
      <w:r w:rsidRPr="009B0953">
        <w:rPr>
          <w:sz w:val="24"/>
          <w:szCs w:val="24"/>
        </w:rPr>
        <w:t>Medicine as “</w:t>
      </w:r>
      <w:r w:rsidRPr="009B0953">
        <w:rPr>
          <w:sz w:val="24"/>
          <w:szCs w:val="24"/>
          <w:highlight w:val="green"/>
          <w:shd w:val="clear" w:color="auto" w:fill="FFFFFF"/>
        </w:rPr>
        <w:t>a compound</w:t>
      </w:r>
      <w:r w:rsidRPr="009B0953">
        <w:rPr>
          <w:sz w:val="24"/>
          <w:szCs w:val="24"/>
          <w:shd w:val="clear" w:color="auto" w:fill="FFFFFF"/>
        </w:rPr>
        <w:t xml:space="preserve"> or preparation </w:t>
      </w:r>
      <w:r w:rsidRPr="009B0953">
        <w:rPr>
          <w:sz w:val="24"/>
          <w:szCs w:val="24"/>
          <w:highlight w:val="green"/>
          <w:shd w:val="clear" w:color="auto" w:fill="FFFFFF"/>
        </w:rPr>
        <w:t xml:space="preserve">used for the treatment </w:t>
      </w:r>
      <w:r w:rsidRPr="009B0953">
        <w:rPr>
          <w:sz w:val="24"/>
          <w:szCs w:val="24"/>
          <w:shd w:val="clear" w:color="auto" w:fill="FFFFFF"/>
        </w:rPr>
        <w:t xml:space="preserve">or prevention </w:t>
      </w:r>
      <w:r w:rsidRPr="009B0953">
        <w:rPr>
          <w:sz w:val="24"/>
          <w:szCs w:val="24"/>
          <w:highlight w:val="green"/>
          <w:shd w:val="clear" w:color="auto" w:fill="FFFFFF"/>
        </w:rPr>
        <w:t>of disease</w:t>
      </w:r>
      <w:r w:rsidRPr="009B0953">
        <w:rPr>
          <w:sz w:val="24"/>
          <w:szCs w:val="24"/>
          <w:shd w:val="clear" w:color="auto" w:fill="FFFFFF"/>
        </w:rPr>
        <w:t>”</w:t>
      </w:r>
    </w:p>
    <w:p w14:paraId="24E3DE6E" w14:textId="77777777" w:rsidR="00191860" w:rsidRPr="009B0953" w:rsidRDefault="00191860" w:rsidP="00191860">
      <w:pPr>
        <w:rPr>
          <w:sz w:val="22"/>
          <w:szCs w:val="22"/>
        </w:rPr>
      </w:pPr>
    </w:p>
    <w:p w14:paraId="54D8E013" w14:textId="77777777" w:rsidR="00191860" w:rsidRPr="009B0953" w:rsidRDefault="00191860" w:rsidP="00191860">
      <w:pPr>
        <w:pStyle w:val="Heading4"/>
        <w:rPr>
          <w:rFonts w:ascii="Times New Roman" w:hAnsi="Times New Roman"/>
          <w:sz w:val="22"/>
          <w:szCs w:val="24"/>
        </w:rPr>
      </w:pPr>
      <w:r w:rsidRPr="009B0953">
        <w:rPr>
          <w:sz w:val="24"/>
          <w:szCs w:val="24"/>
          <w:shd w:val="clear" w:color="auto" w:fill="FFFFFF"/>
        </w:rPr>
        <w:t>Intellectual Property Protection is defined as “</w:t>
      </w:r>
      <w:r w:rsidRPr="009B0953">
        <w:rPr>
          <w:sz w:val="24"/>
          <w:szCs w:val="24"/>
          <w:highlight w:val="green"/>
          <w:shd w:val="clear" w:color="auto" w:fill="FFFFFF"/>
        </w:rPr>
        <w:t>protection for inventions</w:t>
      </w:r>
      <w:r w:rsidRPr="009B0953">
        <w:rPr>
          <w:sz w:val="24"/>
          <w:szCs w:val="24"/>
          <w:shd w:val="clear" w:color="auto" w:fill="FFFFFF"/>
        </w:rPr>
        <w:t xml:space="preserve">, literary and artistic works, symbols, names, and images </w:t>
      </w:r>
      <w:r w:rsidRPr="009B0953">
        <w:rPr>
          <w:sz w:val="24"/>
          <w:szCs w:val="24"/>
          <w:highlight w:val="green"/>
          <w:shd w:val="clear" w:color="auto" w:fill="FFFFFF"/>
        </w:rPr>
        <w:t>created by the mind.”</w:t>
      </w:r>
    </w:p>
    <w:p w14:paraId="1F1928FF" w14:textId="77777777" w:rsidR="00191860" w:rsidRPr="009B0953" w:rsidRDefault="00191860" w:rsidP="00191860">
      <w:pPr>
        <w:spacing w:after="0" w:line="240" w:lineRule="auto"/>
        <w:rPr>
          <w:rFonts w:eastAsia="Times New Roman"/>
          <w:b/>
          <w:bCs/>
          <w:color w:val="000000" w:themeColor="text1"/>
          <w:shd w:val="clear" w:color="auto" w:fill="FFFFFF"/>
        </w:rPr>
      </w:pPr>
    </w:p>
    <w:p w14:paraId="23468E4A" w14:textId="77777777" w:rsidR="00191860" w:rsidRPr="00A0785F" w:rsidRDefault="00191860" w:rsidP="00191860">
      <w:pPr>
        <w:spacing w:after="0" w:line="240" w:lineRule="auto"/>
        <w:rPr>
          <w:rFonts w:eastAsia="Times New Roman"/>
          <w:b/>
          <w:bCs/>
          <w:color w:val="000000" w:themeColor="text1"/>
        </w:rPr>
      </w:pPr>
      <w:r w:rsidRPr="009B0953">
        <w:rPr>
          <w:rFonts w:eastAsia="Times New Roman"/>
          <w:b/>
          <w:bCs/>
          <w:shd w:val="clear" w:color="auto" w:fill="FFFFFF"/>
        </w:rPr>
        <w:t>World Trade Organization is “</w:t>
      </w:r>
      <w:r w:rsidRPr="009B0953">
        <w:rPr>
          <w:rFonts w:eastAsia="Times New Roman"/>
          <w:b/>
          <w:bCs/>
          <w:highlight w:val="green"/>
          <w:shd w:val="clear" w:color="auto" w:fill="FFFFFF"/>
        </w:rPr>
        <w:t>an</w:t>
      </w:r>
      <w:r w:rsidRPr="009B0953">
        <w:rPr>
          <w:rFonts w:eastAsia="Times New Roman"/>
          <w:b/>
          <w:bCs/>
          <w:shd w:val="clear" w:color="auto" w:fill="FFFFFF"/>
        </w:rPr>
        <w:t xml:space="preserve"> </w:t>
      </w:r>
      <w:r w:rsidRPr="009B0953">
        <w:rPr>
          <w:rFonts w:eastAsia="Times New Roman"/>
          <w:b/>
          <w:bCs/>
          <w:highlight w:val="green"/>
          <w:shd w:val="clear" w:color="auto" w:fill="FFFFFF"/>
        </w:rPr>
        <w:t>intergovernmental</w:t>
      </w:r>
      <w:r w:rsidRPr="009B0953">
        <w:rPr>
          <w:rFonts w:eastAsia="Times New Roman"/>
          <w:b/>
          <w:bCs/>
          <w:shd w:val="clear" w:color="auto" w:fill="FFFFFF"/>
        </w:rPr>
        <w:t xml:space="preserve"> </w:t>
      </w:r>
      <w:r w:rsidRPr="009B0953">
        <w:rPr>
          <w:rFonts w:eastAsia="Times New Roman"/>
          <w:b/>
          <w:bCs/>
          <w:highlight w:val="green"/>
          <w:shd w:val="clear" w:color="auto" w:fill="FFFFFF"/>
        </w:rPr>
        <w:t>organization that regulates</w:t>
      </w:r>
      <w:r w:rsidRPr="009B0953">
        <w:rPr>
          <w:rFonts w:eastAsia="Times New Roman"/>
          <w:b/>
          <w:bCs/>
          <w:shd w:val="clear" w:color="auto" w:fill="FFFFFF"/>
        </w:rPr>
        <w:t xml:space="preserve"> and facilitates </w:t>
      </w:r>
      <w:r w:rsidRPr="009B0953">
        <w:rPr>
          <w:rFonts w:eastAsia="Times New Roman"/>
          <w:b/>
          <w:bCs/>
          <w:highlight w:val="green"/>
          <w:shd w:val="clear" w:color="auto" w:fill="FFFFFF"/>
        </w:rPr>
        <w:t xml:space="preserve">international trade </w:t>
      </w:r>
      <w:r w:rsidRPr="009B0953">
        <w:rPr>
          <w:rFonts w:eastAsia="Times New Roman"/>
          <w:b/>
          <w:bCs/>
          <w:shd w:val="clear" w:color="auto" w:fill="FFFFFF"/>
        </w:rPr>
        <w:t>between nations.”</w:t>
      </w:r>
      <w:r w:rsidRPr="009B0953">
        <w:rPr>
          <w:rFonts w:eastAsia="Times New Roman"/>
          <w:b/>
          <w:bCs/>
          <w:color w:val="000000" w:themeColor="text1"/>
          <w:shd w:val="clear" w:color="auto" w:fill="FFFFFF"/>
        </w:rPr>
        <w:t xml:space="preserve"> </w:t>
      </w:r>
    </w:p>
    <w:p w14:paraId="64CD6394" w14:textId="77777777" w:rsidR="00191860" w:rsidRDefault="00191860" w:rsidP="00191860"/>
    <w:p w14:paraId="36721589" w14:textId="77777777" w:rsidR="00191860" w:rsidRPr="002214AC" w:rsidRDefault="00191860" w:rsidP="00191860">
      <w:pPr>
        <w:pStyle w:val="Heading2"/>
        <w:rPr>
          <w:rFonts w:cs="Calibri"/>
        </w:rPr>
      </w:pPr>
      <w:r w:rsidRPr="002214AC">
        <w:rPr>
          <w:rFonts w:cs="Calibri"/>
        </w:rPr>
        <w:t>Offense</w:t>
      </w:r>
    </w:p>
    <w:p w14:paraId="51B0EA68" w14:textId="77777777" w:rsidR="00191860" w:rsidRPr="002214AC" w:rsidRDefault="00191860" w:rsidP="00191860">
      <w:pPr>
        <w:pStyle w:val="Heading4"/>
        <w:rPr>
          <w:rFonts w:cs="Calibri"/>
        </w:rPr>
      </w:pPr>
      <w:r>
        <w:rPr>
          <w:rFonts w:cs="Calibri"/>
        </w:rPr>
        <w:t xml:space="preserve">1] </w:t>
      </w:r>
      <w:r w:rsidRPr="002214AC">
        <w:rPr>
          <w:rFonts w:cs="Calibri"/>
        </w:rPr>
        <w:t xml:space="preserve">Property protections are a manifestation of the creeping shadow in our comfortable lawscape. Every object has a distinct and undeniable patent, trademark or copyright symbol, each serving as a daunting reminder of the ever-present state and commodifying our affect  </w:t>
      </w:r>
    </w:p>
    <w:p w14:paraId="0B1D761F" w14:textId="77777777" w:rsidR="00191860" w:rsidRPr="002214AC" w:rsidRDefault="00191860" w:rsidP="00191860">
      <w:r w:rsidRPr="002214AC">
        <w:rPr>
          <w:rStyle w:val="Style13ptBold"/>
        </w:rPr>
        <w:t xml:space="preserve">[P-M 13] </w:t>
      </w:r>
      <w:r w:rsidRPr="002214AC">
        <w:t xml:space="preserve">Philippopoulos-Mihalopoulos 13 </w:t>
      </w:r>
      <w:r w:rsidRPr="002214AC">
        <w:rPr>
          <w:sz w:val="12"/>
          <w:szCs w:val="12"/>
        </w:rPr>
        <w:t xml:space="preserve">[Andreas Philippopoulos-Mihalopoulos, Atmospheres of law: Senses, affects, lawscapes, Emotion, Space and Society, Volume 7, 2013, Pages 35-44, ISSN 1755-4586, https://doi.org/10.1016/j.emospa.2012.03.001. </w:t>
      </w:r>
      <w:hyperlink r:id="rId9" w:history="1">
        <w:r w:rsidRPr="002214AC">
          <w:rPr>
            <w:rStyle w:val="Hyperlink"/>
            <w:sz w:val="12"/>
            <w:szCs w:val="12"/>
          </w:rPr>
          <w:t>https://www.sciencedirect.com/science/article/pii/S1755458612000266</w:t>
        </w:r>
      </w:hyperlink>
      <w:r w:rsidRPr="002214AC">
        <w:rPr>
          <w:sz w:val="12"/>
          <w:szCs w:val="12"/>
        </w:rPr>
        <w:t xml:space="preserve"> (Andreas Philippopoulos-Mihalopoulos, LLB, LLM, PhD, is a Professor of Law &amp; Theory at the University of Westminster, and founder and Director of The Westminster Law &amp; Theory Lab.)] SHS KS *brackets used for grammatical clarity </w:t>
      </w:r>
    </w:p>
    <w:p w14:paraId="04492AAE" w14:textId="77777777" w:rsidR="00191860" w:rsidRDefault="00191860" w:rsidP="00191860">
      <w:pPr>
        <w:rPr>
          <w:rStyle w:val="Emphasis"/>
        </w:rPr>
      </w:pPr>
      <w:r w:rsidRPr="002214AC">
        <w:rPr>
          <w:sz w:val="12"/>
        </w:rPr>
        <w:t xml:space="preserve">Let me therefore allow a little bit of law, and specifically intellectual property law, to emerge. </w:t>
      </w:r>
      <w:r w:rsidRPr="002214AC">
        <w:rPr>
          <w:rStyle w:val="Emphasis"/>
        </w:rPr>
        <w:t xml:space="preserve">Think of your </w:t>
      </w:r>
      <w:r w:rsidRPr="002214AC">
        <w:rPr>
          <w:rStyle w:val="Emphasis"/>
          <w:highlight w:val="cyan"/>
        </w:rPr>
        <w:t>initial welcome to the lawscape: the music, the smell, the taste, the textures.</w:t>
      </w:r>
      <w:r w:rsidRPr="002214AC">
        <w:rPr>
          <w:rStyle w:val="Emphasis"/>
        </w:rPr>
        <w:t xml:space="preserve"> Think of how cosy you felt.</w:t>
      </w:r>
      <w:r w:rsidRPr="002214AC">
        <w:rPr>
          <w:rStyle w:val="StyleUnderline"/>
        </w:rPr>
        <w:t xml:space="preserve"> Think of your affects — you wanted to have a Coke, you had a Coke; you wanted to stay in the room, you stayed in the room. </w:t>
      </w:r>
      <w:r w:rsidRPr="002214AC">
        <w:rPr>
          <w:rStyle w:val="Emphasis"/>
        </w:rPr>
        <w:t xml:space="preserve">Think of </w:t>
      </w:r>
      <w:r w:rsidRPr="002214AC">
        <w:rPr>
          <w:rStyle w:val="Emphasis"/>
          <w:highlight w:val="cyan"/>
        </w:rPr>
        <w:t xml:space="preserve">the atmosphere, </w:t>
      </w:r>
      <w:r w:rsidRPr="002214AC">
        <w:rPr>
          <w:rStyle w:val="Emphasis"/>
        </w:rPr>
        <w:t>comfortable</w:t>
      </w:r>
      <w:r w:rsidRPr="002214AC">
        <w:rPr>
          <w:rStyle w:val="Emphasis"/>
          <w:highlight w:val="cyan"/>
        </w:rPr>
        <w:t>, safe, energising.</w:t>
      </w:r>
      <w:r w:rsidRPr="002214AC">
        <w:rPr>
          <w:rStyle w:val="StyleUnderline"/>
        </w:rPr>
        <w:t xml:space="preserve"> </w:t>
      </w:r>
      <w:r w:rsidRPr="002214AC">
        <w:rPr>
          <w:rStyle w:val="Emphasis"/>
          <w:highlight w:val="cyan"/>
        </w:rPr>
        <w:t xml:space="preserve">No law, just smooth space, </w:t>
      </w:r>
      <w:r w:rsidRPr="002214AC">
        <w:rPr>
          <w:rStyle w:val="Emphasis"/>
        </w:rPr>
        <w:t xml:space="preserve">reassuringly urban, tasteful </w:t>
      </w:r>
      <w:r w:rsidRPr="002214AC">
        <w:rPr>
          <w:rStyle w:val="Emphasis"/>
          <w:highlight w:val="cyan"/>
        </w:rPr>
        <w:t xml:space="preserve">yet </w:t>
      </w:r>
      <w:r w:rsidRPr="002214AC">
        <w:rPr>
          <w:rStyle w:val="Emphasis"/>
        </w:rPr>
        <w:t xml:space="preserve">with a hint of home-baking. At the same time, </w:t>
      </w:r>
      <w:r w:rsidRPr="002214AC">
        <w:rPr>
          <w:rStyle w:val="Emphasis"/>
          <w:highlight w:val="cyan"/>
        </w:rPr>
        <w:t xml:space="preserve">you realise that </w:t>
      </w:r>
      <w:r w:rsidRPr="002214AC">
        <w:rPr>
          <w:rStyle w:val="Emphasis"/>
        </w:rPr>
        <w:t>there is a bit of law around to protect you</w:t>
      </w:r>
      <w:r w:rsidRPr="002214AC">
        <w:rPr>
          <w:rStyle w:val="StyleUnderline"/>
        </w:rPr>
        <w:t>:</w:t>
      </w:r>
      <w:r w:rsidRPr="002214AC">
        <w:rPr>
          <w:sz w:val="12"/>
        </w:rPr>
        <w:t xml:space="preserve"> you close the door behind you, </w:t>
      </w:r>
      <w:r w:rsidRPr="002214AC">
        <w:rPr>
          <w:rStyle w:val="Emphasis"/>
        </w:rPr>
        <w:t>this is your private space, the law protects that.</w:t>
      </w:r>
      <w:r w:rsidRPr="002214AC">
        <w:rPr>
          <w:sz w:val="12"/>
        </w:rPr>
        <w:t xml:space="preserve"> You were offered the Coke, you did not steal it; you legitimately bought your iPad (ok, from Hong Kong but who knows this). </w:t>
      </w:r>
      <w:r w:rsidRPr="002214AC">
        <w:rPr>
          <w:rStyle w:val="Emphasis"/>
          <w:highlight w:val="cyan"/>
        </w:rPr>
        <w:t xml:space="preserve">The atmosphere is assembled by a </w:t>
      </w:r>
      <w:r w:rsidRPr="002214AC">
        <w:rPr>
          <w:rStyle w:val="Emphasis"/>
        </w:rPr>
        <w:t>safe</w:t>
      </w:r>
      <w:r w:rsidRPr="002214AC">
        <w:rPr>
          <w:rStyle w:val="Emphasis"/>
          <w:highlight w:val="cyan"/>
        </w:rPr>
        <w:t xml:space="preserve">, small measure of law, there to protect you </w:t>
      </w:r>
      <w:r w:rsidRPr="002214AC">
        <w:rPr>
          <w:sz w:val="12"/>
        </w:rPr>
        <w:t>and to make you feel immune in your enclosed sphere.</w:t>
      </w:r>
      <w:r w:rsidRPr="002214AC">
        <w:rPr>
          <w:rStyle w:val="StyleUnderline"/>
        </w:rPr>
        <w:t xml:space="preserve"> </w:t>
      </w:r>
      <w:r w:rsidRPr="002214AC">
        <w:rPr>
          <w:rStyle w:val="Emphasis"/>
          <w:highlight w:val="cyan"/>
        </w:rPr>
        <w:t>But look again.</w:t>
      </w:r>
      <w:r w:rsidRPr="002214AC">
        <w:rPr>
          <w:rStyle w:val="Emphasis"/>
        </w:rPr>
        <w:t xml:space="preserve"> </w:t>
      </w:r>
      <w:r w:rsidRPr="002214AC">
        <w:rPr>
          <w:rStyle w:val="StyleUnderline"/>
        </w:rPr>
        <w:t xml:space="preserve">Or rather, smell, listen, touch again. </w:t>
      </w:r>
      <w:r w:rsidRPr="002214AC">
        <w:rPr>
          <w:rStyle w:val="Emphasis"/>
          <w:highlight w:val="cyan"/>
        </w:rPr>
        <w:t xml:space="preserve">The </w:t>
      </w:r>
      <w:r w:rsidRPr="002214AC">
        <w:rPr>
          <w:rStyle w:val="Emphasis"/>
        </w:rPr>
        <w:t xml:space="preserve">red and yellow </w:t>
      </w:r>
      <w:r w:rsidRPr="002214AC">
        <w:rPr>
          <w:rStyle w:val="Emphasis"/>
          <w:highlight w:val="cyan"/>
        </w:rPr>
        <w:t xml:space="preserve">colour combination is a </w:t>
      </w:r>
      <w:r w:rsidRPr="002214AC">
        <w:rPr>
          <w:rStyle w:val="Emphasis"/>
        </w:rPr>
        <w:t xml:space="preserve">registered </w:t>
      </w:r>
      <w:r w:rsidRPr="002214AC">
        <w:rPr>
          <w:rStyle w:val="Emphasis"/>
          <w:highlight w:val="cyan"/>
        </w:rPr>
        <w:t>trademark of KODAK</w:t>
      </w:r>
      <w:r w:rsidRPr="002214AC">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2214AC">
        <w:rPr>
          <w:rStyle w:val="Emphasis"/>
          <w:highlight w:val="cyan"/>
        </w:rPr>
        <w:t xml:space="preserve">The iPad touch screen is </w:t>
      </w:r>
      <w:r w:rsidRPr="002214AC">
        <w:rPr>
          <w:rStyle w:val="Emphasis"/>
        </w:rPr>
        <w:t xml:space="preserve">part of </w:t>
      </w:r>
      <w:r w:rsidRPr="002214AC">
        <w:rPr>
          <w:rStyle w:val="Emphasis"/>
          <w:highlight w:val="cyan"/>
        </w:rPr>
        <w:t xml:space="preserve">patented </w:t>
      </w:r>
      <w:r w:rsidRPr="002214AC">
        <w:rPr>
          <w:rStyle w:val="Emphasis"/>
        </w:rPr>
        <w:t xml:space="preserve">technology </w:t>
      </w:r>
      <w:r w:rsidRPr="002214AC">
        <w:rPr>
          <w:rStyle w:val="StyleUnderline"/>
        </w:rPr>
        <w:t xml:space="preserve">for which Apple has been in dispute with Samsung over the past few years (see also Parisi, 2008 on touch technologies).2 Finally, the Coke, well!, </w:t>
      </w:r>
      <w:r w:rsidRPr="002214AC">
        <w:rPr>
          <w:rStyle w:val="Emphasis"/>
          <w:highlight w:val="cyan"/>
        </w:rPr>
        <w:t xml:space="preserve">the Coke is </w:t>
      </w:r>
      <w:r w:rsidRPr="002214AC">
        <w:rPr>
          <w:rStyle w:val="Emphasis"/>
        </w:rPr>
        <w:t xml:space="preserve">obviously </w:t>
      </w:r>
      <w:r w:rsidRPr="002214AC">
        <w:rPr>
          <w:rStyle w:val="Emphasis"/>
          <w:highlight w:val="cyan"/>
        </w:rPr>
        <w:t>one of the best examples of a fully protected product</w:t>
      </w:r>
      <w:r w:rsidRPr="002214AC">
        <w:rPr>
          <w:rStyle w:val="Emphasis"/>
        </w:rPr>
        <w:t xml:space="preserve"> </w:t>
      </w:r>
      <w:r w:rsidRPr="002214AC">
        <w:rPr>
          <w:rStyle w:val="StyleUnderline"/>
        </w:rPr>
        <w:t>in terms of taste, appearance, logo, bottle — the whole lot.</w:t>
      </w:r>
      <w:r w:rsidRPr="002214AC">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2214AC">
        <w:rPr>
          <w:rStyle w:val="StyleUnderline"/>
        </w:rPr>
        <w:t>“</w:t>
      </w:r>
      <w:r w:rsidRPr="002214AC">
        <w:rPr>
          <w:rStyle w:val="Emphasis"/>
        </w:rPr>
        <w:t xml:space="preserve">over time </w:t>
      </w:r>
      <w:r w:rsidRPr="002214AC">
        <w:rPr>
          <w:rStyle w:val="Emphasis"/>
          <w:highlight w:val="cyan"/>
        </w:rPr>
        <w:t>there has been constant pressure from</w:t>
      </w:r>
      <w:r w:rsidRPr="002214AC">
        <w:rPr>
          <w:rStyle w:val="StyleUnderline"/>
        </w:rPr>
        <w:t xml:space="preserve"> </w:t>
      </w:r>
      <w:r w:rsidRPr="002214AC">
        <w:rPr>
          <w:rStyle w:val="Emphasis"/>
          <w:highlight w:val="cyan"/>
        </w:rPr>
        <w:t>industry</w:t>
      </w:r>
      <w:r w:rsidRPr="002214AC">
        <w:rPr>
          <w:rStyle w:val="StyleUnderline"/>
        </w:rPr>
        <w:t xml:space="preserve"> – note, not consumers – </w:t>
      </w:r>
      <w:r w:rsidRPr="002214AC">
        <w:rPr>
          <w:rStyle w:val="Emphasis"/>
          <w:highlight w:val="cyan"/>
        </w:rPr>
        <w:t xml:space="preserve">to widen </w:t>
      </w:r>
      <w:r w:rsidRPr="002214AC">
        <w:rPr>
          <w:rStyle w:val="Emphasis"/>
        </w:rPr>
        <w:t xml:space="preserve">the subject matter of </w:t>
      </w:r>
      <w:r w:rsidRPr="002214AC">
        <w:rPr>
          <w:rStyle w:val="Emphasis"/>
          <w:highlight w:val="cyan"/>
        </w:rPr>
        <w:t xml:space="preserve">protection to </w:t>
      </w:r>
      <w:r w:rsidRPr="002214AC">
        <w:rPr>
          <w:rStyle w:val="Emphasis"/>
        </w:rPr>
        <w:t xml:space="preserve">include as </w:t>
      </w:r>
      <w:r w:rsidRPr="002214AC">
        <w:rPr>
          <w:rStyle w:val="Emphasis"/>
          <w:highlight w:val="cyan"/>
        </w:rPr>
        <w:t xml:space="preserve">trademark </w:t>
      </w:r>
      <w:r w:rsidRPr="002214AC">
        <w:rPr>
          <w:rStyle w:val="Emphasis"/>
        </w:rPr>
        <w:t xml:space="preserve">virtually any perceptible feature </w:t>
      </w:r>
      <w:r w:rsidRPr="002214AC">
        <w:rPr>
          <w:rStyle w:val="Emphasis"/>
          <w:highlight w:val="cyan"/>
        </w:rPr>
        <w:t>in the sensory world that can be used to attract custom.</w:t>
      </w:r>
      <w:r w:rsidRPr="002214AC">
        <w:rPr>
          <w:rStyle w:val="StyleUnderline"/>
        </w:rPr>
        <w:t xml:space="preserve">” </w:t>
      </w:r>
      <w:r w:rsidRPr="002214AC">
        <w:rPr>
          <w:rStyle w:val="Emphasis"/>
        </w:rPr>
        <w:t>There are myriads of other laws that categorise, determine and restrict urban space</w:t>
      </w:r>
      <w:r w:rsidRPr="002214AC">
        <w:rPr>
          <w:sz w:val="12"/>
        </w:rPr>
        <w:t xml:space="preserve">, such as planning law (Valverde, 2011), property law (Blomley, 2004), environmental law (PhilippopoulosMihalopoulos, 2007) and health and safety regulations (and the mythology that feeds back, Almond, 2009). </w:t>
      </w:r>
      <w:r w:rsidRPr="002214AC">
        <w:rPr>
          <w:rStyle w:val="Emphasis"/>
        </w:rPr>
        <w:t xml:space="preserve">I chose to introduce </w:t>
      </w:r>
      <w:r w:rsidRPr="002214AC">
        <w:rPr>
          <w:rStyle w:val="Emphasis"/>
          <w:highlight w:val="cyan"/>
        </w:rPr>
        <w:t>the issue of</w:t>
      </w:r>
      <w:r w:rsidRPr="002214AC">
        <w:rPr>
          <w:rStyle w:val="Emphasis"/>
        </w:rPr>
        <w:t xml:space="preserve"> atmospheres on the basis of </w:t>
      </w:r>
      <w:r w:rsidRPr="002214AC">
        <w:rPr>
          <w:rStyle w:val="Emphasis"/>
          <w:highlight w:val="cyan"/>
        </w:rPr>
        <w:t>intellectual property law</w:t>
      </w:r>
      <w:r w:rsidRPr="002214AC">
        <w:rPr>
          <w:rStyle w:val="Emphasis"/>
        </w:rPr>
        <w:t xml:space="preserve"> because of </w:t>
      </w:r>
      <w:r w:rsidRPr="002214AC">
        <w:rPr>
          <w:rStyle w:val="Emphasis"/>
          <w:highlight w:val="cyan"/>
        </w:rPr>
        <w:t xml:space="preserve">[is] the fact that sensory control is direct and unmediated to the body, yet it manages to diffuse and dissimulate itself. </w:t>
      </w:r>
      <w:r w:rsidRPr="002214AC">
        <w:rPr>
          <w:rStyle w:val="Emphasis"/>
        </w:rPr>
        <w:t xml:space="preserve">This it does in two ways: first, </w:t>
      </w:r>
      <w:r w:rsidRPr="002214AC">
        <w:rPr>
          <w:rStyle w:val="Emphasis"/>
          <w:highlight w:val="cyan"/>
        </w:rPr>
        <w:t xml:space="preserve">by targeting the environment rather than the body </w:t>
      </w:r>
      <w:r w:rsidRPr="002214AC">
        <w:rPr>
          <w:rStyle w:val="Emphasis"/>
        </w:rPr>
        <w:t>(Sloterdijk, 2009), and precisely through this diffusing manoeuvre</w:t>
      </w:r>
      <w:r w:rsidRPr="002214AC">
        <w:rPr>
          <w:rStyle w:val="Emphasis"/>
          <w:highlight w:val="cyan"/>
        </w:rPr>
        <w:t xml:space="preserve"> </w:t>
      </w:r>
      <w:r w:rsidRPr="002214AC">
        <w:rPr>
          <w:rStyle w:val="Emphasis"/>
        </w:rPr>
        <w:t>managing to have the</w:t>
      </w:r>
      <w:r w:rsidRPr="002214AC">
        <w:rPr>
          <w:rStyle w:val="Emphasis"/>
          <w:highlight w:val="cyan"/>
        </w:rPr>
        <w:t xml:space="preserve"> greatest impact on the body; and second, by dissimulating itself as desire</w:t>
      </w:r>
      <w:r w:rsidRPr="002214AC">
        <w:rPr>
          <w:rStyle w:val="StyleUnderline"/>
        </w:rPr>
        <w:t>, that is as personal preference that ‘demands’ Kodak, Coke, Apple, or beer-scented darts.</w:t>
      </w:r>
      <w:r w:rsidRPr="002214AC">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2214A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2214AC">
        <w:rPr>
          <w:sz w:val="12"/>
        </w:rPr>
        <w:t xml:space="preserve"> But this is the paradox: the more universal the law, the more diffused it is. The more diffused it is, the more anomic a space appears. </w:t>
      </w:r>
      <w:r w:rsidRPr="002214AC">
        <w:rPr>
          <w:rStyle w:val="Emphasis"/>
        </w:rPr>
        <w:t xml:space="preserve">The room is just a room. </w:t>
      </w:r>
      <w:r w:rsidRPr="002214AC">
        <w:rPr>
          <w:rStyle w:val="StyleUnderline"/>
        </w:rPr>
        <w:t>The legal affect is found in this excess of law, in</w:t>
      </w:r>
      <w:r w:rsidRPr="002214AC">
        <w:rPr>
          <w:rStyle w:val="Emphasis"/>
        </w:rPr>
        <w:t xml:space="preserve"> law’s ubiquitous presence that tends to hide under rose-smelling rubber surfaces.</w:t>
      </w:r>
      <w:r w:rsidRPr="002214AC">
        <w:rPr>
          <w:rStyle w:val="Emphasis"/>
          <w:highlight w:val="cyan"/>
        </w:rPr>
        <w:t xml:space="preserve"> The atmosphere of the lawscape is </w:t>
      </w:r>
      <w:r w:rsidRPr="002214AC">
        <w:rPr>
          <w:rStyle w:val="Emphasis"/>
        </w:rPr>
        <w:t xml:space="preserve">perfectly </w:t>
      </w:r>
      <w:r w:rsidRPr="002214AC">
        <w:rPr>
          <w:rStyle w:val="Emphasis"/>
          <w:highlight w:val="cyan"/>
        </w:rPr>
        <w:t xml:space="preserve">engineered to appear as a city that is guided by </w:t>
      </w:r>
      <w:r w:rsidRPr="002214AC">
        <w:rPr>
          <w:rStyle w:val="Emphasis"/>
        </w:rPr>
        <w:t>preference</w:t>
      </w:r>
      <w:r w:rsidRPr="002214AC">
        <w:rPr>
          <w:rStyle w:val="Emphasis"/>
          <w:highlight w:val="cyan"/>
        </w:rPr>
        <w:t xml:space="preserve">, choice, opportunity, freedom. Scratch the surface and you feel the law pushing all these preferences </w:t>
      </w:r>
      <w:r w:rsidRPr="002214AC">
        <w:rPr>
          <w:rStyle w:val="StyleUnderline"/>
          <w:highlight w:val="cyan"/>
        </w:rPr>
        <w:t xml:space="preserve">into </w:t>
      </w:r>
      <w:r w:rsidRPr="002214AC">
        <w:rPr>
          <w:rStyle w:val="StyleUnderline"/>
        </w:rPr>
        <w:t xml:space="preserve">corridors of affective movement, </w:t>
      </w:r>
      <w:r w:rsidRPr="002214AC">
        <w:rPr>
          <w:rStyle w:val="StyleUnderline"/>
          <w:highlight w:val="cyan"/>
        </w:rPr>
        <w:t>atmosp</w:t>
      </w:r>
      <w:r w:rsidRPr="002214AC">
        <w:rPr>
          <w:rStyle w:val="Emphasis"/>
          <w:highlight w:val="cyan"/>
        </w:rPr>
        <w:t xml:space="preserve">herics of legal passion that </w:t>
      </w:r>
      <w:r w:rsidRPr="002214AC">
        <w:rPr>
          <w:rStyle w:val="Emphasis"/>
        </w:rPr>
        <w:t xml:space="preserve">are material through and through yet </w:t>
      </w:r>
      <w:r w:rsidRPr="002214AC">
        <w:rPr>
          <w:rStyle w:val="Emphasis"/>
          <w:highlight w:val="cyan"/>
        </w:rPr>
        <w:t xml:space="preserve">appear </w:t>
      </w:r>
      <w:r w:rsidRPr="002214AC">
        <w:rPr>
          <w:rStyle w:val="Emphasis"/>
        </w:rPr>
        <w:t xml:space="preserve">reassuringly </w:t>
      </w:r>
      <w:r w:rsidRPr="002214AC">
        <w:rPr>
          <w:rStyle w:val="Emphasis"/>
          <w:highlight w:val="cyan"/>
        </w:rPr>
        <w:t>distant and abstract.</w:t>
      </w:r>
    </w:p>
    <w:p w14:paraId="05F6F728" w14:textId="77777777" w:rsidR="00191860" w:rsidRPr="002214AC" w:rsidRDefault="00191860" w:rsidP="00191860">
      <w:pPr>
        <w:pStyle w:val="Heading4"/>
      </w:pPr>
      <w:r>
        <w:t xml:space="preserve">2] </w:t>
      </w:r>
      <w:r w:rsidRPr="002214AC">
        <w:t>Intellectual property regimes biologically regulate affective expression and force the subject into binary, mechanical, categories.</w:t>
      </w:r>
    </w:p>
    <w:p w14:paraId="6E7477DE" w14:textId="77777777" w:rsidR="00191860" w:rsidRPr="002214AC" w:rsidRDefault="00191860" w:rsidP="00191860">
      <w:r w:rsidRPr="002214AC">
        <w:rPr>
          <w:rStyle w:val="Style13ptBold"/>
        </w:rPr>
        <w:t>Wolodzko 18</w:t>
      </w:r>
      <w:r w:rsidRPr="002214AC">
        <w:rPr>
          <w:sz w:val="12"/>
          <w:szCs w:val="12"/>
        </w:rPr>
        <w:t xml:space="preserve">  </w:t>
      </w:r>
      <w:r w:rsidRPr="002214AC">
        <w:t xml:space="preserve">– Agnieszka Anna, Bodies within affect. : on practicing contaminating matters through bioart, 2018, </w:t>
      </w:r>
      <w:hyperlink r:id="rId10" w:history="1">
        <w:r w:rsidRPr="002214AC">
          <w:rPr>
            <w:rStyle w:val="Hyperlink"/>
          </w:rPr>
          <w:t>https://scholarlypublications.universiteitleiden.nl/handle/1887/66889</w:t>
        </w:r>
      </w:hyperlink>
    </w:p>
    <w:p w14:paraId="052784A6" w14:textId="77777777" w:rsidR="00191860" w:rsidRPr="002214AC" w:rsidRDefault="00191860" w:rsidP="00191860">
      <w:pPr>
        <w:rPr>
          <w:sz w:val="14"/>
        </w:rPr>
      </w:pPr>
      <w:r w:rsidRPr="002214AC">
        <w:rPr>
          <w:rStyle w:val="Emphasis"/>
        </w:rPr>
        <w:t>The particular discrepancy between the practice of affect and its contro</w:t>
      </w:r>
      <w:r w:rsidRPr="002214AC">
        <w:rPr>
          <w:rStyle w:val="StyleUnderline"/>
        </w:rPr>
        <w:t xml:space="preserve">l, between discovering the relations of transformation and managing these relations in order to achieve particular formations, is present in the practices of biotechnology. Take, for instance, </w:t>
      </w:r>
      <w:r w:rsidRPr="002214AC">
        <w:rPr>
          <w:rStyle w:val="Emphasis"/>
          <w:highlight w:val="cyan"/>
        </w:rPr>
        <w:t>the patenting of the human genome,</w:t>
      </w:r>
      <w:r w:rsidRPr="002214AC">
        <w:rPr>
          <w:rStyle w:val="StyleUnderline"/>
        </w:rPr>
        <w:t xml:space="preserve"> which </w:t>
      </w:r>
      <w:r w:rsidRPr="002214AC">
        <w:rPr>
          <w:rStyle w:val="Emphasis"/>
          <w:highlight w:val="cyan"/>
        </w:rPr>
        <w:t>touches the</w:t>
      </w:r>
      <w:r w:rsidRPr="002214AC">
        <w:rPr>
          <w:rStyle w:val="Emphasis"/>
        </w:rPr>
        <w:t xml:space="preserve"> </w:t>
      </w:r>
      <w:r w:rsidRPr="002214AC">
        <w:rPr>
          <w:rStyle w:val="StyleUnderline"/>
        </w:rPr>
        <w:t xml:space="preserve">very intimate and existential </w:t>
      </w:r>
      <w:r w:rsidRPr="002214AC">
        <w:rPr>
          <w:rStyle w:val="Emphasis"/>
          <w:highlight w:val="cyan"/>
        </w:rPr>
        <w:t>realm of what it means to have and be a body.</w:t>
      </w:r>
      <w:r w:rsidRPr="002214AC">
        <w:rPr>
          <w:rStyle w:val="StyleUnderline"/>
        </w:rPr>
        <w:t xml:space="preserve"> Donna Dickenson reports that, according to common law, </w:t>
      </w:r>
      <w:r w:rsidRPr="002214AC">
        <w:rPr>
          <w:rStyle w:val="Emphasis"/>
          <w:highlight w:val="cyan"/>
        </w:rPr>
        <w:t>once a part of your body is separated from you, it is legally treated as waste and as not belonging to anybody</w:t>
      </w:r>
      <w:r w:rsidRPr="002214AC">
        <w:rPr>
          <w:sz w:val="14"/>
        </w:rPr>
        <w:t xml:space="preserve"> [lat. res nullius].22 Dickenson believes that this disposable attitude to body parts that have been detached from the body is due to the traditional distinction between a person and raw matter. </w:t>
      </w:r>
      <w:r w:rsidRPr="002214AC">
        <w:rPr>
          <w:rStyle w:val="StyleUnderline"/>
        </w:rPr>
        <w:t>Unlike a body part, persons cannot be owned as this would undermine the notion of human dignity</w:t>
      </w:r>
      <w:r w:rsidRPr="002214AC">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2214AC">
        <w:rPr>
          <w:rStyle w:val="StyleUnderline"/>
        </w:rPr>
        <w:t xml:space="preserve">The scale and implications of the hybridity and relationality of the body as a result of biotechnological practices can be seen, for instance, within </w:t>
      </w:r>
      <w:r w:rsidRPr="002214AC">
        <w:rPr>
          <w:rStyle w:val="Emphasis"/>
        </w:rPr>
        <w:t>the</w:t>
      </w:r>
      <w:r w:rsidRPr="002214AC">
        <w:rPr>
          <w:rStyle w:val="StyleUnderline"/>
        </w:rPr>
        <w:t xml:space="preserve"> phenomenon of human genome patenting and genetic testing, the most lucrative applications of biotechnological innovations.</w:t>
      </w:r>
      <w:r w:rsidRPr="002214AC">
        <w:rPr>
          <w:sz w:val="14"/>
        </w:rPr>
        <w:t xml:space="preserve">24 Till 2013, it was common practice to patent the human genome once it had been isolated from the body. </w:t>
      </w:r>
      <w:r w:rsidRPr="002214AC">
        <w:rPr>
          <w:rStyle w:val="Emphasis"/>
        </w:rPr>
        <w:t>Even though genes are not an invention as such, their isolation from a body was considered an innovative practice and thus subject to patenting laws.</w:t>
      </w:r>
      <w:r w:rsidRPr="002214AC">
        <w:rPr>
          <w:rStyle w:val="StyleUnderline"/>
        </w:rPr>
        <w:t xml:space="preserve">25 This resulted in an enormous biomarket, where, in the 1980s-1990s, till 2005, over twenty per cent of the human genome was patented in the US.26 </w:t>
      </w:r>
      <w:r w:rsidRPr="002214AC">
        <w:rPr>
          <w:rStyle w:val="Emphasis"/>
        </w:rPr>
        <w:t>A patent</w:t>
      </w:r>
      <w:r w:rsidRPr="002214AC">
        <w:rPr>
          <w:rStyle w:val="StyleUnderline"/>
        </w:rPr>
        <w:t xml:space="preserve"> </w:t>
      </w:r>
      <w:r w:rsidRPr="002214AC">
        <w:rPr>
          <w:sz w:val="14"/>
        </w:rPr>
        <w:t xml:space="preserve">is “a legal right granted to inventors by national governments to exclude others from making, using or selling their invention in a given country,”27 and so, in this context, </w:t>
      </w:r>
      <w:r w:rsidRPr="002214AC">
        <w:rPr>
          <w:rStyle w:val="Emphasis"/>
        </w:rPr>
        <w:t>its function presupposes that parts of our own body are legally owned by companies and institutions.</w:t>
      </w:r>
      <w:r w:rsidRPr="002214AC">
        <w:rPr>
          <w:sz w:val="14"/>
        </w:rPr>
        <w:t xml:space="preserve">28 </w:t>
      </w:r>
      <w:r w:rsidRPr="002214AC">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2214AC">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2214AC">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2214AC">
        <w:rPr>
          <w:rStyle w:val="Emphasis"/>
        </w:rPr>
        <w:t>A naturally occurring DNA segment</w:t>
      </w:r>
      <w:r w:rsidRPr="002214AC">
        <w:rPr>
          <w:rStyle w:val="StyleUnderline"/>
        </w:rPr>
        <w:t xml:space="preserve"> is a product of nature and </w:t>
      </w:r>
      <w:r w:rsidRPr="002214AC">
        <w:rPr>
          <w:rStyle w:val="Emphasis"/>
        </w:rPr>
        <w:t>not patent eligible</w:t>
      </w:r>
      <w:r w:rsidRPr="002214AC">
        <w:rPr>
          <w:rStyle w:val="StyleUnderline"/>
        </w:rPr>
        <w:t xml:space="preserve"> merely because it has been isolated, </w:t>
      </w:r>
      <w:r w:rsidRPr="002214AC">
        <w:rPr>
          <w:rStyle w:val="Emphasis"/>
        </w:rPr>
        <w:t>but</w:t>
      </w:r>
      <w:r w:rsidRPr="002214AC">
        <w:rPr>
          <w:rStyle w:val="StyleUnderline"/>
        </w:rPr>
        <w:t xml:space="preserve"> cDNA is patent eligible because it is not naturally occurring.”</w:t>
      </w:r>
      <w:r w:rsidRPr="002214AC">
        <w:rPr>
          <w:sz w:val="14"/>
        </w:rPr>
        <w:t xml:space="preserve">29 However, things become more ambiguous when we look not only at the differences, but also at the similarities between DNA and </w:t>
      </w:r>
      <w:r w:rsidRPr="002214AC">
        <w:rPr>
          <w:rStyle w:val="Emphasis"/>
        </w:rPr>
        <w:t>its copy, cDNA (complementary DNA)</w:t>
      </w:r>
      <w:r w:rsidRPr="002214AC">
        <w:rPr>
          <w:sz w:val="14"/>
        </w:rPr>
        <w:t xml:space="preserve">. cDNA is “a type of a man-made DNA composition, which is made in a lab with an enzyme that creates DNA from RNA template.”30 </w:t>
      </w:r>
      <w:r w:rsidRPr="002214AC">
        <w:rPr>
          <w:rStyle w:val="StyleUnderline"/>
        </w:rPr>
        <w:t xml:space="preserve">Not naturally occurring, and structurally and functionally different from DNA, </w:t>
      </w:r>
      <w:r w:rsidRPr="002214AC">
        <w:rPr>
          <w:rStyle w:val="Emphasis"/>
        </w:rPr>
        <w:t>cDNA</w:t>
      </w:r>
      <w:r w:rsidRPr="002214AC">
        <w:rPr>
          <w:rStyle w:val="StyleUnderline"/>
        </w:rPr>
        <w:t xml:space="preserve"> thus </w:t>
      </w:r>
      <w:r w:rsidRPr="002214AC">
        <w:rPr>
          <w:rStyle w:val="Emphasis"/>
        </w:rPr>
        <w:t>complies with the patent law.</w:t>
      </w:r>
      <w:r w:rsidRPr="002214AC">
        <w:rPr>
          <w:rStyle w:val="StyleUnderline"/>
        </w:rPr>
        <w:t xml:space="preserve"> Nevertheless,</w:t>
      </w:r>
      <w:r w:rsidRPr="002214AC">
        <w:rPr>
          <w:sz w:val="14"/>
        </w:rPr>
        <w:t xml:space="preserve"> some critics argue that, despite its structural and functional difference, which allows for the further research</w:t>
      </w:r>
      <w:r w:rsidRPr="002214AC">
        <w:rPr>
          <w:rStyle w:val="StyleUnderline"/>
        </w:rPr>
        <w:t>, the copy (cDNA) still holds exactly the same information as the original (DNA)</w:t>
      </w:r>
      <w:r w:rsidRPr="002214AC">
        <w:rPr>
          <w:sz w:val="14"/>
        </w:rPr>
        <w:t xml:space="preserve">.31 </w:t>
      </w:r>
      <w:r w:rsidRPr="002214AC">
        <w:rPr>
          <w:rStyle w:val="StyleUnderline"/>
        </w:rPr>
        <w:t xml:space="preserve">Moreover, </w:t>
      </w:r>
      <w:r w:rsidRPr="002214AC">
        <w:rPr>
          <w:rStyle w:val="Emphasis"/>
        </w:rPr>
        <w:t>because cDNA is not distinct from the methods it is extracted with, there is no specification of how much intervention is actually needed in order for the gene to be legally patented</w:t>
      </w:r>
      <w:r w:rsidRPr="002214AC">
        <w:rPr>
          <w:rStyle w:val="StyleUnderline"/>
        </w:rPr>
        <w:t>, since mere simple separation from the body is no longer a boundary.</w:t>
      </w:r>
      <w:r w:rsidRPr="002214AC">
        <w:rPr>
          <w:sz w:val="14"/>
        </w:rPr>
        <w:t>32 Despite the lack of boundaries and clear definitions of what a body’s natural state is and what its manipulated state is, Myriad, (like other companies involved in human gene patenting</w:t>
      </w:r>
      <w:r w:rsidRPr="002214AC">
        <w:rPr>
          <w:rStyle w:val="StyleUnderline"/>
        </w:rPr>
        <w:t>), practices what is now called personalized medicine. Bodies are practiced as autonomous and fixed identities, independent from collective relations.</w:t>
      </w:r>
      <w:r w:rsidRPr="002214AC">
        <w:rPr>
          <w:sz w:val="14"/>
        </w:rPr>
        <w:t xml:space="preserve">33 As Dickenson argues, </w:t>
      </w:r>
      <w:r w:rsidRPr="002214AC">
        <w:rPr>
          <w:rStyle w:val="Emphasis"/>
          <w:highlight w:val="cyan"/>
        </w:rPr>
        <w:t xml:space="preserve">personalized medicine </w:t>
      </w:r>
      <w:r w:rsidRPr="002214AC">
        <w:rPr>
          <w:rStyle w:val="Emphasis"/>
        </w:rPr>
        <w:t xml:space="preserve">deliberately positions itself against we medicine, </w:t>
      </w:r>
      <w:r w:rsidRPr="002214AC">
        <w:rPr>
          <w:rStyle w:val="Emphasis"/>
          <w:highlight w:val="cyan"/>
        </w:rPr>
        <w:t xml:space="preserve">emphasising individual </w:t>
      </w:r>
      <w:r w:rsidRPr="002214AC">
        <w:rPr>
          <w:rStyle w:val="Emphasis"/>
        </w:rPr>
        <w:t xml:space="preserve">responsibility and care, </w:t>
      </w:r>
      <w:r w:rsidRPr="002214AC">
        <w:rPr>
          <w:rStyle w:val="Emphasis"/>
          <w:highlight w:val="cyan"/>
        </w:rPr>
        <w:t xml:space="preserve">rather than a </w:t>
      </w:r>
      <w:r w:rsidRPr="002214AC">
        <w:rPr>
          <w:rStyle w:val="Emphasis"/>
        </w:rPr>
        <w:t xml:space="preserve">collective and </w:t>
      </w:r>
      <w:r w:rsidRPr="002214AC">
        <w:rPr>
          <w:rStyle w:val="Emphasis"/>
          <w:highlight w:val="cyan"/>
        </w:rPr>
        <w:t xml:space="preserve">relational understanding of </w:t>
      </w:r>
      <w:r w:rsidRPr="002214AC">
        <w:rPr>
          <w:rStyle w:val="Emphasis"/>
        </w:rPr>
        <w:t>the way our bodies are.</w:t>
      </w:r>
      <w:r w:rsidRPr="002214AC">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2214AC">
        <w:rPr>
          <w:rStyle w:val="StyleUnderline"/>
        </w:rPr>
        <w:t xml:space="preserve">The discussion of the elective surgery largely </w:t>
      </w:r>
      <w:r w:rsidRPr="002214AC">
        <w:rPr>
          <w:rStyle w:val="Emphasis"/>
        </w:rPr>
        <w:t>ignored any discussion of the financial, political or social situation</w:t>
      </w:r>
      <w:r w:rsidRPr="002214AC">
        <w:rPr>
          <w:rStyle w:val="StyleUnderline"/>
        </w:rPr>
        <w:t xml:space="preserve"> of women, or of the industry involved in performing these tests.</w:t>
      </w:r>
      <w:r w:rsidRPr="002214AC">
        <w:rPr>
          <w:sz w:val="14"/>
        </w:rPr>
        <w:t xml:space="preserve"> </w:t>
      </w:r>
      <w:r w:rsidRPr="002214AC">
        <w:rPr>
          <w:rStyle w:val="StyleUnderline"/>
        </w:rPr>
        <w:t>Importantly, in order for the testing to be accurate and certain, a large database of the variation of this mutation is needed.</w:t>
      </w:r>
      <w:r w:rsidRPr="002214AC">
        <w:rPr>
          <w:sz w:val="14"/>
        </w:rPr>
        <w:t xml:space="preserve"> </w:t>
      </w:r>
      <w:r w:rsidRPr="002214AC">
        <w:rPr>
          <w:rStyle w:val="Emphasis"/>
        </w:rPr>
        <w:t>You need “we medicine in order to perform a successful me medicine.”</w:t>
      </w:r>
      <w:r w:rsidRPr="002214AC">
        <w:rPr>
          <w:sz w:val="14"/>
        </w:rPr>
        <w:t xml:space="preserve">35 </w:t>
      </w:r>
      <w:r w:rsidRPr="002214AC">
        <w:rPr>
          <w:rStyle w:val="StyleUnderline"/>
        </w:rPr>
        <w:t xml:space="preserve">In other words, to be accurate, </w:t>
      </w:r>
      <w:r w:rsidRPr="002214AC">
        <w:rPr>
          <w:rStyle w:val="Emphasis"/>
        </w:rPr>
        <w:t xml:space="preserve">any </w:t>
      </w:r>
      <w:r w:rsidRPr="002214AC">
        <w:rPr>
          <w:rStyle w:val="Emphasis"/>
          <w:highlight w:val="cyan"/>
        </w:rPr>
        <w:t xml:space="preserve">medicine depends on a </w:t>
      </w:r>
      <w:r w:rsidRPr="002214AC">
        <w:rPr>
          <w:rStyle w:val="Emphasis"/>
        </w:rPr>
        <w:t xml:space="preserve">range of </w:t>
      </w:r>
      <w:r w:rsidRPr="002214AC">
        <w:rPr>
          <w:rStyle w:val="Emphasis"/>
          <w:highlight w:val="cyan"/>
        </w:rPr>
        <w:t xml:space="preserve">relational practices and </w:t>
      </w:r>
      <w:r w:rsidRPr="002214AC">
        <w:rPr>
          <w:rStyle w:val="Emphasis"/>
        </w:rPr>
        <w:t xml:space="preserve">multiple bodies from various social, political and biological states. Any distinction, therefore, between “me” and “we” medicine is an artificial one. </w:t>
      </w:r>
      <w:r w:rsidRPr="002214AC">
        <w:rPr>
          <w:rStyle w:val="StyleUnderline"/>
        </w:rPr>
        <w:t xml:space="preserve">Medical practice has exposed how “me” medicine has already been “we” medicine. </w:t>
      </w:r>
      <w:r w:rsidRPr="002214AC">
        <w:rPr>
          <w:rStyle w:val="Emphasis"/>
        </w:rPr>
        <w:t xml:space="preserve">The tangible danger, however, is that these relational practices </w:t>
      </w:r>
      <w:r w:rsidRPr="002214AC">
        <w:rPr>
          <w:rStyle w:val="Emphasis"/>
          <w:highlight w:val="cyan"/>
        </w:rPr>
        <w:t>become veiled by the abstract categories</w:t>
      </w:r>
      <w:r w:rsidRPr="002214AC">
        <w:rPr>
          <w:rStyle w:val="Emphasis"/>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2214AC">
        <w:rPr>
          <w:sz w:val="14"/>
        </w:rPr>
        <w:t xml:space="preserve"> In the case of Myriad, </w:t>
      </w:r>
      <w:r w:rsidRPr="002214AC">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2214AC">
        <w:rPr>
          <w:rStyle w:val="StyleUnderline"/>
        </w:rPr>
        <w:t xml:space="preserve"> already in 2004. It has also stopped publicising new information about variations. As a major performer of tests for the BRCA gene, Myriad has thus significantly restricted research on breast cancer. </w:t>
      </w:r>
      <w:r w:rsidRPr="002214AC">
        <w:rPr>
          <w:rStyle w:val="Emphasis"/>
        </w:rPr>
        <w:t>The company’s self-interest, clothed in a policy of personalized medicine has stopped the flow of data and, therefore, causing less accurate medical care.</w:t>
      </w:r>
      <w:r w:rsidRPr="002214AC">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2214AC">
        <w:rPr>
          <w:rStyle w:val="Emphasis"/>
        </w:rPr>
        <w:t xml:space="preserve">by failing to change the logic of thinking about the bodies and as a result of its perpetuation of the belief in the autonomy of bodies, despite their obvious dependence on bodies’ relationality, the gene </w:t>
      </w:r>
      <w:r w:rsidRPr="002214AC">
        <w:rPr>
          <w:rStyle w:val="Emphasis"/>
          <w:highlight w:val="cyan"/>
        </w:rPr>
        <w:t xml:space="preserve">patenting </w:t>
      </w:r>
      <w:r w:rsidRPr="002214AC">
        <w:rPr>
          <w:rStyle w:val="Emphasis"/>
        </w:rPr>
        <w:t xml:space="preserve">industry </w:t>
      </w:r>
      <w:r w:rsidRPr="002214AC">
        <w:rPr>
          <w:rStyle w:val="Emphasis"/>
          <w:highlight w:val="cyan"/>
        </w:rPr>
        <w:t>has created even stronger hierarchies among bodies.</w:t>
      </w:r>
      <w:r w:rsidRPr="002214AC">
        <w:rPr>
          <w:sz w:val="14"/>
        </w:rPr>
        <w:t xml:space="preserve"> The industry’s policies have enacted a strong belief in determinism, ascribed to DNA within the practices of biotechnological, economic and political application. </w:t>
      </w:r>
      <w:r w:rsidRPr="002214AC">
        <w:rPr>
          <w:rStyle w:val="StyleUnderline"/>
        </w:rPr>
        <w:t>The idea of the autonomous body is stronger than the actual matters of practice and relations that construct the body.</w:t>
      </w:r>
      <w:r w:rsidRPr="002214AC">
        <w:rPr>
          <w:sz w:val="14"/>
        </w:rPr>
        <w:t xml:space="preserve"> Such practice of the body has preserved the nature/culture divide in a bizarrely paradoxical way. The US Supreme Court’s decision </w:t>
      </w:r>
      <w:r w:rsidRPr="002214AC">
        <w:rPr>
          <w:rStyle w:val="StyleUnderline"/>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2214AC">
        <w:rPr>
          <w:rStyle w:val="Emphasis"/>
        </w:rPr>
        <w:t>The border between what occurs naturally and culturally, what is original and what is a copy, is thus blurred.</w:t>
      </w:r>
      <w:r w:rsidRPr="002214AC">
        <w:rPr>
          <w:rStyle w:val="StyleUnderline"/>
        </w:rPr>
        <w:t xml:space="preserve"> Without the “original” DNA there would be no cDNA in the first place. Moreover, what is considered as artificial and therefore ready for manipulation and commodification, materially influences and transforms what we consider to be “natural”. </w:t>
      </w:r>
      <w:r w:rsidRPr="002214AC">
        <w:rPr>
          <w:rStyle w:val="Emphasis"/>
        </w:rPr>
        <w:t xml:space="preserve">The promise of cure and treatment that has justified the privatization and monopolization of research, ultimately influences our own bodies and lives. Patented genes sequences do not regard a particular body, but “the body”. </w:t>
      </w:r>
      <w:r w:rsidRPr="002214AC">
        <w:rPr>
          <w:rStyle w:val="Emphasis"/>
          <w:highlight w:val="cyan"/>
        </w:rPr>
        <w:t>Patents have a universal function, which</w:t>
      </w:r>
      <w:r w:rsidRPr="002214AC">
        <w:rPr>
          <w:rStyle w:val="Emphasis"/>
        </w:rPr>
        <w:t xml:space="preserve">, in turn, </w:t>
      </w:r>
      <w:r w:rsidRPr="002214AC">
        <w:rPr>
          <w:rStyle w:val="Emphasis"/>
          <w:highlight w:val="cyan"/>
        </w:rPr>
        <w:t xml:space="preserve">incorporates all </w:t>
      </w:r>
      <w:r w:rsidRPr="002214AC">
        <w:rPr>
          <w:rStyle w:val="Emphasis"/>
        </w:rPr>
        <w:t xml:space="preserve">our </w:t>
      </w:r>
      <w:r w:rsidRPr="002214AC">
        <w:rPr>
          <w:rStyle w:val="Emphasis"/>
          <w:highlight w:val="cyan"/>
        </w:rPr>
        <w:t>bodies under its law.</w:t>
      </w:r>
      <w:r w:rsidRPr="002214AC">
        <w:rPr>
          <w:rStyle w:val="Emphasis"/>
        </w:rPr>
        <w:t xml:space="preserve"> </w:t>
      </w:r>
      <w:r w:rsidRPr="002214AC">
        <w:rPr>
          <w:sz w:val="14"/>
        </w:rPr>
        <w:t>Once you have a breast cancer,</w:t>
      </w:r>
      <w:r w:rsidRPr="002214AC">
        <w:rPr>
          <w:rStyle w:val="StyleUnderline"/>
        </w:rPr>
        <w:t xml:space="preserve"> </w:t>
      </w:r>
      <w:r w:rsidRPr="002214AC">
        <w:rPr>
          <w:rStyle w:val="Emphasis"/>
          <w:highlight w:val="cyan"/>
        </w:rPr>
        <w:t>part of you</w:t>
      </w:r>
      <w:r w:rsidRPr="002214AC">
        <w:rPr>
          <w:rStyle w:val="Emphasis"/>
        </w:rPr>
        <w:t xml:space="preserve">, what you think of as the “natural” you, </w:t>
      </w:r>
      <w:r w:rsidRPr="002214AC">
        <w:rPr>
          <w:rStyle w:val="Emphasis"/>
          <w:highlight w:val="cyan"/>
        </w:rPr>
        <w:t>belongs</w:t>
      </w:r>
      <w:r w:rsidRPr="002214AC">
        <w:rPr>
          <w:rStyle w:val="Emphasis"/>
        </w:rPr>
        <w:t xml:space="preserve">, in practice, </w:t>
      </w:r>
      <w:r w:rsidRPr="002214AC">
        <w:rPr>
          <w:rStyle w:val="Emphasis"/>
          <w:highlight w:val="cyan"/>
        </w:rPr>
        <w:t xml:space="preserve">to the corporation. The artificial divide </w:t>
      </w:r>
      <w:r w:rsidRPr="002214AC">
        <w:rPr>
          <w:rStyle w:val="Emphasis"/>
        </w:rPr>
        <w:t xml:space="preserve">between the “state of nature” and man-made practice </w:t>
      </w:r>
      <w:r w:rsidRPr="002214AC">
        <w:rPr>
          <w:rStyle w:val="Emphasis"/>
          <w:highlight w:val="cyan"/>
        </w:rPr>
        <w:t>does not respond to our bodies, which are an entanglement of living matter and practices.</w:t>
      </w:r>
      <w:r w:rsidRPr="002214AC">
        <w:rPr>
          <w:rStyle w:val="Emphasis"/>
        </w:rPr>
        <w:t xml:space="preserve"> </w:t>
      </w:r>
      <w:r w:rsidRPr="002214AC">
        <w:rPr>
          <w:sz w:val="14"/>
        </w:rPr>
        <w:t xml:space="preserve">Furthermore, the Myriad case is also a striking example because it shows the consequences of </w:t>
      </w:r>
      <w:r w:rsidRPr="002214AC">
        <w:rPr>
          <w:rStyle w:val="Emphasis"/>
        </w:rPr>
        <w:t xml:space="preserve">our lack of understanding that biotechnology has a real material impact on our social and political life. </w:t>
      </w:r>
      <w:r w:rsidRPr="002214AC">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2214AC">
        <w:rPr>
          <w:rStyle w:val="StyleUnderline"/>
        </w:rPr>
        <w:t>commodified cell lines, such as those in the Henrietta Lacks legal case</w:t>
      </w:r>
      <w:r w:rsidRPr="002214AC">
        <w:rPr>
          <w:sz w:val="14"/>
        </w:rPr>
        <w:t xml:space="preserve">,38 </w:t>
      </w:r>
      <w:r w:rsidRPr="002214AC">
        <w:rPr>
          <w:rStyle w:val="StyleUnderline"/>
        </w:rPr>
        <w:t>promises of regenerative medicine</w:t>
      </w:r>
      <w:r w:rsidRPr="002214AC">
        <w:rPr>
          <w:sz w:val="14"/>
        </w:rPr>
        <w:t xml:space="preserve"> via new methods that transform a cell from an adult body into any other type of a cell, </w:t>
      </w:r>
      <w:r w:rsidRPr="002214AC">
        <w:rPr>
          <w:rStyle w:val="StyleUnderline"/>
        </w:rPr>
        <w:t>and CRISPR genome editing</w:t>
      </w:r>
      <w:r w:rsidRPr="002214AC">
        <w:rPr>
          <w:sz w:val="14"/>
        </w:rPr>
        <w:t xml:space="preserve">, which makes the idea of designer babies not just futuristic speculation, but a scientific possibly.39 </w:t>
      </w:r>
      <w:r w:rsidRPr="002214AC">
        <w:rPr>
          <w:rStyle w:val="StyleUnderline"/>
        </w:rPr>
        <w:t xml:space="preserve">Indeed, these new biotechnological inventions have undermined any doubt about the influence that biotechnology already has in shaping our lives. </w:t>
      </w:r>
      <w:r w:rsidRPr="002214AC">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2214AC">
        <w:rPr>
          <w:rStyle w:val="StyleUnderline"/>
        </w:rPr>
        <w:t>biotechnology inevitably correlates with such problems as, for instance, human enhancement, posing not only ethical and legal problems, but forcing more philosophically and culturally varied questions and attitudes, i.e. “</w:t>
      </w:r>
      <w:r w:rsidRPr="002214AC">
        <w:rPr>
          <w:rStyle w:val="Emphasis"/>
        </w:rPr>
        <w:t>who and what do we want to be as humans, and who and what do we want to become?”</w:t>
      </w:r>
      <w:r w:rsidRPr="002214AC">
        <w:rPr>
          <w:sz w:val="14"/>
        </w:rPr>
        <w:t xml:space="preserve">41 </w:t>
      </w:r>
      <w:r w:rsidRPr="002214AC">
        <w:rPr>
          <w:rStyle w:val="Emphasis"/>
        </w:rPr>
        <w:t>Biotechnological innovations that allow us to manipulate our bodies construct economicsocial realities that do not respond to disciplinary divisions.</w:t>
      </w:r>
      <w:r w:rsidRPr="002214AC">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2214AC">
        <w:rPr>
          <w:sz w:val="14"/>
        </w:rPr>
        <w:t xml:space="preserve">However, as the Myriad case shows, </w:t>
      </w:r>
      <w:r w:rsidRPr="002214AC">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2214AC">
        <w:rPr>
          <w:sz w:val="14"/>
        </w:rPr>
        <w:t xml:space="preserve"> For instance, transhumanists’ desire for designer babies and perfect humans,42 fuelled by an unquestioning use of technology, is just one among </w:t>
      </w:r>
      <w:r w:rsidRPr="002214AC">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2214AC">
        <w:rPr>
          <w:rStyle w:val="StyleUnderline"/>
        </w:rPr>
        <w:t xml:space="preserve"> It is therefore time to map these material and relational ways of understanding. It is time to map bodies within affect, in order to meet the challenges of the biotechnological future. </w:t>
      </w:r>
      <w:r w:rsidRPr="002214AC">
        <w:rPr>
          <w:sz w:val="14"/>
        </w:rPr>
        <w:t>The question is, how to do that? How can we relationally practice the relational nature of our bodies? In other words, how do we make matters of affect matter?</w:t>
      </w:r>
    </w:p>
    <w:p w14:paraId="1F364EDC" w14:textId="77777777" w:rsidR="00E42E4C" w:rsidRPr="00191860" w:rsidRDefault="00E42E4C" w:rsidP="00191860">
      <w:bookmarkStart w:id="0" w:name="_GoBack"/>
      <w:bookmarkEnd w:id="0"/>
    </w:p>
    <w:sectPr w:rsidR="00E42E4C" w:rsidRPr="001918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49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7AA"/>
    <w:rsid w:val="00100B28"/>
    <w:rsid w:val="00117316"/>
    <w:rsid w:val="001209B4"/>
    <w:rsid w:val="00136E71"/>
    <w:rsid w:val="001761FC"/>
    <w:rsid w:val="00182655"/>
    <w:rsid w:val="001840F2"/>
    <w:rsid w:val="00185134"/>
    <w:rsid w:val="001856C6"/>
    <w:rsid w:val="00191860"/>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E7E7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BC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10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94C"/>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32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D1C"/>
    <w:rsid w:val="00D92077"/>
    <w:rsid w:val="00D951E2"/>
    <w:rsid w:val="00D9565A"/>
    <w:rsid w:val="00DB2337"/>
    <w:rsid w:val="00DB5F87"/>
    <w:rsid w:val="00DB699B"/>
    <w:rsid w:val="00DC0376"/>
    <w:rsid w:val="00DC099B"/>
    <w:rsid w:val="00DC28F5"/>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FE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4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5DEC"/>
  <w14:defaultImageDpi w14:val="300"/>
  <w15:docId w15:val="{89F91557-6C4E-6848-91E2-0E4FDC9F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7E7F"/>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1E7E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E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1E7E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1E7E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E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E7F"/>
  </w:style>
  <w:style w:type="character" w:customStyle="1" w:styleId="Heading1Char">
    <w:name w:val="Heading 1 Char"/>
    <w:aliases w:val="Pocket Char"/>
    <w:basedOn w:val="DefaultParagraphFont"/>
    <w:link w:val="Heading1"/>
    <w:uiPriority w:val="9"/>
    <w:rsid w:val="001E7E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E7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1E7E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1E7E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E7E7F"/>
    <w:rPr>
      <w:b/>
      <w:sz w:val="22"/>
      <w:u w:val="none"/>
    </w:rPr>
  </w:style>
  <w:style w:type="character" w:customStyle="1" w:styleId="StyleUnderline">
    <w:name w:val="Style Underline"/>
    <w:aliases w:val="Underline,Style Bold Underline,Intense Emphasis111,apple-style-span + 6 pt,Kern at 16 pt,Intense Emphasis1,Intense Emphasis2,HHeading 3 + 12 pt,Cards + Font: 12 pt Char,ci,Style,Underline Char,Intense Emphasis11,c,Bold Cite Char,Bold,8."/>
    <w:basedOn w:val="DefaultParagraphFont"/>
    <w:uiPriority w:val="1"/>
    <w:qFormat/>
    <w:rsid w:val="001E7E7F"/>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1E7E7F"/>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1E7E7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E7E7F"/>
    <w:rPr>
      <w:color w:val="auto"/>
      <w:u w:val="none"/>
    </w:rPr>
  </w:style>
  <w:style w:type="paragraph" w:styleId="DocumentMap">
    <w:name w:val="Document Map"/>
    <w:basedOn w:val="Normal"/>
    <w:link w:val="DocumentMapChar"/>
    <w:uiPriority w:val="99"/>
    <w:semiHidden/>
    <w:unhideWhenUsed/>
    <w:rsid w:val="001E7E7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E7E7F"/>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tag,Very Small Text"/>
    <w:basedOn w:val="Heading1"/>
    <w:link w:val="Hyperlink"/>
    <w:autoRedefine/>
    <w:uiPriority w:val="99"/>
    <w:qFormat/>
    <w:rsid w:val="009F49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9F494C"/>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20"/>
    <w:qFormat/>
    <w:rsid w:val="00C0432E"/>
    <w:pPr>
      <w:widowControl w:val="0"/>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holarlypublications.universiteitleiden.nl/handle/1887/66889" TargetMode="External"/><Relationship Id="rId4" Type="http://schemas.openxmlformats.org/officeDocument/2006/relationships/customXml" Target="../customXml/item4.xml"/><Relationship Id="rId9"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83756B-3E3E-D649-B355-882469B9C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5649</Words>
  <Characters>32203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8</cp:revision>
  <dcterms:created xsi:type="dcterms:W3CDTF">2021-09-25T17:16:00Z</dcterms:created>
  <dcterms:modified xsi:type="dcterms:W3CDTF">2021-09-26T04:55:00Z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