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41570" w14:textId="63574493" w:rsidR="00B82382" w:rsidRDefault="00B82382" w:rsidP="00B82382">
      <w:pPr>
        <w:pStyle w:val="Heading1"/>
        <w:rPr>
          <w:shd w:val="clear" w:color="auto" w:fill="FFFFFF"/>
        </w:rPr>
      </w:pPr>
      <w:r>
        <w:rPr>
          <w:shd w:val="clear" w:color="auto" w:fill="FFFFFF"/>
        </w:rPr>
        <w:t>K</w:t>
      </w:r>
    </w:p>
    <w:p w14:paraId="47885066" w14:textId="0F4EE140" w:rsidR="00B82382" w:rsidRDefault="00B82382" w:rsidP="00B82382">
      <w:pPr>
        <w:pStyle w:val="Heading4"/>
        <w:rPr>
          <w:shd w:val="clear" w:color="auto" w:fill="FFFFFF"/>
        </w:rPr>
      </w:pPr>
      <w:r>
        <w:rPr>
          <w:shd w:val="clear" w:color="auto" w:fill="FFFFFF"/>
        </w:rPr>
        <w:t>The subject is fundamentally unstable: being is in flux due to things such as time, I am not the same person that I was a years ago, which proves personal evolution.</w:t>
      </w:r>
      <w:r>
        <w:br/>
      </w:r>
      <w:r>
        <w:rPr>
          <w:shd w:val="clear" w:color="auto" w:fill="FFFFFF"/>
        </w:rPr>
        <w:t>Affect is constitutive: it is the capacity to experience and to be experienced. I am experiencing my laptop, my opponent, just as much as you are experiencing me. There is no way any person or thing can escape affection.</w:t>
      </w:r>
      <w:r>
        <w:br/>
      </w:r>
      <w:r>
        <w:rPr>
          <w:shd w:val="clear" w:color="auto" w:fill="FFFFFF"/>
        </w:rPr>
        <w:t>Fluidity determines the subject: because affect and instability ensure that subjects always change, the only intrinsic feature of the subject is that everything remains in flux. Emphasis on particular aspects of subjectivity only drives division in the proletariat.</w:t>
      </w:r>
    </w:p>
    <w:p w14:paraId="53813F8E" w14:textId="77777777" w:rsidR="00B82382" w:rsidRPr="00A41CC5" w:rsidRDefault="00B82382" w:rsidP="00B82382"/>
    <w:p w14:paraId="20701702" w14:textId="40C79D66" w:rsidR="00B82382" w:rsidRDefault="00B82382" w:rsidP="00B82382">
      <w:pPr>
        <w:pStyle w:val="Heading4"/>
      </w:pPr>
      <w:r>
        <w:t xml:space="preserve">The state and the court are focused on eliminating deviancy from the western Man. The </w:t>
      </w:r>
      <w:proofErr w:type="spellStart"/>
      <w:r>
        <w:t>aff’s</w:t>
      </w:r>
      <w:proofErr w:type="spellEnd"/>
      <w:r>
        <w:t xml:space="preserve"> position of legal reform is cruelly optimistic. It’s focus on humanism devastates solvency. By including humans, it begs the question, who is not human? Who doesn’t deserve rights? Thus the guise of progress hides regression – inclusion only pushes others farther from the </w:t>
      </w:r>
      <w:proofErr w:type="spellStart"/>
      <w:r>
        <w:t>colorline</w:t>
      </w:r>
      <w:proofErr w:type="spellEnd"/>
      <w:r>
        <w:t xml:space="preserve"> of inclusion.</w:t>
      </w:r>
    </w:p>
    <w:p w14:paraId="072F7B33" w14:textId="77777777" w:rsidR="00B82382" w:rsidRPr="00B9615D" w:rsidRDefault="00B82382" w:rsidP="00B82382">
      <w:proofErr w:type="spellStart"/>
      <w:r w:rsidRPr="00534588">
        <w:rPr>
          <w:rStyle w:val="Style13ptBold"/>
        </w:rPr>
        <w:t>Weheliye</w:t>
      </w:r>
      <w:proofErr w:type="spellEnd"/>
      <w:r>
        <w:rPr>
          <w:rFonts w:ascii="Arial" w:hAnsi="Arial" w:cs="Arial"/>
          <w:b/>
          <w:bCs/>
          <w:color w:val="000000"/>
          <w:sz w:val="26"/>
          <w:szCs w:val="26"/>
        </w:rPr>
        <w:t xml:space="preserve"> </w:t>
      </w:r>
      <w:r>
        <w:rPr>
          <w:rFonts w:asciiTheme="minorHAnsi" w:hAnsiTheme="minorHAnsi" w:cs="Arial"/>
          <w:b/>
          <w:bCs/>
          <w:color w:val="000000"/>
          <w:sz w:val="26"/>
          <w:szCs w:val="26"/>
        </w:rPr>
        <w:t>1</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43961457" w14:textId="77777777" w:rsidR="00B82382" w:rsidRPr="00E85C83" w:rsidRDefault="00B82382" w:rsidP="00B82382">
      <w:pPr>
        <w:rPr>
          <w:sz w:val="16"/>
        </w:rPr>
      </w:pPr>
      <w:r w:rsidRPr="00E85C83">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A267F2">
        <w:rPr>
          <w:b/>
          <w:bCs/>
          <w:sz w:val="24"/>
          <w:szCs w:val="24"/>
          <w:u w:val="single"/>
        </w:rPr>
        <w:t xml:space="preserve">So, while </w:t>
      </w:r>
      <w:r w:rsidRPr="00773D99">
        <w:rPr>
          <w:b/>
          <w:bCs/>
          <w:sz w:val="24"/>
          <w:szCs w:val="24"/>
          <w:highlight w:val="cyan"/>
          <w:u w:val="single"/>
        </w:rPr>
        <w:t>the court grants</w:t>
      </w:r>
      <w:r w:rsidRPr="00A267F2">
        <w:rPr>
          <w:b/>
          <w:bCs/>
          <w:sz w:val="24"/>
          <w:szCs w:val="24"/>
          <w:u w:val="single"/>
        </w:rPr>
        <w:t xml:space="preserve"> </w:t>
      </w:r>
      <w:r w:rsidRPr="00773D99">
        <w:rPr>
          <w:b/>
          <w:bCs/>
          <w:sz w:val="24"/>
          <w:szCs w:val="24"/>
          <w:highlight w:val="cyan"/>
          <w:u w:val="single"/>
        </w:rPr>
        <w:t>personhood</w:t>
      </w:r>
      <w:r w:rsidRPr="00A267F2">
        <w:rPr>
          <w:b/>
          <w:bCs/>
          <w:sz w:val="24"/>
          <w:szCs w:val="24"/>
          <w:u w:val="single"/>
        </w:rPr>
        <w:t xml:space="preserve"> to human subjects </w:t>
      </w:r>
      <w:r w:rsidRPr="00773D99">
        <w:rPr>
          <w:b/>
          <w:bCs/>
          <w:sz w:val="24"/>
          <w:szCs w:val="24"/>
          <w:highlight w:val="cyan"/>
          <w:u w:val="single"/>
        </w:rPr>
        <w:t>in an individualized fashion</w:t>
      </w:r>
      <w:r w:rsidRPr="00A267F2">
        <w:rPr>
          <w:b/>
          <w:bCs/>
          <w:sz w:val="24"/>
          <w:szCs w:val="24"/>
          <w:u w:val="single"/>
        </w:rPr>
        <w:t xml:space="preserve"> that is based on comparatively </w:t>
      </w:r>
      <w:r w:rsidRPr="00773D99">
        <w:rPr>
          <w:b/>
          <w:bCs/>
          <w:sz w:val="24"/>
          <w:szCs w:val="24"/>
          <w:highlight w:val="cyan"/>
          <w:u w:val="single"/>
        </w:rPr>
        <w:t>distinguishing</w:t>
      </w:r>
      <w:r w:rsidRPr="00A267F2">
        <w:rPr>
          <w:b/>
          <w:bCs/>
          <w:sz w:val="24"/>
          <w:szCs w:val="24"/>
          <w:u w:val="single"/>
        </w:rPr>
        <w:t xml:space="preserve"> </w:t>
      </w:r>
      <w:r w:rsidRPr="00773D99">
        <w:rPr>
          <w:b/>
          <w:bCs/>
          <w:sz w:val="24"/>
          <w:szCs w:val="24"/>
          <w:highlight w:val="cyan"/>
          <w:u w:val="single"/>
        </w:rPr>
        <w:t>between</w:t>
      </w:r>
      <w:r w:rsidRPr="00A267F2">
        <w:rPr>
          <w:b/>
          <w:bCs/>
          <w:sz w:val="24"/>
          <w:szCs w:val="24"/>
          <w:u w:val="single"/>
        </w:rPr>
        <w:t xml:space="preserve"> different </w:t>
      </w:r>
      <w:r w:rsidRPr="00773D99">
        <w:rPr>
          <w:b/>
          <w:bCs/>
          <w:sz w:val="24"/>
          <w:szCs w:val="24"/>
          <w:highlight w:val="cyan"/>
          <w:u w:val="single"/>
        </w:rPr>
        <w:t>humans</w:t>
      </w:r>
      <w:r w:rsidRPr="00A267F2">
        <w:rPr>
          <w:b/>
          <w:bCs/>
          <w:sz w:val="24"/>
          <w:szCs w:val="24"/>
          <w:u w:val="single"/>
        </w:rPr>
        <w:t>,</w:t>
      </w:r>
      <w:r w:rsidRPr="00E85C83">
        <w:rPr>
          <w:sz w:val="16"/>
          <w:szCs w:val="24"/>
        </w:rPr>
        <w:t xml:space="preserve"> </w:t>
      </w:r>
      <w:r w:rsidRPr="00E85C83">
        <w:rPr>
          <w:sz w:val="16"/>
        </w:rPr>
        <w:t xml:space="preserve">when biological material clashes with the interests of capital, the court appeals to the indivisible biological sameness of the Homo sapiens species. </w:t>
      </w:r>
      <w:r w:rsidRPr="00773D99">
        <w:rPr>
          <w:b/>
          <w:bCs/>
          <w:sz w:val="24"/>
          <w:szCs w:val="24"/>
          <w:highlight w:val="cyan"/>
          <w:u w:val="single"/>
        </w:rPr>
        <w:t>Since the court’</w:t>
      </w:r>
      <w:r w:rsidRPr="00E85C83">
        <w:rPr>
          <w:b/>
          <w:bCs/>
          <w:sz w:val="24"/>
          <w:szCs w:val="24"/>
          <w:u w:val="single"/>
        </w:rPr>
        <w:t>s</w:t>
      </w:r>
      <w:r w:rsidRPr="008362DF">
        <w:rPr>
          <w:b/>
          <w:bCs/>
          <w:sz w:val="24"/>
          <w:szCs w:val="24"/>
          <w:u w:val="single"/>
        </w:rPr>
        <w:t xml:space="preserve"> ruling </w:t>
      </w:r>
      <w:r w:rsidRPr="00773D99">
        <w:rPr>
          <w:b/>
          <w:bCs/>
          <w:sz w:val="24"/>
          <w:szCs w:val="24"/>
          <w:highlight w:val="cyan"/>
          <w:u w:val="single"/>
        </w:rPr>
        <w:t>does not place</w:t>
      </w:r>
      <w:r w:rsidRPr="008362DF">
        <w:rPr>
          <w:b/>
          <w:bCs/>
          <w:sz w:val="24"/>
          <w:szCs w:val="24"/>
          <w:u w:val="single"/>
        </w:rPr>
        <w:t xml:space="preserve"> this slice of human </w:t>
      </w:r>
      <w:r w:rsidRPr="00773D99">
        <w:rPr>
          <w:b/>
          <w:bCs/>
          <w:sz w:val="24"/>
          <w:szCs w:val="24"/>
          <w:highlight w:val="cyan"/>
          <w:u w:val="single"/>
        </w:rPr>
        <w:t>flesh in the commons for all</w:t>
      </w:r>
      <w:r w:rsidRPr="008362DF">
        <w:rPr>
          <w:b/>
          <w:bCs/>
          <w:sz w:val="24"/>
          <w:szCs w:val="24"/>
          <w:u w:val="single"/>
        </w:rPr>
        <w:t xml:space="preserve"> humans </w:t>
      </w:r>
      <w:r w:rsidRPr="00773D99">
        <w:rPr>
          <w:b/>
          <w:bCs/>
          <w:sz w:val="24"/>
          <w:szCs w:val="24"/>
          <w:highlight w:val="cyan"/>
          <w:u w:val="single"/>
        </w:rPr>
        <w:t>to share</w:t>
      </w:r>
      <w:r w:rsidRPr="008362DF">
        <w:rPr>
          <w:b/>
          <w:bCs/>
          <w:sz w:val="24"/>
          <w:szCs w:val="24"/>
          <w:u w:val="single"/>
        </w:rPr>
        <w:t xml:space="preserve">, </w:t>
      </w:r>
      <w:r w:rsidRPr="00773D99">
        <w:rPr>
          <w:b/>
          <w:bCs/>
          <w:sz w:val="24"/>
          <w:szCs w:val="24"/>
          <w:highlight w:val="cyan"/>
          <w:u w:val="single"/>
        </w:rPr>
        <w:t>it</w:t>
      </w:r>
      <w:r w:rsidRPr="008362DF">
        <w:rPr>
          <w:b/>
          <w:bCs/>
          <w:sz w:val="24"/>
          <w:szCs w:val="24"/>
          <w:u w:val="single"/>
        </w:rPr>
        <w:t xml:space="preserve"> tacitly </w:t>
      </w:r>
      <w:r w:rsidRPr="00773D99">
        <w:rPr>
          <w:b/>
          <w:bCs/>
          <w:sz w:val="24"/>
          <w:szCs w:val="24"/>
          <w:highlight w:val="cyan"/>
          <w:u w:val="single"/>
        </w:rPr>
        <w:t>grants corporations the</w:t>
      </w:r>
      <w:r w:rsidRPr="008362DF">
        <w:rPr>
          <w:b/>
          <w:bCs/>
          <w:sz w:val="24"/>
          <w:szCs w:val="24"/>
          <w:u w:val="single"/>
        </w:rPr>
        <w:t xml:space="preserve"> capability of legally possessing this material with the express aim of generating monetary profit. Considering that corporations enjoy the </w:t>
      </w:r>
      <w:r w:rsidRPr="00773D99">
        <w:rPr>
          <w:b/>
          <w:bCs/>
          <w:sz w:val="24"/>
          <w:szCs w:val="24"/>
          <w:highlight w:val="cyan"/>
          <w:u w:val="single"/>
        </w:rPr>
        <w:t>benefits of</w:t>
      </w:r>
      <w:r w:rsidRPr="008362DF">
        <w:rPr>
          <w:b/>
          <w:bCs/>
          <w:sz w:val="24"/>
          <w:szCs w:val="24"/>
          <w:u w:val="single"/>
        </w:rPr>
        <w:t xml:space="preserve"> limited </w:t>
      </w:r>
      <w:r w:rsidRPr="00773D99">
        <w:rPr>
          <w:b/>
          <w:bCs/>
          <w:sz w:val="24"/>
          <w:szCs w:val="24"/>
          <w:highlight w:val="cyan"/>
          <w:u w:val="single"/>
        </w:rPr>
        <w:t>personhood</w:t>
      </w:r>
      <w:r w:rsidRPr="00E85C83">
        <w:rPr>
          <w:sz w:val="16"/>
          <w:szCs w:val="24"/>
        </w:rPr>
        <w:t xml:space="preserve"> </w:t>
      </w:r>
      <w:r w:rsidRPr="00E85C83">
        <w:rPr>
          <w:sz w:val="16"/>
        </w:rPr>
        <w:t xml:space="preserve">and the ability to live forever under U.S. law, corporate entities are entrusted with securing the immortal life of biological matter, </w:t>
      </w:r>
      <w:r w:rsidRPr="00773D99">
        <w:rPr>
          <w:b/>
          <w:bCs/>
          <w:sz w:val="24"/>
          <w:szCs w:val="24"/>
          <w:highlight w:val="cyan"/>
          <w:u w:val="single"/>
        </w:rPr>
        <w:t xml:space="preserve">while human </w:t>
      </w:r>
      <w:r w:rsidRPr="00E70CC3">
        <w:rPr>
          <w:b/>
          <w:bCs/>
          <w:sz w:val="24"/>
          <w:szCs w:val="24"/>
          <w:u w:val="single"/>
        </w:rPr>
        <w:t xml:space="preserve">persons </w:t>
      </w:r>
      <w:r w:rsidRPr="00773D99">
        <w:rPr>
          <w:b/>
          <w:bCs/>
          <w:sz w:val="24"/>
          <w:szCs w:val="24"/>
          <w:highlight w:val="cyan"/>
          <w:u w:val="single"/>
        </w:rPr>
        <w:t>are denied</w:t>
      </w:r>
      <w:r w:rsidRPr="008362DF">
        <w:rPr>
          <w:b/>
          <w:bCs/>
          <w:sz w:val="24"/>
          <w:szCs w:val="24"/>
          <w:u w:val="single"/>
        </w:rPr>
        <w:t xml:space="preserve"> ownership of </w:t>
      </w:r>
      <w:r w:rsidRPr="00773D99">
        <w:rPr>
          <w:b/>
          <w:bCs/>
          <w:sz w:val="24"/>
          <w:szCs w:val="24"/>
          <w:highlight w:val="cyan"/>
          <w:u w:val="single"/>
        </w:rPr>
        <w:t>their</w:t>
      </w:r>
      <w:r w:rsidRPr="008362DF">
        <w:rPr>
          <w:b/>
          <w:bCs/>
          <w:sz w:val="24"/>
          <w:szCs w:val="24"/>
          <w:u w:val="single"/>
        </w:rPr>
        <w:t xml:space="preserve"> supposed </w:t>
      </w:r>
      <w:r w:rsidRPr="00773D99">
        <w:rPr>
          <w:b/>
          <w:bCs/>
          <w:sz w:val="24"/>
          <w:szCs w:val="24"/>
          <w:highlight w:val="cyan"/>
          <w:u w:val="single"/>
        </w:rPr>
        <w:t>essence</w:t>
      </w:r>
      <w:r w:rsidRPr="008362DF">
        <w:rPr>
          <w:b/>
          <w:bCs/>
          <w:sz w:val="24"/>
          <w:szCs w:val="24"/>
          <w:u w:val="single"/>
        </w:rPr>
        <w:t>.</w:t>
      </w:r>
      <w:r w:rsidRPr="00E85C83">
        <w:rPr>
          <w:sz w:val="16"/>
        </w:rPr>
        <w:t xml:space="preserve">21 My interest here lies not in claiming inalienable ownership rights for cells derived from human bodies such as </w:t>
      </w:r>
      <w:proofErr w:type="spellStart"/>
      <w:r w:rsidRPr="00E85C83">
        <w:rPr>
          <w:sz w:val="16"/>
        </w:rPr>
        <w:t>Lacks’s</w:t>
      </w:r>
      <w:proofErr w:type="spellEnd"/>
      <w:r w:rsidRPr="00E85C83">
        <w:rPr>
          <w:sz w:val="16"/>
        </w:rPr>
        <w:t xml:space="preserve"> and Moore’s but to draw attention to how thoroughly the very core of pure biological matter is framed by neoliberal market logics and by liberal ideas of personhood as property. </w:t>
      </w:r>
      <w:r w:rsidRPr="00773D99">
        <w:rPr>
          <w:b/>
          <w:bCs/>
          <w:sz w:val="24"/>
          <w:szCs w:val="24"/>
          <w:highlight w:val="cyan"/>
          <w:u w:val="single"/>
        </w:rPr>
        <w:t>We are in dire need of alternatives to</w:t>
      </w:r>
      <w:r w:rsidRPr="004E1A1D">
        <w:rPr>
          <w:b/>
          <w:bCs/>
          <w:sz w:val="24"/>
          <w:szCs w:val="24"/>
          <w:u w:val="single"/>
        </w:rPr>
        <w:t xml:space="preserve"> the </w:t>
      </w:r>
      <w:r w:rsidRPr="00773D99">
        <w:rPr>
          <w:b/>
          <w:bCs/>
          <w:sz w:val="24"/>
          <w:szCs w:val="24"/>
          <w:highlight w:val="cyan"/>
          <w:u w:val="single"/>
        </w:rPr>
        <w:t>legal</w:t>
      </w:r>
      <w:r w:rsidRPr="004E1A1D">
        <w:rPr>
          <w:b/>
          <w:bCs/>
          <w:sz w:val="24"/>
          <w:szCs w:val="24"/>
          <w:u w:val="single"/>
        </w:rPr>
        <w:t xml:space="preserve"> conception of </w:t>
      </w:r>
      <w:r w:rsidRPr="00773D99">
        <w:rPr>
          <w:b/>
          <w:bCs/>
          <w:sz w:val="24"/>
          <w:szCs w:val="24"/>
          <w:highlight w:val="cyan"/>
          <w:u w:val="single"/>
        </w:rPr>
        <w:t>personhood</w:t>
      </w:r>
      <w:r w:rsidRPr="004E1A1D">
        <w:rPr>
          <w:b/>
          <w:bCs/>
          <w:sz w:val="24"/>
          <w:szCs w:val="24"/>
          <w:u w:val="single"/>
        </w:rPr>
        <w:t xml:space="preserve"> that dominates our world, and, in addition, </w:t>
      </w:r>
      <w:r w:rsidRPr="00773D99">
        <w:rPr>
          <w:b/>
          <w:bCs/>
          <w:sz w:val="24"/>
          <w:szCs w:val="24"/>
          <w:highlight w:val="cyan"/>
          <w:u w:val="single"/>
        </w:rPr>
        <w:t>to not lose sight of what remains outside the law</w:t>
      </w:r>
      <w:r w:rsidRPr="004E1A1D">
        <w:rPr>
          <w:b/>
          <w:bCs/>
          <w:sz w:val="24"/>
          <w:szCs w:val="24"/>
          <w:u w:val="single"/>
        </w:rPr>
        <w:t>, what the law cannot capture, what it cannot magically transform into the fantastic form of property ownership.</w:t>
      </w:r>
      <w:r w:rsidRPr="00E85C83">
        <w:rPr>
          <w:sz w:val="16"/>
          <w:szCs w:val="24"/>
        </w:rPr>
        <w:t xml:space="preserve"> </w:t>
      </w:r>
      <w:r w:rsidRPr="00E85C83">
        <w:rPr>
          <w:sz w:val="16"/>
        </w:rPr>
        <w:t xml:space="preserve">Writing about the connections between transgender politics and other forms of identity based activism that respond to structural inequalities, legal scholar Dean Spade shows how </w:t>
      </w:r>
      <w:r w:rsidRPr="00773D99">
        <w:rPr>
          <w:b/>
          <w:bCs/>
          <w:sz w:val="24"/>
          <w:szCs w:val="24"/>
          <w:highlight w:val="cyan"/>
          <w:u w:val="single"/>
        </w:rPr>
        <w:t>the focus on inclusion,</w:t>
      </w:r>
      <w:r w:rsidRPr="00D320BA">
        <w:rPr>
          <w:b/>
          <w:bCs/>
          <w:sz w:val="24"/>
          <w:szCs w:val="24"/>
          <w:u w:val="single"/>
        </w:rPr>
        <w:t xml:space="preserve"> recognition, </w:t>
      </w:r>
      <w:r w:rsidRPr="009C1C98">
        <w:rPr>
          <w:b/>
          <w:bCs/>
          <w:sz w:val="24"/>
          <w:szCs w:val="24"/>
          <w:u w:val="single"/>
        </w:rPr>
        <w:t>and equality based on a narrow legal framework (especially as it</w:t>
      </w:r>
      <w:r w:rsidRPr="00D320BA">
        <w:rPr>
          <w:b/>
          <w:bCs/>
          <w:sz w:val="24"/>
          <w:szCs w:val="24"/>
          <w:u w:val="single"/>
        </w:rPr>
        <w:t xml:space="preserve"> pertains to antidiscrimination and hate crime laws) </w:t>
      </w:r>
      <w:r w:rsidRPr="00773D99">
        <w:rPr>
          <w:b/>
          <w:bCs/>
          <w:sz w:val="24"/>
          <w:szCs w:val="24"/>
          <w:highlight w:val="cyan"/>
          <w:u w:val="single"/>
        </w:rPr>
        <w:t>not only hinders the eradication of violence against trans people and other vulnerable populations but</w:t>
      </w:r>
      <w:r w:rsidRPr="00D320BA">
        <w:rPr>
          <w:b/>
          <w:bCs/>
          <w:sz w:val="24"/>
          <w:szCs w:val="24"/>
          <w:u w:val="single"/>
        </w:rPr>
        <w:t xml:space="preserve"> actually </w:t>
      </w:r>
      <w:r w:rsidRPr="00773D99">
        <w:rPr>
          <w:b/>
          <w:bCs/>
          <w:sz w:val="24"/>
          <w:szCs w:val="24"/>
          <w:highlight w:val="cyan"/>
          <w:u w:val="single"/>
        </w:rPr>
        <w:t>creates</w:t>
      </w:r>
      <w:r w:rsidRPr="00D320BA">
        <w:rPr>
          <w:b/>
          <w:bCs/>
          <w:sz w:val="24"/>
          <w:szCs w:val="24"/>
          <w:u w:val="single"/>
        </w:rPr>
        <w:t xml:space="preserve"> the condition of possibility for the continued </w:t>
      </w:r>
      <w:r w:rsidRPr="00773D99">
        <w:rPr>
          <w:b/>
          <w:bCs/>
          <w:sz w:val="24"/>
          <w:szCs w:val="24"/>
          <w:highlight w:val="cyan"/>
          <w:u w:val="single"/>
        </w:rPr>
        <w:t>unequal “distribution of life chances</w:t>
      </w:r>
      <w:r w:rsidRPr="00773D99">
        <w:rPr>
          <w:sz w:val="16"/>
          <w:highlight w:val="cyan"/>
        </w:rPr>
        <w:t>.”</w:t>
      </w:r>
      <w:r w:rsidRPr="00D320BA">
        <w:rPr>
          <w:b/>
          <w:bCs/>
          <w:sz w:val="24"/>
          <w:szCs w:val="24"/>
          <w:u w:val="single"/>
        </w:rPr>
        <w:t xml:space="preserve">22 </w:t>
      </w:r>
      <w:r w:rsidRPr="00773D99">
        <w:rPr>
          <w:b/>
          <w:bCs/>
          <w:sz w:val="24"/>
          <w:szCs w:val="24"/>
          <w:highlight w:val="cyan"/>
          <w:u w:val="single"/>
        </w:rPr>
        <w:t xml:space="preserve">If </w:t>
      </w:r>
      <w:r w:rsidRPr="005A25B1">
        <w:rPr>
          <w:b/>
          <w:bCs/>
          <w:sz w:val="24"/>
          <w:szCs w:val="24"/>
          <w:u w:val="single"/>
        </w:rPr>
        <w:t xml:space="preserve">demanding </w:t>
      </w:r>
      <w:r w:rsidRPr="00773D99">
        <w:rPr>
          <w:b/>
          <w:bCs/>
          <w:sz w:val="24"/>
          <w:szCs w:val="24"/>
          <w:highlight w:val="cyan"/>
          <w:u w:val="single"/>
        </w:rPr>
        <w:t xml:space="preserve">recognition </w:t>
      </w:r>
      <w:r w:rsidRPr="00E85C83">
        <w:rPr>
          <w:b/>
          <w:bCs/>
          <w:sz w:val="24"/>
          <w:szCs w:val="24"/>
          <w:u w:val="single"/>
        </w:rPr>
        <w:t>and inclusion</w:t>
      </w:r>
      <w:r w:rsidRPr="00D320BA">
        <w:rPr>
          <w:b/>
          <w:bCs/>
          <w:sz w:val="24"/>
          <w:szCs w:val="24"/>
          <w:u w:val="single"/>
        </w:rPr>
        <w:t xml:space="preserve"> </w:t>
      </w:r>
      <w:r w:rsidRPr="00773D99">
        <w:rPr>
          <w:b/>
          <w:bCs/>
          <w:sz w:val="24"/>
          <w:szCs w:val="24"/>
          <w:highlight w:val="cyan"/>
          <w:u w:val="single"/>
        </w:rPr>
        <w:t>remains at the center of minority politics</w:t>
      </w:r>
      <w:r w:rsidRPr="00D320BA">
        <w:rPr>
          <w:b/>
          <w:bCs/>
          <w:sz w:val="24"/>
          <w:szCs w:val="24"/>
          <w:u w:val="single"/>
        </w:rPr>
        <w:t xml:space="preserve">, </w:t>
      </w:r>
      <w:r w:rsidRPr="00773D99">
        <w:rPr>
          <w:b/>
          <w:bCs/>
          <w:sz w:val="24"/>
          <w:szCs w:val="24"/>
          <w:highlight w:val="cyan"/>
          <w:u w:val="single"/>
        </w:rPr>
        <w:t xml:space="preserve">it will lead </w:t>
      </w:r>
      <w:r w:rsidRPr="007F1F36">
        <w:rPr>
          <w:b/>
          <w:bCs/>
          <w:sz w:val="24"/>
          <w:szCs w:val="24"/>
          <w:u w:val="single"/>
        </w:rPr>
        <w:t xml:space="preserve">only </w:t>
      </w:r>
      <w:r w:rsidRPr="00773D99">
        <w:rPr>
          <w:b/>
          <w:bCs/>
          <w:sz w:val="24"/>
          <w:szCs w:val="24"/>
          <w:highlight w:val="cyan"/>
          <w:u w:val="single"/>
        </w:rPr>
        <w:t xml:space="preserve">to a delimited </w:t>
      </w:r>
      <w:r w:rsidRPr="007F1F36">
        <w:rPr>
          <w:b/>
          <w:bCs/>
          <w:sz w:val="24"/>
          <w:szCs w:val="24"/>
          <w:u w:val="single"/>
        </w:rPr>
        <w:t xml:space="preserve">notion of </w:t>
      </w:r>
      <w:r w:rsidRPr="00773D99">
        <w:rPr>
          <w:b/>
          <w:bCs/>
          <w:sz w:val="24"/>
          <w:szCs w:val="24"/>
          <w:highlight w:val="cyan"/>
          <w:u w:val="single"/>
        </w:rPr>
        <w:t>personhood</w:t>
      </w:r>
      <w:r w:rsidRPr="00D320BA">
        <w:rPr>
          <w:b/>
          <w:bCs/>
          <w:sz w:val="24"/>
          <w:szCs w:val="24"/>
          <w:u w:val="single"/>
        </w:rPr>
        <w:t xml:space="preserve"> as property that zeroes in comparatively on only one form of subjugation </w:t>
      </w:r>
      <w:r w:rsidRPr="00773D99">
        <w:rPr>
          <w:b/>
          <w:bCs/>
          <w:sz w:val="24"/>
          <w:szCs w:val="24"/>
          <w:highlight w:val="cyan"/>
          <w:u w:val="single"/>
        </w:rPr>
        <w:t>at the expense of others</w:t>
      </w:r>
      <w:r w:rsidRPr="00D320BA">
        <w:rPr>
          <w:b/>
          <w:bCs/>
          <w:sz w:val="24"/>
          <w:szCs w:val="24"/>
          <w:u w:val="single"/>
        </w:rPr>
        <w:t xml:space="preserve">, thus </w:t>
      </w:r>
      <w:r w:rsidRPr="00773D99">
        <w:rPr>
          <w:b/>
          <w:bCs/>
          <w:sz w:val="24"/>
          <w:szCs w:val="24"/>
          <w:highlight w:val="cyan"/>
          <w:u w:val="single"/>
        </w:rPr>
        <w:t xml:space="preserve">allowing for the continued </w:t>
      </w:r>
      <w:r w:rsidRPr="009C1C98">
        <w:rPr>
          <w:b/>
          <w:bCs/>
          <w:sz w:val="24"/>
          <w:szCs w:val="24"/>
          <w:u w:val="single"/>
        </w:rPr>
        <w:t xml:space="preserve">existence of </w:t>
      </w:r>
      <w:r w:rsidRPr="00773D99">
        <w:rPr>
          <w:b/>
          <w:bCs/>
          <w:sz w:val="24"/>
          <w:szCs w:val="24"/>
          <w:highlight w:val="cyan"/>
          <w:u w:val="single"/>
        </w:rPr>
        <w:t>hierarchical</w:t>
      </w:r>
      <w:r w:rsidRPr="00D320BA">
        <w:rPr>
          <w:b/>
          <w:bCs/>
          <w:sz w:val="24"/>
          <w:szCs w:val="24"/>
          <w:u w:val="single"/>
        </w:rPr>
        <w:t xml:space="preserve"> </w:t>
      </w:r>
      <w:r w:rsidRPr="00773D99">
        <w:rPr>
          <w:b/>
          <w:bCs/>
          <w:sz w:val="24"/>
          <w:szCs w:val="24"/>
          <w:highlight w:val="cyan"/>
          <w:u w:val="single"/>
        </w:rPr>
        <w:t>differences between full humans, not- quite- humans, and nonhumans</w:t>
      </w:r>
      <w:r w:rsidRPr="00D320BA">
        <w:rPr>
          <w:b/>
          <w:bCs/>
          <w:sz w:val="24"/>
          <w:szCs w:val="24"/>
          <w:u w:val="single"/>
        </w:rPr>
        <w:t>.</w:t>
      </w:r>
      <w:r w:rsidRPr="00E85C83">
        <w:rPr>
          <w:sz w:val="16"/>
        </w:rPr>
        <w:t xml:space="preserve"> This can be gleaned </w:t>
      </w:r>
      <w:r w:rsidRPr="00D320BA">
        <w:rPr>
          <w:b/>
          <w:bCs/>
          <w:sz w:val="24"/>
          <w:szCs w:val="24"/>
          <w:u w:val="single"/>
        </w:rPr>
        <w:t>from the “</w:t>
      </w:r>
      <w:r w:rsidRPr="00773D99">
        <w:rPr>
          <w:b/>
          <w:bCs/>
          <w:sz w:val="24"/>
          <w:szCs w:val="24"/>
          <w:highlight w:val="cyan"/>
          <w:u w:val="single"/>
        </w:rPr>
        <w:t>successes” of the mainstream feminist, civil rights, and lesbian- gay rights movements</w:t>
      </w:r>
      <w:r w:rsidRPr="00D320BA">
        <w:rPr>
          <w:b/>
          <w:bCs/>
          <w:sz w:val="24"/>
          <w:szCs w:val="24"/>
          <w:u w:val="single"/>
        </w:rPr>
        <w:t xml:space="preserve">, </w:t>
      </w:r>
      <w:r w:rsidRPr="00E70CC3">
        <w:rPr>
          <w:b/>
          <w:bCs/>
          <w:sz w:val="24"/>
          <w:szCs w:val="24"/>
          <w:u w:val="single"/>
        </w:rPr>
        <w:t xml:space="preserve">which </w:t>
      </w:r>
      <w:r w:rsidRPr="00773D99">
        <w:rPr>
          <w:b/>
          <w:bCs/>
          <w:sz w:val="24"/>
          <w:szCs w:val="24"/>
          <w:highlight w:val="cyan"/>
          <w:u w:val="single"/>
        </w:rPr>
        <w:t xml:space="preserve">facilitate the incorporation of a privileged minority into the </w:t>
      </w:r>
      <w:proofErr w:type="spellStart"/>
      <w:r w:rsidRPr="00773D99">
        <w:rPr>
          <w:b/>
          <w:bCs/>
          <w:sz w:val="24"/>
          <w:szCs w:val="24"/>
          <w:highlight w:val="cyan"/>
          <w:u w:val="single"/>
        </w:rPr>
        <w:t>ethnoclass</w:t>
      </w:r>
      <w:proofErr w:type="spellEnd"/>
      <w:r w:rsidRPr="00773D99">
        <w:rPr>
          <w:b/>
          <w:bCs/>
          <w:sz w:val="24"/>
          <w:szCs w:val="24"/>
          <w:highlight w:val="cyan"/>
          <w:u w:val="single"/>
        </w:rPr>
        <w:t xml:space="preserve"> of Man at the cost of the </w:t>
      </w:r>
      <w:r w:rsidRPr="00E70CC3">
        <w:rPr>
          <w:b/>
          <w:bCs/>
          <w:sz w:val="24"/>
          <w:szCs w:val="24"/>
          <w:u w:val="single"/>
        </w:rPr>
        <w:t>still</w:t>
      </w:r>
      <w:r w:rsidRPr="00D320BA">
        <w:rPr>
          <w:b/>
          <w:bCs/>
          <w:sz w:val="24"/>
          <w:szCs w:val="24"/>
          <w:u w:val="single"/>
        </w:rPr>
        <w:t xml:space="preserve"> and/</w:t>
      </w:r>
      <w:r w:rsidRPr="00773D99">
        <w:rPr>
          <w:b/>
          <w:bCs/>
          <w:sz w:val="24"/>
          <w:szCs w:val="24"/>
          <w:highlight w:val="cyan"/>
          <w:u w:val="single"/>
        </w:rPr>
        <w:t>or newly criminalized and disposable populations</w:t>
      </w:r>
      <w:r w:rsidRPr="00D320BA">
        <w:rPr>
          <w:b/>
          <w:bCs/>
          <w:sz w:val="24"/>
          <w:szCs w:val="24"/>
          <w:u w:val="single"/>
        </w:rPr>
        <w:t xml:space="preserve"> (women of color, the black poor, trans people, the incarcerated, etc.)</w:t>
      </w:r>
      <w:r w:rsidRPr="00E85C83">
        <w:rPr>
          <w:sz w:val="16"/>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E85C83">
        <w:rPr>
          <w:sz w:val="16"/>
        </w:rPr>
        <w:t>Oparah</w:t>
      </w:r>
      <w:proofErr w:type="spellEnd"/>
      <w:r w:rsidRPr="00E85C83">
        <w:rPr>
          <w:sz w:val="16"/>
        </w:rPr>
        <w:t xml:space="preserve">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w:t>
      </w:r>
      <w:proofErr w:type="spellStart"/>
      <w:r w:rsidRPr="00E85C83">
        <w:rPr>
          <w:sz w:val="16"/>
        </w:rPr>
        <w:t>antiprison</w:t>
      </w:r>
      <w:proofErr w:type="spellEnd"/>
      <w:r w:rsidRPr="00E85C83">
        <w:rPr>
          <w:sz w:val="16"/>
        </w:rPr>
        <w:t xml:space="preserve">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E85C83">
        <w:rPr>
          <w:sz w:val="16"/>
        </w:rPr>
        <w:t>nonprofiteers</w:t>
      </w:r>
      <w:proofErr w:type="spellEnd"/>
      <w:r w:rsidRPr="00E85C83">
        <w:rPr>
          <w:sz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 </w:t>
      </w:r>
    </w:p>
    <w:p w14:paraId="6F972C03" w14:textId="77777777" w:rsidR="00B82382" w:rsidRDefault="00B82382" w:rsidP="00B82382">
      <w:pPr>
        <w:pStyle w:val="Heading4"/>
      </w:pPr>
      <w:r>
        <w:t xml:space="preserve">When examining a subject to grant rights to, the state violently compares groups to their truth: the western Man. While the state offered rights to indigenous people who converted closer to whiteness and the Man, it even further excluded the enslaved people – distancing them from the Man and solidifying the hierarchy of western Man above all else. Thus, the role of the ballot is to deconstruct the western Man. </w:t>
      </w:r>
    </w:p>
    <w:p w14:paraId="15806A33" w14:textId="77777777" w:rsidR="00B82382" w:rsidRDefault="00B82382" w:rsidP="00B82382">
      <w:pPr>
        <w:rPr>
          <w:rFonts w:ascii="Arial" w:hAnsi="Arial" w:cs="Arial"/>
          <w:color w:val="000000"/>
        </w:rPr>
      </w:pPr>
      <w:proofErr w:type="spellStart"/>
      <w:r>
        <w:rPr>
          <w:rStyle w:val="Style13ptBold"/>
        </w:rPr>
        <w:t>Weheliye</w:t>
      </w:r>
      <w:proofErr w:type="spellEnd"/>
      <w:r>
        <w:rPr>
          <w:rStyle w:val="Style13ptBold"/>
        </w:rPr>
        <w:t xml:space="preserve"> 2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7A76EAC9" w14:textId="77777777" w:rsidR="00B82382" w:rsidRPr="000414ED" w:rsidRDefault="00B82382" w:rsidP="00B82382">
      <w:pPr>
        <w:rPr>
          <w:b/>
          <w:bCs/>
          <w:sz w:val="24"/>
          <w:szCs w:val="24"/>
          <w:u w:val="single"/>
        </w:rPr>
      </w:pPr>
      <w:r>
        <w:t xml:space="preserve">Nevertheless, the benefits accrued </w:t>
      </w:r>
      <w:r w:rsidRPr="00983A35">
        <w:rPr>
          <w:b/>
          <w:bCs/>
          <w:sz w:val="24"/>
          <w:szCs w:val="24"/>
          <w:u w:val="single"/>
        </w:rPr>
        <w:t xml:space="preserve">through the </w:t>
      </w:r>
      <w:r w:rsidRPr="00773D99">
        <w:rPr>
          <w:b/>
          <w:bCs/>
          <w:sz w:val="24"/>
          <w:szCs w:val="24"/>
          <w:highlight w:val="cyan"/>
          <w:u w:val="single"/>
        </w:rPr>
        <w:t>juridical acknowledgment of</w:t>
      </w:r>
      <w:r w:rsidRPr="00983A35">
        <w:rPr>
          <w:b/>
          <w:bCs/>
          <w:sz w:val="24"/>
          <w:szCs w:val="24"/>
          <w:u w:val="single"/>
        </w:rPr>
        <w:t xml:space="preserve"> racialized </w:t>
      </w:r>
      <w:r w:rsidRPr="00773D99">
        <w:rPr>
          <w:b/>
          <w:bCs/>
          <w:sz w:val="24"/>
          <w:szCs w:val="24"/>
          <w:highlight w:val="cyan"/>
          <w:u w:val="single"/>
        </w:rPr>
        <w:t>subjects as fully human</w:t>
      </w:r>
      <w:r w:rsidRPr="00983A35">
        <w:rPr>
          <w:b/>
          <w:bCs/>
          <w:sz w:val="24"/>
          <w:szCs w:val="24"/>
          <w:u w:val="single"/>
        </w:rPr>
        <w:t xml:space="preserve"> often </w:t>
      </w:r>
      <w:r w:rsidRPr="00773D99">
        <w:rPr>
          <w:b/>
          <w:bCs/>
          <w:sz w:val="24"/>
          <w:szCs w:val="24"/>
          <w:highlight w:val="cyan"/>
          <w:u w:val="single"/>
        </w:rPr>
        <w:t>exacts a steep entry price</w:t>
      </w:r>
      <w:r>
        <w:t xml:space="preserve">, because </w:t>
      </w:r>
      <w:r w:rsidRPr="00773D99">
        <w:rPr>
          <w:b/>
          <w:bCs/>
          <w:sz w:val="24"/>
          <w:szCs w:val="24"/>
          <w:highlight w:val="cyan"/>
          <w:u w:val="single"/>
        </w:rPr>
        <w:t xml:space="preserve">inclusion hinges on accepting the codification of </w:t>
      </w:r>
      <w:r w:rsidRPr="00E70CC3">
        <w:rPr>
          <w:b/>
          <w:bCs/>
          <w:sz w:val="24"/>
          <w:szCs w:val="24"/>
          <w:highlight w:val="cyan"/>
          <w:u w:val="single"/>
        </w:rPr>
        <w:t xml:space="preserve">personhood as property, which </w:t>
      </w:r>
      <w:r w:rsidRPr="00773D99">
        <w:rPr>
          <w:b/>
          <w:bCs/>
          <w:sz w:val="24"/>
          <w:szCs w:val="24"/>
          <w:highlight w:val="cyan"/>
          <w:u w:val="single"/>
        </w:rPr>
        <w:t>is,</w:t>
      </w:r>
      <w:r w:rsidRPr="00983A35">
        <w:rPr>
          <w:b/>
          <w:bCs/>
          <w:sz w:val="24"/>
          <w:szCs w:val="24"/>
          <w:u w:val="single"/>
        </w:rPr>
        <w:t xml:space="preserve"> in turn, </w:t>
      </w:r>
      <w:r w:rsidRPr="00773D99">
        <w:rPr>
          <w:b/>
          <w:bCs/>
          <w:sz w:val="24"/>
          <w:szCs w:val="24"/>
          <w:highlight w:val="cyan"/>
          <w:u w:val="single"/>
        </w:rPr>
        <w:t>based on the comparative distinction</w:t>
      </w:r>
      <w:r w:rsidRPr="00983A35">
        <w:rPr>
          <w:b/>
          <w:bCs/>
          <w:sz w:val="24"/>
          <w:szCs w:val="24"/>
          <w:u w:val="single"/>
        </w:rPr>
        <w:t xml:space="preserve"> </w:t>
      </w:r>
      <w:r w:rsidRPr="00773D99">
        <w:rPr>
          <w:b/>
          <w:bCs/>
          <w:sz w:val="24"/>
          <w:szCs w:val="24"/>
          <w:highlight w:val="cyan"/>
          <w:u w:val="single"/>
        </w:rPr>
        <w:t>between groups</w:t>
      </w:r>
      <w: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w:t>
      </w:r>
      <w:proofErr w:type="spellStart"/>
      <w:r>
        <w:t>visà</w:t>
      </w:r>
      <w:proofErr w:type="spellEnd"/>
      <w:r>
        <w:t xml:space="preserve">-vis the possibility of U.S. citizenship and personhood: “The situation of [the negro] population was altogether unlike that of the Indian race. These Indian Governments were regarded and treated as foreign Governments. . . .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773D99">
        <w:rPr>
          <w:b/>
          <w:bCs/>
          <w:sz w:val="24"/>
          <w:szCs w:val="24"/>
          <w:highlight w:val="cyan"/>
          <w:u w:val="single"/>
        </w:rPr>
        <w:t>While slaves were not accorded the status of</w:t>
      </w:r>
      <w:r w:rsidRPr="00464BC4">
        <w:rPr>
          <w:b/>
          <w:bCs/>
          <w:sz w:val="24"/>
          <w:szCs w:val="24"/>
          <w:u w:val="single"/>
        </w:rPr>
        <w:t xml:space="preserve"> being </w:t>
      </w:r>
      <w:r w:rsidRPr="00773D99">
        <w:rPr>
          <w:b/>
          <w:bCs/>
          <w:sz w:val="24"/>
          <w:szCs w:val="24"/>
          <w:highlight w:val="cyan"/>
          <w:u w:val="single"/>
        </w:rPr>
        <w:t>humans</w:t>
      </w:r>
      <w:r w:rsidRPr="00464BC4">
        <w:rPr>
          <w:b/>
          <w:bCs/>
          <w:sz w:val="24"/>
          <w:szCs w:val="24"/>
          <w:u w:val="single"/>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w:t>
      </w:r>
      <w:r w:rsidRPr="00CA2513">
        <w:rPr>
          <w:b/>
          <w:bCs/>
          <w:sz w:val="24"/>
          <w:szCs w:val="24"/>
          <w:u w:val="single"/>
        </w:rPr>
        <w:t xml:space="preserve">10 The judge’s comparison underscores the dangers of ceding definitions of personhood to the law and of comparing different forms of political subjugation, since </w:t>
      </w:r>
      <w:r w:rsidRPr="009C6BE0">
        <w:rPr>
          <w:b/>
          <w:bCs/>
          <w:sz w:val="24"/>
          <w:szCs w:val="24"/>
          <w:u w:val="single"/>
        </w:rPr>
        <w:t>hypothetical Indian personhood in the law rests on attaining whiteness and the violent denial of said status to black subjects.</w:t>
      </w:r>
      <w:r>
        <w:t xml:space="preserve"> Additionally, while </w:t>
      </w:r>
      <w:r w:rsidRPr="00773D99">
        <w:rPr>
          <w:b/>
          <w:bCs/>
          <w:sz w:val="24"/>
          <w:szCs w:val="24"/>
          <w:highlight w:val="cyan"/>
          <w:u w:val="single"/>
        </w:rPr>
        <w:t>the court conceded</w:t>
      </w:r>
      <w:r w:rsidRPr="0056792C">
        <w:rPr>
          <w:b/>
          <w:bCs/>
          <w:sz w:val="24"/>
          <w:szCs w:val="24"/>
          <w:u w:val="single"/>
        </w:rPr>
        <w:t xml:space="preserve"> limited capabilities of </w:t>
      </w:r>
      <w:r w:rsidRPr="00773D99">
        <w:rPr>
          <w:b/>
          <w:bCs/>
          <w:sz w:val="24"/>
          <w:szCs w:val="24"/>
          <w:highlight w:val="cyan"/>
          <w:u w:val="single"/>
        </w:rPr>
        <w:t>personhood to indigenous subjects if they chose to convert to whiteness</w:t>
      </w:r>
      <w:r w:rsidRPr="0056792C">
        <w:rPr>
          <w:b/>
          <w:bCs/>
          <w:sz w:val="24"/>
          <w:szCs w:val="24"/>
          <w:u w:val="single"/>
        </w:rPr>
        <w:t xml:space="preserve">, </w:t>
      </w:r>
      <w:r w:rsidRPr="00773D99">
        <w:rPr>
          <w:b/>
          <w:bCs/>
          <w:sz w:val="24"/>
          <w:szCs w:val="24"/>
          <w:highlight w:val="cyan"/>
          <w:u w:val="single"/>
        </w:rPr>
        <w:t>it did not prevent the U.S. government from instituting</w:t>
      </w:r>
      <w:r w:rsidRPr="0056792C">
        <w:rPr>
          <w:b/>
          <w:bCs/>
          <w:sz w:val="24"/>
          <w:szCs w:val="24"/>
          <w:u w:val="single"/>
        </w:rPr>
        <w:t xml:space="preserve"> various </w:t>
      </w:r>
      <w:r w:rsidRPr="00773D99">
        <w:rPr>
          <w:b/>
          <w:bCs/>
          <w:sz w:val="24"/>
          <w:szCs w:val="24"/>
          <w:highlight w:val="cyan"/>
          <w:u w:val="single"/>
        </w:rPr>
        <w:t>genocid</w:t>
      </w:r>
      <w:r w:rsidRPr="0056792C">
        <w:rPr>
          <w:b/>
          <w:bCs/>
          <w:sz w:val="24"/>
          <w:szCs w:val="24"/>
          <w:u w:val="single"/>
        </w:rPr>
        <w:t>al measures to ensure that American Indians would become white and therefore no longer exist as Indians.</w:t>
      </w:r>
      <w: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RPr="00773D99">
        <w:rPr>
          <w:b/>
          <w:bCs/>
          <w:sz w:val="24"/>
          <w:szCs w:val="24"/>
          <w:highlight w:val="cyan"/>
          <w:u w:val="single"/>
        </w:rPr>
        <w:t>whiteness constitutes a project of disappearance</w:t>
      </w:r>
      <w:r w:rsidRPr="00A949EF">
        <w:rPr>
          <w:b/>
          <w:bCs/>
          <w:sz w:val="24"/>
          <w:szCs w:val="24"/>
          <w:u w:val="single"/>
        </w:rPr>
        <w:t xml:space="preserve"> for Native peoples </w:t>
      </w:r>
      <w:r w:rsidRPr="00773D99">
        <w:rPr>
          <w:b/>
          <w:bCs/>
          <w:sz w:val="24"/>
          <w:szCs w:val="24"/>
          <w:highlight w:val="cyan"/>
          <w:u w:val="single"/>
        </w:rPr>
        <w:t>rather</w:t>
      </w:r>
      <w:r w:rsidRPr="00A949EF">
        <w:rPr>
          <w:b/>
          <w:bCs/>
          <w:sz w:val="24"/>
          <w:szCs w:val="24"/>
          <w:u w:val="single"/>
        </w:rPr>
        <w:t xml:space="preserve"> </w:t>
      </w:r>
      <w:r w:rsidRPr="00773D99">
        <w:rPr>
          <w:b/>
          <w:bCs/>
          <w:sz w:val="24"/>
          <w:szCs w:val="24"/>
          <w:highlight w:val="cyan"/>
          <w:u w:val="single"/>
        </w:rPr>
        <w:t>than</w:t>
      </w:r>
      <w:r w:rsidRPr="00A949EF">
        <w:rPr>
          <w:b/>
          <w:bCs/>
          <w:sz w:val="24"/>
          <w:szCs w:val="24"/>
          <w:u w:val="single"/>
        </w:rPr>
        <w:t xml:space="preserve"> signifying </w:t>
      </w:r>
      <w:r w:rsidRPr="00773D99">
        <w:rPr>
          <w:b/>
          <w:bCs/>
          <w:sz w:val="24"/>
          <w:szCs w:val="24"/>
          <w:highlight w:val="cyan"/>
          <w:u w:val="single"/>
        </w:rPr>
        <w:t>privilege</w:t>
      </w:r>
      <w:r w:rsidRPr="00A949EF">
        <w:rPr>
          <w:b/>
          <w:bCs/>
          <w:sz w:val="24"/>
          <w:szCs w:val="24"/>
          <w:u w:val="single"/>
        </w:rPr>
        <w:t>.”11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RPr="00773D99">
        <w:rPr>
          <w:b/>
          <w:bCs/>
          <w:sz w:val="24"/>
          <w:szCs w:val="24"/>
          <w:highlight w:val="cyan"/>
          <w:u w:val="single"/>
        </w:rPr>
        <w:t>legal personhood is available to indigenous subjects only if the Indian can be killed</w:t>
      </w:r>
      <w:r w:rsidRPr="00A949EF">
        <w:rPr>
          <w:b/>
          <w:bCs/>
          <w:sz w:val="24"/>
          <w:szCs w:val="24"/>
          <w:u w:val="single"/>
        </w:rPr>
        <w:t xml:space="preserve">—either literally or figuratively—in order </w:t>
      </w:r>
      <w:r w:rsidRPr="00773D99">
        <w:rPr>
          <w:b/>
          <w:bCs/>
          <w:sz w:val="24"/>
          <w:szCs w:val="24"/>
          <w:highlight w:val="cyan"/>
          <w:u w:val="single"/>
        </w:rPr>
        <w:t>to save the world of Ma</w:t>
      </w:r>
      <w:r w:rsidRPr="00A949EF">
        <w:rPr>
          <w:b/>
          <w:bCs/>
          <w:sz w:val="24"/>
          <w:szCs w:val="24"/>
          <w:u w:val="single"/>
        </w:rPr>
        <w:t>n</w:t>
      </w:r>
      <w: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RPr="00773D99">
        <w:rPr>
          <w:b/>
          <w:bCs/>
          <w:sz w:val="24"/>
          <w:szCs w:val="24"/>
          <w:highlight w:val="cyan"/>
          <w:u w:val="single"/>
        </w:rPr>
        <w:t>the law</w:t>
      </w:r>
      <w:r w:rsidRPr="00A949EF">
        <w:rPr>
          <w:b/>
          <w:bCs/>
          <w:sz w:val="24"/>
          <w:szCs w:val="24"/>
          <w:u w:val="single"/>
        </w:rPr>
        <w:t xml:space="preserve"> more </w:t>
      </w:r>
      <w:r w:rsidRPr="005A25B1">
        <w:rPr>
          <w:b/>
          <w:bCs/>
          <w:sz w:val="24"/>
          <w:szCs w:val="24"/>
          <w:u w:val="single"/>
        </w:rPr>
        <w:t xml:space="preserve">generally—anoints those individualized subjects who are deemed deserving with bodies even while this assemblage </w:t>
      </w:r>
      <w:r w:rsidRPr="00773D99">
        <w:rPr>
          <w:b/>
          <w:bCs/>
          <w:sz w:val="24"/>
          <w:szCs w:val="24"/>
          <w:highlight w:val="cyan"/>
          <w:u w:val="single"/>
        </w:rPr>
        <w:t>continually enlists new</w:t>
      </w:r>
      <w:r w:rsidRPr="00A949EF">
        <w:rPr>
          <w:b/>
          <w:bCs/>
          <w:sz w:val="24"/>
          <w:szCs w:val="24"/>
          <w:u w:val="single"/>
        </w:rPr>
        <w:t xml:space="preserve"> and/or different </w:t>
      </w:r>
      <w:r w:rsidRPr="00773D99">
        <w:rPr>
          <w:b/>
          <w:bCs/>
          <w:sz w:val="24"/>
          <w:szCs w:val="24"/>
          <w:highlight w:val="cyan"/>
          <w:u w:val="single"/>
        </w:rPr>
        <w:t>groups to exclude</w:t>
      </w:r>
      <w:r w:rsidRPr="00A949EF">
        <w:rPr>
          <w:b/>
          <w:bCs/>
          <w:sz w:val="24"/>
          <w:szCs w:val="24"/>
          <w:u w:val="single"/>
        </w:rPr>
        <w:t xml:space="preserve">, banish, or exterminate </w:t>
      </w:r>
      <w:r w:rsidRPr="00773D99">
        <w:rPr>
          <w:b/>
          <w:bCs/>
          <w:sz w:val="24"/>
          <w:szCs w:val="24"/>
          <w:highlight w:val="cyan"/>
          <w:u w:val="single"/>
        </w:rPr>
        <w:t>from the world of Man</w:t>
      </w:r>
      <w:r>
        <w:t>. In the end</w:t>
      </w:r>
      <w:r w:rsidRPr="00A949EF">
        <w:rPr>
          <w:b/>
          <w:bCs/>
          <w:sz w:val="24"/>
          <w:szCs w:val="24"/>
          <w:u w:val="single"/>
        </w:rPr>
        <w:t xml:space="preserve">, </w:t>
      </w:r>
      <w:r w:rsidRPr="00773D99">
        <w:rPr>
          <w:b/>
          <w:bCs/>
          <w:sz w:val="24"/>
          <w:szCs w:val="24"/>
          <w:highlight w:val="cyan"/>
          <w:u w:val="single"/>
        </w:rPr>
        <w:t>the law,</w:t>
      </w:r>
      <w:r w:rsidRPr="00A949EF">
        <w:rPr>
          <w:b/>
          <w:bCs/>
          <w:sz w:val="24"/>
          <w:szCs w:val="24"/>
          <w:u w:val="single"/>
        </w:rPr>
        <w:t xml:space="preserve"> whether bound by national borders or spanning the globe, </w:t>
      </w:r>
      <w:r w:rsidRPr="00773D99">
        <w:rPr>
          <w:b/>
          <w:bCs/>
          <w:sz w:val="24"/>
          <w:szCs w:val="24"/>
          <w:highlight w:val="cyan"/>
          <w:u w:val="single"/>
        </w:rPr>
        <w:t>establishes an international division of humanity</w:t>
      </w:r>
      <w:r w:rsidRPr="00A949EF">
        <w:rPr>
          <w:b/>
          <w:bCs/>
          <w:sz w:val="24"/>
          <w:szCs w:val="24"/>
          <w:u w:val="single"/>
        </w:rPr>
        <w:t xml:space="preserve">, </w:t>
      </w:r>
      <w:r w:rsidRPr="00773D99">
        <w:rPr>
          <w:b/>
          <w:bCs/>
          <w:sz w:val="24"/>
          <w:szCs w:val="24"/>
          <w:highlight w:val="cyan"/>
          <w:u w:val="single"/>
        </w:rPr>
        <w:t>which grants previously excluded</w:t>
      </w:r>
      <w:r w:rsidRPr="00A949EF">
        <w:rPr>
          <w:b/>
          <w:bCs/>
          <w:sz w:val="24"/>
          <w:szCs w:val="24"/>
          <w:u w:val="single"/>
        </w:rPr>
        <w:t xml:space="preserve"> </w:t>
      </w:r>
      <w:r w:rsidRPr="00773D99">
        <w:rPr>
          <w:b/>
          <w:bCs/>
          <w:sz w:val="24"/>
          <w:szCs w:val="24"/>
          <w:highlight w:val="cyan"/>
          <w:u w:val="single"/>
        </w:rPr>
        <w:t>subjects</w:t>
      </w:r>
      <w:r w:rsidRPr="00A949EF">
        <w:rPr>
          <w:b/>
          <w:bCs/>
          <w:sz w:val="24"/>
          <w:szCs w:val="24"/>
          <w:u w:val="single"/>
        </w:rPr>
        <w:t xml:space="preserve"> </w:t>
      </w:r>
      <w:r w:rsidRPr="00773D99">
        <w:rPr>
          <w:b/>
          <w:bCs/>
          <w:sz w:val="24"/>
          <w:szCs w:val="24"/>
          <w:highlight w:val="cyan"/>
          <w:u w:val="single"/>
        </w:rPr>
        <w:t>limited access to personhood</w:t>
      </w:r>
      <w:r w:rsidRPr="00A949EF">
        <w:rPr>
          <w:b/>
          <w:bCs/>
          <w:sz w:val="24"/>
          <w:szCs w:val="24"/>
          <w:u w:val="single"/>
        </w:rPr>
        <w:t xml:space="preserve"> as property </w:t>
      </w:r>
      <w:r w:rsidRPr="00773D99">
        <w:rPr>
          <w:b/>
          <w:bCs/>
          <w:sz w:val="24"/>
          <w:szCs w:val="24"/>
          <w:highlight w:val="cyan"/>
          <w:u w:val="single"/>
        </w:rPr>
        <w:t>at the same time as it fortifies the supremacy of Man</w:t>
      </w:r>
      <w:r w:rsidRPr="00A949EF">
        <w:rPr>
          <w:b/>
          <w:bCs/>
          <w:sz w:val="24"/>
          <w:szCs w:val="24"/>
          <w:u w:val="single"/>
        </w:rPr>
        <w:t xml:space="preserve">.13 </w:t>
      </w:r>
    </w:p>
    <w:p w14:paraId="3F1A0D11" w14:textId="77777777" w:rsidR="00B82382" w:rsidRDefault="00B82382" w:rsidP="00B82382">
      <w:pPr>
        <w:pStyle w:val="Heading4"/>
      </w:pPr>
      <w:r>
        <w:t>Legal recognition happens on the comparison of suffering between individuals which is psychologically violent since the oppressed have to make the hardest part of their life comfortable to their oppressors so they get rights. Instead, politics should focus on overcoming instead of dwelling in their current suffering.</w:t>
      </w:r>
    </w:p>
    <w:p w14:paraId="65741C51" w14:textId="77777777" w:rsidR="00B82382" w:rsidRDefault="00B82382" w:rsidP="00B82382">
      <w:proofErr w:type="spellStart"/>
      <w:r w:rsidRPr="00534588">
        <w:rPr>
          <w:rStyle w:val="Style13ptBold"/>
        </w:rPr>
        <w:t>Weheliye</w:t>
      </w:r>
      <w:proofErr w:type="spellEnd"/>
      <w:r>
        <w:rPr>
          <w:rFonts w:ascii="Arial" w:hAnsi="Arial" w:cs="Arial"/>
          <w:b/>
          <w:bCs/>
          <w:color w:val="000000"/>
          <w:sz w:val="26"/>
          <w:szCs w:val="26"/>
        </w:rPr>
        <w:t xml:space="preserve"> 3</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326F32C8" w14:textId="77777777" w:rsidR="00B82382" w:rsidRDefault="00B82382" w:rsidP="00B82382">
      <w:pPr>
        <w:rPr>
          <w:sz w:val="16"/>
        </w:rPr>
      </w:pPr>
      <w:r w:rsidRPr="005A25B1">
        <w:rPr>
          <w:b/>
          <w:bCs/>
          <w:sz w:val="24"/>
          <w:szCs w:val="24"/>
          <w:u w:val="single"/>
        </w:rPr>
        <w:t>Suffering</w:t>
      </w:r>
      <w:r w:rsidRPr="005A25B1">
        <w:rPr>
          <w:sz w:val="16"/>
        </w:rPr>
        <w:t xml:space="preserve">, especially when caused by political violence, </w:t>
      </w:r>
      <w:r w:rsidRPr="005A25B1">
        <w:rPr>
          <w:b/>
          <w:bCs/>
          <w:sz w:val="24"/>
          <w:szCs w:val="24"/>
          <w:u w:val="single"/>
        </w:rPr>
        <w:t>has long functioned as the hallmark of both humane sentience and of inhuman brutality</w:t>
      </w:r>
      <w:r w:rsidRPr="005A25B1">
        <w:rPr>
          <w:sz w:val="16"/>
        </w:rPr>
        <w:t xml:space="preserve">. Frequently, suffering </w:t>
      </w:r>
      <w:r w:rsidRPr="005A25B1">
        <w:rPr>
          <w:b/>
          <w:bCs/>
          <w:sz w:val="24"/>
          <w:szCs w:val="24"/>
          <w:u w:val="single"/>
        </w:rPr>
        <w:t>becomes the defining feature of those subjects excluded from the law, the national community, humanity, and so on due to the political violence inflicted upon them even as it, paradoxically, grants them access to inclusion and</w:t>
      </w:r>
      <w:r w:rsidRPr="00625739">
        <w:rPr>
          <w:b/>
          <w:bCs/>
          <w:sz w:val="24"/>
          <w:szCs w:val="24"/>
          <w:u w:val="single"/>
        </w:rPr>
        <w:t xml:space="preserve"> equality.</w:t>
      </w:r>
      <w:r w:rsidRPr="00687D51">
        <w:rPr>
          <w:sz w:val="16"/>
        </w:rPr>
        <w:t xml:space="preserve"> In western human rights </w:t>
      </w:r>
      <w:r w:rsidRPr="00C33160">
        <w:rPr>
          <w:sz w:val="16"/>
        </w:rPr>
        <w:t xml:space="preserve">discourse, for instance, the </w:t>
      </w:r>
      <w:r w:rsidRPr="00C33160">
        <w:rPr>
          <w:b/>
          <w:bCs/>
          <w:sz w:val="24"/>
          <w:szCs w:val="24"/>
          <w:u w:val="single"/>
        </w:rPr>
        <w:t xml:space="preserve">physical and psychic </w:t>
      </w:r>
      <w:r w:rsidRPr="00773D99">
        <w:rPr>
          <w:b/>
          <w:bCs/>
          <w:sz w:val="24"/>
          <w:szCs w:val="24"/>
          <w:highlight w:val="cyan"/>
          <w:u w:val="single"/>
        </w:rPr>
        <w:t>residues of political violence enable victims to be recognized as belonging to the “brotherhood of Man</w:t>
      </w:r>
      <w:r w:rsidRPr="00625739">
        <w:rPr>
          <w:b/>
          <w:bCs/>
          <w:sz w:val="24"/>
          <w:szCs w:val="24"/>
          <w:u w:val="single"/>
        </w:rPr>
        <w:t xml:space="preserve">.” </w:t>
      </w:r>
      <w:r w:rsidRPr="00687D51">
        <w:rPr>
          <w:sz w:val="16"/>
        </w:rPr>
        <w:t xml:space="preserve">Too often, </w:t>
      </w:r>
      <w:r w:rsidRPr="00773D99">
        <w:rPr>
          <w:b/>
          <w:bCs/>
          <w:sz w:val="24"/>
          <w:szCs w:val="24"/>
          <w:highlight w:val="cyan"/>
          <w:u w:val="single"/>
        </w:rPr>
        <w:t>this tendency</w:t>
      </w:r>
      <w:r w:rsidRPr="00625739">
        <w:rPr>
          <w:b/>
          <w:bCs/>
          <w:sz w:val="24"/>
          <w:szCs w:val="24"/>
          <w:u w:val="single"/>
        </w:rPr>
        <w:t xml:space="preserve"> not only </w:t>
      </w:r>
      <w:r w:rsidRPr="00773D99">
        <w:rPr>
          <w:b/>
          <w:bCs/>
          <w:sz w:val="24"/>
          <w:szCs w:val="24"/>
          <w:highlight w:val="cyan"/>
          <w:u w:val="single"/>
        </w:rPr>
        <w:t>leaves intact</w:t>
      </w:r>
      <w:r w:rsidRPr="00625739">
        <w:rPr>
          <w:b/>
          <w:bCs/>
          <w:sz w:val="24"/>
          <w:szCs w:val="24"/>
          <w:u w:val="single"/>
        </w:rPr>
        <w:t xml:space="preserve"> hegemonic </w:t>
      </w:r>
      <w:r w:rsidRPr="00773D99">
        <w:rPr>
          <w:b/>
          <w:bCs/>
          <w:sz w:val="24"/>
          <w:szCs w:val="24"/>
          <w:highlight w:val="cyan"/>
          <w:u w:val="single"/>
        </w:rPr>
        <w:t>ideas of humanity as indistinguishable from western Man</w:t>
      </w:r>
      <w:r w:rsidRPr="00687D51">
        <w:rPr>
          <w:b/>
          <w:bCs/>
          <w:sz w:val="24"/>
          <w:szCs w:val="24"/>
          <w:u w:val="single"/>
        </w:rPr>
        <w:t xml:space="preserve"> but</w:t>
      </w:r>
      <w:r w:rsidRPr="00625739">
        <w:rPr>
          <w:b/>
          <w:bCs/>
          <w:sz w:val="24"/>
          <w:szCs w:val="24"/>
          <w:u w:val="single"/>
        </w:rPr>
        <w:t xml:space="preserve"> demands </w:t>
      </w:r>
      <w:r w:rsidRPr="00773D99">
        <w:rPr>
          <w:rStyle w:val="Emphasis"/>
          <w:highlight w:val="cyan"/>
        </w:rPr>
        <w:t>comparing different forms of subjugation in order to adjudicate who warrants recognition</w:t>
      </w:r>
      <w:r w:rsidRPr="00687D51">
        <w:rPr>
          <w:sz w:val="16"/>
        </w:rPr>
        <w:t xml:space="preserve"> and belonging. As W. E. B. Du </w:t>
      </w:r>
      <w:proofErr w:type="spellStart"/>
      <w:r w:rsidRPr="00687D51">
        <w:rPr>
          <w:sz w:val="16"/>
        </w:rPr>
        <w:t>Bois</w:t>
      </w:r>
      <w:proofErr w:type="spellEnd"/>
      <w:r w:rsidRPr="00687D51">
        <w:rPr>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proofErr w:type="spellStart"/>
      <w:r w:rsidRPr="00773D99">
        <w:rPr>
          <w:b/>
          <w:bCs/>
          <w:sz w:val="24"/>
          <w:szCs w:val="24"/>
          <w:highlight w:val="cyan"/>
          <w:u w:val="single"/>
        </w:rPr>
        <w:t>replac</w:t>
      </w:r>
      <w:proofErr w:type="spellEnd"/>
      <w:r w:rsidRPr="00773D99">
        <w:rPr>
          <w:b/>
          <w:bCs/>
          <w:sz w:val="24"/>
          <w:szCs w:val="24"/>
          <w:highlight w:val="cyan"/>
          <w:u w:val="single"/>
        </w:rPr>
        <w:t>[e]</w:t>
      </w:r>
      <w:proofErr w:type="spellStart"/>
      <w:r w:rsidRPr="00773D99">
        <w:rPr>
          <w:b/>
          <w:bCs/>
          <w:sz w:val="14"/>
          <w:szCs w:val="14"/>
          <w:highlight w:val="cyan"/>
          <w:u w:val="single"/>
        </w:rPr>
        <w:t>ing</w:t>
      </w:r>
      <w:proofErr w:type="spellEnd"/>
      <w:r w:rsidRPr="00773D99">
        <w:rPr>
          <w:b/>
          <w:bCs/>
          <w:sz w:val="24"/>
          <w:szCs w:val="24"/>
          <w:highlight w:val="cyan"/>
          <w:u w:val="single"/>
        </w:rPr>
        <w:t xml:space="preserve"> the </w:t>
      </w:r>
      <w:proofErr w:type="spellStart"/>
      <w:r w:rsidRPr="005A25B1">
        <w:rPr>
          <w:b/>
          <w:bCs/>
          <w:sz w:val="24"/>
          <w:szCs w:val="24"/>
          <w:u w:val="single"/>
        </w:rPr>
        <w:t>identitarian</w:t>
      </w:r>
      <w:proofErr w:type="spellEnd"/>
      <w:r w:rsidRPr="005A25B1">
        <w:rPr>
          <w:b/>
          <w:bCs/>
          <w:sz w:val="24"/>
          <w:szCs w:val="24"/>
          <w:u w:val="single"/>
        </w:rPr>
        <w:t xml:space="preserve"> </w:t>
      </w:r>
      <w:r w:rsidRPr="00773D99">
        <w:rPr>
          <w:b/>
          <w:bCs/>
          <w:sz w:val="24"/>
          <w:szCs w:val="24"/>
          <w:highlight w:val="cyan"/>
          <w:u w:val="single"/>
        </w:rPr>
        <w:t>declaration “I am</w:t>
      </w:r>
      <w:r w:rsidRPr="00625739">
        <w:rPr>
          <w:b/>
          <w:bCs/>
          <w:sz w:val="24"/>
          <w:szCs w:val="24"/>
          <w:u w:val="single"/>
        </w:rPr>
        <w:t xml:space="preserve">,” </w:t>
      </w:r>
      <w:r w:rsidRPr="00773D99">
        <w:rPr>
          <w:b/>
          <w:bCs/>
          <w:sz w:val="24"/>
          <w:szCs w:val="24"/>
          <w:highlight w:val="cyan"/>
          <w:u w:val="single"/>
        </w:rPr>
        <w:t>which merely confirms</w:t>
      </w:r>
      <w:r w:rsidRPr="00625739">
        <w:rPr>
          <w:b/>
          <w:bCs/>
          <w:sz w:val="24"/>
          <w:szCs w:val="24"/>
          <w:u w:val="single"/>
        </w:rPr>
        <w:t xml:space="preserve"> and solidifies </w:t>
      </w:r>
      <w:r w:rsidRPr="00773D99">
        <w:rPr>
          <w:b/>
          <w:bCs/>
          <w:sz w:val="24"/>
          <w:szCs w:val="24"/>
          <w:highlight w:val="cyan"/>
          <w:u w:val="single"/>
        </w:rPr>
        <w:t xml:space="preserve">what </w:t>
      </w:r>
      <w:r w:rsidRPr="00687D51">
        <w:rPr>
          <w:b/>
          <w:bCs/>
          <w:sz w:val="24"/>
          <w:szCs w:val="24"/>
          <w:u w:val="single"/>
        </w:rPr>
        <w:t xml:space="preserve">already </w:t>
      </w:r>
      <w:r w:rsidRPr="00773D99">
        <w:rPr>
          <w:b/>
          <w:bCs/>
          <w:sz w:val="24"/>
          <w:szCs w:val="24"/>
          <w:highlight w:val="cyan"/>
          <w:u w:val="single"/>
        </w:rPr>
        <w:t>exists</w:t>
      </w:r>
      <w:r w:rsidRPr="00625739">
        <w:rPr>
          <w:b/>
          <w:bCs/>
          <w:sz w:val="24"/>
          <w:szCs w:val="24"/>
          <w:u w:val="single"/>
        </w:rPr>
        <w:t xml:space="preserve">, </w:t>
      </w:r>
      <w:r w:rsidRPr="00773D99">
        <w:rPr>
          <w:b/>
          <w:bCs/>
          <w:sz w:val="24"/>
          <w:szCs w:val="24"/>
          <w:highlight w:val="cyan"/>
          <w:u w:val="single"/>
        </w:rPr>
        <w:t xml:space="preserve">with the desiring </w:t>
      </w:r>
      <w:r w:rsidRPr="005A25B1">
        <w:rPr>
          <w:b/>
          <w:bCs/>
          <w:sz w:val="24"/>
          <w:szCs w:val="24"/>
          <w:u w:val="single"/>
        </w:rPr>
        <w:t>proclamation</w:t>
      </w:r>
      <w:r w:rsidRPr="00625739">
        <w:rPr>
          <w:b/>
          <w:bCs/>
          <w:sz w:val="24"/>
          <w:szCs w:val="24"/>
          <w:u w:val="single"/>
        </w:rPr>
        <w:t xml:space="preserve"> “</w:t>
      </w:r>
      <w:r w:rsidRPr="00773D99">
        <w:rPr>
          <w:b/>
          <w:bCs/>
          <w:sz w:val="24"/>
          <w:szCs w:val="24"/>
          <w:highlight w:val="cyan"/>
          <w:u w:val="single"/>
        </w:rPr>
        <w:t>I want,”</w:t>
      </w:r>
      <w:r w:rsidRPr="00625739">
        <w:rPr>
          <w:b/>
          <w:bCs/>
          <w:sz w:val="24"/>
          <w:szCs w:val="24"/>
          <w:u w:val="single"/>
        </w:rPr>
        <w:t xml:space="preserve"> </w:t>
      </w:r>
      <w:r w:rsidRPr="00773D99">
        <w:rPr>
          <w:b/>
          <w:bCs/>
          <w:sz w:val="24"/>
          <w:szCs w:val="24"/>
          <w:highlight w:val="cyan"/>
          <w:u w:val="single"/>
        </w:rPr>
        <w:t>which offers a</w:t>
      </w:r>
      <w:r w:rsidRPr="00625739">
        <w:rPr>
          <w:b/>
          <w:bCs/>
          <w:sz w:val="24"/>
          <w:szCs w:val="24"/>
          <w:u w:val="single"/>
        </w:rPr>
        <w:t xml:space="preserve"> Nietzschean </w:t>
      </w:r>
      <w:r w:rsidRPr="00773D99">
        <w:rPr>
          <w:b/>
          <w:bCs/>
          <w:sz w:val="24"/>
          <w:szCs w:val="24"/>
          <w:highlight w:val="cyan"/>
          <w:u w:val="single"/>
        </w:rPr>
        <w:t>politics of overcoming</w:t>
      </w:r>
      <w:r w:rsidRPr="00625739">
        <w:rPr>
          <w:b/>
          <w:bCs/>
          <w:sz w:val="24"/>
          <w:szCs w:val="24"/>
          <w:u w:val="single"/>
        </w:rPr>
        <w:t xml:space="preserve"> pain </w:t>
      </w:r>
      <w:r w:rsidRPr="00773D99">
        <w:rPr>
          <w:b/>
          <w:bCs/>
          <w:sz w:val="24"/>
          <w:szCs w:val="24"/>
          <w:highlight w:val="cyan"/>
          <w:u w:val="single"/>
        </w:rPr>
        <w:t>instead of clinging to suffering</w:t>
      </w:r>
      <w:r w:rsidRPr="005A25B1">
        <w:rPr>
          <w:b/>
          <w:bCs/>
          <w:sz w:val="24"/>
          <w:szCs w:val="24"/>
          <w:u w:val="single"/>
        </w:rPr>
        <w:t xml:space="preserve"> as an immutable feature of</w:t>
      </w:r>
      <w:r w:rsidRPr="00625739">
        <w:rPr>
          <w:b/>
          <w:bCs/>
          <w:sz w:val="24"/>
          <w:szCs w:val="24"/>
          <w:u w:val="single"/>
        </w:rPr>
        <w:t xml:space="preserve"> identity politics</w:t>
      </w:r>
      <w:r w:rsidRPr="00687D51">
        <w:rPr>
          <w:sz w:val="16"/>
        </w:rPr>
        <w:t xml:space="preserve">. While I recognize Brown’s effort to formulate a form of minority politics not beholden to the aura of wounded attachments and fixated almost </w:t>
      </w:r>
      <w:proofErr w:type="spellStart"/>
      <w:r w:rsidRPr="00687D51">
        <w:rPr>
          <w:sz w:val="16"/>
        </w:rPr>
        <w:t>fetishistically</w:t>
      </w:r>
      <w:proofErr w:type="spellEnd"/>
      <w:r w:rsidRPr="00687D51">
        <w:rPr>
          <w:sz w:val="16"/>
        </w:rPr>
        <w:t xml:space="preserve"> on the state as the site of change, we do well to recall that many </w:t>
      </w:r>
      <w:r w:rsidRPr="005A25B1">
        <w:rPr>
          <w:sz w:val="16"/>
        </w:rPr>
        <w:t xml:space="preserve">of the </w:t>
      </w:r>
      <w:r w:rsidRPr="005A25B1">
        <w:rPr>
          <w:b/>
          <w:bCs/>
          <w:sz w:val="24"/>
          <w:szCs w:val="24"/>
          <w:u w:val="single"/>
        </w:rPr>
        <w:t>political</w:t>
      </w:r>
      <w:r w:rsidRPr="005A25B1">
        <w:rPr>
          <w:sz w:val="16"/>
        </w:rPr>
        <w:t xml:space="preserve"> agendas based on </w:t>
      </w:r>
      <w:r w:rsidRPr="005A25B1">
        <w:rPr>
          <w:b/>
          <w:bCs/>
          <w:sz w:val="24"/>
          <w:szCs w:val="24"/>
          <w:u w:val="single"/>
        </w:rPr>
        <w:t>identity</w:t>
      </w:r>
      <w:r w:rsidRPr="005A25B1">
        <w:rPr>
          <w:sz w:val="16"/>
        </w:rPr>
        <w:t xml:space="preserve"> (the suffragette movement, the movement for the equality of same-sex marriages, or the various movements for the full civil rights of racialized minority subjects, for instance) </w:t>
      </w:r>
      <w:r w:rsidRPr="005A25B1">
        <w:rPr>
          <w:b/>
          <w:bCs/>
          <w:sz w:val="24"/>
          <w:szCs w:val="24"/>
          <w:u w:val="single"/>
        </w:rPr>
        <w:t>are less concerned with claiming</w:t>
      </w:r>
      <w:r w:rsidRPr="005A25B1">
        <w:rPr>
          <w:sz w:val="16"/>
        </w:rPr>
        <w:t xml:space="preserve"> their </w:t>
      </w:r>
      <w:r w:rsidRPr="005A25B1">
        <w:rPr>
          <w:b/>
          <w:bCs/>
          <w:sz w:val="24"/>
          <w:szCs w:val="24"/>
          <w:u w:val="single"/>
        </w:rPr>
        <w:t>suffering</w:t>
      </w:r>
      <w:r w:rsidRPr="005A25B1">
        <w:rPr>
          <w:sz w:val="16"/>
        </w:rPr>
        <w:t xml:space="preserve"> per se (I am) </w:t>
      </w:r>
      <w:r w:rsidRPr="005A25B1">
        <w:rPr>
          <w:b/>
          <w:bCs/>
          <w:sz w:val="24"/>
          <w:szCs w:val="24"/>
          <w:u w:val="single"/>
        </w:rPr>
        <w:t>than</w:t>
      </w:r>
      <w:r w:rsidRPr="005A25B1">
        <w:rPr>
          <w:sz w:val="16"/>
        </w:rPr>
        <w:t xml:space="preserve"> they are with </w:t>
      </w:r>
      <w:r w:rsidRPr="005A25B1">
        <w:rPr>
          <w:b/>
          <w:bCs/>
          <w:sz w:val="24"/>
          <w:szCs w:val="24"/>
          <w:u w:val="single"/>
        </w:rPr>
        <w:t>using</w:t>
      </w:r>
      <w:r w:rsidRPr="005A25B1">
        <w:rPr>
          <w:sz w:val="16"/>
        </w:rPr>
        <w:t xml:space="preserve"> </w:t>
      </w:r>
      <w:r w:rsidRPr="005A25B1">
        <w:rPr>
          <w:b/>
          <w:bCs/>
          <w:sz w:val="24"/>
          <w:szCs w:val="24"/>
          <w:u w:val="single"/>
        </w:rPr>
        <w:t>wounding as a stepping stone</w:t>
      </w:r>
      <w:r w:rsidRPr="005A25B1">
        <w:rPr>
          <w:sz w:val="16"/>
        </w:rPr>
        <w:t xml:space="preserve"> in the quest (I want) for rights equal to those of full citizens. </w:t>
      </w:r>
      <w:r w:rsidRPr="005A25B1">
        <w:rPr>
          <w:b/>
          <w:bCs/>
          <w:sz w:val="24"/>
          <w:szCs w:val="24"/>
          <w:u w:val="single"/>
        </w:rPr>
        <w:t>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w:t>
      </w:r>
      <w:r w:rsidRPr="005A25B1">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5A25B1">
        <w:rPr>
          <w:sz w:val="16"/>
        </w:rPr>
        <w:t>Samera</w:t>
      </w:r>
      <w:proofErr w:type="spellEnd"/>
      <w:r w:rsidRPr="005A25B1">
        <w:rPr>
          <w:sz w:val="16"/>
        </w:rPr>
        <w:t xml:space="preserve"> </w:t>
      </w:r>
      <w:proofErr w:type="spellStart"/>
      <w:r w:rsidRPr="005A25B1">
        <w:rPr>
          <w:sz w:val="16"/>
        </w:rPr>
        <w:t>Esmeir</w:t>
      </w:r>
      <w:proofErr w:type="spellEnd"/>
      <w:r w:rsidRPr="005A25B1">
        <w:rPr>
          <w:sz w:val="16"/>
        </w:rPr>
        <w:t xml:space="preserve"> has referred to as a “juridical humanity” that bestows and rescinds humanity as an individualized legal status in the vein of property.5 Apportioning personhood in this way maintains the world of Man and its attendant racializing</w:t>
      </w:r>
      <w:r w:rsidRPr="00687D51">
        <w:rPr>
          <w:sz w:val="16"/>
        </w:rPr>
        <w:t xml:space="preserve"> assemblages, which means in essence that the entry fee for legal recognition is the acceptance of categories based on white supremacy and colonialism, as well as normative genders and sexualities.</w:t>
      </w:r>
    </w:p>
    <w:p w14:paraId="6EFBF6F3" w14:textId="77777777" w:rsidR="00B82382" w:rsidRDefault="00B82382" w:rsidP="00B82382">
      <w:pPr>
        <w:pStyle w:val="Heading4"/>
      </w:pPr>
      <w:r>
        <w:t xml:space="preserve">By emphasizing the distinctions between humans, not-quite humans, and non-humans, whiteness becomes viewed as Truth and the bar at which everyone is compared is the color line. The color line emphasizes phenotypical distinctions as the standard for which bodies enter spaces of liminality. </w:t>
      </w:r>
    </w:p>
    <w:p w14:paraId="533DAF61" w14:textId="77777777" w:rsidR="00B82382" w:rsidRDefault="00B82382" w:rsidP="00B82382">
      <w:pPr>
        <w:rPr>
          <w:b/>
          <w:bCs/>
          <w:sz w:val="24"/>
          <w:szCs w:val="24"/>
          <w:u w:val="single"/>
        </w:rPr>
      </w:pPr>
      <w:r>
        <w:rPr>
          <w:rStyle w:val="Style13ptBold"/>
        </w:rPr>
        <w:t>Wynter 3</w:t>
      </w:r>
      <w:r>
        <w:t xml:space="preserve"> [Sylvia; 2003; “Unsettling the Coloniality of Being/Power/Truth/Freedom: Towards the Human, After Man, Its Overrepresentation--An Argument,” CR: The New Centennial Review, Volume 3, Number 3,257-337 LCA-BP recut]</w:t>
      </w:r>
      <w:r>
        <w:br/>
        <w:t xml:space="preserve">The Argument proposes </w:t>
      </w:r>
      <w:r>
        <w:rPr>
          <w:b/>
          <w:bCs/>
          <w:sz w:val="24"/>
          <w:szCs w:val="24"/>
          <w:u w:val="single"/>
        </w:rPr>
        <w:t xml:space="preserve">that </w:t>
      </w:r>
      <w:r>
        <w:rPr>
          <w:b/>
          <w:bCs/>
          <w:sz w:val="24"/>
          <w:szCs w:val="24"/>
          <w:highlight w:val="cyan"/>
          <w:u w:val="single"/>
        </w:rPr>
        <w:t>the new</w:t>
      </w:r>
      <w:r>
        <w:rPr>
          <w:b/>
          <w:bCs/>
          <w:sz w:val="24"/>
          <w:szCs w:val="24"/>
          <w:u w:val="single"/>
        </w:rPr>
        <w:t xml:space="preserve"> master </w:t>
      </w:r>
      <w:r>
        <w:rPr>
          <w:b/>
          <w:bCs/>
          <w:sz w:val="24"/>
          <w:szCs w:val="24"/>
          <w:highlight w:val="cyan"/>
          <w:u w:val="single"/>
        </w:rPr>
        <w:t>code of the</w:t>
      </w:r>
      <w:r>
        <w:rPr>
          <w:b/>
          <w:bCs/>
          <w:sz w:val="24"/>
          <w:szCs w:val="24"/>
          <w:u w:val="single"/>
        </w:rPr>
        <w:t xml:space="preserve"> bourgeoisie and of its </w:t>
      </w:r>
      <w:proofErr w:type="spellStart"/>
      <w:r>
        <w:rPr>
          <w:b/>
          <w:bCs/>
          <w:sz w:val="24"/>
          <w:szCs w:val="24"/>
          <w:highlight w:val="cyan"/>
          <w:u w:val="single"/>
        </w:rPr>
        <w:t>ethnoclass</w:t>
      </w:r>
      <w:proofErr w:type="spellEnd"/>
      <w:r>
        <w:rPr>
          <w:b/>
          <w:bCs/>
          <w:sz w:val="24"/>
          <w:szCs w:val="24"/>
          <w:u w:val="single"/>
        </w:rPr>
        <w:t xml:space="preserve"> conception </w:t>
      </w:r>
      <w:r>
        <w:rPr>
          <w:b/>
          <w:bCs/>
          <w:sz w:val="24"/>
          <w:szCs w:val="24"/>
          <w:highlight w:val="cyan"/>
          <w:u w:val="single"/>
        </w:rPr>
        <w:t>of the</w:t>
      </w:r>
      <w:r>
        <w:rPr>
          <w:b/>
          <w:bCs/>
          <w:sz w:val="24"/>
          <w:szCs w:val="24"/>
          <w:u w:val="single"/>
        </w:rPr>
        <w:t xml:space="preserve"> hu</w:t>
      </w:r>
      <w:r>
        <w:rPr>
          <w:b/>
          <w:bCs/>
          <w:sz w:val="24"/>
          <w:szCs w:val="24"/>
          <w:highlight w:val="cyan"/>
          <w:u w:val="single"/>
        </w:rPr>
        <w:t>man</w:t>
      </w:r>
      <w:r>
        <w:rPr>
          <w:sz w:val="24"/>
          <w:szCs w:val="24"/>
        </w:rPr>
        <w:t xml:space="preserve"> </w:t>
      </w:r>
      <w:r>
        <w:t>- that is, the code of selected by Evolution/</w:t>
      </w:r>
      <w:proofErr w:type="spellStart"/>
      <w:r>
        <w:t>dysselected</w:t>
      </w:r>
      <w:proofErr w:type="spellEnd"/>
      <w:r>
        <w:t xml:space="preserve"> </w:t>
      </w:r>
      <w:r w:rsidRPr="00E70CC3">
        <w:t>by Evolution- was now to be mapp</w:t>
      </w:r>
      <w:r>
        <w:t xml:space="preserve">ed and anchored on the only available "objective set of facts" that remained. </w:t>
      </w:r>
      <w:r>
        <w:rPr>
          <w:b/>
          <w:bCs/>
          <w:sz w:val="24"/>
          <w:szCs w:val="24"/>
          <w:u w:val="single"/>
        </w:rPr>
        <w:t xml:space="preserve">This </w:t>
      </w:r>
      <w:r>
        <w:rPr>
          <w:b/>
          <w:bCs/>
          <w:sz w:val="24"/>
          <w:szCs w:val="24"/>
          <w:highlight w:val="cyan"/>
          <w:u w:val="single"/>
        </w:rPr>
        <w:t>was the set of environmentally</w:t>
      </w:r>
      <w:r>
        <w:rPr>
          <w:b/>
          <w:bCs/>
          <w:sz w:val="24"/>
          <w:szCs w:val="24"/>
          <w:u w:val="single"/>
        </w:rPr>
        <w:t xml:space="preserve">, climatically </w:t>
      </w:r>
      <w:r>
        <w:rPr>
          <w:b/>
          <w:bCs/>
          <w:sz w:val="24"/>
          <w:szCs w:val="24"/>
          <w:highlight w:val="cyan"/>
          <w:u w:val="single"/>
        </w:rPr>
        <w:t>determined</w:t>
      </w:r>
      <w:r>
        <w:rPr>
          <w:b/>
          <w:bCs/>
          <w:sz w:val="24"/>
          <w:szCs w:val="24"/>
          <w:u w:val="single"/>
        </w:rPr>
        <w:t xml:space="preserve"> </w:t>
      </w:r>
      <w:r>
        <w:rPr>
          <w:b/>
          <w:bCs/>
          <w:sz w:val="24"/>
          <w:szCs w:val="24"/>
          <w:highlight w:val="cyan"/>
          <w:u w:val="single"/>
        </w:rPr>
        <w:t>phenotypical differences between human</w:t>
      </w:r>
      <w:r>
        <w:rPr>
          <w:b/>
          <w:bCs/>
          <w:sz w:val="24"/>
          <w:szCs w:val="24"/>
          <w:u w:val="single"/>
        </w:rPr>
        <w:t xml:space="preserve"> hereditary </w:t>
      </w:r>
      <w:r>
        <w:rPr>
          <w:b/>
          <w:bCs/>
          <w:sz w:val="24"/>
          <w:szCs w:val="24"/>
          <w:highlight w:val="cyan"/>
          <w:u w:val="single"/>
        </w:rPr>
        <w:t xml:space="preserve">variations as these had developed in the wake of </w:t>
      </w:r>
      <w:r w:rsidRPr="00E70CC3">
        <w:rPr>
          <w:b/>
          <w:bCs/>
          <w:sz w:val="24"/>
          <w:szCs w:val="24"/>
          <w:u w:val="single"/>
        </w:rPr>
        <w:t>the human</w:t>
      </w:r>
      <w:r>
        <w:rPr>
          <w:b/>
          <w:bCs/>
          <w:sz w:val="24"/>
          <w:szCs w:val="24"/>
          <w:u w:val="single"/>
        </w:rPr>
        <w:t xml:space="preserve"> </w:t>
      </w:r>
      <w:r>
        <w:rPr>
          <w:b/>
          <w:bCs/>
          <w:sz w:val="24"/>
          <w:szCs w:val="24"/>
          <w:highlight w:val="cyan"/>
          <w:u w:val="single"/>
        </w:rPr>
        <w:t>diaspora</w:t>
      </w:r>
      <w:r>
        <w:rPr>
          <w:b/>
          <w:bCs/>
          <w:sz w:val="24"/>
          <w:szCs w:val="24"/>
          <w:u w:val="single"/>
        </w:rPr>
        <w:t xml:space="preserve"> both across and </w:t>
      </w:r>
      <w:r w:rsidRPr="00E70CC3">
        <w:rPr>
          <w:b/>
          <w:bCs/>
          <w:sz w:val="24"/>
          <w:szCs w:val="24"/>
          <w:u w:val="single"/>
        </w:rPr>
        <w:t>out of the continent of Africa; that is, as a</w:t>
      </w:r>
      <w:r>
        <w:rPr>
          <w:b/>
          <w:bCs/>
          <w:sz w:val="24"/>
          <w:szCs w:val="24"/>
          <w:u w:val="single"/>
        </w:rPr>
        <w:t xml:space="preserve"> set of (so to speak) totemic </w:t>
      </w:r>
      <w:r>
        <w:rPr>
          <w:b/>
          <w:bCs/>
          <w:sz w:val="24"/>
          <w:szCs w:val="24"/>
          <w:highlight w:val="cyan"/>
          <w:u w:val="single"/>
        </w:rPr>
        <w:t xml:space="preserve">differences, </w:t>
      </w:r>
      <w:r w:rsidRPr="00E70CC3">
        <w:rPr>
          <w:b/>
          <w:bCs/>
          <w:sz w:val="24"/>
          <w:szCs w:val="24"/>
          <w:u w:val="single"/>
        </w:rPr>
        <w:t xml:space="preserve">which </w:t>
      </w:r>
      <w:r>
        <w:rPr>
          <w:b/>
          <w:bCs/>
          <w:sz w:val="24"/>
          <w:szCs w:val="24"/>
          <w:highlight w:val="cyan"/>
          <w:u w:val="single"/>
        </w:rPr>
        <w:t xml:space="preserve">were </w:t>
      </w:r>
      <w:r w:rsidRPr="00E70CC3">
        <w:rPr>
          <w:b/>
          <w:bCs/>
          <w:sz w:val="24"/>
          <w:szCs w:val="24"/>
          <w:u w:val="single"/>
        </w:rPr>
        <w:t xml:space="preserve">now </w:t>
      </w:r>
      <w:r>
        <w:rPr>
          <w:b/>
          <w:bCs/>
          <w:sz w:val="24"/>
          <w:szCs w:val="24"/>
          <w:highlight w:val="cyan"/>
          <w:u w:val="single"/>
        </w:rPr>
        <w:t>harnessed to</w:t>
      </w:r>
      <w:r>
        <w:rPr>
          <w:b/>
          <w:bCs/>
          <w:sz w:val="24"/>
          <w:szCs w:val="24"/>
          <w:u w:val="single"/>
        </w:rPr>
        <w:t xml:space="preserve"> the task of </w:t>
      </w:r>
      <w:r>
        <w:rPr>
          <w:b/>
          <w:bCs/>
          <w:sz w:val="24"/>
          <w:szCs w:val="24"/>
          <w:highlight w:val="cyan"/>
          <w:u w:val="single"/>
        </w:rPr>
        <w:t>project</w:t>
      </w:r>
      <w:r>
        <w:rPr>
          <w:b/>
          <w:bCs/>
          <w:sz w:val="24"/>
          <w:szCs w:val="24"/>
          <w:u w:val="single"/>
        </w:rPr>
        <w:t xml:space="preserve">ing </w:t>
      </w:r>
      <w:r>
        <w:rPr>
          <w:b/>
          <w:bCs/>
          <w:sz w:val="24"/>
          <w:szCs w:val="24"/>
          <w:highlight w:val="cyan"/>
          <w:u w:val="single"/>
        </w:rPr>
        <w:t>the Color Line drawn institutionally</w:t>
      </w:r>
      <w:r>
        <w:rPr>
          <w:b/>
          <w:bCs/>
          <w:sz w:val="24"/>
          <w:szCs w:val="24"/>
          <w:u w:val="single"/>
        </w:rPr>
        <w:t xml:space="preserve"> and discursively </w:t>
      </w:r>
      <w:r>
        <w:rPr>
          <w:b/>
          <w:bCs/>
          <w:sz w:val="24"/>
          <w:szCs w:val="24"/>
          <w:highlight w:val="cyan"/>
          <w:u w:val="single"/>
        </w:rPr>
        <w:t>between whites/nonwhites</w:t>
      </w:r>
      <w:r>
        <w:rPr>
          <w:sz w:val="24"/>
          <w:szCs w:val="24"/>
        </w:rPr>
        <w:t xml:space="preserve"> </w:t>
      </w:r>
      <w:r>
        <w:t xml:space="preserve">- and at its most extreme between the </w:t>
      </w:r>
      <w:r w:rsidRPr="00E70CC3">
        <w:t xml:space="preserve">Caucasoid physiognomy (as symbolic life, the name of what is good, the idea that some humans can be selected by Evolution) and the Negroid </w:t>
      </w:r>
      <w:proofErr w:type="spellStart"/>
      <w:r w:rsidRPr="00E70CC3">
        <w:t>phys</w:t>
      </w:r>
      <w:proofErr w:type="spellEnd"/>
      <w:r w:rsidRPr="00E70CC3">
        <w:t xml:space="preserve">- </w:t>
      </w:r>
      <w:proofErr w:type="spellStart"/>
      <w:r w:rsidRPr="00E70CC3">
        <w:t>iognomy</w:t>
      </w:r>
      <w:proofErr w:type="spellEnd"/>
      <w:r w:rsidRPr="00E70CC3">
        <w:t xml:space="preserve"> (as symbolic death, the "name of what is evil,"</w:t>
      </w:r>
      <w:r w:rsidRPr="00E70CC3">
        <w:rPr>
          <w:b/>
          <w:bCs/>
          <w:sz w:val="24"/>
          <w:szCs w:val="24"/>
          <w:u w:val="single"/>
        </w:rPr>
        <w:t xml:space="preserve"> the idea that some humans can be </w:t>
      </w:r>
      <w:proofErr w:type="spellStart"/>
      <w:r w:rsidRPr="00E70CC3">
        <w:rPr>
          <w:b/>
          <w:bCs/>
          <w:sz w:val="24"/>
          <w:szCs w:val="24"/>
          <w:u w:val="single"/>
        </w:rPr>
        <w:t>dysselected</w:t>
      </w:r>
      <w:proofErr w:type="spellEnd"/>
      <w:r w:rsidRPr="00E70CC3">
        <w:rPr>
          <w:b/>
          <w:bCs/>
          <w:sz w:val="24"/>
          <w:szCs w:val="24"/>
          <w:u w:val="single"/>
        </w:rPr>
        <w:t xml:space="preserve"> by Evolution)- as the new </w:t>
      </w:r>
      <w:proofErr w:type="spellStart"/>
      <w:r w:rsidRPr="00E70CC3">
        <w:rPr>
          <w:b/>
          <w:bCs/>
          <w:sz w:val="24"/>
          <w:szCs w:val="24"/>
          <w:u w:val="single"/>
        </w:rPr>
        <w:t>extrahuman</w:t>
      </w:r>
      <w:proofErr w:type="spellEnd"/>
      <w:r w:rsidRPr="00E70CC3">
        <w:rPr>
          <w:b/>
          <w:bCs/>
          <w:sz w:val="24"/>
          <w:szCs w:val="24"/>
          <w:u w:val="single"/>
        </w:rPr>
        <w:t xml:space="preserve"> line, or projection of genetic </w:t>
      </w:r>
      <w:proofErr w:type="spellStart"/>
      <w:r w:rsidRPr="00E70CC3">
        <w:rPr>
          <w:b/>
          <w:bCs/>
          <w:sz w:val="24"/>
          <w:szCs w:val="24"/>
          <w:u w:val="single"/>
        </w:rPr>
        <w:t>nonhomogeneity</w:t>
      </w:r>
      <w:proofErr w:type="spellEnd"/>
      <w:r w:rsidRPr="00E70CC3">
        <w:rPr>
          <w:b/>
          <w:bCs/>
          <w:sz w:val="24"/>
          <w:szCs w:val="24"/>
          <w:u w:val="single"/>
        </w:rPr>
        <w:t xml:space="preserve"> that</w:t>
      </w:r>
      <w:r>
        <w:rPr>
          <w:b/>
          <w:bCs/>
          <w:sz w:val="24"/>
          <w:szCs w:val="24"/>
          <w:u w:val="single"/>
        </w:rPr>
        <w:t xml:space="preserve"> would now be made to function, </w:t>
      </w:r>
      <w:r>
        <w:t xml:space="preserve">analogically, as the status-ordering principle based upon ostensibly differ- </w:t>
      </w:r>
      <w:proofErr w:type="spellStart"/>
      <w:r>
        <w:t>ential</w:t>
      </w:r>
      <w:proofErr w:type="spellEnd"/>
      <w:r>
        <w:t xml:space="preserve"> degrees of evolutionary </w:t>
      </w:r>
      <w:proofErr w:type="spellStart"/>
      <w:r>
        <w:t>selectedness</w:t>
      </w:r>
      <w:proofErr w:type="spellEnd"/>
      <w:r>
        <w:t>/</w:t>
      </w:r>
      <w:proofErr w:type="spellStart"/>
      <w:r>
        <w:t>eugenicity</w:t>
      </w:r>
      <w:proofErr w:type="spellEnd"/>
      <w:r>
        <w:t xml:space="preserve"> and/or </w:t>
      </w:r>
      <w:proofErr w:type="spellStart"/>
      <w:r>
        <w:t>dysselected</w:t>
      </w:r>
      <w:proofErr w:type="spellEnd"/>
      <w:r>
        <w:t>- ness/</w:t>
      </w:r>
      <w:proofErr w:type="spellStart"/>
      <w:r>
        <w:t>dysgenicity</w:t>
      </w:r>
      <w:proofErr w:type="spellEnd"/>
      <w:r>
        <w:t xml:space="preserve">. </w:t>
      </w:r>
      <w:r>
        <w:rPr>
          <w:b/>
          <w:bCs/>
          <w:sz w:val="24"/>
          <w:szCs w:val="24"/>
          <w:highlight w:val="cyan"/>
          <w:u w:val="single"/>
        </w:rPr>
        <w:t>Differential degrees, as between the classes</w:t>
      </w:r>
      <w:r>
        <w:t xml:space="preserve"> (middle and lower and, by extrapolation, between capital and labor) as well as </w:t>
      </w:r>
      <w:r>
        <w:rPr>
          <w:b/>
          <w:bCs/>
          <w:sz w:val="24"/>
          <w:szCs w:val="24"/>
          <w:highlight w:val="cyan"/>
          <w:u w:val="single"/>
        </w:rPr>
        <w:t>between men and women, and between the heterosexual and homosexual</w:t>
      </w:r>
      <w:r>
        <w:t xml:space="preserve"> erotic preference - and, even more centrally, as </w:t>
      </w:r>
      <w:r>
        <w:rPr>
          <w:b/>
          <w:bCs/>
          <w:sz w:val="24"/>
          <w:szCs w:val="24"/>
          <w:highlight w:val="cyan"/>
          <w:u w:val="single"/>
        </w:rPr>
        <w:t>between Breadwinner</w:t>
      </w:r>
      <w:r>
        <w:t xml:space="preserve"> (job- holding middle and working classes) </w:t>
      </w:r>
      <w:r>
        <w:rPr>
          <w:b/>
          <w:bCs/>
          <w:sz w:val="24"/>
          <w:szCs w:val="24"/>
          <w:highlight w:val="cyan"/>
          <w:u w:val="single"/>
        </w:rPr>
        <w:t>and the jobless and criminalized</w:t>
      </w:r>
      <w:r>
        <w:t xml:space="preserve"> Poor, with this rearticulated at the global level as between Sartre's "</w:t>
      </w:r>
      <w:r>
        <w:rPr>
          <w:b/>
          <w:bCs/>
          <w:sz w:val="24"/>
          <w:szCs w:val="24"/>
          <w:highlight w:val="cyan"/>
          <w:u w:val="single"/>
        </w:rPr>
        <w:t>Men" and Natives</w:t>
      </w:r>
      <w:r>
        <w:t xml:space="preserve"> (see his guide-quote), before the end of politico-military colonial- ism, then </w:t>
      </w:r>
      <w:proofErr w:type="spellStart"/>
      <w:r>
        <w:t>postcolonially</w:t>
      </w:r>
      <w:proofErr w:type="spellEnd"/>
      <w:r>
        <w:t xml:space="preserve"> as between the "developed" First World, on the one hand, and the "underdeveloped" Third and Fourth Worlds on the other. </w:t>
      </w:r>
      <w:r>
        <w:rPr>
          <w:b/>
          <w:bCs/>
          <w:sz w:val="24"/>
          <w:szCs w:val="24"/>
          <w:highlight w:val="cyan"/>
          <w:u w:val="single"/>
        </w:rPr>
        <w:t>The Color Line was</w:t>
      </w:r>
      <w:r>
        <w:rPr>
          <w:b/>
          <w:bCs/>
          <w:sz w:val="24"/>
          <w:szCs w:val="24"/>
          <w:u w:val="single"/>
        </w:rPr>
        <w:t xml:space="preserve"> now </w:t>
      </w:r>
      <w:r>
        <w:rPr>
          <w:b/>
          <w:bCs/>
          <w:sz w:val="24"/>
          <w:szCs w:val="24"/>
          <w:highlight w:val="cyan"/>
          <w:u w:val="single"/>
        </w:rPr>
        <w:t>projected as the new "space of Otherness</w:t>
      </w:r>
      <w:r>
        <w:rPr>
          <w:b/>
          <w:bCs/>
          <w:sz w:val="24"/>
          <w:szCs w:val="24"/>
          <w:u w:val="single"/>
        </w:rPr>
        <w:t xml:space="preserve">" principle of </w:t>
      </w:r>
      <w:proofErr w:type="spellStart"/>
      <w:r>
        <w:rPr>
          <w:b/>
          <w:bCs/>
          <w:sz w:val="24"/>
          <w:szCs w:val="24"/>
          <w:u w:val="single"/>
        </w:rPr>
        <w:t>nonhomogeneity</w:t>
      </w:r>
      <w:proofErr w:type="spellEnd"/>
      <w:r>
        <w:rPr>
          <w:b/>
          <w:bCs/>
          <w:sz w:val="24"/>
          <w:szCs w:val="24"/>
          <w:u w:val="single"/>
        </w:rPr>
        <w:t xml:space="preserve">, </w:t>
      </w:r>
      <w:r>
        <w:rPr>
          <w:b/>
          <w:bCs/>
          <w:sz w:val="24"/>
          <w:szCs w:val="24"/>
          <w:highlight w:val="cyan"/>
          <w:u w:val="single"/>
        </w:rPr>
        <w:t>made to reoccupy the earlier places of</w:t>
      </w:r>
      <w:r>
        <w:rPr>
          <w:b/>
          <w:bCs/>
          <w:sz w:val="24"/>
          <w:szCs w:val="24"/>
          <w:u w:val="single"/>
        </w:rPr>
        <w:t xml:space="preserve"> the motion-filled heavens/non-moving Earth, </w:t>
      </w:r>
      <w:r>
        <w:rPr>
          <w:b/>
          <w:bCs/>
          <w:sz w:val="24"/>
          <w:szCs w:val="24"/>
          <w:highlight w:val="cyan"/>
          <w:u w:val="single"/>
        </w:rPr>
        <w:t xml:space="preserve">rational humans/irrational animal lines, </w:t>
      </w:r>
      <w:r>
        <w:rPr>
          <w:b/>
          <w:bCs/>
          <w:sz w:val="24"/>
          <w:szCs w:val="24"/>
          <w:u w:val="single"/>
        </w:rPr>
        <w:t xml:space="preserve">and to recode in new terms their ostensible </w:t>
      </w:r>
      <w:proofErr w:type="spellStart"/>
      <w:r>
        <w:rPr>
          <w:b/>
          <w:bCs/>
          <w:sz w:val="24"/>
          <w:szCs w:val="24"/>
          <w:u w:val="single"/>
        </w:rPr>
        <w:t>extrahumanly</w:t>
      </w:r>
      <w:proofErr w:type="spellEnd"/>
      <w:r>
        <w:rPr>
          <w:b/>
          <w:bCs/>
          <w:sz w:val="24"/>
          <w:szCs w:val="24"/>
          <w:u w:val="single"/>
        </w:rPr>
        <w:t xml:space="preserve"> determined differences of ontological substance</w:t>
      </w:r>
      <w:r>
        <w:t xml:space="preserve">. While, if the earlier two had been </w:t>
      </w:r>
      <w:proofErr w:type="spellStart"/>
      <w:r>
        <w:t>indispen</w:t>
      </w:r>
      <w:proofErr w:type="spellEnd"/>
      <w: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t>ment</w:t>
      </w:r>
      <w:proofErr w:type="spellEnd"/>
      <w:r>
        <w:t xml:space="preserve"> therefore being rigorously conserved by the "learning system" and order of knowledge as articulated in the institutional structure of each order - this was to be no less the case with respect to the projected "space of Otherness" of</w:t>
      </w:r>
      <w:r>
        <w:rPr>
          <w:b/>
          <w:bCs/>
          <w:sz w:val="24"/>
          <w:szCs w:val="24"/>
          <w:highlight w:val="cyan"/>
          <w:u w:val="single"/>
        </w:rPr>
        <w:t xml:space="preserve"> the Color Line</w:t>
      </w:r>
      <w:r>
        <w:t xml:space="preserve">. With respect, that is, </w:t>
      </w:r>
      <w:r>
        <w:rPr>
          <w:b/>
          <w:bCs/>
          <w:sz w:val="24"/>
          <w:szCs w:val="24"/>
          <w:u w:val="single"/>
        </w:rPr>
        <w:t xml:space="preserve">to its indispensability to the production and reproduction of our present genre of the human Mam, together with the overall global/national bourgeois order of things and its specific mode of economic production, </w:t>
      </w:r>
      <w:r>
        <w:rPr>
          <w:b/>
          <w:bCs/>
          <w:sz w:val="24"/>
          <w:szCs w:val="24"/>
          <w:highlight w:val="cyan"/>
          <w:u w:val="single"/>
        </w:rPr>
        <w:t>alone able to provide the material conditions</w:t>
      </w:r>
      <w:r>
        <w:rPr>
          <w:b/>
          <w:bCs/>
          <w:sz w:val="24"/>
          <w:szCs w:val="24"/>
          <w:u w:val="single"/>
        </w:rPr>
        <w:t xml:space="preserve"> of existence </w:t>
      </w:r>
      <w:r>
        <w:rPr>
          <w:b/>
          <w:bCs/>
          <w:sz w:val="24"/>
          <w:szCs w:val="24"/>
          <w:highlight w:val="cyan"/>
          <w:u w:val="single"/>
        </w:rPr>
        <w:t>for the</w:t>
      </w:r>
      <w:r>
        <w:rPr>
          <w:b/>
          <w:bCs/>
          <w:sz w:val="24"/>
          <w:szCs w:val="24"/>
          <w:u w:val="single"/>
        </w:rPr>
        <w:t xml:space="preserve"> production and </w:t>
      </w:r>
      <w:r>
        <w:rPr>
          <w:b/>
          <w:bCs/>
          <w:sz w:val="24"/>
          <w:szCs w:val="24"/>
          <w:highlight w:val="cyan"/>
          <w:u w:val="single"/>
        </w:rPr>
        <w:t xml:space="preserve">reproduction of the </w:t>
      </w:r>
      <w:proofErr w:type="spellStart"/>
      <w:r>
        <w:rPr>
          <w:b/>
          <w:bCs/>
          <w:sz w:val="24"/>
          <w:szCs w:val="24"/>
          <w:highlight w:val="cyan"/>
          <w:u w:val="single"/>
        </w:rPr>
        <w:t>ethnoclass</w:t>
      </w:r>
      <w:proofErr w:type="spellEnd"/>
      <w:r>
        <w:rPr>
          <w:b/>
          <w:bCs/>
          <w:sz w:val="24"/>
          <w:szCs w:val="24"/>
          <w:u w:val="single"/>
        </w:rPr>
        <w:t xml:space="preserve"> or Western-bourgeois answer </w:t>
      </w:r>
      <w:r>
        <w:rPr>
          <w:b/>
          <w:bCs/>
          <w:sz w:val="24"/>
          <w:szCs w:val="24"/>
          <w:highlight w:val="cyan"/>
          <w:u w:val="single"/>
        </w:rPr>
        <w:t>that we now give to the question of</w:t>
      </w:r>
      <w:r>
        <w:rPr>
          <w:b/>
          <w:bCs/>
          <w:sz w:val="24"/>
          <w:szCs w:val="24"/>
          <w:u w:val="single"/>
        </w:rPr>
        <w:t xml:space="preserve"> the </w:t>
      </w:r>
      <w:r>
        <w:rPr>
          <w:b/>
          <w:bCs/>
          <w:sz w:val="24"/>
          <w:szCs w:val="24"/>
          <w:highlight w:val="cyan"/>
          <w:u w:val="single"/>
        </w:rPr>
        <w:t>who</w:t>
      </w:r>
      <w:r>
        <w:rPr>
          <w:b/>
          <w:bCs/>
          <w:sz w:val="24"/>
          <w:szCs w:val="24"/>
          <w:u w:val="single"/>
        </w:rPr>
        <w:t xml:space="preserve"> and what </w:t>
      </w:r>
      <w:r>
        <w:rPr>
          <w:b/>
          <w:bCs/>
          <w:sz w:val="24"/>
          <w:szCs w:val="24"/>
          <w:highlight w:val="cyan"/>
          <w:u w:val="single"/>
        </w:rPr>
        <w:t>we are.</w:t>
      </w:r>
    </w:p>
    <w:p w14:paraId="007DF3AF" w14:textId="77777777" w:rsidR="00B82382" w:rsidRDefault="00B82382" w:rsidP="00B82382">
      <w:pPr>
        <w:pStyle w:val="Heading4"/>
      </w:pPr>
    </w:p>
    <w:p w14:paraId="7AFA3313" w14:textId="77777777" w:rsidR="00B82382" w:rsidRDefault="00B82382" w:rsidP="00B82382">
      <w:pPr>
        <w:pStyle w:val="Heading4"/>
      </w:pPr>
      <w:r>
        <w:t xml:space="preserve">Instead of centering our humanity around Habeas Corpus, habeas viscus centers it around the flesh. It gives us a new way of emancipating ourselves from the confines of the </w:t>
      </w:r>
      <w:proofErr w:type="spellStart"/>
      <w:r>
        <w:t>colorline</w:t>
      </w:r>
      <w:proofErr w:type="spellEnd"/>
      <w:r>
        <w:t xml:space="preserve"> and the state. Thus the alt is to dwell in the hieroglyphics of the flesh as a tactic of guerrilla warfare. This focusing on both affective bonds and community building as a way to resist the state.</w:t>
      </w:r>
    </w:p>
    <w:p w14:paraId="6B864A13" w14:textId="77777777" w:rsidR="00B82382" w:rsidRPr="00C74B74" w:rsidRDefault="00B82382" w:rsidP="00B82382">
      <w:proofErr w:type="spellStart"/>
      <w:r w:rsidRPr="00534588">
        <w:rPr>
          <w:rStyle w:val="Style13ptBold"/>
        </w:rPr>
        <w:t>Weheliy</w:t>
      </w:r>
      <w:r>
        <w:rPr>
          <w:rStyle w:val="Style13ptBold"/>
        </w:rPr>
        <w:t>e</w:t>
      </w:r>
      <w:proofErr w:type="spellEnd"/>
      <w:r>
        <w:rPr>
          <w:rStyle w:val="Style13ptBold"/>
        </w:rPr>
        <w:t xml:space="preserve"> 4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19D4AF1E" w14:textId="77777777" w:rsidR="00B82382" w:rsidRDefault="00B82382" w:rsidP="00B82382">
      <w:pPr>
        <w:rPr>
          <w:sz w:val="16"/>
        </w:rPr>
      </w:pPr>
      <w:r w:rsidRPr="00E4742E">
        <w:rPr>
          <w:sz w:val="16"/>
        </w:rPr>
        <w:t xml:space="preserve">The poetics and </w:t>
      </w:r>
      <w:r w:rsidRPr="0018346C">
        <w:rPr>
          <w:b/>
          <w:bCs/>
          <w:sz w:val="24"/>
          <w:szCs w:val="24"/>
          <w:highlight w:val="cyan"/>
          <w:u w:val="single"/>
        </w:rPr>
        <w:t>politics</w:t>
      </w:r>
      <w:r w:rsidRPr="00E4742E">
        <w:rPr>
          <w:sz w:val="16"/>
        </w:rPr>
        <w:t xml:space="preserve"> that I have been discussing under the heading of </w:t>
      </w:r>
      <w:r w:rsidRPr="00BD4D00">
        <w:rPr>
          <w:b/>
          <w:bCs/>
          <w:sz w:val="24"/>
          <w:szCs w:val="24"/>
          <w:highlight w:val="cyan"/>
          <w:u w:val="single"/>
        </w:rPr>
        <w:t xml:space="preserve">habeas </w:t>
      </w:r>
      <w:r w:rsidRPr="0018346C">
        <w:rPr>
          <w:b/>
          <w:bCs/>
          <w:sz w:val="24"/>
          <w:szCs w:val="24"/>
          <w:highlight w:val="cyan"/>
          <w:u w:val="single"/>
        </w:rPr>
        <w:t xml:space="preserve">viscus or the flesh are concerned </w:t>
      </w:r>
      <w:r w:rsidRPr="00BD4D00">
        <w:rPr>
          <w:b/>
          <w:bCs/>
          <w:sz w:val="24"/>
          <w:szCs w:val="24"/>
          <w:highlight w:val="cyan"/>
          <w:u w:val="single"/>
        </w:rPr>
        <w:t>not with inclusion in</w:t>
      </w:r>
      <w:r w:rsidRPr="00BD4D00">
        <w:rPr>
          <w:b/>
          <w:bCs/>
          <w:sz w:val="24"/>
          <w:szCs w:val="24"/>
          <w:u w:val="single"/>
        </w:rPr>
        <w:t xml:space="preserve"> reigning precincts of </w:t>
      </w:r>
      <w:r w:rsidRPr="00BD4D00">
        <w:rPr>
          <w:b/>
          <w:bCs/>
          <w:sz w:val="24"/>
          <w:szCs w:val="24"/>
          <w:highlight w:val="cyan"/>
          <w:u w:val="single"/>
        </w:rPr>
        <w:t>the</w:t>
      </w:r>
      <w:r w:rsidRPr="00BD4D00">
        <w:rPr>
          <w:b/>
          <w:bCs/>
          <w:sz w:val="24"/>
          <w:szCs w:val="24"/>
          <w:u w:val="single"/>
        </w:rPr>
        <w:t xml:space="preserve"> </w:t>
      </w:r>
      <w:r w:rsidRPr="00BD4D00">
        <w:rPr>
          <w:b/>
          <w:bCs/>
          <w:sz w:val="24"/>
          <w:szCs w:val="24"/>
          <w:highlight w:val="cyan"/>
          <w:u w:val="single"/>
        </w:rPr>
        <w:t>s</w:t>
      </w:r>
      <w:r w:rsidRPr="00BD4D00">
        <w:rPr>
          <w:b/>
          <w:bCs/>
          <w:sz w:val="24"/>
          <w:szCs w:val="24"/>
          <w:u w:val="single"/>
        </w:rPr>
        <w:t xml:space="preserve">tatus </w:t>
      </w:r>
      <w:r w:rsidRPr="00BD4D00">
        <w:rPr>
          <w:b/>
          <w:bCs/>
          <w:sz w:val="24"/>
          <w:szCs w:val="24"/>
          <w:highlight w:val="cyan"/>
          <w:u w:val="single"/>
        </w:rPr>
        <w:t>quo</w:t>
      </w:r>
      <w:r w:rsidRPr="00BD4D00">
        <w:rPr>
          <w:b/>
          <w:bCs/>
          <w:sz w:val="24"/>
          <w:szCs w:val="24"/>
          <w:u w:val="single"/>
        </w:rPr>
        <w:t xml:space="preserve"> </w:t>
      </w:r>
      <w:r w:rsidRPr="00BD4D00">
        <w:rPr>
          <w:b/>
          <w:bCs/>
          <w:sz w:val="24"/>
          <w:szCs w:val="24"/>
          <w:highlight w:val="cyan"/>
          <w:u w:val="single"/>
        </w:rPr>
        <w:t>but</w:t>
      </w:r>
      <w:r w:rsidRPr="00BD4D00">
        <w:rPr>
          <w:b/>
          <w:bCs/>
          <w:sz w:val="24"/>
          <w:szCs w:val="24"/>
          <w:u w:val="single"/>
        </w:rPr>
        <w:t xml:space="preserve">, in Cedric Robinson’s apt phrasing, “the </w:t>
      </w:r>
      <w:r w:rsidRPr="00BD4D00">
        <w:rPr>
          <w:b/>
          <w:bCs/>
          <w:sz w:val="24"/>
          <w:szCs w:val="24"/>
          <w:highlight w:val="cyan"/>
          <w:u w:val="single"/>
        </w:rPr>
        <w:t>continuing development of</w:t>
      </w:r>
      <w:r w:rsidRPr="00BD4D00">
        <w:rPr>
          <w:b/>
          <w:bCs/>
          <w:sz w:val="24"/>
          <w:szCs w:val="24"/>
          <w:u w:val="single"/>
        </w:rPr>
        <w:t xml:space="preserve"> </w:t>
      </w:r>
      <w:r w:rsidRPr="0018346C">
        <w:rPr>
          <w:b/>
          <w:bCs/>
          <w:sz w:val="24"/>
          <w:szCs w:val="24"/>
          <w:highlight w:val="cyan"/>
          <w:u w:val="single"/>
        </w:rPr>
        <w:t>a collective consciousness</w:t>
      </w:r>
      <w:r w:rsidRPr="00BD4D00">
        <w:rPr>
          <w:b/>
          <w:bCs/>
          <w:sz w:val="24"/>
          <w:szCs w:val="24"/>
          <w:u w:val="single"/>
        </w:rPr>
        <w:t xml:space="preserve"> informed by the historical struggles for liberation and motivated by the shared sense of obligation to preserve [and I would add also to reimagine] the collective being</w:t>
      </w:r>
      <w:r w:rsidRPr="0018346C">
        <w:rPr>
          <w:b/>
          <w:bCs/>
          <w:sz w:val="24"/>
          <w:szCs w:val="24"/>
          <w:highlight w:val="cyan"/>
          <w:u w:val="single"/>
        </w:rPr>
        <w:t xml:space="preserve">, the ontological </w:t>
      </w:r>
      <w:r w:rsidRPr="00BD4D00">
        <w:rPr>
          <w:b/>
          <w:bCs/>
          <w:sz w:val="24"/>
          <w:szCs w:val="24"/>
          <w:highlight w:val="cyan"/>
          <w:u w:val="single"/>
        </w:rPr>
        <w:t>totality</w:t>
      </w:r>
      <w:r w:rsidRPr="00BD4D00">
        <w:rPr>
          <w:b/>
          <w:bCs/>
          <w:sz w:val="24"/>
          <w:szCs w:val="24"/>
          <w:u w:val="single"/>
        </w:rPr>
        <w:t xml:space="preserve">.”31 </w:t>
      </w:r>
      <w:r w:rsidRPr="00BD4D00">
        <w:rPr>
          <w:b/>
          <w:bCs/>
          <w:sz w:val="24"/>
          <w:szCs w:val="24"/>
          <w:highlight w:val="cyan"/>
          <w:u w:val="single"/>
        </w:rPr>
        <w:t>Though the</w:t>
      </w:r>
      <w:r w:rsidRPr="00BD4D00">
        <w:rPr>
          <w:b/>
          <w:bCs/>
          <w:sz w:val="24"/>
          <w:szCs w:val="24"/>
          <w:u w:val="single"/>
        </w:rPr>
        <w:t xml:space="preserve"> laws of </w:t>
      </w:r>
      <w:r w:rsidRPr="00BD4D00">
        <w:rPr>
          <w:b/>
          <w:bCs/>
          <w:sz w:val="24"/>
          <w:szCs w:val="24"/>
          <w:highlight w:val="cyan"/>
          <w:u w:val="single"/>
        </w:rPr>
        <w:t>Man place the flesh outside the ferocious</w:t>
      </w:r>
      <w:r w:rsidRPr="00BD4D00">
        <w:rPr>
          <w:b/>
          <w:bCs/>
          <w:sz w:val="24"/>
          <w:szCs w:val="24"/>
          <w:u w:val="single"/>
        </w:rPr>
        <w:t xml:space="preserve"> and ravenous </w:t>
      </w:r>
      <w:r w:rsidRPr="00BD4D00">
        <w:rPr>
          <w:b/>
          <w:bCs/>
          <w:sz w:val="24"/>
          <w:szCs w:val="24"/>
          <w:highlight w:val="cyan"/>
          <w:u w:val="single"/>
        </w:rPr>
        <w:t>perimeters of the legal body</w:t>
      </w:r>
      <w:r w:rsidRPr="00BD4D00">
        <w:rPr>
          <w:b/>
          <w:bCs/>
          <w:sz w:val="24"/>
          <w:szCs w:val="24"/>
          <w:u w:val="single"/>
        </w:rPr>
        <w:t xml:space="preserve">, </w:t>
      </w:r>
      <w:r w:rsidRPr="00BD4D00">
        <w:rPr>
          <w:b/>
          <w:bCs/>
          <w:sz w:val="24"/>
          <w:szCs w:val="24"/>
          <w:highlight w:val="cyan"/>
          <w:u w:val="single"/>
        </w:rPr>
        <w:t>habeas viscus defies domestication</w:t>
      </w:r>
      <w:r w:rsidRPr="00BD4D00">
        <w:rPr>
          <w:b/>
          <w:bCs/>
          <w:sz w:val="24"/>
          <w:szCs w:val="24"/>
          <w:u w:val="single"/>
        </w:rPr>
        <w:t xml:space="preserve"> both </w:t>
      </w:r>
      <w:r w:rsidRPr="0018346C">
        <w:rPr>
          <w:b/>
          <w:bCs/>
          <w:sz w:val="24"/>
          <w:szCs w:val="24"/>
          <w:highlight w:val="cyan"/>
          <w:u w:val="single"/>
        </w:rPr>
        <w:t>on the basis of</w:t>
      </w:r>
      <w:r w:rsidRPr="00BD4D00">
        <w:rPr>
          <w:b/>
          <w:bCs/>
          <w:sz w:val="24"/>
          <w:szCs w:val="24"/>
          <w:u w:val="single"/>
        </w:rPr>
        <w:t xml:space="preserve"> particularized personhood as a result of </w:t>
      </w:r>
      <w:r w:rsidRPr="0018346C">
        <w:rPr>
          <w:b/>
          <w:bCs/>
          <w:sz w:val="24"/>
          <w:szCs w:val="24"/>
          <w:highlight w:val="cyan"/>
          <w:u w:val="single"/>
        </w:rPr>
        <w:t>suffering</w:t>
      </w:r>
      <w:r w:rsidRPr="00BD4D00">
        <w:rPr>
          <w:b/>
          <w:bCs/>
          <w:sz w:val="24"/>
          <w:szCs w:val="24"/>
          <w:u w:val="single"/>
        </w:rPr>
        <w:t xml:space="preserve">, as in human rights discourse, </w:t>
      </w:r>
      <w:r w:rsidRPr="0018346C">
        <w:rPr>
          <w:b/>
          <w:bCs/>
          <w:sz w:val="24"/>
          <w:szCs w:val="24"/>
          <w:highlight w:val="cyan"/>
          <w:u w:val="single"/>
        </w:rPr>
        <w:t>and on the</w:t>
      </w:r>
      <w:r w:rsidRPr="00BD4D00">
        <w:rPr>
          <w:b/>
          <w:bCs/>
          <w:sz w:val="24"/>
          <w:szCs w:val="24"/>
          <w:u w:val="single"/>
        </w:rPr>
        <w:t xml:space="preserve"> grounds of the </w:t>
      </w:r>
      <w:r w:rsidRPr="0018346C">
        <w:rPr>
          <w:b/>
          <w:bCs/>
          <w:sz w:val="24"/>
          <w:szCs w:val="24"/>
          <w:highlight w:val="cyan"/>
          <w:u w:val="single"/>
        </w:rPr>
        <w:t>universalized</w:t>
      </w:r>
      <w:r w:rsidRPr="00BD4D00">
        <w:rPr>
          <w:b/>
          <w:bCs/>
          <w:sz w:val="24"/>
          <w:szCs w:val="24"/>
          <w:u w:val="single"/>
        </w:rPr>
        <w:t xml:space="preserve"> version of </w:t>
      </w:r>
      <w:r w:rsidRPr="0018346C">
        <w:rPr>
          <w:b/>
          <w:bCs/>
          <w:sz w:val="24"/>
          <w:szCs w:val="24"/>
          <w:highlight w:val="cyan"/>
          <w:u w:val="single"/>
        </w:rPr>
        <w:t>western Man</w:t>
      </w:r>
      <w:r w:rsidRPr="00BD4D00">
        <w:rPr>
          <w:b/>
          <w:bCs/>
          <w:sz w:val="24"/>
          <w:szCs w:val="24"/>
          <w:u w:val="single"/>
        </w:rPr>
        <w:t>.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RPr="00E4742E">
        <w:rPr>
          <w:sz w:val="16"/>
        </w:rPr>
        <w:t xml:space="preserve">. As a way of conceptualizing politics, then, </w:t>
      </w:r>
      <w:r w:rsidRPr="0018346C">
        <w:rPr>
          <w:b/>
          <w:bCs/>
          <w:sz w:val="24"/>
          <w:szCs w:val="24"/>
          <w:u w:val="single"/>
        </w:rPr>
        <w:t>habeas viscus diverges from the discourses and institutions that yoke the flesh to political violence in the modus of deviance</w:t>
      </w:r>
      <w:r w:rsidRPr="00E4742E">
        <w:rPr>
          <w:sz w:val="16"/>
        </w:rPr>
        <w:t xml:space="preserve">. Instead, it translates the hieroglyphics of the flesh into a potentiality in any and all things, an originating leap in the imagining of future anterior freedoms and new genres of humanity. To envisage </w:t>
      </w:r>
      <w:r w:rsidRPr="0018346C">
        <w:rPr>
          <w:b/>
          <w:bCs/>
          <w:sz w:val="24"/>
          <w:szCs w:val="24"/>
          <w:u w:val="single"/>
        </w:rPr>
        <w:t>habeas viscus</w:t>
      </w:r>
      <w:r w:rsidRPr="00E4742E">
        <w:rPr>
          <w:sz w:val="16"/>
        </w:rPr>
        <w:t xml:space="preserve"> as a forceful assemblage of humanity </w:t>
      </w:r>
      <w:r w:rsidRPr="0018346C">
        <w:rPr>
          <w:b/>
          <w:bCs/>
          <w:sz w:val="24"/>
          <w:szCs w:val="24"/>
          <w:highlight w:val="cyan"/>
          <w:u w:val="single"/>
        </w:rPr>
        <w:t>entails leaving behind the world of Man and some of its attendant humanist pieties.</w:t>
      </w:r>
      <w:r w:rsidRPr="0018346C">
        <w:rPr>
          <w:b/>
          <w:bCs/>
          <w:sz w:val="24"/>
          <w:szCs w:val="24"/>
          <w:u w:val="single"/>
        </w:rPr>
        <w:t xml:space="preserve"> </w:t>
      </w:r>
      <w:r w:rsidRPr="00E4742E">
        <w:rPr>
          <w:sz w:val="16"/>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4742E">
        <w:rPr>
          <w:sz w:val="16"/>
        </w:rPr>
        <w:t>ethnoclass</w:t>
      </w:r>
      <w:proofErr w:type="spellEnd"/>
      <w:r w:rsidRPr="00E4742E">
        <w:rPr>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w:t>
      </w:r>
      <w:r w:rsidRPr="001B631B">
        <w:rPr>
          <w:b/>
          <w:bCs/>
          <w:sz w:val="24"/>
          <w:szCs w:val="24"/>
          <w:highlight w:val="cyan"/>
          <w:u w:val="single"/>
        </w:rPr>
        <w:t>dwelling in the monstrosity of the flesh present some of the weapons in the guerrilla warfare to “secure the full cognitive and behavioral autonomy of the human species</w:t>
      </w:r>
      <w:r w:rsidRPr="00E4742E">
        <w:rPr>
          <w:sz w:val="16"/>
        </w:rPr>
        <w:t xml:space="preserve">,” since these liberate from captivity assemblages of life, thought, and politics from the tradition of the oppressed and, </w:t>
      </w:r>
      <w:r w:rsidRPr="001B631B">
        <w:rPr>
          <w:b/>
          <w:bCs/>
          <w:sz w:val="24"/>
          <w:szCs w:val="24"/>
          <w:highlight w:val="cyan"/>
          <w:u w:val="single"/>
        </w:rPr>
        <w:t>as a result, disfigure the centrality of Man as the sign for the human</w:t>
      </w:r>
      <w:r w:rsidRPr="00E4742E">
        <w:rPr>
          <w:sz w:val="16"/>
        </w:rPr>
        <w:t xml:space="preserve">. As an assemblage of humanity, </w:t>
      </w:r>
      <w:r w:rsidRPr="001B631B">
        <w:rPr>
          <w:b/>
          <w:bCs/>
          <w:sz w:val="24"/>
          <w:szCs w:val="24"/>
          <w:highlight w:val="cyan"/>
          <w:u w:val="single"/>
        </w:rPr>
        <w:t xml:space="preserve">habeas </w:t>
      </w:r>
      <w:r w:rsidRPr="00143AF6">
        <w:rPr>
          <w:b/>
          <w:bCs/>
          <w:sz w:val="24"/>
          <w:szCs w:val="24"/>
          <w:highlight w:val="cyan"/>
          <w:u w:val="single"/>
        </w:rPr>
        <w:t>viscus</w:t>
      </w:r>
      <w:r w:rsidRPr="007808A3">
        <w:rPr>
          <w:b/>
          <w:bCs/>
          <w:sz w:val="24"/>
          <w:szCs w:val="24"/>
          <w:u w:val="single"/>
        </w:rPr>
        <w:t xml:space="preserve"> animates the </w:t>
      </w:r>
      <w:proofErr w:type="spellStart"/>
      <w:r w:rsidRPr="007808A3">
        <w:rPr>
          <w:b/>
          <w:bCs/>
          <w:sz w:val="24"/>
          <w:szCs w:val="24"/>
          <w:u w:val="single"/>
        </w:rPr>
        <w:t>elsewheres</w:t>
      </w:r>
      <w:proofErr w:type="spellEnd"/>
      <w:r w:rsidRPr="007808A3">
        <w:rPr>
          <w:b/>
          <w:bCs/>
          <w:sz w:val="24"/>
          <w:szCs w:val="24"/>
          <w:u w:val="single"/>
        </w:rPr>
        <w:t xml:space="preserve"> of Man and </w:t>
      </w:r>
      <w:r w:rsidRPr="001B631B">
        <w:rPr>
          <w:b/>
          <w:bCs/>
          <w:sz w:val="24"/>
          <w:szCs w:val="24"/>
          <w:highlight w:val="cyan"/>
          <w:u w:val="single"/>
        </w:rPr>
        <w:t>emancipates the true potentiality that rests in those subjects</w:t>
      </w:r>
      <w:r w:rsidRPr="00460854">
        <w:rPr>
          <w:b/>
          <w:bCs/>
          <w:sz w:val="24"/>
          <w:szCs w:val="24"/>
          <w:u w:val="single"/>
        </w:rPr>
        <w:t xml:space="preserve"> who live behind the veil of the permanent state of exception</w:t>
      </w:r>
      <w:r w:rsidRPr="00E4742E">
        <w:rPr>
          <w:sz w:val="16"/>
        </w:rPr>
        <w:t xml:space="preserve">: freedom; assemblages of freedom that sway to the temporality of new syncopated beginnings for the human beyond the world and continent of Man. German </w:t>
      </w:r>
      <w:proofErr w:type="spellStart"/>
      <w:r w:rsidRPr="00E4742E">
        <w:rPr>
          <w:sz w:val="16"/>
        </w:rPr>
        <w:t>r&amp;b</w:t>
      </w:r>
      <w:proofErr w:type="spellEnd"/>
      <w:r w:rsidRPr="00E4742E">
        <w:rPr>
          <w:sz w:val="16"/>
        </w:rPr>
        <w:t xml:space="preserve"> group </w:t>
      </w:r>
      <w:proofErr w:type="spellStart"/>
      <w:r w:rsidRPr="00E4742E">
        <w:rPr>
          <w:sz w:val="16"/>
        </w:rPr>
        <w:t>Glashaus’s</w:t>
      </w:r>
      <w:proofErr w:type="spellEnd"/>
      <w:r w:rsidRPr="00E4742E">
        <w:rPr>
          <w:sz w:val="16"/>
        </w:rPr>
        <w:t xml:space="preserve"> track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E4742E">
        <w:rPr>
          <w:sz w:val="16"/>
        </w:rPr>
        <w:t>Glashaus’s</w:t>
      </w:r>
      <w:proofErr w:type="spellEnd"/>
      <w:r w:rsidRPr="00E4742E">
        <w:rPr>
          <w:sz w:val="16"/>
        </w:rPr>
        <w:t xml:space="preserve"> title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E4742E">
        <w:rPr>
          <w:sz w:val="16"/>
        </w:rPr>
        <w:t>Glashaus’s</w:t>
      </w:r>
      <w:proofErr w:type="spellEnd"/>
      <w:r w:rsidRPr="00E4742E">
        <w:rPr>
          <w:sz w:val="16"/>
        </w:rPr>
        <w:t xml:space="preserve"> version renders freedom in the present tense, albeit qualified by the imminent future of “bald [soon]” and by the typographical parenthetical enclosure of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[and we are free].” The flow of the parentheses intimates both distance and nearness, ragging the homogeneous, empty future of “soon” with a potential present of a “responsible freedom” (Spillers) and/as sociality. The </w:t>
      </w:r>
      <w:proofErr w:type="spellStart"/>
      <w:r w:rsidRPr="00E4742E">
        <w:rPr>
          <w:sz w:val="16"/>
        </w:rPr>
        <w:t>and</w:t>
      </w:r>
      <w:proofErr w:type="spellEnd"/>
      <w:r w:rsidRPr="00E4742E">
        <w:rPr>
          <w:sz w:val="16"/>
        </w:rPr>
        <w:t xml:space="preserve"> </w:t>
      </w:r>
      <w:proofErr w:type="spellStart"/>
      <w:r w:rsidRPr="00E4742E">
        <w:rPr>
          <w:sz w:val="16"/>
        </w:rPr>
        <w:t>and</w:t>
      </w:r>
      <w:proofErr w:type="spellEnd"/>
      <w:r w:rsidRPr="00E4742E">
        <w:rPr>
          <w:sz w:val="16"/>
        </w:rPr>
        <w:t xml:space="preserve"> the parentheses are the conduits for bringing-into-relation freedom’s </w:t>
      </w:r>
      <w:proofErr w:type="spellStart"/>
      <w:r w:rsidRPr="00E4742E">
        <w:rPr>
          <w:sz w:val="16"/>
        </w:rPr>
        <w:t>nowtime</w:t>
      </w:r>
      <w:proofErr w:type="spellEnd"/>
      <w:r w:rsidRPr="00E4742E">
        <w:rPr>
          <w:sz w:val="16"/>
        </w:rPr>
        <w:t xml:space="preserve"> and its constitutive potential futurity without resolving their tension. The lyrics of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Likewise, in the verses, </w:t>
      </w:r>
      <w:proofErr w:type="spellStart"/>
      <w:r w:rsidRPr="00E4742E">
        <w:rPr>
          <w:sz w:val="16"/>
        </w:rPr>
        <w:t>Glashaus’s</w:t>
      </w:r>
      <w:proofErr w:type="spellEnd"/>
      <w:r w:rsidRPr="00E4742E">
        <w:rPr>
          <w:sz w:val="16"/>
        </w:rPr>
        <w:t xml:space="preserve">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E4742E">
        <w:rPr>
          <w:sz w:val="16"/>
        </w:rPr>
        <w:t>enfleshed</w:t>
      </w:r>
      <w:proofErr w:type="spellEnd"/>
      <w:r w:rsidRPr="00E4742E">
        <w:rPr>
          <w:sz w:val="16"/>
        </w:rPr>
        <w:t xml:space="preserve"> parenthetical present of the oppressed, since this group’s now is always already bracketed (held captive and set aside indefinitely) in, if not antithetical to, the world of Man. The domain of </w:t>
      </w:r>
      <w:r w:rsidRPr="001B631B">
        <w:rPr>
          <w:b/>
          <w:bCs/>
          <w:sz w:val="24"/>
          <w:szCs w:val="24"/>
          <w:highlight w:val="cyan"/>
          <w:u w:val="single"/>
        </w:rPr>
        <w:t>habeas viscus represents one significant mechanism by which</w:t>
      </w:r>
      <w:r w:rsidRPr="008403A1">
        <w:rPr>
          <w:b/>
          <w:bCs/>
          <w:sz w:val="24"/>
          <w:szCs w:val="24"/>
          <w:u w:val="single"/>
        </w:rPr>
        <w:t xml:space="preserve"> the world of </w:t>
      </w:r>
      <w:r w:rsidRPr="001B631B">
        <w:rPr>
          <w:b/>
          <w:bCs/>
          <w:sz w:val="24"/>
          <w:szCs w:val="24"/>
          <w:highlight w:val="cyan"/>
          <w:u w:val="single"/>
        </w:rPr>
        <w:t>Man constrains subjects to the parenthetical, while</w:t>
      </w:r>
      <w:r w:rsidRPr="008403A1">
        <w:rPr>
          <w:b/>
          <w:bCs/>
          <w:sz w:val="24"/>
          <w:szCs w:val="24"/>
          <w:u w:val="single"/>
        </w:rPr>
        <w:t xml:space="preserve"> at the same time </w:t>
      </w:r>
      <w:r w:rsidRPr="001B631B">
        <w:rPr>
          <w:b/>
          <w:bCs/>
          <w:sz w:val="24"/>
          <w:szCs w:val="24"/>
          <w:highlight w:val="cyan"/>
          <w:u w:val="single"/>
        </w:rPr>
        <w:t>disavowing this tendency via recourse to the</w:t>
      </w:r>
      <w:r w:rsidRPr="008403A1">
        <w:rPr>
          <w:b/>
          <w:bCs/>
          <w:sz w:val="24"/>
          <w:szCs w:val="24"/>
          <w:u w:val="single"/>
        </w:rPr>
        <w:t xml:space="preserve"> abnormal and/ or </w:t>
      </w:r>
      <w:r w:rsidRPr="001B631B">
        <w:rPr>
          <w:b/>
          <w:bCs/>
          <w:sz w:val="24"/>
          <w:szCs w:val="24"/>
          <w:highlight w:val="cyan"/>
          <w:u w:val="single"/>
        </w:rPr>
        <w:t>inhuman</w:t>
      </w:r>
      <w:r w:rsidRPr="008403A1">
        <w:rPr>
          <w:b/>
          <w:bCs/>
          <w:sz w:val="24"/>
          <w:szCs w:val="24"/>
          <w:u w:val="single"/>
        </w:rPr>
        <w:t xml:space="preserve">. Heard, </w:t>
      </w:r>
      <w:r w:rsidRPr="001B631B">
        <w:rPr>
          <w:b/>
          <w:bCs/>
          <w:sz w:val="24"/>
          <w:szCs w:val="24"/>
          <w:highlight w:val="cyan"/>
          <w:u w:val="single"/>
        </w:rPr>
        <w:t>seen</w:t>
      </w:r>
      <w:r w:rsidRPr="008403A1">
        <w:rPr>
          <w:b/>
          <w:bCs/>
          <w:sz w:val="24"/>
          <w:szCs w:val="24"/>
          <w:u w:val="single"/>
        </w:rPr>
        <w:t xml:space="preserve">, tasted, felt, </w:t>
      </w:r>
      <w:r w:rsidRPr="001B631B">
        <w:rPr>
          <w:b/>
          <w:bCs/>
          <w:sz w:val="24"/>
          <w:szCs w:val="24"/>
          <w:highlight w:val="cyan"/>
          <w:u w:val="single"/>
        </w:rPr>
        <w:t>and lived in the ethereal shadows of Man’s world, however, a habeas viscus unearths the freedom that exists within the hieroglyphics of the flesh</w:t>
      </w:r>
      <w:r w:rsidRPr="008403A1">
        <w:rPr>
          <w:b/>
          <w:bCs/>
          <w:sz w:val="24"/>
          <w:szCs w:val="24"/>
          <w:u w:val="single"/>
        </w:rPr>
        <w:t>.</w:t>
      </w:r>
      <w:r w:rsidRPr="00E4742E">
        <w:rPr>
          <w:sz w:val="16"/>
        </w:rPr>
        <w:t xml:space="preserve"> For the oppressed the future will have been now, since Man tucks away this group’s present in brackets. Consequently, the future anterior transmutes the simple (parenthetical) present of the </w:t>
      </w:r>
      <w:proofErr w:type="spellStart"/>
      <w:r w:rsidRPr="00E4742E">
        <w:rPr>
          <w:sz w:val="16"/>
        </w:rPr>
        <w:t>dysselected</w:t>
      </w:r>
      <w:proofErr w:type="spellEnd"/>
      <w:r w:rsidRPr="00E4742E">
        <w:rPr>
          <w:sz w:val="16"/>
        </w:rPr>
        <w:t xml:space="preserve"> into the </w:t>
      </w:r>
      <w:proofErr w:type="spellStart"/>
      <w:r w:rsidRPr="00E4742E">
        <w:rPr>
          <w:sz w:val="16"/>
        </w:rPr>
        <w:t>nowtime</w:t>
      </w:r>
      <w:proofErr w:type="spellEnd"/>
      <w:r w:rsidRPr="00E4742E">
        <w:rPr>
          <w:sz w:val="16"/>
        </w:rPr>
        <w:t xml:space="preserve"> of humanity during which </w:t>
      </w:r>
      <w:r w:rsidRPr="001B631B">
        <w:rPr>
          <w:b/>
          <w:bCs/>
          <w:sz w:val="24"/>
          <w:szCs w:val="24"/>
          <w:highlight w:val="cyan"/>
          <w:u w:val="single"/>
        </w:rPr>
        <w:t>the fleshy hieroglyphics of the oppressed will have actualized the honeyed prophecy of another kind of freedom</w:t>
      </w:r>
      <w:r w:rsidRPr="001B631B">
        <w:rPr>
          <w:b/>
          <w:bCs/>
          <w:sz w:val="24"/>
          <w:szCs w:val="24"/>
          <w:u w:val="single"/>
        </w:rPr>
        <w:t xml:space="preserve"> </w:t>
      </w:r>
      <w:r w:rsidRPr="00E4742E">
        <w:rPr>
          <w:sz w:val="16"/>
        </w:rPr>
        <w:t>(which can be imagined</w:t>
      </w:r>
      <w:r>
        <w:rPr>
          <w:sz w:val="16"/>
        </w:rPr>
        <w:t xml:space="preserve"> </w:t>
      </w:r>
      <w:r w:rsidRPr="00E4742E">
        <w:rPr>
          <w:sz w:val="16"/>
        </w:rPr>
        <w:t>but not [yet] described) in the revolutionary apocatastasis of human genres.</w:t>
      </w:r>
    </w:p>
    <w:p w14:paraId="1C9229E8" w14:textId="77881146" w:rsidR="00B57D82" w:rsidRDefault="00B57D82"/>
    <w:p w14:paraId="3A0B9354" w14:textId="53589D14" w:rsidR="00B82382" w:rsidRDefault="00B82382" w:rsidP="00B82382">
      <w:pPr>
        <w:pStyle w:val="Heading1"/>
      </w:pPr>
      <w:r>
        <w:t>CP</w:t>
      </w:r>
    </w:p>
    <w:p w14:paraId="098EE21C" w14:textId="06AF3281" w:rsidR="00B82382" w:rsidRDefault="00B82382" w:rsidP="00B82382">
      <w:pPr>
        <w:pStyle w:val="Heading4"/>
      </w:pPr>
      <w:r>
        <w:t>CP text: the member nations of the WTO ought to eliminate intellectual property protections for medicines.</w:t>
      </w:r>
    </w:p>
    <w:p w14:paraId="0A3130FE" w14:textId="7361BCC1" w:rsidR="00B82382" w:rsidRPr="00B82382" w:rsidRDefault="00B82382" w:rsidP="00B82382">
      <w:pPr>
        <w:pStyle w:val="Heading4"/>
      </w:pPr>
      <w:r>
        <w:t>It’s competitive -</w:t>
      </w:r>
    </w:p>
    <w:p w14:paraId="2EE8C5F2" w14:textId="77777777" w:rsidR="00B82382" w:rsidRPr="00B77D7D" w:rsidRDefault="00B82382" w:rsidP="00B82382">
      <w:r w:rsidRPr="00B77D7D">
        <w:rPr>
          <w:rStyle w:val="Emphasis"/>
        </w:rPr>
        <w:t>Michigan District Court 11</w:t>
      </w:r>
      <w:r w:rsidRPr="00B77D7D">
        <w:t xml:space="preserve"> “SAGINAW OFFICE SERVICE, INC., Plaintiff, v. BANK OF AMERICA, N.A., Defendant. Civil Action No. 09-CV-13889 UNITED STATES DISTRICT COURT FOR THE EASTERN DISTRICT OF MICHIGAN, SOUTHERN DIVISION,”</w:t>
      </w:r>
      <w:r w:rsidRPr="0090452B">
        <w:t xml:space="preserve"> </w:t>
      </w:r>
      <w:hyperlink r:id="rId6" w:history="1">
        <w:r w:rsidRPr="00AD4245">
          <w:rPr>
            <w:rStyle w:val="Hyperlink"/>
          </w:rPr>
          <w:t>https://www.govinfo.gov/content/pkg/USCOURTS-mied-4_09-cv-13889/pdf/USCOURTS-mied-4_09-cv-13889-2.pdf</w:t>
        </w:r>
      </w:hyperlink>
      <w:r>
        <w:t xml:space="preserve"> </w:t>
      </w:r>
      <w:r w:rsidRPr="00B77D7D">
        <w:t xml:space="preserve"> Lexis</w:t>
      </w:r>
    </w:p>
    <w:p w14:paraId="7FFEB98C" w14:textId="652C3DB1" w:rsidR="00B82382" w:rsidRDefault="00B82382" w:rsidP="00B82382">
      <w:pPr>
        <w:rPr>
          <w:rStyle w:val="StyleUnderline"/>
        </w:rPr>
      </w:pPr>
      <w:r w:rsidRPr="0081412D">
        <w:rPr>
          <w:rStyle w:val="StyleUnderline"/>
        </w:rPr>
        <w:t>In determining whether the words "reduce" and "adjust" are ambiguous, the Court is directed to consider the ordinary meanings of the words</w:t>
      </w:r>
      <w:r w:rsidRPr="0081412D">
        <w:rPr>
          <w:sz w:val="14"/>
        </w:rPr>
        <w:t>, Rory, 703 N.W.2d at 28, and to harmonize [*11] the disputed terms with other parts of the contract, Royal, 706 N.W.2d at 432 ("construction should be avoided that would render any part of the contract surplusage or nugatory"). "</w:t>
      </w:r>
      <w:r w:rsidRPr="0081412D">
        <w:rPr>
          <w:rStyle w:val="StyleUnderline"/>
        </w:rPr>
        <w:t>When determining the common, ordinary meaning of a word or phrase, consulting a dictionary is appropriate</w:t>
      </w:r>
      <w:r w:rsidRPr="0081412D">
        <w:rPr>
          <w:sz w:val="14"/>
        </w:rPr>
        <w:t xml:space="preserve">." Stanton v. City of Battle Creek, 466 Mich. 611, 647 N.W.2d 508 (Mich. 2002). </w:t>
      </w:r>
      <w:r w:rsidRPr="0081412D">
        <w:rPr>
          <w:rStyle w:val="StyleUnderline"/>
        </w:rPr>
        <w:t xml:space="preserve">The Court finds that the plain meanings of these terms do not unambiguously support the Bank's position. </w:t>
      </w:r>
      <w:r w:rsidRPr="0081412D">
        <w:rPr>
          <w:sz w:val="14"/>
        </w:rPr>
        <w:t xml:space="preserve">The dictionary definition of "adjust" is to "adapt" or "to bring to a more satisfactory state." Webster's Third New Int'l Dictionary 27 (2002) ("Webster's"). This is a fairly broad definition, which may be subject to, alternatively, narrower or more expansive scope. </w:t>
      </w:r>
      <w:r w:rsidRPr="0081412D">
        <w:rPr>
          <w:rStyle w:val="StyleUnderline"/>
        </w:rPr>
        <w:t xml:space="preserve">To say </w:t>
      </w:r>
      <w:r w:rsidRPr="0081412D">
        <w:rPr>
          <w:sz w:val="14"/>
        </w:rPr>
        <w:t xml:space="preserve">that the </w:t>
      </w:r>
      <w:r w:rsidRPr="00F53025">
        <w:rPr>
          <w:rStyle w:val="StyleUnderline"/>
          <w:highlight w:val="green"/>
        </w:rPr>
        <w:t>complete elimination</w:t>
      </w:r>
      <w:r w:rsidRPr="0081412D">
        <w:rPr>
          <w:rStyle w:val="StyleUnderline"/>
        </w:rPr>
        <w:t xml:space="preserve"> </w:t>
      </w:r>
      <w:r w:rsidRPr="0081412D">
        <w:rPr>
          <w:sz w:val="14"/>
        </w:rPr>
        <w:t xml:space="preserve">of a schedule brings it to a more satisfactory </w:t>
      </w:r>
      <w:r w:rsidRPr="00B430BE">
        <w:rPr>
          <w:sz w:val="14"/>
        </w:rPr>
        <w:t>state</w:t>
      </w:r>
      <w:r w:rsidRPr="0081412D">
        <w:rPr>
          <w:sz w:val="14"/>
        </w:rPr>
        <w:t xml:space="preserve"> </w:t>
      </w:r>
      <w:r w:rsidRPr="00F53025">
        <w:rPr>
          <w:rStyle w:val="StyleUnderline"/>
          <w:highlight w:val="green"/>
        </w:rPr>
        <w:t>is</w:t>
      </w:r>
      <w:r w:rsidRPr="0081412D">
        <w:rPr>
          <w:rStyle w:val="StyleUnderline"/>
        </w:rPr>
        <w:t xml:space="preserve"> </w:t>
      </w:r>
      <w:r w:rsidRPr="00B430BE">
        <w:rPr>
          <w:rStyle w:val="StyleUnderline"/>
        </w:rPr>
        <w:t>undoubtedly</w:t>
      </w:r>
      <w:r w:rsidRPr="0081412D">
        <w:rPr>
          <w:rStyle w:val="StyleUnderline"/>
        </w:rPr>
        <w:t xml:space="preserve"> </w:t>
      </w:r>
      <w:r w:rsidRPr="00B77D7D">
        <w:rPr>
          <w:rStyle w:val="StyleUnderline"/>
        </w:rPr>
        <w:t xml:space="preserve">an </w:t>
      </w:r>
      <w:r w:rsidRPr="00F53025">
        <w:rPr>
          <w:rStyle w:val="StyleUnderline"/>
          <w:highlight w:val="green"/>
        </w:rPr>
        <w:t>expansive</w:t>
      </w:r>
      <w:r w:rsidRPr="0081412D">
        <w:rPr>
          <w:rStyle w:val="StyleUnderline"/>
        </w:rPr>
        <w:t xml:space="preserve"> view</w:t>
      </w:r>
      <w:r w:rsidRPr="0081412D">
        <w:rPr>
          <w:b/>
          <w:sz w:val="14"/>
        </w:rPr>
        <w:t xml:space="preserve"> </w:t>
      </w:r>
      <w:r w:rsidRPr="0081412D">
        <w:rPr>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412D">
        <w:rPr>
          <w:rStyle w:val="StyleUnderline"/>
        </w:rPr>
        <w:t>it cannot unambiguously be said that the sense in which the parties used these [*12] terms embraces the Bank's more expansive definition</w:t>
      </w:r>
      <w:r w:rsidRPr="0081412D">
        <w:rPr>
          <w:sz w:val="14"/>
        </w:rPr>
        <w:t xml:space="preserve">. Likewise, </w:t>
      </w:r>
      <w:r w:rsidRPr="00F53025">
        <w:rPr>
          <w:rStyle w:val="StyleUnderline"/>
          <w:highlight w:val="green"/>
        </w:rPr>
        <w:t>"reduce" means "to diminish in size, amount, extent, or number,"</w:t>
      </w:r>
      <w:r w:rsidRPr="0081412D">
        <w:rPr>
          <w:sz w:val="14"/>
        </w:rPr>
        <w:t xml:space="preserve"> Webster's, at 1905, </w:t>
      </w:r>
      <w:r w:rsidRPr="0081412D">
        <w:rPr>
          <w:rStyle w:val="StyleUnderline"/>
        </w:rPr>
        <w:t xml:space="preserve">but </w:t>
      </w:r>
      <w:r w:rsidRPr="00F53025">
        <w:rPr>
          <w:rStyle w:val="StyleUnderline"/>
          <w:highlight w:val="green"/>
        </w:rPr>
        <w:t>the term does not</w:t>
      </w:r>
      <w:r w:rsidRPr="0081412D">
        <w:rPr>
          <w:sz w:val="14"/>
        </w:rPr>
        <w:t xml:space="preserve">, in the context of the TSA, </w:t>
      </w:r>
      <w:r w:rsidRPr="0081412D">
        <w:rPr>
          <w:rStyle w:val="StyleUnderline"/>
        </w:rPr>
        <w:t xml:space="preserve">unambiguously </w:t>
      </w:r>
      <w:r w:rsidRPr="00F53025">
        <w:rPr>
          <w:rStyle w:val="StyleUnderline"/>
          <w:highlight w:val="green"/>
        </w:rPr>
        <w:t xml:space="preserve">embody </w:t>
      </w:r>
      <w:r w:rsidRPr="00E954DC">
        <w:rPr>
          <w:rStyle w:val="StyleUnderline"/>
        </w:rPr>
        <w:t>an expansive scope that views</w:t>
      </w:r>
      <w:r w:rsidRPr="0081412D">
        <w:rPr>
          <w:rStyle w:val="StyleUnderline"/>
        </w:rPr>
        <w:t xml:space="preserve"> </w:t>
      </w:r>
      <w:r w:rsidRPr="00F53025">
        <w:rPr>
          <w:rStyle w:val="StyleUnderline"/>
          <w:highlight w:val="green"/>
        </w:rPr>
        <w:t>complete deletion</w:t>
      </w:r>
      <w:r w:rsidRPr="0081412D">
        <w:rPr>
          <w:rStyle w:val="StyleUnderline"/>
        </w:rPr>
        <w:t xml:space="preserve"> as a subset of diminution.</w:t>
      </w:r>
    </w:p>
    <w:p w14:paraId="6D47A815" w14:textId="71082656" w:rsidR="00B82382" w:rsidRDefault="00B82382" w:rsidP="00B82382">
      <w:pPr>
        <w:rPr>
          <w:rStyle w:val="StyleUnderline"/>
        </w:rPr>
      </w:pPr>
    </w:p>
    <w:p w14:paraId="60B3A30E" w14:textId="657F25D7" w:rsidR="00B82382" w:rsidRPr="00B82382" w:rsidRDefault="00B82382" w:rsidP="00B82382">
      <w:pPr>
        <w:pStyle w:val="Heading4"/>
        <w:rPr>
          <w:rStyle w:val="StyleUnderline"/>
          <w:sz w:val="28"/>
          <w:szCs w:val="28"/>
          <w:u w:val="none"/>
        </w:rPr>
      </w:pPr>
      <w:r>
        <w:rPr>
          <w:rStyle w:val="StyleUnderline"/>
          <w:sz w:val="28"/>
          <w:szCs w:val="28"/>
          <w:u w:val="none"/>
        </w:rPr>
        <w:t>NB: solves back better for your offense since there are still unresolved harms – per your own offense.</w:t>
      </w:r>
    </w:p>
    <w:p w14:paraId="3693A536" w14:textId="686186BA" w:rsidR="00B82382" w:rsidRDefault="00B82382" w:rsidP="004B4C2E">
      <w:pPr>
        <w:rPr>
          <w:rStyle w:val="StyleUnderline"/>
        </w:rPr>
      </w:pPr>
    </w:p>
    <w:p w14:paraId="007A6B03" w14:textId="7367F29B" w:rsidR="004B4C2E" w:rsidRDefault="004B4C2E" w:rsidP="004B4C2E">
      <w:pPr>
        <w:rPr>
          <w:rStyle w:val="StyleUnderline"/>
        </w:rPr>
      </w:pPr>
    </w:p>
    <w:p w14:paraId="0C198274" w14:textId="77777777" w:rsidR="004B4C2E" w:rsidRPr="004B4C2E" w:rsidRDefault="004B4C2E" w:rsidP="004B4C2E"/>
    <w:p w14:paraId="6B838095" w14:textId="77777777" w:rsidR="00B82382" w:rsidRPr="00B82382" w:rsidRDefault="00B82382" w:rsidP="00B82382"/>
    <w:sectPr w:rsidR="00B82382" w:rsidRPr="00B823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382"/>
    <w:rsid w:val="004B4C2E"/>
    <w:rsid w:val="00B57D82"/>
    <w:rsid w:val="00B82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70175"/>
  <w15:chartTrackingRefBased/>
  <w15:docId w15:val="{EBA46465-5CFB-4BE7-B6AF-690609EA3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4C2E"/>
    <w:rPr>
      <w:rFonts w:ascii="Calibri" w:eastAsiaTheme="minorHAnsi" w:hAnsi="Calibri" w:cs="Calibri"/>
      <w:lang w:eastAsia="en-US"/>
    </w:rPr>
  </w:style>
  <w:style w:type="paragraph" w:styleId="Heading1">
    <w:name w:val="heading 1"/>
    <w:aliases w:val="Pocket"/>
    <w:basedOn w:val="Normal"/>
    <w:next w:val="Normal"/>
    <w:link w:val="Heading1Char"/>
    <w:qFormat/>
    <w:rsid w:val="004B4C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4C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4C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B4C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4C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4C2E"/>
  </w:style>
  <w:style w:type="character" w:customStyle="1" w:styleId="Heading1Char">
    <w:name w:val="Heading 1 Char"/>
    <w:aliases w:val="Pocket Char"/>
    <w:basedOn w:val="DefaultParagraphFont"/>
    <w:link w:val="Heading1"/>
    <w:rsid w:val="004B4C2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B4C2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B4C2E"/>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4B4C2E"/>
    <w:rPr>
      <w:rFonts w:ascii="Calibri" w:eastAsiaTheme="majorEastAsia" w:hAnsi="Calibri" w:cstheme="majorBidi"/>
      <w:b/>
      <w:iCs/>
      <w:sz w:val="26"/>
      <w:lang w:eastAsia="en-US"/>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4B4C2E"/>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B4C2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6"/>
    <w:qFormat/>
    <w:rsid w:val="004B4C2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4B4C2E"/>
    <w:rPr>
      <w:color w:val="auto"/>
      <w:u w:val="none"/>
    </w:rPr>
  </w:style>
  <w:style w:type="character" w:styleId="FollowedHyperlink">
    <w:name w:val="FollowedHyperlink"/>
    <w:basedOn w:val="DefaultParagraphFont"/>
    <w:uiPriority w:val="99"/>
    <w:semiHidden/>
    <w:unhideWhenUsed/>
    <w:rsid w:val="004B4C2E"/>
    <w:rPr>
      <w:color w:val="auto"/>
      <w:u w:val="none"/>
    </w:rPr>
  </w:style>
  <w:style w:type="paragraph" w:customStyle="1" w:styleId="Emphasize">
    <w:name w:val="Emphasize"/>
    <w:basedOn w:val="Normal"/>
    <w:link w:val="Emphasis"/>
    <w:uiPriority w:val="7"/>
    <w:qFormat/>
    <w:rsid w:val="00B8238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B8238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info.gov/content/pkg/USCOURTS-mied-4_09-cv-13889/pdf/USCOURTS-mied-4_09-cv-13889-2.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22C0A-CF56-4DE3-985E-B7E3452B7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4590</Words>
  <Characters>26164</Characters>
  <Application>Microsoft Office Word</Application>
  <DocSecurity>0</DocSecurity>
  <Lines>218</Lines>
  <Paragraphs>61</Paragraphs>
  <ScaleCrop>false</ScaleCrop>
  <Company/>
  <LinksUpToDate>false</LinksUpToDate>
  <CharactersWithSpaces>30693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2</cp:revision>
  <dcterms:created xsi:type="dcterms:W3CDTF">2021-10-16T21:03:00Z</dcterms:created>
  <dcterms:modified xsi:type="dcterms:W3CDTF">2021-10-16T21:18:00Z</dcterms:modified>
</cp:coreProperties>
</file>