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2CDDD" w14:textId="12E9DE93" w:rsidR="00E42E4C" w:rsidRDefault="00B5706C" w:rsidP="00A24572">
      <w:pPr>
        <w:pStyle w:val="Heading3"/>
        <w:ind w:firstLine="720"/>
      </w:pPr>
      <w:r>
        <w:t>1</w:t>
      </w:r>
    </w:p>
    <w:p w14:paraId="438B824C" w14:textId="1A290833" w:rsidR="00B5706C" w:rsidRPr="00594A42" w:rsidRDefault="00B5706C" w:rsidP="00B5706C">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00056926">
        <w:rPr>
          <w:rFonts w:cs="Calibri"/>
        </w:rPr>
        <w:t>COVID-19 medicines</w:t>
      </w:r>
      <w:r>
        <w:rPr>
          <w:rFonts w:cs="Calibri"/>
        </w:rPr>
        <w:t xml:space="preserve">, amending TRIPs to mandate the </w:t>
      </w:r>
      <w:r w:rsidR="00056926">
        <w:rPr>
          <w:rFonts w:asciiTheme="minorHAnsi" w:hAnsiTheme="minorHAnsi" w:cstheme="minorHAnsi"/>
        </w:rPr>
        <w:t>plan</w:t>
      </w:r>
      <w:r w:rsidR="003C3888">
        <w:rPr>
          <w:rFonts w:cs="Calibri"/>
        </w:rPr>
        <w:t>.</w:t>
      </w:r>
      <w:r w:rsidR="006F505F">
        <w:rPr>
          <w:rFonts w:cs="Calibri"/>
        </w:rPr>
        <w:t xml:space="preserve"> </w:t>
      </w:r>
      <w:r w:rsidR="003C3888">
        <w:rPr>
          <w:rFonts w:cs="Calibri"/>
        </w:rPr>
        <w:t>The TRIPs Council should begin developing new vaccine production facilities</w:t>
      </w:r>
    </w:p>
    <w:p w14:paraId="5A127A85" w14:textId="77777777" w:rsidR="00B5706C" w:rsidRPr="00594A42" w:rsidRDefault="00B5706C" w:rsidP="00B5706C">
      <w:pPr>
        <w:pStyle w:val="Heading4"/>
        <w:rPr>
          <w:rFonts w:cs="Calibri"/>
        </w:rPr>
      </w:pPr>
      <w:r w:rsidRPr="00594A42">
        <w:rPr>
          <w:rFonts w:cs="Calibri"/>
        </w:rPr>
        <w:t>The United States should:</w:t>
      </w:r>
    </w:p>
    <w:p w14:paraId="11F32326" w14:textId="77777777" w:rsidR="00B5706C" w:rsidRPr="00594A42" w:rsidRDefault="00B5706C" w:rsidP="00B5706C">
      <w:pPr>
        <w:pStyle w:val="Heading4"/>
        <w:rPr>
          <w:rFonts w:cs="Calibri"/>
          <w:b w:val="0"/>
          <w:bCs w:val="0"/>
        </w:rPr>
      </w:pPr>
      <w:r w:rsidRPr="00594A42">
        <w:rPr>
          <w:rFonts w:cs="Calibri"/>
          <w:b w:val="0"/>
          <w:bCs w:val="0"/>
        </w:rPr>
        <w:t>--Publicly rescind support for the WTO waiver</w:t>
      </w:r>
    </w:p>
    <w:p w14:paraId="379832AF" w14:textId="77777777" w:rsidR="00B5706C" w:rsidRPr="00594A42" w:rsidRDefault="00B5706C" w:rsidP="00B5706C">
      <w:pPr>
        <w:pStyle w:val="Heading4"/>
        <w:rPr>
          <w:rFonts w:cs="Calibri"/>
          <w:b w:val="0"/>
          <w:bCs w:val="0"/>
        </w:rPr>
      </w:pPr>
      <w:r w:rsidRPr="00594A42">
        <w:rPr>
          <w:rFonts w:cs="Calibri"/>
          <w:b w:val="0"/>
          <w:bCs w:val="0"/>
        </w:rPr>
        <w:t>-- Veto this motion and refuse to comply</w:t>
      </w:r>
    </w:p>
    <w:p w14:paraId="64DD4128" w14:textId="77777777" w:rsidR="00B5706C" w:rsidRPr="00594A42" w:rsidRDefault="00B5706C" w:rsidP="00B5706C">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171996B7" w14:textId="77777777" w:rsidR="00B5706C" w:rsidRPr="00594A42" w:rsidRDefault="00B5706C" w:rsidP="00B5706C">
      <w:pPr>
        <w:pStyle w:val="Heading4"/>
        <w:rPr>
          <w:rFonts w:cs="Calibri"/>
        </w:rPr>
      </w:pPr>
      <w:r w:rsidRPr="00594A42">
        <w:rPr>
          <w:rFonts w:cs="Calibri"/>
        </w:rPr>
        <w:t xml:space="preserve">Counterplan competes --- </w:t>
      </w:r>
    </w:p>
    <w:p w14:paraId="4BB7B5A2" w14:textId="77777777" w:rsidR="00B5706C" w:rsidRPr="00594A42" w:rsidRDefault="00B5706C" w:rsidP="00B5706C">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61BFE8CF" w14:textId="77777777" w:rsidR="00B5706C" w:rsidRPr="00594A42" w:rsidRDefault="00B5706C" w:rsidP="00B5706C">
      <w:pPr>
        <w:rPr>
          <w:szCs w:val="22"/>
        </w:rPr>
      </w:pPr>
      <w:r w:rsidRPr="00594A42">
        <w:rPr>
          <w:b/>
          <w:bCs/>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1A5328B0" w14:textId="77777777" w:rsidR="00B5706C" w:rsidRPr="00594A42" w:rsidRDefault="00B5706C" w:rsidP="00B5706C">
      <w:pPr>
        <w:rPr>
          <w:rStyle w:val="Emphasis"/>
          <w:szCs w:val="22"/>
        </w:rPr>
      </w:pPr>
      <w:r w:rsidRPr="00594A42">
        <w:rPr>
          <w:rStyle w:val="Emphasis"/>
          <w:szCs w:val="22"/>
        </w:rPr>
        <w:t>member nations</w:t>
      </w:r>
    </w:p>
    <w:p w14:paraId="034CB977" w14:textId="77777777" w:rsidR="00B5706C" w:rsidRPr="00594A42" w:rsidRDefault="00B5706C" w:rsidP="00B5706C">
      <w:pPr>
        <w:rPr>
          <w:rStyle w:val="Style13ptBold"/>
          <w:b w:val="0"/>
          <w:bCs/>
          <w:sz w:val="22"/>
          <w:szCs w:val="22"/>
        </w:rPr>
      </w:pPr>
      <w:r w:rsidRPr="006F13BB">
        <w:rPr>
          <w:rStyle w:val="Style13ptBold"/>
          <w:rFonts w:eastAsiaTheme="majorEastAsia"/>
          <w:b w:val="0"/>
          <w:bCs/>
          <w:sz w:val="22"/>
          <w:szCs w:val="22"/>
          <w:highlight w:val="green"/>
        </w:rPr>
        <w:t>The </w:t>
      </w:r>
      <w:hyperlink r:id="rId9"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0"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1"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2"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3173AF52" w14:textId="77777777" w:rsidR="00B5706C" w:rsidRPr="00594A42" w:rsidRDefault="00B5706C" w:rsidP="00B5706C">
      <w:pPr>
        <w:rPr>
          <w:rStyle w:val="Style13ptBold"/>
          <w:rFonts w:eastAsiaTheme="majorEastAsia"/>
          <w:b w:val="0"/>
          <w:bCs/>
          <w:sz w:val="22"/>
          <w:szCs w:val="22"/>
        </w:rPr>
      </w:pPr>
      <w:r w:rsidRPr="00594A42">
        <w:rPr>
          <w:rStyle w:val="Style13ptBold"/>
          <w:b w:val="0"/>
          <w:bCs/>
          <w:sz w:val="22"/>
          <w:szCs w:val="22"/>
        </w:rPr>
        <w:t>Sociology (1995)</w:t>
      </w:r>
    </w:p>
    <w:p w14:paraId="3E19B342" w14:textId="77777777" w:rsidR="00B5706C" w:rsidRPr="00594A42" w:rsidRDefault="00B5706C" w:rsidP="00B5706C">
      <w:pPr>
        <w:rPr>
          <w:rStyle w:val="Style13ptBold"/>
          <w:b w:val="0"/>
          <w:bCs/>
          <w:sz w:val="22"/>
          <w:szCs w:val="22"/>
        </w:rPr>
      </w:pP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sidRPr="00594A42">
        <w:rPr>
          <w:rStyle w:val="Style13ptBold"/>
          <w:rFonts w:eastAsiaTheme="majorEastAsia"/>
          <w:b w:val="0"/>
          <w:bCs/>
          <w:sz w:val="22"/>
          <w:szCs w:val="22"/>
        </w:rPr>
        <w:t> </w:t>
      </w:r>
      <w:hyperlink r:id="rId13"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14"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15"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16"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17"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b w:val="0"/>
          <w:bCs/>
          <w:sz w:val="22"/>
          <w:szCs w:val="22"/>
        </w:rPr>
        <w:t>defence</w:t>
      </w:r>
      <w:proofErr w:type="spellEnd"/>
      <w:r>
        <w:rPr>
          <w:rStyle w:val="Style13ptBold"/>
          <w:rFonts w:eastAsiaTheme="majorEastAsia"/>
          <w:b w:val="0"/>
          <w:bCs/>
          <w:sz w:val="22"/>
          <w:szCs w:val="22"/>
        </w:rPr>
        <w:fldChar w:fldCharType="end"/>
      </w:r>
      <w:r w:rsidRPr="00594A42">
        <w:rPr>
          <w:rStyle w:val="Style13ptBold"/>
          <w:rFonts w:eastAsiaTheme="majorEastAsia"/>
          <w:b w:val="0"/>
          <w:bCs/>
          <w:sz w:val="22"/>
          <w:szCs w:val="22"/>
        </w:rPr>
        <w:t>.</w:t>
      </w:r>
    </w:p>
    <w:p w14:paraId="7AFECCFB" w14:textId="77777777" w:rsidR="00B5706C" w:rsidRPr="00594A42" w:rsidRDefault="00B5706C" w:rsidP="00B5706C">
      <w:pPr>
        <w:rPr>
          <w:rStyle w:val="Style13ptBold"/>
          <w:rFonts w:eastAsiaTheme="majorEastAsia"/>
          <w:b w:val="0"/>
          <w:bCs/>
          <w:sz w:val="22"/>
          <w:szCs w:val="22"/>
        </w:rPr>
      </w:pPr>
      <w:r w:rsidRPr="00594A42">
        <w:rPr>
          <w:rStyle w:val="Style13ptBold"/>
          <w:b w:val="0"/>
          <w:bCs/>
          <w:sz w:val="22"/>
          <w:szCs w:val="22"/>
        </w:rPr>
        <w:t>Times, Sunday Times (2015)</w:t>
      </w:r>
    </w:p>
    <w:p w14:paraId="1C0AA981" w14:textId="77777777" w:rsidR="00B5706C" w:rsidRPr="00594A42" w:rsidRDefault="00B5706C" w:rsidP="00B5706C">
      <w:pPr>
        <w:rPr>
          <w:rStyle w:val="Style13ptBold"/>
          <w:b w:val="0"/>
          <w:bCs/>
          <w:sz w:val="22"/>
          <w:szCs w:val="22"/>
        </w:rPr>
      </w:pPr>
      <w:r w:rsidRPr="00594A42">
        <w:rPr>
          <w:rStyle w:val="Style13ptBold"/>
          <w:rFonts w:eastAsiaTheme="majorEastAsia"/>
          <w:b w:val="0"/>
          <w:bCs/>
          <w:sz w:val="22"/>
          <w:szCs w:val="22"/>
        </w:rPr>
        <w:t>The </w:t>
      </w:r>
      <w:hyperlink r:id="rId18"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19"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0"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60157821" w14:textId="77777777" w:rsidR="00B5706C" w:rsidRPr="00594A42" w:rsidRDefault="00B5706C" w:rsidP="00B5706C">
      <w:pPr>
        <w:rPr>
          <w:rStyle w:val="Style13ptBold"/>
          <w:rFonts w:eastAsiaTheme="majorEastAsia"/>
          <w:b w:val="0"/>
          <w:bCs/>
          <w:sz w:val="22"/>
          <w:szCs w:val="22"/>
        </w:rPr>
      </w:pPr>
      <w:r w:rsidRPr="00594A42">
        <w:rPr>
          <w:rStyle w:val="Style13ptBold"/>
          <w:b w:val="0"/>
          <w:bCs/>
          <w:sz w:val="22"/>
          <w:szCs w:val="22"/>
        </w:rPr>
        <w:t>Times, Sunday Times (2012)</w:t>
      </w:r>
    </w:p>
    <w:p w14:paraId="32AE61A8" w14:textId="77777777" w:rsidR="00B5706C" w:rsidRPr="00594A42" w:rsidRDefault="00B5706C" w:rsidP="00B5706C">
      <w:pPr>
        <w:rPr>
          <w:rStyle w:val="Emphasis"/>
        </w:rPr>
      </w:pPr>
      <w:r w:rsidRPr="006F13BB">
        <w:rPr>
          <w:rStyle w:val="Emphasis"/>
          <w:highlight w:val="green"/>
        </w:rPr>
        <w:t>Definition of 'nation'</w:t>
      </w:r>
    </w:p>
    <w:p w14:paraId="66E53170" w14:textId="77777777" w:rsidR="00B5706C" w:rsidRPr="00594A42" w:rsidRDefault="00B5706C" w:rsidP="00B5706C">
      <w:pPr>
        <w:rPr>
          <w:rStyle w:val="Style13ptBold"/>
          <w:b w:val="0"/>
          <w:bCs/>
          <w:sz w:val="22"/>
          <w:szCs w:val="22"/>
        </w:rPr>
      </w:pPr>
      <w:r w:rsidRPr="00594A42">
        <w:rPr>
          <w:rStyle w:val="Style13ptBold"/>
          <w:b w:val="0"/>
          <w:bCs/>
          <w:sz w:val="22"/>
          <w:szCs w:val="22"/>
        </w:rPr>
        <w:t>nation</w:t>
      </w:r>
    </w:p>
    <w:p w14:paraId="01A67380" w14:textId="77777777" w:rsidR="00B5706C" w:rsidRPr="00594A42" w:rsidRDefault="00B5706C" w:rsidP="00B5706C">
      <w:pPr>
        <w:rPr>
          <w:rStyle w:val="Style13ptBold"/>
          <w:b w:val="0"/>
          <w:bCs/>
          <w:sz w:val="22"/>
          <w:szCs w:val="22"/>
        </w:rPr>
      </w:pP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1" w:history="1">
        <w:r w:rsidRPr="00594A42">
          <w:rPr>
            <w:rStyle w:val="Style13ptBold"/>
            <w:rFonts w:eastAsiaTheme="majorEastAsia"/>
            <w:b w:val="0"/>
            <w:bCs/>
            <w:sz w:val="22"/>
            <w:szCs w:val="22"/>
          </w:rPr>
          <w:t>Explore 'nation' in the dictionary</w:t>
        </w:r>
      </w:hyperlink>
    </w:p>
    <w:p w14:paraId="69A9B8DC" w14:textId="77777777" w:rsidR="00B5706C" w:rsidRPr="00594A42" w:rsidRDefault="00B5706C" w:rsidP="00B5706C">
      <w:pPr>
        <w:rPr>
          <w:rStyle w:val="Style13ptBold"/>
          <w:b w:val="0"/>
          <w:bCs/>
          <w:sz w:val="22"/>
          <w:szCs w:val="22"/>
        </w:rPr>
      </w:pPr>
      <w:r w:rsidRPr="00594A42">
        <w:rPr>
          <w:rStyle w:val="Style13ptBold"/>
          <w:b w:val="0"/>
          <w:bCs/>
          <w:sz w:val="22"/>
          <w:szCs w:val="22"/>
        </w:rPr>
        <w:t>COUNTABLE NOUN</w:t>
      </w:r>
    </w:p>
    <w:p w14:paraId="2F25B514" w14:textId="77777777" w:rsidR="00B5706C" w:rsidRPr="00594A42" w:rsidRDefault="00B5706C" w:rsidP="00B5706C">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54A08772" w14:textId="77777777" w:rsidR="00B5706C" w:rsidRPr="00594A42" w:rsidRDefault="00B5706C" w:rsidP="00B5706C"/>
    <w:p w14:paraId="2D790FAF" w14:textId="77777777" w:rsidR="00B5706C" w:rsidRDefault="00B5706C" w:rsidP="00B5706C">
      <w:pPr>
        <w:pStyle w:val="Heading4"/>
        <w:rPr>
          <w:rStyle w:val="TitleChar"/>
          <w:rFonts w:cs="Calibri"/>
        </w:rPr>
      </w:pPr>
      <w:r>
        <w:rPr>
          <w:rFonts w:cs="Calibri"/>
        </w:rPr>
        <w:lastRenderedPageBreak/>
        <w:t>2</w:t>
      </w:r>
      <w:r w:rsidRPr="00594A42">
        <w:rPr>
          <w:rFonts w:cs="Calibri"/>
        </w:rPr>
        <w:t xml:space="preserve">] </w:t>
      </w:r>
      <w:r>
        <w:rPr>
          <w:rStyle w:val="TitleChar"/>
          <w:rFonts w:cs="Calibri"/>
        </w:rPr>
        <w:t>Immediacy</w:t>
      </w:r>
    </w:p>
    <w:p w14:paraId="185B7C4D" w14:textId="77777777" w:rsidR="00B5706C" w:rsidRPr="00647DD1" w:rsidRDefault="00B5706C" w:rsidP="00B5706C">
      <w:pPr>
        <w:pStyle w:val="Heading4"/>
        <w:rPr>
          <w:rFonts w:cs="Calibri"/>
          <w:bCs w:val="0"/>
          <w:u w:val="single"/>
        </w:rPr>
      </w:pPr>
      <w:r w:rsidRPr="00962D8C">
        <w:rPr>
          <w:rFonts w:cs="Calibri"/>
        </w:rPr>
        <w:t>Ought and should are used interchangeably.</w:t>
      </w:r>
    </w:p>
    <w:p w14:paraId="08BC53A4" w14:textId="77777777" w:rsidR="00B5706C" w:rsidRPr="00962D8C" w:rsidRDefault="00B5706C" w:rsidP="00B5706C">
      <w:pPr>
        <w:rPr>
          <w:szCs w:val="22"/>
        </w:rPr>
      </w:pPr>
      <w:r w:rsidRPr="00962D8C">
        <w:rPr>
          <w:szCs w:val="22"/>
        </w:rPr>
        <w:t xml:space="preserve">Anastasia </w:t>
      </w:r>
      <w:proofErr w:type="spellStart"/>
      <w:r w:rsidRPr="00962D8C">
        <w:rPr>
          <w:b/>
          <w:bCs/>
          <w:szCs w:val="26"/>
        </w:rPr>
        <w:t>Koltai</w:t>
      </w:r>
      <w:proofErr w:type="spellEnd"/>
      <w:r w:rsidRPr="00962D8C">
        <w:rPr>
          <w:b/>
          <w:bCs/>
          <w:szCs w:val="26"/>
        </w:rPr>
        <w:t xml:space="preserve"> 18</w:t>
      </w:r>
      <w:r w:rsidRPr="00962D8C">
        <w:rPr>
          <w:szCs w:val="22"/>
        </w:rPr>
        <w:t xml:space="preserve">. CEO of </w:t>
      </w:r>
      <w:proofErr w:type="spellStart"/>
      <w:r w:rsidRPr="00962D8C">
        <w:rPr>
          <w:szCs w:val="22"/>
        </w:rPr>
        <w:t>MyEnglishTeacher</w:t>
      </w:r>
      <w:proofErr w:type="spellEnd"/>
      <w:r w:rsidRPr="00962D8C">
        <w:rPr>
          <w:szCs w:val="22"/>
        </w:rPr>
        <w:t xml:space="preserve">, “Difference Between Ought to and Should,” </w:t>
      </w:r>
      <w:proofErr w:type="spellStart"/>
      <w:r w:rsidRPr="00962D8C">
        <w:rPr>
          <w:szCs w:val="22"/>
        </w:rPr>
        <w:t>MyEnglishTeacher</w:t>
      </w:r>
      <w:proofErr w:type="spellEnd"/>
      <w:r w:rsidRPr="00962D8C">
        <w:rPr>
          <w:szCs w:val="22"/>
        </w:rPr>
        <w:t xml:space="preserve">, September 25, 2018, </w:t>
      </w:r>
      <w:hyperlink r:id="rId22" w:history="1">
        <w:r w:rsidRPr="00962D8C">
          <w:rPr>
            <w:rStyle w:val="Hyperlink"/>
            <w:szCs w:val="22"/>
          </w:rPr>
          <w:t>https://www.myenglishteacher.eu/blog/difference-between-ought-to-and-should/</w:t>
        </w:r>
      </w:hyperlink>
      <w:r w:rsidRPr="00962D8C">
        <w:rPr>
          <w:szCs w:val="22"/>
        </w:rPr>
        <w:t xml:space="preserve">, RJP, </w:t>
      </w:r>
      <w:proofErr w:type="spellStart"/>
      <w:r w:rsidRPr="00962D8C">
        <w:rPr>
          <w:szCs w:val="22"/>
        </w:rPr>
        <w:t>DebateDrills</w:t>
      </w:r>
      <w:proofErr w:type="spellEnd"/>
      <w:r w:rsidRPr="00962D8C">
        <w:rPr>
          <w:szCs w:val="22"/>
        </w:rPr>
        <w:t>.</w:t>
      </w:r>
    </w:p>
    <w:p w14:paraId="3BE180DD" w14:textId="77777777" w:rsidR="00B5706C" w:rsidRPr="00962D8C" w:rsidRDefault="00B5706C" w:rsidP="00B5706C"/>
    <w:p w14:paraId="5519604C" w14:textId="77777777" w:rsidR="00B5706C" w:rsidRPr="00962D8C" w:rsidRDefault="00B5706C" w:rsidP="00B5706C">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49901E6C" w14:textId="77777777" w:rsidR="00B5706C" w:rsidRPr="00962D8C" w:rsidRDefault="00B5706C" w:rsidP="00B5706C"/>
    <w:p w14:paraId="38EBF4C5" w14:textId="77777777" w:rsidR="00B5706C" w:rsidRPr="00962D8C" w:rsidRDefault="00B5706C" w:rsidP="00B5706C">
      <w:pPr>
        <w:pStyle w:val="Heading4"/>
        <w:rPr>
          <w:rFonts w:cs="Calibri"/>
        </w:rPr>
      </w:pPr>
      <w:r w:rsidRPr="00962D8C">
        <w:rPr>
          <w:rFonts w:cs="Calibri"/>
        </w:rPr>
        <w:t>“Should” is immediate</w:t>
      </w:r>
    </w:p>
    <w:p w14:paraId="4F19F3BF" w14:textId="77777777" w:rsidR="00B5706C" w:rsidRPr="00962D8C" w:rsidRDefault="00B5706C" w:rsidP="00B5706C">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31A8B97C" w14:textId="77777777" w:rsidR="00B5706C" w:rsidRPr="00962D8C" w:rsidRDefault="00B5706C" w:rsidP="00B5706C">
      <w:pPr>
        <w:pStyle w:val="CardIndented"/>
        <w:ind w:left="0"/>
      </w:pPr>
      <w:r w:rsidRPr="00962D8C">
        <w:t xml:space="preserve">¶4 </w:t>
      </w:r>
      <w:r w:rsidRPr="00962D8C">
        <w:rPr>
          <w:rStyle w:val="TitleChar"/>
          <w:rFonts w:eastAsia="Times New Roman"/>
        </w:rPr>
        <w:t>The legal question to be resolved by the court is whether the word "should"</w:t>
      </w:r>
      <w:hyperlink r:id="rId23"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4" w:anchor="marker3fn14" w:history="1">
        <w:r w:rsidRPr="00962D8C">
          <w:t>14</w:t>
        </w:r>
      </w:hyperlink>
      <w:r w:rsidRPr="00962D8C">
        <w:t xml:space="preserve"> The answer to this query is not to be divined from rules of grammar;</w:t>
      </w:r>
      <w:hyperlink r:id="rId25"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constitutes an in in praesenti resolution of a disputed law issue, the trial judge's intent must be garnered from the four corners of the entire record.</w:t>
      </w:r>
      <w:hyperlink r:id="rId26" w:anchor="marker3fn16" w:history="1">
        <w:r w:rsidRPr="00962D8C">
          <w:t xml:space="preserve">16 </w:t>
        </w:r>
      </w:hyperlink>
    </w:p>
    <w:p w14:paraId="30E08E62" w14:textId="77777777" w:rsidR="00B5706C" w:rsidRPr="00962D8C" w:rsidRDefault="00B5706C" w:rsidP="00B5706C">
      <w:pPr>
        <w:pStyle w:val="CardIndented"/>
        <w:ind w:left="0"/>
      </w:pPr>
      <w:r w:rsidRPr="00962D8C">
        <w:t>[CONTINUES – TO FOOTNOTE]</w:t>
      </w:r>
    </w:p>
    <w:p w14:paraId="31C31241" w14:textId="77777777" w:rsidR="00B5706C" w:rsidRPr="00962D8C" w:rsidRDefault="00B5706C" w:rsidP="00B5706C">
      <w:pPr>
        <w:pStyle w:val="CardIndented"/>
        <w:ind w:left="0"/>
      </w:pPr>
      <w:hyperlink r:id="rId27"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t>Okl</w:t>
      </w:r>
      <w:proofErr w:type="spellEnd"/>
      <w:r w:rsidRPr="00962D8C">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w:t>
      </w:r>
      <w:r w:rsidRPr="00962D8C">
        <w:lastRenderedPageBreak/>
        <w:t xml:space="preserve">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28"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29"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w:t>
      </w:r>
      <w:proofErr w:type="spellStart"/>
      <w:r w:rsidRPr="00962D8C">
        <w:rPr>
          <w:i/>
          <w:iCs/>
        </w:rPr>
        <w:t>futurol</w:t>
      </w:r>
      <w:proofErr w:type="spellEnd"/>
      <w:r w:rsidRPr="00962D8C">
        <w:t xml:space="preserve">]. See Van </w:t>
      </w:r>
      <w:proofErr w:type="spellStart"/>
      <w:r w:rsidRPr="00962D8C">
        <w:t>Wyck</w:t>
      </w:r>
      <w:proofErr w:type="spellEnd"/>
      <w:r w:rsidRPr="00962D8C">
        <w:t xml:space="preserve"> v. </w:t>
      </w:r>
      <w:proofErr w:type="spellStart"/>
      <w:r w:rsidRPr="00962D8C">
        <w:t>Knevals</w:t>
      </w:r>
      <w:proofErr w:type="spellEnd"/>
      <w:r w:rsidRPr="00962D8C">
        <w:t xml:space="preserve">, </w:t>
      </w:r>
      <w:hyperlink r:id="rId30" w:history="1">
        <w:r w:rsidRPr="00962D8C">
          <w:t>106 U.S. 360</w:t>
        </w:r>
      </w:hyperlink>
      <w:r w:rsidRPr="00962D8C">
        <w:t xml:space="preserve">, 365, 1 </w:t>
      </w:r>
      <w:proofErr w:type="spellStart"/>
      <w:r w:rsidRPr="00962D8C">
        <w:t>S.Ct</w:t>
      </w:r>
      <w:proofErr w:type="spellEnd"/>
      <w:r w:rsidRPr="00962D8C">
        <w:t xml:space="preserve">. 336, 337, 27 </w:t>
      </w:r>
      <w:proofErr w:type="spellStart"/>
      <w:r w:rsidRPr="00962D8C">
        <w:t>L.Ed</w:t>
      </w:r>
      <w:proofErr w:type="spellEnd"/>
      <w:r w:rsidRPr="00962D8C">
        <w:t>. 201 (1882).</w:t>
      </w:r>
    </w:p>
    <w:p w14:paraId="23A01A7C" w14:textId="77777777" w:rsidR="00B5706C" w:rsidRPr="00962D8C" w:rsidRDefault="00B5706C" w:rsidP="00B5706C"/>
    <w:p w14:paraId="5024DCD7" w14:textId="77777777" w:rsidR="00B5706C" w:rsidRPr="00594A42" w:rsidRDefault="00B5706C" w:rsidP="00B5706C"/>
    <w:p w14:paraId="3138FD1F" w14:textId="77777777" w:rsidR="00B5706C" w:rsidRPr="00594A42" w:rsidRDefault="00B5706C" w:rsidP="00B5706C">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72536001" w14:textId="77777777" w:rsidR="00B5706C" w:rsidRPr="00594A42" w:rsidRDefault="00B5706C" w:rsidP="00B5706C">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1"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03970D17" w14:textId="77777777" w:rsidR="00B5706C" w:rsidRPr="00594A42" w:rsidRDefault="00B5706C" w:rsidP="00B5706C"/>
    <w:p w14:paraId="54DDCF3F" w14:textId="77777777" w:rsidR="00B5706C" w:rsidRPr="0082567E" w:rsidRDefault="00B5706C" w:rsidP="00B5706C">
      <w:pPr>
        <w:rPr>
          <w:rStyle w:val="Style13ptBold"/>
          <w:b w:val="0"/>
          <w:bCs/>
          <w:sz w:val="22"/>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p>
    <w:p w14:paraId="5C647DF3" w14:textId="77777777" w:rsidR="00B5706C" w:rsidRPr="00647DD1" w:rsidRDefault="00B5706C" w:rsidP="00B5706C">
      <w:pPr>
        <w:rPr>
          <w:rStyle w:val="Style13ptBold"/>
          <w:b w:val="0"/>
          <w:bCs/>
          <w:sz w:val="22"/>
          <w:szCs w:val="22"/>
        </w:rPr>
      </w:pPr>
      <w:r w:rsidRPr="0082567E">
        <w:rPr>
          <w:rStyle w:val="Style13ptBold"/>
          <w:b w:val="0"/>
          <w:bCs/>
          <w:sz w:val="22"/>
          <w:szCs w:val="22"/>
        </w:rPr>
        <w:t xml:space="preserve">The details of this disclosure </w:t>
      </w:r>
      <w:r w:rsidRPr="00647DD1">
        <w:rPr>
          <w:rStyle w:val="Style13ptBold"/>
          <w:b w:val="0"/>
          <w:bCs/>
          <w:sz w:val="22"/>
          <w:szCs w:val="22"/>
        </w:rPr>
        <w:t xml:space="preserve">requirement, and any compensation payable to the originator of the information, would need to be worked out in whatever </w:t>
      </w:r>
      <w:r w:rsidRPr="00647DD1">
        <w:rPr>
          <w:rStyle w:val="Emphasis"/>
          <w:szCs w:val="22"/>
        </w:rPr>
        <w:t>waiver is eventually adopted by the WTO,</w:t>
      </w:r>
      <w:r w:rsidRPr="00647DD1">
        <w:rPr>
          <w:rStyle w:val="Style13ptBold"/>
          <w:b w:val="0"/>
          <w:bCs/>
          <w:sz w:val="22"/>
          <w:szCs w:val="22"/>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that would be unprecedented in the international arena — is worth watching carefully. </w:t>
      </w:r>
      <w:hyperlink r:id="rId32" w:history="1">
        <w:r w:rsidRPr="00647DD1">
          <w:rPr>
            <w:rStyle w:val="Style13ptBold"/>
            <w:rFonts w:eastAsiaTheme="majorEastAsia"/>
            <w:b w:val="0"/>
            <w:bCs/>
            <w:sz w:val="22"/>
            <w:szCs w:val="22"/>
          </w:rPr>
          <w:t>As 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w:t>
      </w:r>
      <w:r w:rsidRPr="00647DD1">
        <w:rPr>
          <w:rStyle w:val="Style13ptBold"/>
          <w:b w:val="0"/>
          <w:bCs/>
          <w:sz w:val="22"/>
          <w:szCs w:val="22"/>
        </w:rPr>
        <w:lastRenderedPageBreak/>
        <w:t xml:space="preserve">considering legislation that would nullify the patents of any company that fails to disclose know-how and data related to a compulsory COVID-19 patent license. It will also be interesting to see </w:t>
      </w:r>
      <w:r w:rsidRPr="00647DD1">
        <w:rPr>
          <w:rStyle w:val="Emphasis"/>
          <w:szCs w:val="22"/>
        </w:rPr>
        <w:t>whether the United States stands behind such a requirement</w:t>
      </w:r>
      <w:r w:rsidRPr="00647DD1">
        <w:rPr>
          <w:rStyle w:val="Style13ptBold"/>
          <w:b w:val="0"/>
          <w:bCs/>
          <w:sz w:val="22"/>
          <w:szCs w:val="22"/>
        </w:rPr>
        <w:t>, which goes far beyond the compulsory licensing of patents.</w:t>
      </w:r>
    </w:p>
    <w:p w14:paraId="1640B9DB" w14:textId="77777777" w:rsidR="00B5706C" w:rsidRPr="00647DD1" w:rsidRDefault="00B5706C" w:rsidP="00B5706C">
      <w:pPr>
        <w:rPr>
          <w:rStyle w:val="Style13ptBold"/>
          <w:b w:val="0"/>
          <w:bCs/>
          <w:sz w:val="22"/>
          <w:szCs w:val="22"/>
        </w:rPr>
      </w:pPr>
      <w:r w:rsidRPr="00647DD1">
        <w:rPr>
          <w:rStyle w:val="Style13ptBold"/>
          <w:b w:val="0"/>
          <w:bCs/>
          <w:sz w:val="22"/>
          <w:szCs w:val="22"/>
        </w:rPr>
        <w:t>Will the U.S. require companies to share their know-how with others?</w:t>
      </w:r>
    </w:p>
    <w:p w14:paraId="4C26D396" w14:textId="77777777" w:rsidR="00B5706C" w:rsidRPr="00594A42" w:rsidRDefault="00B5706C" w:rsidP="00B5706C">
      <w:pPr>
        <w:rPr>
          <w:rStyle w:val="Emphasis"/>
          <w:sz w:val="28"/>
          <w:szCs w:val="28"/>
        </w:rPr>
      </w:pPr>
      <w:r w:rsidRPr="00647DD1">
        <w:rPr>
          <w:rStyle w:val="Style13ptBold"/>
          <w:b w:val="0"/>
          <w:bCs/>
          <w:sz w:val="22"/>
          <w:szCs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088FF0D8" w14:textId="77777777" w:rsidR="00B5706C" w:rsidRPr="00594A42" w:rsidRDefault="00B5706C" w:rsidP="00B5706C">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15174FA9" w14:textId="77777777" w:rsidR="00B5706C" w:rsidRPr="009B3872" w:rsidRDefault="00B5706C" w:rsidP="00B5706C">
      <w:r>
        <w:t xml:space="preserve">James </w:t>
      </w:r>
      <w:r w:rsidRPr="009B3872">
        <w:rPr>
          <w:b/>
          <w:bCs/>
          <w:szCs w:val="26"/>
        </w:rPr>
        <w:t>Bacchus 18</w:t>
      </w:r>
      <w:r>
        <w:t xml:space="preserve">. </w:t>
      </w:r>
      <w:r w:rsidRPr="00594A42">
        <w:rPr>
          <w:color w:val="1A1714"/>
          <w:szCs w:val="22"/>
          <w:shd w:val="clear" w:color="auto" w:fill="FFFFFF"/>
        </w:rPr>
        <w:t>Member of the </w:t>
      </w:r>
      <w:hyperlink r:id="rId33"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34"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w:t>
      </w:r>
      <w:proofErr w:type="spellStart"/>
      <w:r>
        <w:rPr>
          <w:color w:val="1A1714"/>
          <w:szCs w:val="22"/>
          <w:shd w:val="clear" w:color="auto" w:fill="FFFFFF"/>
        </w:rPr>
        <w:t>DebateDrills</w:t>
      </w:r>
      <w:proofErr w:type="spellEnd"/>
      <w:r>
        <w:rPr>
          <w:color w:val="1A1714"/>
          <w:szCs w:val="22"/>
          <w:shd w:val="clear" w:color="auto" w:fill="FFFFFF"/>
        </w:rPr>
        <w:t xml:space="preserve">. </w:t>
      </w:r>
    </w:p>
    <w:p w14:paraId="3A57BAEC" w14:textId="77777777" w:rsidR="00B5706C" w:rsidRPr="00594A42" w:rsidRDefault="00B5706C" w:rsidP="00B5706C">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w:t>
      </w:r>
      <w:r w:rsidRPr="00647DD1">
        <w:lastRenderedPageBreak/>
        <w:t>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52AAAFDF" w14:textId="77777777" w:rsidR="00B5706C" w:rsidRPr="00087942" w:rsidRDefault="00B5706C" w:rsidP="00B5706C">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r>
      <w:r w:rsidRPr="00594A42">
        <w:lastRenderedPageBreak/>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w:t>
      </w:r>
      <w:r w:rsidRPr="00594A42">
        <w:lastRenderedPageBreak/>
        <w:t xml:space="preserve">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 xml:space="preserve">As Trump’s trade lawyers will hasten to say, a systemic IP case against China in </w:t>
      </w:r>
      <w:r w:rsidRPr="00647DD1">
        <w:lastRenderedPageBreak/>
        <w:t>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7929EA6E" w14:textId="77777777" w:rsidR="00B5706C" w:rsidRDefault="00B5706C" w:rsidP="00B5706C">
      <w:pPr>
        <w:pStyle w:val="Heading4"/>
      </w:pPr>
      <w:r w:rsidRPr="0038293E">
        <w:t>Stopping tech stealing is key to avoid war</w:t>
      </w:r>
    </w:p>
    <w:p w14:paraId="581377CB" w14:textId="77777777" w:rsidR="00B5706C" w:rsidRPr="0038293E" w:rsidRDefault="00B5706C" w:rsidP="00B5706C">
      <w:r>
        <w:t xml:space="preserve">Timothy R. </w:t>
      </w:r>
      <w:r w:rsidRPr="009B3872">
        <w:rPr>
          <w:b/>
          <w:bCs/>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7DE78E12" w14:textId="77777777" w:rsidR="00B5706C" w:rsidRPr="0038293E" w:rsidRDefault="00B5706C" w:rsidP="00B5706C">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w:t>
      </w:r>
      <w:r w:rsidRPr="009B3872">
        <w:lastRenderedPageBreak/>
        <w:t xml:space="preserve">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 xml:space="preserve">Confidence in the proven U.S. ability to produce new technologies and facile assumptions about the </w:t>
      </w:r>
      <w:r w:rsidRPr="00647DD1">
        <w:rPr>
          <w:rStyle w:val="Emphasis"/>
        </w:rPr>
        <w:lastRenderedPageBreak/>
        <w:t>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w:t>
      </w:r>
      <w:r w:rsidRPr="009B3872">
        <w:lastRenderedPageBreak/>
        <w:t xml:space="preserve">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w:t>
      </w:r>
      <w:r w:rsidRPr="00647DD1">
        <w:rPr>
          <w:rStyle w:val="Emphasis"/>
        </w:rPr>
        <w:lastRenderedPageBreak/>
        <w:t>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 xml:space="preserve">Rivalries do not progress in </w:t>
      </w:r>
      <w:r w:rsidRPr="009B3872">
        <w:rPr>
          <w:rStyle w:val="StyleUnderline"/>
        </w:rPr>
        <w:lastRenderedPageBreak/>
        <w:t>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w:t>
      </w:r>
      <w:r w:rsidRPr="009B3872">
        <w:lastRenderedPageBreak/>
        <w:t xml:space="preserve">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 xml:space="preserve">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w:t>
      </w:r>
      <w:r w:rsidRPr="009B3872">
        <w:rPr>
          <w:rStyle w:val="StyleUnderline"/>
        </w:rPr>
        <w:lastRenderedPageBreak/>
        <w:t>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w:t>
      </w:r>
      <w:r w:rsidRPr="009B3872">
        <w:lastRenderedPageBreak/>
        <w:t xml:space="preserve">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w:t>
      </w:r>
      <w:r w:rsidRPr="009B3872">
        <w:lastRenderedPageBreak/>
        <w:t xml:space="preserve">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310C6500" w14:textId="0121B9BD" w:rsidR="00B5706C" w:rsidRDefault="00770274" w:rsidP="00770274">
      <w:pPr>
        <w:pStyle w:val="Heading3"/>
      </w:pPr>
      <w:r>
        <w:lastRenderedPageBreak/>
        <w:t>2</w:t>
      </w:r>
    </w:p>
    <w:p w14:paraId="73DA5F62" w14:textId="3A93BD81" w:rsidR="00770274" w:rsidRDefault="00770274" w:rsidP="00770274">
      <w:pPr>
        <w:pStyle w:val="Heading4"/>
        <w:rPr>
          <w:rFonts w:asciiTheme="minorHAnsi" w:hAnsiTheme="minorHAnsi" w:cstheme="minorHAnsi"/>
          <w:u w:val="single"/>
        </w:rPr>
      </w:pPr>
      <w:r w:rsidRPr="00993001">
        <w:rPr>
          <w:rFonts w:asciiTheme="minorHAnsi" w:hAnsiTheme="minorHAnsi" w:cstheme="minorHAnsi"/>
        </w:rPr>
        <w:t xml:space="preserve">Current </w:t>
      </w:r>
      <w:r>
        <w:rPr>
          <w:rFonts w:asciiTheme="minorHAnsi" w:hAnsiTheme="minorHAnsi" w:cstheme="minorHAnsi"/>
        </w:rPr>
        <w:t xml:space="preserve">COVID </w:t>
      </w:r>
      <w:r w:rsidRPr="00993001">
        <w:rPr>
          <w:rFonts w:asciiTheme="minorHAnsi" w:hAnsiTheme="minorHAnsi" w:cstheme="minorHAnsi"/>
        </w:rPr>
        <w:t xml:space="preserve">vaccine I.P. provide the </w:t>
      </w:r>
      <w:r w:rsidRPr="00993001">
        <w:rPr>
          <w:rFonts w:asciiTheme="minorHAnsi" w:hAnsiTheme="minorHAnsi" w:cstheme="minorHAnsi"/>
          <w:u w:val="single"/>
        </w:rPr>
        <w:t>perfect climate for innovation</w:t>
      </w:r>
      <w:r w:rsidR="009C08B1">
        <w:rPr>
          <w:rFonts w:asciiTheme="minorHAnsi" w:hAnsiTheme="minorHAnsi" w:cstheme="minorHAnsi"/>
          <w:u w:val="single"/>
        </w:rPr>
        <w:t xml:space="preserve"> – IP is the lynchpin of innovation</w:t>
      </w:r>
    </w:p>
    <w:p w14:paraId="1B8A3355" w14:textId="77777777" w:rsidR="00770274" w:rsidRDefault="00770274" w:rsidP="00770274">
      <w:pPr>
        <w:rPr>
          <w:rFonts w:asciiTheme="minorHAnsi" w:hAnsiTheme="minorHAnsi" w:cstheme="minorHAnsi"/>
          <w:sz w:val="16"/>
        </w:rPr>
      </w:pPr>
      <w:r w:rsidRPr="00993001">
        <w:rPr>
          <w:rStyle w:val="Style13ptBold"/>
          <w:rFonts w:asciiTheme="minorHAnsi" w:hAnsiTheme="minorHAnsi" w:cstheme="minorHAnsi"/>
        </w:rPr>
        <w:t>Wilbur 21</w:t>
      </w:r>
      <w:r w:rsidRPr="00993001">
        <w:rPr>
          <w:rFonts w:asciiTheme="minorHAnsi" w:hAnsiTheme="minorHAnsi" w:cstheme="minorHAnsi"/>
          <w:sz w:val="16"/>
        </w:rPr>
        <w:t xml:space="preserve"> –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Tom is a proud Michigander and outside of the virtual office enjoys reading, running, hiking, golfing, and spending time with friends and family; February 12, 2021; “The latest: What they are saying: Intellectual property protections vital to COVID-19 research, development and manufacturing”; </w:t>
      </w:r>
      <w:hyperlink r:id="rId35" w:history="1">
        <w:r w:rsidRPr="00993001">
          <w:rPr>
            <w:rStyle w:val="Hyperlink"/>
            <w:rFonts w:asciiTheme="minorHAnsi" w:hAnsiTheme="minorHAnsi" w:cstheme="minorHAnsi"/>
            <w:sz w:val="16"/>
          </w:rPr>
          <w:t>https://catalyst.phrma.org/the-latest-what-they-are-saying-intellectual-property-protections-vital-to-covid-19-research-development-and-manufacturing</w:t>
        </w:r>
      </w:hyperlink>
      <w:r w:rsidRPr="00993001">
        <w:rPr>
          <w:rFonts w:asciiTheme="minorHAnsi" w:hAnsiTheme="minorHAnsi" w:cstheme="minorHAnsi"/>
          <w:sz w:val="16"/>
        </w:rPr>
        <w:t xml:space="preserve"> //</w:t>
      </w:r>
      <w:proofErr w:type="spellStart"/>
      <w:r w:rsidRPr="00993001">
        <w:rPr>
          <w:rFonts w:asciiTheme="minorHAnsi" w:hAnsiTheme="minorHAnsi" w:cstheme="minorHAnsi"/>
          <w:sz w:val="16"/>
        </w:rPr>
        <w:t>advay</w:t>
      </w:r>
      <w:proofErr w:type="spellEnd"/>
    </w:p>
    <w:p w14:paraId="1FDFF9C1" w14:textId="77777777" w:rsidR="00770274" w:rsidRPr="00993001" w:rsidRDefault="00770274" w:rsidP="00770274">
      <w:pPr>
        <w:rPr>
          <w:rFonts w:asciiTheme="minorHAnsi" w:hAnsiTheme="minorHAnsi" w:cstheme="minorHAnsi"/>
          <w:sz w:val="14"/>
        </w:rPr>
      </w:pPr>
      <w:r w:rsidRPr="00993001">
        <w:rPr>
          <w:rStyle w:val="Emphasis"/>
          <w:rFonts w:asciiTheme="minorHAnsi" w:hAnsiTheme="minorHAnsi" w:cstheme="minorHAnsi"/>
          <w:highlight w:val="green"/>
        </w:rPr>
        <w:t>Strong</w:t>
      </w:r>
      <w:r w:rsidRPr="00993001">
        <w:rPr>
          <w:rStyle w:val="Emphasis"/>
          <w:rFonts w:asciiTheme="minorHAnsi" w:hAnsiTheme="minorHAnsi" w:cstheme="minorHAnsi"/>
        </w:rPr>
        <w:t xml:space="preserve"> and reliable IP </w:t>
      </w:r>
      <w:r w:rsidRPr="00993001">
        <w:rPr>
          <w:rStyle w:val="Emphasis"/>
          <w:rFonts w:asciiTheme="minorHAnsi" w:hAnsiTheme="minorHAnsi" w:cstheme="minorHAnsi"/>
          <w:highlight w:val="green"/>
        </w:rPr>
        <w:t>protections</w:t>
      </w:r>
      <w:r w:rsidRPr="00993001">
        <w:rPr>
          <w:rStyle w:val="Emphasis"/>
          <w:rFonts w:asciiTheme="minorHAnsi" w:hAnsiTheme="minorHAnsi" w:cstheme="minorHAnsi"/>
        </w:rPr>
        <w:t xml:space="preserve"> – including patents – </w:t>
      </w:r>
      <w:r w:rsidRPr="00993001">
        <w:rPr>
          <w:rStyle w:val="Emphasis"/>
          <w:rFonts w:asciiTheme="minorHAnsi" w:hAnsiTheme="minorHAnsi" w:cstheme="minorHAnsi"/>
          <w:highlight w:val="green"/>
        </w:rPr>
        <w:t>have supported America’s</w:t>
      </w:r>
      <w:r w:rsidRPr="00993001">
        <w:rPr>
          <w:rStyle w:val="Emphasis"/>
          <w:rFonts w:asciiTheme="minorHAnsi" w:hAnsiTheme="minorHAnsi" w:cstheme="minorHAnsi"/>
        </w:rPr>
        <w:t xml:space="preserve"> robust </w:t>
      </w:r>
      <w:r w:rsidRPr="00993001">
        <w:rPr>
          <w:rStyle w:val="Emphasis"/>
          <w:rFonts w:asciiTheme="minorHAnsi" w:hAnsiTheme="minorHAnsi" w:cstheme="minorHAnsi"/>
          <w:highlight w:val="green"/>
        </w:rPr>
        <w:t>innovation ecosystem</w:t>
      </w:r>
      <w:r w:rsidRPr="00993001">
        <w:rPr>
          <w:rStyle w:val="Emphasis"/>
          <w:rFonts w:asciiTheme="minorHAnsi" w:hAnsiTheme="minorHAnsi" w:cstheme="minorHAnsi"/>
        </w:rPr>
        <w:t xml:space="preserve"> by </w:t>
      </w:r>
      <w:r w:rsidRPr="00993001">
        <w:rPr>
          <w:rStyle w:val="Emphasis"/>
          <w:rFonts w:asciiTheme="minorHAnsi" w:hAnsiTheme="minorHAnsi" w:cstheme="minorHAnsi"/>
          <w:highlight w:val="green"/>
        </w:rPr>
        <w:t>promoting</w:t>
      </w:r>
      <w:r w:rsidRPr="00993001">
        <w:rPr>
          <w:rStyle w:val="Emphasis"/>
          <w:rFonts w:asciiTheme="minorHAnsi" w:hAnsiTheme="minorHAnsi" w:cstheme="minorHAnsi"/>
        </w:rPr>
        <w:t xml:space="preserve"> discovery, development, </w:t>
      </w:r>
      <w:r w:rsidRPr="00993001">
        <w:rPr>
          <w:rStyle w:val="Emphasis"/>
          <w:rFonts w:asciiTheme="minorHAnsi" w:hAnsiTheme="minorHAnsi" w:cstheme="minorHAnsi"/>
          <w:highlight w:val="green"/>
        </w:rPr>
        <w:t>affordability</w:t>
      </w:r>
      <w:r w:rsidRPr="00993001">
        <w:rPr>
          <w:rStyle w:val="Emphasis"/>
          <w:rFonts w:asciiTheme="minorHAnsi" w:hAnsiTheme="minorHAnsi" w:cstheme="minorHAnsi"/>
        </w:rPr>
        <w:t xml:space="preserve"> and access to new treatments and cures. </w:t>
      </w:r>
      <w:r w:rsidRPr="00993001">
        <w:rPr>
          <w:rFonts w:asciiTheme="minorHAnsi" w:hAnsiTheme="minorHAnsi" w:cstheme="minorHAnsi"/>
          <w:sz w:val="14"/>
        </w:rPr>
        <w:t>As our industry continues to expand vaccine production and deliver medicines to patients in need</w:t>
      </w:r>
      <w:r w:rsidRPr="00993001">
        <w:rPr>
          <w:rStyle w:val="Emphasis"/>
          <w:rFonts w:asciiTheme="minorHAnsi" w:hAnsiTheme="minorHAnsi" w:cstheme="minorHAnsi"/>
        </w:rPr>
        <w:t xml:space="preserve">, </w:t>
      </w:r>
      <w:r w:rsidRPr="00606AB1">
        <w:rPr>
          <w:rStyle w:val="Emphasis"/>
          <w:rFonts w:asciiTheme="minorHAnsi" w:hAnsiTheme="minorHAnsi" w:cstheme="minorHAnsi"/>
        </w:rPr>
        <w:t>reliable</w:t>
      </w:r>
      <w:r w:rsidRPr="00993001">
        <w:rPr>
          <w:rStyle w:val="Emphasis"/>
          <w:rFonts w:asciiTheme="minorHAnsi" w:hAnsiTheme="minorHAnsi" w:cstheme="minorHAnsi"/>
        </w:rPr>
        <w:t xml:space="preserve"> IP </w:t>
      </w:r>
      <w:r w:rsidRPr="00993001">
        <w:rPr>
          <w:rStyle w:val="Emphasis"/>
          <w:rFonts w:asciiTheme="minorHAnsi" w:hAnsiTheme="minorHAnsi" w:cstheme="minorHAnsi"/>
          <w:highlight w:val="green"/>
        </w:rPr>
        <w:t xml:space="preserve">protections </w:t>
      </w:r>
      <w:r w:rsidRPr="00606AB1">
        <w:rPr>
          <w:rStyle w:val="Emphasis"/>
          <w:rFonts w:asciiTheme="minorHAnsi" w:hAnsiTheme="minorHAnsi" w:cstheme="minorHAnsi"/>
        </w:rPr>
        <w:t xml:space="preserve">have been critical in </w:t>
      </w:r>
      <w:r w:rsidRPr="00993001">
        <w:rPr>
          <w:rStyle w:val="Emphasis"/>
          <w:rFonts w:asciiTheme="minorHAnsi" w:hAnsiTheme="minorHAnsi" w:cstheme="minorHAnsi"/>
          <w:highlight w:val="green"/>
        </w:rPr>
        <w:t>support</w:t>
      </w:r>
      <w:r w:rsidRPr="00606AB1">
        <w:rPr>
          <w:rStyle w:val="Emphasis"/>
          <w:rFonts w:asciiTheme="minorHAnsi" w:hAnsiTheme="minorHAnsi" w:cstheme="minorHAnsi"/>
        </w:rPr>
        <w:t>ing</w:t>
      </w:r>
      <w:r w:rsidRPr="00993001">
        <w:rPr>
          <w:rStyle w:val="Emphasis"/>
          <w:rFonts w:asciiTheme="minorHAnsi" w:hAnsiTheme="minorHAnsi" w:cstheme="minorHAnsi"/>
        </w:rPr>
        <w:t xml:space="preserve"> multiple </w:t>
      </w:r>
      <w:r w:rsidRPr="00993001">
        <w:rPr>
          <w:rStyle w:val="Emphasis"/>
          <w:rFonts w:asciiTheme="minorHAnsi" w:hAnsiTheme="minorHAnsi" w:cstheme="minorHAnsi"/>
          <w:highlight w:val="green"/>
        </w:rPr>
        <w:t>r</w:t>
      </w:r>
      <w:r w:rsidRPr="00993001">
        <w:rPr>
          <w:rStyle w:val="Emphasis"/>
          <w:rFonts w:asciiTheme="minorHAnsi" w:hAnsiTheme="minorHAnsi" w:cstheme="minorHAnsi"/>
        </w:rPr>
        <w:t xml:space="preserve">esearch </w:t>
      </w:r>
      <w:r w:rsidRPr="00993001">
        <w:rPr>
          <w:rStyle w:val="Emphasis"/>
          <w:rFonts w:asciiTheme="minorHAnsi" w:hAnsiTheme="minorHAnsi" w:cstheme="minorHAnsi"/>
          <w:highlight w:val="green"/>
        </w:rPr>
        <w:t>and</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d</w:t>
      </w:r>
      <w:r w:rsidRPr="00993001">
        <w:rPr>
          <w:rStyle w:val="Emphasis"/>
          <w:rFonts w:asciiTheme="minorHAnsi" w:hAnsiTheme="minorHAnsi" w:cstheme="minorHAnsi"/>
        </w:rPr>
        <w:t xml:space="preserve">evelopment and manufacturing ramp-ups </w:t>
      </w:r>
      <w:r w:rsidRPr="00993001">
        <w:rPr>
          <w:rStyle w:val="Emphasis"/>
          <w:rFonts w:asciiTheme="minorHAnsi" w:hAnsiTheme="minorHAnsi" w:cstheme="minorHAnsi"/>
          <w:highlight w:val="green"/>
        </w:rPr>
        <w:t>on</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COVID</w:t>
      </w:r>
      <w:r w:rsidRPr="00993001">
        <w:rPr>
          <w:rStyle w:val="Emphasis"/>
          <w:rFonts w:asciiTheme="minorHAnsi" w:hAnsiTheme="minorHAnsi" w:cstheme="minorHAnsi"/>
        </w:rPr>
        <w:t>-19 vaccines and therapeutics</w:t>
      </w:r>
      <w:r w:rsidRPr="00993001">
        <w:rPr>
          <w:rFonts w:asciiTheme="minorHAnsi" w:hAnsiTheme="minorHAnsi" w:cstheme="minorHAnsi"/>
          <w:sz w:val="14"/>
        </w:rPr>
        <w:t xml:space="preserve">. </w:t>
      </w:r>
      <w:r w:rsidRPr="00993001">
        <w:rPr>
          <w:rStyle w:val="StyleUnderline"/>
          <w:rFonts w:asciiTheme="minorHAnsi" w:hAnsiTheme="minorHAnsi" w:cstheme="minorHAnsi"/>
        </w:rPr>
        <w:t>Innovators need strong and reliable IP protections to research, develop and manufacture new therapeutics and vaccines</w:t>
      </w:r>
      <w:r w:rsidRPr="00993001">
        <w:rPr>
          <w:rFonts w:asciiTheme="minorHAnsi" w:hAnsiTheme="minorHAnsi" w:cstheme="minorHAnsi"/>
          <w:sz w:val="14"/>
        </w:rPr>
        <w:t xml:space="preserve"> that will improve patients’ lives during the current pandemic and beyond.</w:t>
      </w:r>
    </w:p>
    <w:p w14:paraId="6E7D2B97" w14:textId="77777777" w:rsidR="00770274" w:rsidRPr="00993001" w:rsidRDefault="00770274" w:rsidP="00770274">
      <w:pPr>
        <w:rPr>
          <w:rFonts w:asciiTheme="minorHAnsi" w:hAnsiTheme="minorHAnsi" w:cstheme="minorHAnsi"/>
          <w:sz w:val="14"/>
        </w:rPr>
      </w:pPr>
      <w:r w:rsidRPr="00993001">
        <w:rPr>
          <w:rStyle w:val="Emphasis"/>
          <w:rFonts w:asciiTheme="minorHAnsi" w:hAnsiTheme="minorHAnsi" w:cstheme="minorHAnsi"/>
          <w:highlight w:val="green"/>
        </w:rPr>
        <w:t>Experts</w:t>
      </w:r>
      <w:r w:rsidRPr="00993001">
        <w:rPr>
          <w:rStyle w:val="Emphasis"/>
          <w:rFonts w:asciiTheme="minorHAnsi" w:hAnsiTheme="minorHAnsi" w:cstheme="minorHAnsi"/>
        </w:rPr>
        <w:t xml:space="preserve"> continue to </w:t>
      </w:r>
      <w:r w:rsidRPr="00993001">
        <w:rPr>
          <w:rStyle w:val="Emphasis"/>
          <w:rFonts w:asciiTheme="minorHAnsi" w:hAnsiTheme="minorHAnsi" w:cstheme="minorHAnsi"/>
          <w:highlight w:val="green"/>
        </w:rPr>
        <w:t xml:space="preserve">highlight </w:t>
      </w:r>
      <w:r w:rsidRPr="00606AB1">
        <w:rPr>
          <w:rStyle w:val="Emphasis"/>
          <w:rFonts w:asciiTheme="minorHAnsi" w:hAnsiTheme="minorHAnsi" w:cstheme="minorHAnsi"/>
        </w:rPr>
        <w:t xml:space="preserve">the importance of </w:t>
      </w:r>
      <w:r w:rsidRPr="00993001">
        <w:rPr>
          <w:rStyle w:val="Emphasis"/>
          <w:rFonts w:asciiTheme="minorHAnsi" w:hAnsiTheme="minorHAnsi" w:cstheme="minorHAnsi"/>
          <w:highlight w:val="green"/>
        </w:rPr>
        <w:t>strong</w:t>
      </w:r>
      <w:r w:rsidRPr="00993001">
        <w:rPr>
          <w:rStyle w:val="Emphasis"/>
          <w:rFonts w:asciiTheme="minorHAnsi" w:hAnsiTheme="minorHAnsi" w:cstheme="minorHAnsi"/>
        </w:rPr>
        <w:t xml:space="preserve"> IP </w:t>
      </w:r>
      <w:r w:rsidRPr="00993001">
        <w:rPr>
          <w:rStyle w:val="Emphasis"/>
          <w:rFonts w:asciiTheme="minorHAnsi" w:hAnsiTheme="minorHAnsi" w:cstheme="minorHAnsi"/>
          <w:highlight w:val="green"/>
        </w:rPr>
        <w:t>protections</w:t>
      </w:r>
      <w:r w:rsidRPr="00993001">
        <w:rPr>
          <w:rStyle w:val="Emphasis"/>
          <w:rFonts w:asciiTheme="minorHAnsi" w:hAnsiTheme="minorHAnsi" w:cstheme="minorHAnsi"/>
        </w:rPr>
        <w:t xml:space="preserve"> that encourage innovators </w:t>
      </w:r>
      <w:r w:rsidRPr="00993001">
        <w:rPr>
          <w:rStyle w:val="Emphasis"/>
          <w:rFonts w:asciiTheme="minorHAnsi" w:hAnsiTheme="minorHAnsi" w:cstheme="minorHAnsi"/>
          <w:highlight w:val="green"/>
        </w:rPr>
        <w:t>to</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develop</w:t>
      </w:r>
      <w:r w:rsidRPr="00993001">
        <w:rPr>
          <w:rStyle w:val="Emphasis"/>
          <w:rFonts w:asciiTheme="minorHAnsi" w:hAnsiTheme="minorHAnsi" w:cstheme="minorHAnsi"/>
        </w:rPr>
        <w:t xml:space="preserve"> and produce </w:t>
      </w:r>
      <w:r w:rsidRPr="00993001">
        <w:rPr>
          <w:rStyle w:val="Emphasis"/>
          <w:rFonts w:asciiTheme="minorHAnsi" w:hAnsiTheme="minorHAnsi" w:cstheme="minorHAnsi"/>
          <w:highlight w:val="green"/>
        </w:rPr>
        <w:t>COVID</w:t>
      </w:r>
      <w:r w:rsidRPr="00993001">
        <w:rPr>
          <w:rStyle w:val="Emphasis"/>
          <w:rFonts w:asciiTheme="minorHAnsi" w:hAnsiTheme="minorHAnsi" w:cstheme="minorHAnsi"/>
        </w:rPr>
        <w:t xml:space="preserve">-19 </w:t>
      </w:r>
      <w:r w:rsidRPr="00993001">
        <w:rPr>
          <w:rStyle w:val="Emphasis"/>
          <w:rFonts w:asciiTheme="minorHAnsi" w:hAnsiTheme="minorHAnsi" w:cstheme="minorHAnsi"/>
          <w:highlight w:val="green"/>
        </w:rPr>
        <w:t>solutions</w:t>
      </w:r>
      <w:r w:rsidRPr="00993001">
        <w:rPr>
          <w:rFonts w:asciiTheme="minorHAnsi" w:hAnsiTheme="minorHAnsi" w:cstheme="minorHAnsi"/>
          <w:sz w:val="14"/>
        </w:rPr>
        <w:t>. Here are some of their thoughts:</w:t>
      </w:r>
    </w:p>
    <w:p w14:paraId="52FE2ED3" w14:textId="77777777" w:rsidR="00770274" w:rsidRPr="00993001" w:rsidRDefault="00770274" w:rsidP="00770274">
      <w:pPr>
        <w:rPr>
          <w:rFonts w:asciiTheme="minorHAnsi" w:hAnsiTheme="minorHAnsi" w:cstheme="minorHAnsi"/>
          <w:sz w:val="14"/>
        </w:rPr>
      </w:pPr>
      <w:r w:rsidRPr="00993001">
        <w:rPr>
          <w:rFonts w:asciiTheme="minorHAnsi" w:hAnsiTheme="minorHAnsi" w:cstheme="minorHAnsi"/>
          <w:sz w:val="14"/>
        </w:rPr>
        <w:t>“Consider…</w:t>
      </w:r>
      <w:r w:rsidRPr="00606AB1">
        <w:rPr>
          <w:rFonts w:asciiTheme="minorHAnsi" w:hAnsiTheme="minorHAnsi" w:cstheme="minorHAnsi"/>
          <w:sz w:val="14"/>
        </w:rPr>
        <w:t xml:space="preserve">the </w:t>
      </w:r>
      <w:r w:rsidRPr="00606AB1">
        <w:rPr>
          <w:rStyle w:val="StyleUnderline"/>
          <w:rFonts w:asciiTheme="minorHAnsi" w:hAnsiTheme="minorHAnsi" w:cstheme="minorHAnsi"/>
        </w:rPr>
        <w:t>multiple COVID-19 vaccines that were developed in less than a year, but are based on decades of research and countless inventions in</w:t>
      </w:r>
      <w:r w:rsidRPr="00993001">
        <w:rPr>
          <w:rStyle w:val="StyleUnderline"/>
          <w:rFonts w:asciiTheme="minorHAnsi" w:hAnsiTheme="minorHAnsi" w:cstheme="minorHAnsi"/>
        </w:rPr>
        <w:t xml:space="preserve"> dozens of scientific and technology disciplines.</w:t>
      </w:r>
      <w:r w:rsidRPr="00993001">
        <w:rPr>
          <w:rFonts w:asciiTheme="minorHAnsi" w:hAnsiTheme="minorHAnsi" w:cstheme="minorHAnsi"/>
          <w:sz w:val="14"/>
        </w:rPr>
        <w:t xml:space="preserve"> The importance of our nation’s consistent support of such creativity over time is more evident now than ever…</w:t>
      </w:r>
      <w:r w:rsidRPr="00993001">
        <w:rPr>
          <w:rStyle w:val="StyleUnderline"/>
          <w:rFonts w:asciiTheme="minorHAnsi" w:hAnsiTheme="minorHAnsi" w:cstheme="minorHAnsi"/>
          <w:highlight w:val="green"/>
        </w:rPr>
        <w:t>Our</w:t>
      </w:r>
      <w:r w:rsidRPr="00993001">
        <w:rPr>
          <w:rStyle w:val="StyleUnderline"/>
          <w:rFonts w:asciiTheme="minorHAnsi" w:hAnsiTheme="minorHAnsi" w:cstheme="minorHAnsi"/>
        </w:rPr>
        <w:t xml:space="preserve"> </w:t>
      </w:r>
      <w:r w:rsidRPr="00993001">
        <w:rPr>
          <w:rStyle w:val="Emphasis"/>
          <w:rFonts w:asciiTheme="minorHAnsi" w:hAnsiTheme="minorHAnsi" w:cstheme="minorHAnsi"/>
          <w:highlight w:val="green"/>
        </w:rPr>
        <w:t>i</w:t>
      </w:r>
      <w:r w:rsidRPr="00993001">
        <w:rPr>
          <w:rStyle w:val="StyleUnderline"/>
          <w:rFonts w:asciiTheme="minorHAnsi" w:hAnsiTheme="minorHAnsi" w:cstheme="minorHAnsi"/>
        </w:rPr>
        <w:t xml:space="preserve">ntellectual </w:t>
      </w:r>
      <w:r w:rsidRPr="00993001">
        <w:rPr>
          <w:rStyle w:val="Emphasis"/>
          <w:rFonts w:asciiTheme="minorHAnsi" w:hAnsiTheme="minorHAnsi" w:cstheme="minorHAnsi"/>
          <w:highlight w:val="green"/>
        </w:rPr>
        <w:t>p</w:t>
      </w:r>
      <w:r w:rsidRPr="00993001">
        <w:rPr>
          <w:rStyle w:val="StyleUnderline"/>
          <w:rFonts w:asciiTheme="minorHAnsi" w:hAnsiTheme="minorHAnsi" w:cstheme="minorHAnsi"/>
        </w:rPr>
        <w:t xml:space="preserve">roperty </w:t>
      </w:r>
      <w:r w:rsidRPr="00993001">
        <w:rPr>
          <w:rStyle w:val="StyleUnderline"/>
          <w:rFonts w:asciiTheme="minorHAnsi" w:hAnsiTheme="minorHAnsi" w:cstheme="minorHAnsi"/>
          <w:highlight w:val="green"/>
        </w:rPr>
        <w:t>system</w:t>
      </w:r>
      <w:r w:rsidRPr="00993001">
        <w:rPr>
          <w:rStyle w:val="StyleUnderline"/>
          <w:rFonts w:asciiTheme="minorHAnsi" w:hAnsiTheme="minorHAnsi" w:cstheme="minorHAnsi"/>
        </w:rPr>
        <w:t xml:space="preserve"> — born from our Constitution and steeped in our history — </w:t>
      </w:r>
      <w:r w:rsidRPr="00993001">
        <w:rPr>
          <w:rStyle w:val="StyleUnderline"/>
          <w:rFonts w:asciiTheme="minorHAnsi" w:hAnsiTheme="minorHAnsi" w:cstheme="minorHAnsi"/>
          <w:highlight w:val="green"/>
        </w:rPr>
        <w:t>is strong</w:t>
      </w:r>
      <w:r w:rsidRPr="00993001">
        <w:rPr>
          <w:rStyle w:val="StyleUnderline"/>
          <w:rFonts w:asciiTheme="minorHAnsi" w:hAnsiTheme="minorHAnsi" w:cstheme="minorHAnsi"/>
        </w:rPr>
        <w:t xml:space="preserve"> and it </w:t>
      </w:r>
      <w:r w:rsidRPr="00606AB1">
        <w:rPr>
          <w:rStyle w:val="StyleUnderline"/>
          <w:rFonts w:asciiTheme="minorHAnsi" w:hAnsiTheme="minorHAnsi" w:cstheme="minorHAnsi"/>
        </w:rPr>
        <w:t>supports our nation’s innovators</w:t>
      </w:r>
      <w:r w:rsidRPr="00993001">
        <w:rPr>
          <w:rStyle w:val="StyleUnderline"/>
          <w:rFonts w:asciiTheme="minorHAnsi" w:hAnsiTheme="minorHAnsi" w:cstheme="minorHAnsi"/>
        </w:rPr>
        <w:t xml:space="preserve"> who are more creative and more capable than they have ever been.</w:t>
      </w:r>
      <w:r w:rsidRPr="00993001">
        <w:rPr>
          <w:rFonts w:asciiTheme="minorHAnsi" w:hAnsiTheme="minorHAnsi" w:cstheme="minorHAnsi"/>
          <w:sz w:val="14"/>
        </w:rPr>
        <w:t xml:space="preserve">” – Andrei </w:t>
      </w:r>
      <w:proofErr w:type="spellStart"/>
      <w:r w:rsidRPr="00993001">
        <w:rPr>
          <w:rFonts w:asciiTheme="minorHAnsi" w:hAnsiTheme="minorHAnsi" w:cstheme="minorHAnsi"/>
          <w:sz w:val="14"/>
        </w:rPr>
        <w:t>Iancu</w:t>
      </w:r>
      <w:proofErr w:type="spellEnd"/>
      <w:r w:rsidRPr="00993001">
        <w:rPr>
          <w:rFonts w:asciiTheme="minorHAnsi" w:hAnsiTheme="minorHAnsi" w:cstheme="minorHAnsi"/>
          <w:sz w:val="14"/>
        </w:rPr>
        <w:t>, then-Under Secretary of Commerce for Intellectual Property and Director of the United States Patent and Trademark Office</w:t>
      </w:r>
    </w:p>
    <w:p w14:paraId="7C572EF0" w14:textId="77777777" w:rsidR="00770274" w:rsidRPr="00671C4C" w:rsidRDefault="00770274" w:rsidP="00770274"/>
    <w:p w14:paraId="37B0A8AC" w14:textId="77777777" w:rsidR="00770274" w:rsidRPr="00993001" w:rsidRDefault="00770274" w:rsidP="00770274">
      <w:pPr>
        <w:pStyle w:val="Heading4"/>
        <w:rPr>
          <w:rFonts w:asciiTheme="minorHAnsi" w:hAnsiTheme="minorHAnsi" w:cstheme="minorHAnsi"/>
          <w:u w:val="single"/>
        </w:rPr>
      </w:pPr>
      <w:r>
        <w:rPr>
          <w:rFonts w:asciiTheme="minorHAnsi" w:hAnsiTheme="minorHAnsi" w:cstheme="minorHAnsi"/>
        </w:rPr>
        <w:t>L</w:t>
      </w:r>
      <w:r w:rsidRPr="00993001">
        <w:rPr>
          <w:rFonts w:asciiTheme="minorHAnsi" w:hAnsiTheme="minorHAnsi" w:cstheme="minorHAnsi"/>
        </w:rPr>
        <w:t xml:space="preserve">ack of I.P. protections </w:t>
      </w:r>
      <w:r>
        <w:rPr>
          <w:rFonts w:asciiTheme="minorHAnsi" w:hAnsiTheme="minorHAnsi" w:cstheme="minorHAnsi"/>
          <w:u w:val="single"/>
        </w:rPr>
        <w:t>wreck</w:t>
      </w:r>
      <w:r w:rsidRPr="00993001">
        <w:rPr>
          <w:rFonts w:asciiTheme="minorHAnsi" w:hAnsiTheme="minorHAnsi" w:cstheme="minorHAnsi"/>
        </w:rPr>
        <w:t xml:space="preserve"> the U.S. economy and R</w:t>
      </w:r>
      <w:r>
        <w:rPr>
          <w:rFonts w:asciiTheme="minorHAnsi" w:hAnsiTheme="minorHAnsi" w:cstheme="minorHAnsi"/>
        </w:rPr>
        <w:t>.</w:t>
      </w:r>
      <w:r w:rsidRPr="00993001">
        <w:rPr>
          <w:rFonts w:asciiTheme="minorHAnsi" w:hAnsiTheme="minorHAnsi" w:cstheme="minorHAnsi"/>
        </w:rPr>
        <w:t>O</w:t>
      </w:r>
      <w:r>
        <w:rPr>
          <w:rFonts w:asciiTheme="minorHAnsi" w:hAnsiTheme="minorHAnsi" w:cstheme="minorHAnsi"/>
        </w:rPr>
        <w:t>.</w:t>
      </w:r>
      <w:r w:rsidRPr="00993001">
        <w:rPr>
          <w:rFonts w:asciiTheme="minorHAnsi" w:hAnsiTheme="minorHAnsi" w:cstheme="minorHAnsi"/>
        </w:rPr>
        <w:t>I</w:t>
      </w:r>
      <w:r>
        <w:rPr>
          <w:rFonts w:asciiTheme="minorHAnsi" w:hAnsiTheme="minorHAnsi" w:cstheme="minorHAnsi"/>
        </w:rPr>
        <w:t>.</w:t>
      </w:r>
      <w:r w:rsidRPr="00993001">
        <w:rPr>
          <w:rFonts w:asciiTheme="minorHAnsi" w:hAnsiTheme="minorHAnsi" w:cstheme="minorHAnsi"/>
        </w:rPr>
        <w:t xml:space="preserve"> </w:t>
      </w:r>
      <w:r>
        <w:rPr>
          <w:rFonts w:asciiTheme="minorHAnsi" w:hAnsiTheme="minorHAnsi" w:cstheme="minorHAnsi"/>
        </w:rPr>
        <w:t>because</w:t>
      </w:r>
      <w:r w:rsidRPr="00993001">
        <w:rPr>
          <w:rFonts w:asciiTheme="minorHAnsi" w:hAnsiTheme="minorHAnsi" w:cstheme="minorHAnsi"/>
        </w:rPr>
        <w:t xml:space="preserve"> </w:t>
      </w:r>
      <w:r w:rsidRPr="008E37E5">
        <w:rPr>
          <w:rFonts w:asciiTheme="minorHAnsi" w:hAnsiTheme="minorHAnsi" w:cstheme="minorHAnsi"/>
          <w:u w:val="single"/>
        </w:rPr>
        <w:t>no one</w:t>
      </w:r>
      <w:r w:rsidRPr="00993001">
        <w:rPr>
          <w:rFonts w:asciiTheme="minorHAnsi" w:hAnsiTheme="minorHAnsi" w:cstheme="minorHAnsi"/>
        </w:rPr>
        <w:t xml:space="preserve"> wants to innovate anymore</w:t>
      </w:r>
    </w:p>
    <w:p w14:paraId="0F438F27" w14:textId="77777777" w:rsidR="00770274" w:rsidRDefault="00770274" w:rsidP="00770274">
      <w:pPr>
        <w:rPr>
          <w:rFonts w:asciiTheme="minorHAnsi" w:hAnsiTheme="minorHAnsi" w:cstheme="minorHAnsi"/>
          <w:sz w:val="16"/>
        </w:rPr>
      </w:pPr>
      <w:r w:rsidRPr="00993001">
        <w:rPr>
          <w:rStyle w:val="Style13ptBold"/>
          <w:rFonts w:asciiTheme="minorHAnsi" w:hAnsiTheme="minorHAnsi" w:cstheme="minorHAnsi"/>
        </w:rPr>
        <w:t>Wilbur 21</w:t>
      </w:r>
      <w:r w:rsidRPr="00993001">
        <w:rPr>
          <w:rFonts w:asciiTheme="minorHAnsi" w:hAnsiTheme="minorHAnsi" w:cstheme="minorHAnsi"/>
          <w:sz w:val="16"/>
        </w:rPr>
        <w:t xml:space="preserve"> –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Tom is a proud Michigander and outside of the virtual office enjoys reading, running, hiking, golfing, and spending time with friends and family; February 12, 2021; “The latest: What they are saying: Intellectual property protections vital to COVID-19 research, development and manufacturing”; </w:t>
      </w:r>
      <w:hyperlink r:id="rId36" w:history="1">
        <w:r w:rsidRPr="00993001">
          <w:rPr>
            <w:rStyle w:val="Hyperlink"/>
            <w:rFonts w:asciiTheme="minorHAnsi" w:hAnsiTheme="minorHAnsi" w:cstheme="minorHAnsi"/>
            <w:sz w:val="16"/>
          </w:rPr>
          <w:t>https://catalyst.phrma.org/the-latest-what-they-are-saying-intellectual-property-protections-vital-to-covid-19-research-development-and-manufacturing</w:t>
        </w:r>
      </w:hyperlink>
      <w:r w:rsidRPr="00993001">
        <w:rPr>
          <w:rFonts w:asciiTheme="minorHAnsi" w:hAnsiTheme="minorHAnsi" w:cstheme="minorHAnsi"/>
          <w:sz w:val="16"/>
        </w:rPr>
        <w:t xml:space="preserve"> //</w:t>
      </w:r>
      <w:proofErr w:type="spellStart"/>
      <w:r w:rsidRPr="00993001">
        <w:rPr>
          <w:rFonts w:asciiTheme="minorHAnsi" w:hAnsiTheme="minorHAnsi" w:cstheme="minorHAnsi"/>
          <w:sz w:val="16"/>
        </w:rPr>
        <w:t>advay</w:t>
      </w:r>
      <w:proofErr w:type="spellEnd"/>
    </w:p>
    <w:p w14:paraId="2DD77547" w14:textId="77777777" w:rsidR="00770274" w:rsidRPr="00993001" w:rsidRDefault="00770274" w:rsidP="00770274">
      <w:pPr>
        <w:rPr>
          <w:rFonts w:asciiTheme="minorHAnsi" w:hAnsiTheme="minorHAnsi" w:cstheme="minorHAnsi"/>
          <w:sz w:val="14"/>
        </w:rPr>
      </w:pPr>
      <w:r w:rsidRPr="00993001">
        <w:rPr>
          <w:rStyle w:val="Emphasis"/>
          <w:rFonts w:asciiTheme="minorHAnsi" w:hAnsiTheme="minorHAnsi" w:cstheme="minorHAnsi"/>
        </w:rPr>
        <w:lastRenderedPageBreak/>
        <w:t>“</w:t>
      </w:r>
      <w:r w:rsidRPr="00993001">
        <w:rPr>
          <w:rStyle w:val="Emphasis"/>
          <w:rFonts w:asciiTheme="minorHAnsi" w:hAnsiTheme="minorHAnsi" w:cstheme="minorHAnsi"/>
          <w:highlight w:val="green"/>
        </w:rPr>
        <w:t>Of all of the ways to improve access to</w:t>
      </w:r>
      <w:r w:rsidRPr="00993001">
        <w:rPr>
          <w:rStyle w:val="Emphasis"/>
          <w:rFonts w:asciiTheme="minorHAnsi" w:hAnsiTheme="minorHAnsi" w:cstheme="minorHAnsi"/>
        </w:rPr>
        <w:t xml:space="preserve"> critical </w:t>
      </w:r>
      <w:r w:rsidRPr="00993001">
        <w:rPr>
          <w:rStyle w:val="Emphasis"/>
          <w:rFonts w:asciiTheme="minorHAnsi" w:hAnsiTheme="minorHAnsi" w:cstheme="minorHAnsi"/>
          <w:highlight w:val="green"/>
        </w:rPr>
        <w:t>medication or vaccines</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elimination of i</w:t>
      </w:r>
      <w:r w:rsidRPr="00993001">
        <w:rPr>
          <w:rStyle w:val="Emphasis"/>
          <w:rFonts w:asciiTheme="minorHAnsi" w:hAnsiTheme="minorHAnsi" w:cstheme="minorHAnsi"/>
        </w:rPr>
        <w:t xml:space="preserve">ntellectual </w:t>
      </w:r>
      <w:r w:rsidRPr="00993001">
        <w:rPr>
          <w:rStyle w:val="Emphasis"/>
          <w:rFonts w:asciiTheme="minorHAnsi" w:hAnsiTheme="minorHAnsi" w:cstheme="minorHAnsi"/>
          <w:highlight w:val="green"/>
        </w:rPr>
        <w:t>p</w:t>
      </w:r>
      <w:r w:rsidRPr="00993001">
        <w:rPr>
          <w:rStyle w:val="Emphasis"/>
          <w:rFonts w:asciiTheme="minorHAnsi" w:hAnsiTheme="minorHAnsi" w:cstheme="minorHAnsi"/>
        </w:rPr>
        <w:t>roperty</w:t>
      </w:r>
      <w:r w:rsidRPr="00993001">
        <w:rPr>
          <w:rStyle w:val="Emphasis"/>
          <w:rFonts w:asciiTheme="minorHAnsi" w:hAnsiTheme="minorHAnsi" w:cstheme="minorHAnsi"/>
          <w:highlight w:val="green"/>
        </w:rPr>
        <w:t xml:space="preserve"> rights is</w:t>
      </w:r>
      <w:r w:rsidRPr="00993001">
        <w:rPr>
          <w:rStyle w:val="Emphasis"/>
          <w:rFonts w:asciiTheme="minorHAnsi" w:hAnsiTheme="minorHAnsi" w:cstheme="minorHAnsi"/>
        </w:rPr>
        <w:t xml:space="preserve"> one of </w:t>
      </w:r>
      <w:r w:rsidRPr="00993001">
        <w:rPr>
          <w:rStyle w:val="Emphasis"/>
          <w:rFonts w:asciiTheme="minorHAnsi" w:hAnsiTheme="minorHAnsi" w:cstheme="minorHAnsi"/>
          <w:highlight w:val="green"/>
        </w:rPr>
        <w:t>the worst</w:t>
      </w:r>
      <w:r w:rsidRPr="00993001">
        <w:rPr>
          <w:rFonts w:asciiTheme="minorHAnsi" w:hAnsiTheme="minorHAnsi" w:cstheme="minorHAnsi"/>
          <w:sz w:val="14"/>
        </w:rPr>
        <w:t xml:space="preserve">. </w:t>
      </w:r>
      <w:r w:rsidRPr="00606AB1">
        <w:rPr>
          <w:rStyle w:val="StyleUnderline"/>
          <w:rFonts w:asciiTheme="minorHAnsi" w:hAnsiTheme="minorHAnsi" w:cstheme="minorHAnsi"/>
        </w:rPr>
        <w:t>Our intellectual property system is designed to reward research and development innovation</w:t>
      </w:r>
      <w:r w:rsidRPr="00606AB1">
        <w:rPr>
          <w:rFonts w:asciiTheme="minorHAnsi" w:hAnsiTheme="minorHAnsi" w:cstheme="minorHAnsi"/>
          <w:sz w:val="14"/>
        </w:rPr>
        <w:t>.</w:t>
      </w:r>
      <w:r w:rsidRPr="00993001">
        <w:rPr>
          <w:rFonts w:asciiTheme="minorHAnsi" w:hAnsiTheme="minorHAnsi" w:cstheme="minorHAnsi"/>
          <w:sz w:val="14"/>
        </w:rPr>
        <w:t xml:space="preserve"> </w:t>
      </w:r>
      <w:r w:rsidRPr="00993001">
        <w:rPr>
          <w:rStyle w:val="Emphasis"/>
          <w:rFonts w:asciiTheme="minorHAnsi" w:hAnsiTheme="minorHAnsi" w:cstheme="minorHAnsi"/>
          <w:highlight w:val="green"/>
        </w:rPr>
        <w:t>Tampering</w:t>
      </w:r>
      <w:r w:rsidRPr="00993001">
        <w:rPr>
          <w:rStyle w:val="Emphasis"/>
          <w:rFonts w:asciiTheme="minorHAnsi" w:hAnsiTheme="minorHAnsi" w:cstheme="minorHAnsi"/>
        </w:rPr>
        <w:t xml:space="preserve"> with that </w:t>
      </w:r>
      <w:r w:rsidRPr="00F530A6">
        <w:rPr>
          <w:rStyle w:val="Emphasis"/>
          <w:rFonts w:asciiTheme="minorHAnsi" w:hAnsiTheme="minorHAnsi" w:cstheme="minorHAnsi"/>
        </w:rPr>
        <w:t>sends a chilling signal</w:t>
      </w:r>
      <w:r w:rsidRPr="00993001">
        <w:rPr>
          <w:rStyle w:val="Emphasis"/>
          <w:rFonts w:asciiTheme="minorHAnsi" w:hAnsiTheme="minorHAnsi" w:cstheme="minorHAnsi"/>
        </w:rPr>
        <w:t xml:space="preserve"> about the rewards of corporate funding of the development and manufacture of new drugs, </w:t>
      </w:r>
      <w:r w:rsidRPr="00606AB1">
        <w:rPr>
          <w:rStyle w:val="Emphasis"/>
          <w:rFonts w:asciiTheme="minorHAnsi" w:hAnsiTheme="minorHAnsi" w:cstheme="minorHAnsi"/>
        </w:rPr>
        <w:t xml:space="preserve">and </w:t>
      </w:r>
      <w:r w:rsidRPr="00993001">
        <w:rPr>
          <w:rStyle w:val="Emphasis"/>
          <w:rFonts w:asciiTheme="minorHAnsi" w:hAnsiTheme="minorHAnsi" w:cstheme="minorHAnsi"/>
          <w:highlight w:val="green"/>
        </w:rPr>
        <w:t xml:space="preserve">tears down a system that </w:t>
      </w:r>
      <w:r w:rsidRPr="00606AB1">
        <w:rPr>
          <w:rStyle w:val="Emphasis"/>
          <w:rFonts w:asciiTheme="minorHAnsi" w:hAnsiTheme="minorHAnsi" w:cstheme="minorHAnsi"/>
        </w:rPr>
        <w:t xml:space="preserve">has </w:t>
      </w:r>
      <w:r w:rsidRPr="00993001">
        <w:rPr>
          <w:rStyle w:val="Emphasis"/>
          <w:rFonts w:asciiTheme="minorHAnsi" w:hAnsiTheme="minorHAnsi" w:cstheme="minorHAnsi"/>
          <w:highlight w:val="green"/>
        </w:rPr>
        <w:t>allowed the U.S.</w:t>
      </w:r>
      <w:r w:rsidRPr="00993001">
        <w:rPr>
          <w:rStyle w:val="Emphasis"/>
          <w:rFonts w:asciiTheme="minorHAnsi" w:hAnsiTheme="minorHAnsi" w:cstheme="minorHAnsi"/>
        </w:rPr>
        <w:t xml:space="preserve"> government to realize an </w:t>
      </w:r>
      <w:r w:rsidRPr="00993001">
        <w:rPr>
          <w:rStyle w:val="Emphasis"/>
          <w:rFonts w:asciiTheme="minorHAnsi" w:hAnsiTheme="minorHAnsi" w:cstheme="minorHAnsi"/>
          <w:highlight w:val="green"/>
        </w:rPr>
        <w:t>enormous</w:t>
      </w:r>
      <w:r w:rsidRPr="00993001">
        <w:rPr>
          <w:rStyle w:val="Emphasis"/>
          <w:rFonts w:asciiTheme="minorHAnsi" w:hAnsiTheme="minorHAnsi" w:cstheme="minorHAnsi"/>
        </w:rPr>
        <w:t xml:space="preserve"> </w:t>
      </w:r>
      <w:r w:rsidRPr="009F13AA">
        <w:rPr>
          <w:rStyle w:val="Emphasis"/>
          <w:rFonts w:asciiTheme="minorHAnsi" w:hAnsiTheme="minorHAnsi" w:cstheme="minorHAnsi"/>
          <w:i/>
          <w:highlight w:val="green"/>
        </w:rPr>
        <w:t>r</w:t>
      </w:r>
      <w:r w:rsidRPr="009F13AA">
        <w:rPr>
          <w:rStyle w:val="Emphasis"/>
          <w:rFonts w:asciiTheme="minorHAnsi" w:hAnsiTheme="minorHAnsi" w:cstheme="minorHAnsi"/>
          <w:i/>
        </w:rPr>
        <w:t xml:space="preserve">eturn </w:t>
      </w:r>
      <w:r w:rsidRPr="009F13AA">
        <w:rPr>
          <w:rStyle w:val="Emphasis"/>
          <w:rFonts w:asciiTheme="minorHAnsi" w:hAnsiTheme="minorHAnsi" w:cstheme="minorHAnsi"/>
          <w:i/>
          <w:highlight w:val="green"/>
        </w:rPr>
        <w:t>o</w:t>
      </w:r>
      <w:r w:rsidRPr="009F13AA">
        <w:rPr>
          <w:rStyle w:val="Emphasis"/>
          <w:rFonts w:asciiTheme="minorHAnsi" w:hAnsiTheme="minorHAnsi" w:cstheme="minorHAnsi"/>
          <w:i/>
        </w:rPr>
        <w:t xml:space="preserve">n its </w:t>
      </w:r>
      <w:r w:rsidRPr="009F13AA">
        <w:rPr>
          <w:rStyle w:val="Emphasis"/>
          <w:rFonts w:asciiTheme="minorHAnsi" w:hAnsiTheme="minorHAnsi" w:cstheme="minorHAnsi"/>
          <w:i/>
          <w:highlight w:val="green"/>
        </w:rPr>
        <w:t>i</w:t>
      </w:r>
      <w:r w:rsidRPr="009F13AA">
        <w:rPr>
          <w:rStyle w:val="Emphasis"/>
          <w:rFonts w:asciiTheme="minorHAnsi" w:hAnsiTheme="minorHAnsi" w:cstheme="minorHAnsi"/>
          <w:i/>
        </w:rPr>
        <w:t>nvestment</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into</w:t>
      </w:r>
      <w:r w:rsidRPr="00993001">
        <w:rPr>
          <w:rStyle w:val="Emphasis"/>
          <w:rFonts w:asciiTheme="minorHAnsi" w:hAnsiTheme="minorHAnsi" w:cstheme="minorHAnsi"/>
        </w:rPr>
        <w:t xml:space="preserve"> </w:t>
      </w:r>
      <w:r w:rsidRPr="00606AB1">
        <w:rPr>
          <w:rStyle w:val="Emphasis"/>
          <w:rFonts w:asciiTheme="minorHAnsi" w:hAnsiTheme="minorHAnsi" w:cstheme="minorHAnsi"/>
        </w:rPr>
        <w:t xml:space="preserve">biomedical </w:t>
      </w:r>
      <w:r w:rsidRPr="00993001">
        <w:rPr>
          <w:rStyle w:val="Emphasis"/>
          <w:rFonts w:asciiTheme="minorHAnsi" w:hAnsiTheme="minorHAnsi" w:cstheme="minorHAnsi"/>
          <w:highlight w:val="green"/>
        </w:rPr>
        <w:t>research</w:t>
      </w:r>
      <w:r w:rsidRPr="00993001">
        <w:rPr>
          <w:rFonts w:asciiTheme="minorHAnsi" w:hAnsiTheme="minorHAnsi" w:cstheme="minorHAnsi"/>
          <w:sz w:val="14"/>
        </w:rPr>
        <w:t xml:space="preserve">.” – Jim </w:t>
      </w:r>
      <w:proofErr w:type="spellStart"/>
      <w:r w:rsidRPr="00993001">
        <w:rPr>
          <w:rFonts w:asciiTheme="minorHAnsi" w:hAnsiTheme="minorHAnsi" w:cstheme="minorHAnsi"/>
          <w:sz w:val="14"/>
        </w:rPr>
        <w:t>Sailer</w:t>
      </w:r>
      <w:proofErr w:type="spellEnd"/>
      <w:r w:rsidRPr="00993001">
        <w:rPr>
          <w:rFonts w:asciiTheme="minorHAnsi" w:hAnsiTheme="minorHAnsi" w:cstheme="minorHAnsi"/>
          <w:sz w:val="14"/>
        </w:rPr>
        <w:t>, executive director of the Population Council’s Center for Biomedical Research, in The New York Times</w:t>
      </w:r>
    </w:p>
    <w:p w14:paraId="3DBB01C8" w14:textId="77777777" w:rsidR="00770274" w:rsidRPr="00993001" w:rsidRDefault="00770274" w:rsidP="00770274">
      <w:pPr>
        <w:rPr>
          <w:rFonts w:asciiTheme="minorHAnsi" w:hAnsiTheme="minorHAnsi" w:cstheme="minorHAnsi"/>
          <w:sz w:val="14"/>
        </w:rPr>
      </w:pPr>
      <w:r w:rsidRPr="00993001">
        <w:rPr>
          <w:rFonts w:asciiTheme="minorHAnsi" w:hAnsiTheme="minorHAnsi" w:cstheme="minorHAnsi"/>
          <w:sz w:val="14"/>
        </w:rPr>
        <w:t>“</w:t>
      </w:r>
      <w:r w:rsidRPr="00993001">
        <w:rPr>
          <w:rStyle w:val="StyleUnderline"/>
          <w:rFonts w:asciiTheme="minorHAnsi" w:hAnsiTheme="minorHAnsi" w:cstheme="minorHAnsi"/>
          <w:highlight w:val="green"/>
        </w:rPr>
        <w:t>The</w:t>
      </w:r>
      <w:r w:rsidRPr="00993001">
        <w:rPr>
          <w:rStyle w:val="StyleUnderline"/>
          <w:rFonts w:asciiTheme="minorHAnsi" w:hAnsiTheme="minorHAnsi" w:cstheme="minorHAnsi"/>
        </w:rPr>
        <w:t xml:space="preserve"> role and </w:t>
      </w:r>
      <w:r w:rsidRPr="00993001">
        <w:rPr>
          <w:rStyle w:val="StyleUnderline"/>
          <w:rFonts w:asciiTheme="minorHAnsi" w:hAnsiTheme="minorHAnsi" w:cstheme="minorHAnsi"/>
          <w:highlight w:val="green"/>
        </w:rPr>
        <w:t>importance of i</w:t>
      </w:r>
      <w:r w:rsidRPr="00993001">
        <w:rPr>
          <w:rStyle w:val="StyleUnderline"/>
          <w:rFonts w:asciiTheme="minorHAnsi" w:hAnsiTheme="minorHAnsi" w:cstheme="minorHAnsi"/>
        </w:rPr>
        <w:t xml:space="preserve">ntellectual </w:t>
      </w:r>
      <w:r w:rsidRPr="00993001">
        <w:rPr>
          <w:rStyle w:val="StyleUnderline"/>
          <w:rFonts w:asciiTheme="minorHAnsi" w:hAnsiTheme="minorHAnsi" w:cstheme="minorHAnsi"/>
          <w:highlight w:val="green"/>
        </w:rPr>
        <w:t>p</w:t>
      </w:r>
      <w:r w:rsidRPr="00993001">
        <w:rPr>
          <w:rStyle w:val="StyleUnderline"/>
          <w:rFonts w:asciiTheme="minorHAnsi" w:hAnsiTheme="minorHAnsi" w:cstheme="minorHAnsi"/>
        </w:rPr>
        <w:t xml:space="preserve">roperty standards </w:t>
      </w:r>
      <w:r w:rsidRPr="00993001">
        <w:rPr>
          <w:rStyle w:val="StyleUnderline"/>
          <w:rFonts w:asciiTheme="minorHAnsi" w:hAnsiTheme="minorHAnsi" w:cstheme="minorHAnsi"/>
          <w:highlight w:val="green"/>
        </w:rPr>
        <w:t xml:space="preserve">have never been more apparent than </w:t>
      </w:r>
      <w:r w:rsidRPr="00993001">
        <w:rPr>
          <w:rStyle w:val="StyleUnderline"/>
          <w:rFonts w:asciiTheme="minorHAnsi" w:hAnsiTheme="minorHAnsi" w:cstheme="minorHAnsi"/>
        </w:rPr>
        <w:t xml:space="preserve">during </w:t>
      </w:r>
      <w:r w:rsidRPr="00993001">
        <w:rPr>
          <w:rStyle w:val="StyleUnderline"/>
          <w:rFonts w:asciiTheme="minorHAnsi" w:hAnsiTheme="minorHAnsi" w:cstheme="minorHAnsi"/>
          <w:highlight w:val="green"/>
        </w:rPr>
        <w:t>this</w:t>
      </w:r>
      <w:r w:rsidRPr="00993001">
        <w:rPr>
          <w:rStyle w:val="StyleUnderline"/>
          <w:rFonts w:asciiTheme="minorHAnsi" w:hAnsiTheme="minorHAnsi" w:cstheme="minorHAnsi"/>
        </w:rPr>
        <w:t xml:space="preserve"> global </w:t>
      </w:r>
      <w:r w:rsidRPr="00993001">
        <w:rPr>
          <w:rStyle w:val="StyleUnderline"/>
          <w:rFonts w:asciiTheme="minorHAnsi" w:hAnsiTheme="minorHAnsi" w:cstheme="minorHAnsi"/>
          <w:highlight w:val="green"/>
        </w:rPr>
        <w:t>pandemic</w:t>
      </w:r>
      <w:r w:rsidRPr="00993001">
        <w:rPr>
          <w:rFonts w:asciiTheme="minorHAnsi" w:hAnsiTheme="minorHAnsi" w:cstheme="minorHAnsi"/>
          <w:sz w:val="14"/>
        </w:rPr>
        <w:t>. The ecosystem for innovation spans basic scientific research, applied science, product development and testing, and commercialization</w:t>
      </w:r>
      <w:r w:rsidRPr="00993001">
        <w:rPr>
          <w:rStyle w:val="StyleUnderline"/>
          <w:rFonts w:asciiTheme="minorHAnsi" w:hAnsiTheme="minorHAnsi" w:cstheme="minorHAnsi"/>
        </w:rPr>
        <w:t xml:space="preserve">… The role of </w:t>
      </w:r>
      <w:r w:rsidRPr="00993001">
        <w:rPr>
          <w:rStyle w:val="StyleUnderline"/>
          <w:rFonts w:asciiTheme="minorHAnsi" w:hAnsiTheme="minorHAnsi" w:cstheme="minorHAnsi"/>
          <w:highlight w:val="green"/>
        </w:rPr>
        <w:t>i</w:t>
      </w:r>
      <w:r w:rsidRPr="00993001">
        <w:rPr>
          <w:rStyle w:val="StyleUnderline"/>
          <w:rFonts w:asciiTheme="minorHAnsi" w:hAnsiTheme="minorHAnsi" w:cstheme="minorHAnsi"/>
        </w:rPr>
        <w:t xml:space="preserve">ntellectual </w:t>
      </w:r>
      <w:r w:rsidRPr="00993001">
        <w:rPr>
          <w:rStyle w:val="StyleUnderline"/>
          <w:rFonts w:asciiTheme="minorHAnsi" w:hAnsiTheme="minorHAnsi" w:cstheme="minorHAnsi"/>
          <w:highlight w:val="green"/>
        </w:rPr>
        <w:t>p</w:t>
      </w:r>
      <w:r w:rsidRPr="00993001">
        <w:rPr>
          <w:rStyle w:val="StyleUnderline"/>
          <w:rFonts w:asciiTheme="minorHAnsi" w:hAnsiTheme="minorHAnsi" w:cstheme="minorHAnsi"/>
        </w:rPr>
        <w:t xml:space="preserve">roperty </w:t>
      </w:r>
      <w:r w:rsidRPr="00993001">
        <w:rPr>
          <w:rStyle w:val="StyleUnderline"/>
          <w:rFonts w:asciiTheme="minorHAnsi" w:hAnsiTheme="minorHAnsi" w:cstheme="minorHAnsi"/>
          <w:highlight w:val="green"/>
        </w:rPr>
        <w:t>laws</w:t>
      </w:r>
      <w:r w:rsidRPr="00993001">
        <w:rPr>
          <w:rStyle w:val="StyleUnderline"/>
          <w:rFonts w:asciiTheme="minorHAnsi" w:hAnsiTheme="minorHAnsi" w:cstheme="minorHAnsi"/>
        </w:rPr>
        <w:t xml:space="preserve"> in this ecosystem is to </w:t>
      </w:r>
      <w:r w:rsidRPr="00993001">
        <w:rPr>
          <w:rStyle w:val="Emphasis"/>
          <w:rFonts w:asciiTheme="minorHAnsi" w:hAnsiTheme="minorHAnsi" w:cstheme="minorHAnsi"/>
          <w:highlight w:val="green"/>
        </w:rPr>
        <w:t>enable</w:t>
      </w:r>
      <w:r w:rsidRPr="00993001">
        <w:rPr>
          <w:rStyle w:val="Emphasis"/>
          <w:rFonts w:asciiTheme="minorHAnsi" w:hAnsiTheme="minorHAnsi" w:cstheme="minorHAnsi"/>
        </w:rPr>
        <w:t xml:space="preserve"> those </w:t>
      </w:r>
      <w:r w:rsidRPr="00993001">
        <w:rPr>
          <w:rStyle w:val="Emphasis"/>
          <w:rFonts w:asciiTheme="minorHAnsi" w:hAnsiTheme="minorHAnsi" w:cstheme="minorHAnsi"/>
          <w:highlight w:val="green"/>
        </w:rPr>
        <w:t>investments</w:t>
      </w:r>
      <w:r w:rsidRPr="00993001">
        <w:rPr>
          <w:rStyle w:val="Emphasis"/>
          <w:rFonts w:asciiTheme="minorHAnsi" w:hAnsiTheme="minorHAnsi" w:cstheme="minorHAnsi"/>
        </w:rPr>
        <w:t xml:space="preserve"> by </w:t>
      </w:r>
      <w:r w:rsidRPr="00F530A6">
        <w:rPr>
          <w:rStyle w:val="Emphasis"/>
          <w:rFonts w:asciiTheme="minorHAnsi" w:hAnsiTheme="minorHAnsi" w:cstheme="minorHAnsi"/>
        </w:rPr>
        <w:t>transparently and predictably assigning rights to the breakthroughs</w:t>
      </w:r>
      <w:r w:rsidRPr="00F530A6">
        <w:rPr>
          <w:rStyle w:val="StyleUnderline"/>
          <w:rFonts w:asciiTheme="minorHAnsi" w:hAnsiTheme="minorHAnsi" w:cstheme="minorHAnsi"/>
        </w:rPr>
        <w:t xml:space="preserve"> that result at each respective phase of the innovation ecosystem</w:t>
      </w:r>
      <w:r w:rsidRPr="00F530A6">
        <w:rPr>
          <w:rFonts w:asciiTheme="minorHAnsi" w:hAnsiTheme="minorHAnsi" w:cstheme="minorHAnsi"/>
          <w:sz w:val="14"/>
        </w:rPr>
        <w:t xml:space="preserve">. </w:t>
      </w:r>
      <w:r w:rsidRPr="00F530A6">
        <w:rPr>
          <w:rStyle w:val="Emphasis"/>
          <w:rFonts w:asciiTheme="minorHAnsi" w:hAnsiTheme="minorHAnsi" w:cstheme="minorHAnsi"/>
        </w:rPr>
        <w:t>Those legal rights allow stakeholders to come to terms on contractual arrangements that enable collaboration</w:t>
      </w:r>
      <w:r w:rsidRPr="00993001">
        <w:rPr>
          <w:rStyle w:val="Emphasis"/>
          <w:rFonts w:asciiTheme="minorHAnsi" w:hAnsiTheme="minorHAnsi" w:cstheme="minorHAnsi"/>
        </w:rPr>
        <w:t xml:space="preserve"> by ensuring each party agrees on the value the others are bringing to the project</w:t>
      </w:r>
      <w:r w:rsidRPr="00993001">
        <w:rPr>
          <w:rFonts w:asciiTheme="minorHAnsi" w:hAnsiTheme="minorHAnsi" w:cstheme="minorHAnsi"/>
          <w:sz w:val="14"/>
        </w:rPr>
        <w:t xml:space="preserve">. By doing so, </w:t>
      </w:r>
      <w:r w:rsidRPr="00606AB1">
        <w:rPr>
          <w:rStyle w:val="Emphasis"/>
          <w:rFonts w:asciiTheme="minorHAnsi" w:hAnsiTheme="minorHAnsi" w:cstheme="minorHAnsi"/>
        </w:rPr>
        <w:t>i</w:t>
      </w:r>
      <w:r w:rsidRPr="00606AB1">
        <w:rPr>
          <w:rStyle w:val="StyleUnderline"/>
          <w:rFonts w:asciiTheme="minorHAnsi" w:hAnsiTheme="minorHAnsi" w:cstheme="minorHAnsi"/>
        </w:rPr>
        <w:t xml:space="preserve">ntellectual </w:t>
      </w:r>
      <w:r w:rsidRPr="00606AB1">
        <w:rPr>
          <w:rStyle w:val="Emphasis"/>
          <w:rFonts w:asciiTheme="minorHAnsi" w:hAnsiTheme="minorHAnsi" w:cstheme="minorHAnsi"/>
        </w:rPr>
        <w:t>p</w:t>
      </w:r>
      <w:r w:rsidRPr="00606AB1">
        <w:rPr>
          <w:rStyle w:val="StyleUnderline"/>
          <w:rFonts w:asciiTheme="minorHAnsi" w:hAnsiTheme="minorHAnsi" w:cstheme="minorHAnsi"/>
        </w:rPr>
        <w:t>roperty rights provide a vehicle to transform new technologies from useful knowledge into finished products that can serve an end-user</w:t>
      </w:r>
      <w:r w:rsidRPr="00606AB1">
        <w:rPr>
          <w:rFonts w:asciiTheme="minorHAnsi" w:hAnsiTheme="minorHAnsi" w:cstheme="minorHAnsi"/>
          <w:sz w:val="14"/>
        </w:rPr>
        <w:t xml:space="preserve">, </w:t>
      </w:r>
      <w:r w:rsidRPr="00606AB1">
        <w:rPr>
          <w:rStyle w:val="Emphasis"/>
          <w:rFonts w:asciiTheme="minorHAnsi" w:hAnsiTheme="minorHAnsi" w:cstheme="minorHAnsi"/>
        </w:rPr>
        <w:t>such as a treatment or vaccine for COVID-19.</w:t>
      </w:r>
      <w:r w:rsidRPr="00606AB1">
        <w:rPr>
          <w:rFonts w:asciiTheme="minorHAnsi" w:hAnsiTheme="minorHAnsi" w:cstheme="minorHAnsi"/>
          <w:sz w:val="14"/>
        </w:rPr>
        <w:t xml:space="preserve">” – Patrick </w:t>
      </w:r>
      <w:proofErr w:type="spellStart"/>
      <w:r w:rsidRPr="00606AB1">
        <w:rPr>
          <w:rFonts w:asciiTheme="minorHAnsi" w:hAnsiTheme="minorHAnsi" w:cstheme="minorHAnsi"/>
          <w:sz w:val="14"/>
        </w:rPr>
        <w:t>Kilbride</w:t>
      </w:r>
      <w:proofErr w:type="spellEnd"/>
      <w:r w:rsidRPr="00606AB1">
        <w:rPr>
          <w:rFonts w:asciiTheme="minorHAnsi" w:hAnsiTheme="minorHAnsi" w:cstheme="minorHAnsi"/>
          <w:sz w:val="14"/>
        </w:rPr>
        <w:t>, Senior Vice President at the Global Innovation Policy Center, US Chamber of Commerce, in Express Pharma</w:t>
      </w:r>
      <w:r w:rsidRPr="00993001">
        <w:rPr>
          <w:rFonts w:asciiTheme="minorHAnsi" w:hAnsiTheme="minorHAnsi" w:cstheme="minorHAnsi"/>
          <w:sz w:val="14"/>
        </w:rPr>
        <w:t xml:space="preserve"> </w:t>
      </w:r>
    </w:p>
    <w:p w14:paraId="4A401917" w14:textId="77777777" w:rsidR="00770274" w:rsidRPr="00993001" w:rsidRDefault="00770274" w:rsidP="00770274">
      <w:pPr>
        <w:rPr>
          <w:rFonts w:asciiTheme="minorHAnsi" w:hAnsiTheme="minorHAnsi" w:cstheme="minorHAnsi"/>
          <w:sz w:val="14"/>
        </w:rPr>
      </w:pPr>
      <w:r w:rsidRPr="00993001">
        <w:rPr>
          <w:rFonts w:asciiTheme="minorHAnsi" w:hAnsiTheme="minorHAnsi" w:cstheme="minorHAnsi"/>
          <w:sz w:val="14"/>
        </w:rPr>
        <w:t>“</w:t>
      </w:r>
      <w:r w:rsidRPr="00993001">
        <w:rPr>
          <w:rStyle w:val="StyleUnderline"/>
          <w:rFonts w:asciiTheme="minorHAnsi" w:hAnsiTheme="minorHAnsi" w:cstheme="minorHAnsi"/>
        </w:rPr>
        <w:t>At every step of drug development, intellectual property rights (IPRs) play a crucial role</w:t>
      </w:r>
      <w:r w:rsidRPr="00993001">
        <w:rPr>
          <w:rFonts w:asciiTheme="minorHAnsi" w:hAnsiTheme="minorHAnsi" w:cstheme="minorHAnsi"/>
          <w:sz w:val="14"/>
        </w:rPr>
        <w:t xml:space="preserve">, supporting early research, bringing treatments through clinical trials, </w:t>
      </w:r>
      <w:r w:rsidRPr="00F530A6">
        <w:rPr>
          <w:rFonts w:asciiTheme="minorHAnsi" w:hAnsiTheme="minorHAnsi" w:cstheme="minorHAnsi"/>
          <w:sz w:val="14"/>
        </w:rPr>
        <w:t>and getting them to patients…</w:t>
      </w:r>
      <w:r w:rsidRPr="00F530A6">
        <w:rPr>
          <w:rStyle w:val="Emphasis"/>
          <w:rFonts w:asciiTheme="minorHAnsi" w:hAnsiTheme="minorHAnsi" w:cstheme="minorHAnsi"/>
        </w:rPr>
        <w:t>IP is the bedrock upon which today’s COVID-19 vaccines have been built</w:t>
      </w:r>
      <w:r w:rsidRPr="00F530A6">
        <w:rPr>
          <w:rFonts w:asciiTheme="minorHAnsi" w:hAnsiTheme="minorHAnsi" w:cstheme="minorHAnsi"/>
          <w:sz w:val="14"/>
        </w:rPr>
        <w:t xml:space="preserve">… The </w:t>
      </w:r>
      <w:r w:rsidRPr="00F530A6">
        <w:rPr>
          <w:rStyle w:val="StyleUnderline"/>
          <w:rFonts w:asciiTheme="minorHAnsi" w:hAnsiTheme="minorHAnsi" w:cstheme="minorHAnsi"/>
        </w:rPr>
        <w:t>IP system encouraged the rapid establishment of dozens of</w:t>
      </w:r>
      <w:r w:rsidRPr="00993001">
        <w:rPr>
          <w:rStyle w:val="StyleUnderline"/>
          <w:rFonts w:asciiTheme="minorHAnsi" w:hAnsiTheme="minorHAnsi" w:cstheme="minorHAnsi"/>
        </w:rPr>
        <w:t xml:space="preserve"> partnerships around COVID-19</w:t>
      </w:r>
      <w:r w:rsidRPr="00993001">
        <w:rPr>
          <w:rFonts w:asciiTheme="minorHAnsi" w:hAnsiTheme="minorHAnsi" w:cstheme="minorHAnsi"/>
          <w:sz w:val="14"/>
        </w:rPr>
        <w:t xml:space="preserve">, with even commercial rivals prepared to cooperate and share capital and proprietary intellectual resources such as compound libraries…”– Philip Stevens, Executive Director of Geneva Network, and Mark Schultz, Goodyear Endowed Chair in Intellectual Property Law at the University of Akron School of Law, in Geneva Network </w:t>
      </w:r>
    </w:p>
    <w:p w14:paraId="180F737B" w14:textId="77777777" w:rsidR="00770274" w:rsidRPr="00993001" w:rsidRDefault="00770274" w:rsidP="00770274">
      <w:pPr>
        <w:rPr>
          <w:rFonts w:asciiTheme="minorHAnsi" w:hAnsiTheme="minorHAnsi" w:cstheme="minorHAnsi"/>
          <w:sz w:val="14"/>
        </w:rPr>
      </w:pPr>
      <w:r w:rsidRPr="00FA3E11">
        <w:rPr>
          <w:rStyle w:val="Emphasis"/>
          <w:rFonts w:asciiTheme="minorHAnsi" w:hAnsiTheme="minorHAnsi" w:cstheme="minorHAnsi"/>
        </w:rPr>
        <w:t xml:space="preserve">America’s biopharmaceutical companies remain committed to ensuring that treatments and vaccines developed for COVID-19 are </w:t>
      </w:r>
      <w:proofErr w:type="spellStart"/>
      <w:r w:rsidRPr="00FA3E11">
        <w:rPr>
          <w:rStyle w:val="Emphasis"/>
          <w:rFonts w:asciiTheme="minorHAnsi" w:hAnsiTheme="minorHAnsi" w:cstheme="minorHAnsi"/>
        </w:rPr>
        <w:t>availables</w:t>
      </w:r>
      <w:proofErr w:type="spellEnd"/>
      <w:r w:rsidRPr="00FA3E11">
        <w:rPr>
          <w:rStyle w:val="Emphasis"/>
          <w:rFonts w:asciiTheme="minorHAnsi" w:hAnsiTheme="minorHAnsi" w:cstheme="minorHAnsi"/>
        </w:rPr>
        <w:t xml:space="preserve"> to all who need them</w:t>
      </w:r>
      <w:r w:rsidRPr="00FA3E11">
        <w:rPr>
          <w:rFonts w:asciiTheme="minorHAnsi" w:hAnsiTheme="minorHAnsi" w:cstheme="minorHAnsi"/>
          <w:sz w:val="14"/>
        </w:rPr>
        <w:t>. For more information on the importance of IP rights, visit our IP page and stay tuned for our next IP Explained post.</w:t>
      </w:r>
    </w:p>
    <w:p w14:paraId="23CDED48" w14:textId="77777777" w:rsidR="00770274" w:rsidRPr="00993001" w:rsidRDefault="00770274" w:rsidP="00770274">
      <w:pPr>
        <w:rPr>
          <w:rFonts w:asciiTheme="minorHAnsi" w:hAnsiTheme="minorHAnsi" w:cstheme="minorHAnsi"/>
        </w:rPr>
      </w:pPr>
    </w:p>
    <w:p w14:paraId="2E14B474" w14:textId="77777777" w:rsidR="00770274" w:rsidRPr="00993001" w:rsidRDefault="00770274" w:rsidP="00770274">
      <w:pPr>
        <w:pStyle w:val="Heading4"/>
        <w:rPr>
          <w:rFonts w:asciiTheme="minorHAnsi" w:hAnsiTheme="minorHAnsi" w:cstheme="minorHAnsi"/>
        </w:rPr>
      </w:pPr>
      <w:r>
        <w:rPr>
          <w:rFonts w:asciiTheme="minorHAnsi" w:hAnsiTheme="minorHAnsi" w:cstheme="minorHAnsi"/>
        </w:rPr>
        <w:lastRenderedPageBreak/>
        <w:t>R</w:t>
      </w:r>
      <w:r w:rsidRPr="00993001">
        <w:rPr>
          <w:rFonts w:asciiTheme="minorHAnsi" w:hAnsiTheme="minorHAnsi" w:cstheme="minorHAnsi"/>
        </w:rPr>
        <w:t>eduction</w:t>
      </w:r>
      <w:r>
        <w:rPr>
          <w:rFonts w:asciiTheme="minorHAnsi" w:hAnsiTheme="minorHAnsi" w:cstheme="minorHAnsi"/>
        </w:rPr>
        <w:t xml:space="preserve">s are </w:t>
      </w:r>
      <w:r w:rsidRPr="00993001">
        <w:rPr>
          <w:rFonts w:asciiTheme="minorHAnsi" w:hAnsiTheme="minorHAnsi" w:cstheme="minorHAnsi"/>
          <w:u w:val="single"/>
        </w:rPr>
        <w:t>detrimental</w:t>
      </w:r>
      <w:r w:rsidRPr="00E63A1F">
        <w:rPr>
          <w:rFonts w:asciiTheme="minorHAnsi" w:hAnsiTheme="minorHAnsi" w:cstheme="minorHAnsi"/>
        </w:rPr>
        <w:t xml:space="preserve"> to</w:t>
      </w:r>
      <w:r w:rsidRPr="00993001">
        <w:rPr>
          <w:rFonts w:asciiTheme="minorHAnsi" w:hAnsiTheme="minorHAnsi" w:cstheme="minorHAnsi"/>
        </w:rPr>
        <w:t xml:space="preserve"> medical </w:t>
      </w:r>
      <w:r w:rsidRPr="00993001">
        <w:rPr>
          <w:rFonts w:asciiTheme="minorHAnsi" w:hAnsiTheme="minorHAnsi" w:cstheme="minorHAnsi"/>
          <w:u w:val="single"/>
        </w:rPr>
        <w:t>innovation</w:t>
      </w:r>
      <w:r w:rsidRPr="00993001">
        <w:rPr>
          <w:rFonts w:asciiTheme="minorHAnsi" w:hAnsiTheme="minorHAnsi" w:cstheme="minorHAnsi"/>
        </w:rPr>
        <w:t xml:space="preserve"> and </w:t>
      </w:r>
      <w:r w:rsidRPr="00E63A1F">
        <w:rPr>
          <w:rFonts w:asciiTheme="minorHAnsi" w:hAnsiTheme="minorHAnsi" w:cstheme="minorHAnsi"/>
          <w:u w:val="single"/>
        </w:rPr>
        <w:t>disease prevention</w:t>
      </w:r>
      <w:r w:rsidRPr="00993001">
        <w:rPr>
          <w:rFonts w:asciiTheme="minorHAnsi" w:hAnsiTheme="minorHAnsi" w:cstheme="minorHAnsi"/>
        </w:rPr>
        <w:t xml:space="preserve"> </w:t>
      </w:r>
      <w:r>
        <w:rPr>
          <w:rFonts w:asciiTheme="minorHAnsi" w:hAnsiTheme="minorHAnsi" w:cstheme="minorHAnsi"/>
        </w:rPr>
        <w:t xml:space="preserve">– spillover turns the </w:t>
      </w:r>
      <w:proofErr w:type="spellStart"/>
      <w:r>
        <w:rPr>
          <w:rFonts w:asciiTheme="minorHAnsi" w:hAnsiTheme="minorHAnsi" w:cstheme="minorHAnsi"/>
        </w:rPr>
        <w:t>aff</w:t>
      </w:r>
      <w:proofErr w:type="spellEnd"/>
    </w:p>
    <w:p w14:paraId="6B5BA30D" w14:textId="77777777" w:rsidR="00770274" w:rsidRPr="00993001" w:rsidRDefault="00770274" w:rsidP="00770274">
      <w:pPr>
        <w:rPr>
          <w:rFonts w:asciiTheme="minorHAnsi" w:hAnsiTheme="minorHAnsi" w:cstheme="minorHAnsi"/>
          <w:sz w:val="16"/>
        </w:rPr>
      </w:pPr>
      <w:r w:rsidRPr="00993001">
        <w:rPr>
          <w:rStyle w:val="Style13ptBold"/>
          <w:rFonts w:asciiTheme="minorHAnsi" w:hAnsiTheme="minorHAnsi" w:cstheme="minorHAnsi"/>
        </w:rPr>
        <w:t>ABC 20</w:t>
      </w:r>
      <w:r w:rsidRPr="00993001">
        <w:rPr>
          <w:rFonts w:asciiTheme="minorHAnsi" w:hAnsiTheme="minorHAnsi" w:cstheme="minorHAnsi"/>
          <w:sz w:val="16"/>
        </w:rPr>
        <w:t xml:space="preserve"> – America’s Biopharmaceutical Companies are a consortium of companies dedicated to driving innovation and collaborating to prevent disease. America's Biopharmaceutical Companies go boldly into the search for new treatments and cures, </w:t>
      </w:r>
      <w:proofErr w:type="spellStart"/>
      <w:r w:rsidRPr="00993001">
        <w:rPr>
          <w:rFonts w:asciiTheme="minorHAnsi" w:hAnsiTheme="minorHAnsi" w:cstheme="minorHAnsi"/>
          <w:sz w:val="16"/>
        </w:rPr>
        <w:t>everyday</w:t>
      </w:r>
      <w:proofErr w:type="spellEnd"/>
      <w:r w:rsidRPr="00993001">
        <w:rPr>
          <w:rFonts w:asciiTheme="minorHAnsi" w:hAnsiTheme="minorHAnsi" w:cstheme="minorHAnsi"/>
          <w:sz w:val="16"/>
        </w:rPr>
        <w:t xml:space="preserve">. They are pioneers in innovation, ushering in a new era of </w:t>
      </w:r>
      <w:proofErr w:type="spellStart"/>
      <w:r w:rsidRPr="00993001">
        <w:rPr>
          <w:rFonts w:asciiTheme="minorHAnsi" w:hAnsiTheme="minorHAnsi" w:cstheme="minorHAnsi"/>
          <w:sz w:val="16"/>
        </w:rPr>
        <w:t>treaments</w:t>
      </w:r>
      <w:proofErr w:type="spellEnd"/>
      <w:r w:rsidRPr="00993001">
        <w:rPr>
          <w:rFonts w:asciiTheme="minorHAnsi" w:hAnsiTheme="minorHAnsi" w:cstheme="minorHAnsi"/>
          <w:sz w:val="16"/>
        </w:rPr>
        <w:t xml:space="preserve"> for patients; “How Intellectual Property Protections Spur Innovation”; 2020; </w:t>
      </w:r>
      <w:hyperlink r:id="rId37" w:history="1">
        <w:r w:rsidRPr="00993001">
          <w:rPr>
            <w:rStyle w:val="Hyperlink"/>
            <w:rFonts w:asciiTheme="minorHAnsi" w:hAnsiTheme="minorHAnsi" w:cstheme="minorHAnsi"/>
            <w:sz w:val="16"/>
          </w:rPr>
          <w:t>https://innovation.org/en/about-us/commitment/innovation-fragility/world-ip-day-intellectual-property-protections-spur-innovation</w:t>
        </w:r>
      </w:hyperlink>
      <w:r w:rsidRPr="00993001">
        <w:rPr>
          <w:rFonts w:asciiTheme="minorHAnsi" w:hAnsiTheme="minorHAnsi" w:cstheme="minorHAnsi"/>
          <w:sz w:val="16"/>
        </w:rPr>
        <w:t xml:space="preserve"> //</w:t>
      </w:r>
      <w:proofErr w:type="spellStart"/>
      <w:r w:rsidRPr="00993001">
        <w:rPr>
          <w:rFonts w:asciiTheme="minorHAnsi" w:hAnsiTheme="minorHAnsi" w:cstheme="minorHAnsi"/>
          <w:sz w:val="16"/>
        </w:rPr>
        <w:t>advay</w:t>
      </w:r>
      <w:proofErr w:type="spellEnd"/>
    </w:p>
    <w:p w14:paraId="358B0C8E" w14:textId="77777777" w:rsidR="00770274" w:rsidRPr="00993001" w:rsidRDefault="00770274" w:rsidP="00770274">
      <w:pPr>
        <w:rPr>
          <w:rFonts w:asciiTheme="minorHAnsi" w:hAnsiTheme="minorHAnsi" w:cstheme="minorHAnsi"/>
          <w:sz w:val="16"/>
        </w:rPr>
      </w:pPr>
      <w:r w:rsidRPr="00993001">
        <w:rPr>
          <w:rFonts w:asciiTheme="minorHAnsi" w:hAnsiTheme="minorHAnsi" w:cstheme="minorHAnsi"/>
          <w:sz w:val="16"/>
        </w:rPr>
        <w:t xml:space="preserve">**this </w:t>
      </w:r>
      <w:proofErr w:type="spellStart"/>
      <w:r w:rsidRPr="00993001">
        <w:rPr>
          <w:rFonts w:asciiTheme="minorHAnsi" w:hAnsiTheme="minorHAnsi" w:cstheme="minorHAnsi"/>
          <w:sz w:val="16"/>
        </w:rPr>
        <w:t>ev</w:t>
      </w:r>
      <w:proofErr w:type="spellEnd"/>
      <w:r w:rsidRPr="00993001">
        <w:rPr>
          <w:rFonts w:asciiTheme="minorHAnsi" w:hAnsiTheme="minorHAnsi" w:cstheme="minorHAnsi"/>
          <w:sz w:val="16"/>
        </w:rPr>
        <w:t xml:space="preserve"> also turns their soft left </w:t>
      </w:r>
      <w:proofErr w:type="spellStart"/>
      <w:r w:rsidRPr="00993001">
        <w:rPr>
          <w:rFonts w:asciiTheme="minorHAnsi" w:hAnsiTheme="minorHAnsi" w:cstheme="minorHAnsi"/>
          <w:sz w:val="16"/>
        </w:rPr>
        <w:t>args</w:t>
      </w:r>
      <w:proofErr w:type="spellEnd"/>
      <w:r w:rsidRPr="00993001">
        <w:rPr>
          <w:rFonts w:asciiTheme="minorHAnsi" w:hAnsiTheme="minorHAnsi" w:cstheme="minorHAnsi"/>
          <w:sz w:val="16"/>
        </w:rPr>
        <w:t xml:space="preserve"> – it indicates protections reduce healthcare spending which provides an external N.B. to the </w:t>
      </w:r>
      <w:proofErr w:type="spellStart"/>
      <w:r w:rsidRPr="00993001">
        <w:rPr>
          <w:rFonts w:asciiTheme="minorHAnsi" w:hAnsiTheme="minorHAnsi" w:cstheme="minorHAnsi"/>
          <w:sz w:val="16"/>
        </w:rPr>
        <w:t>squo</w:t>
      </w:r>
      <w:proofErr w:type="spellEnd"/>
    </w:p>
    <w:p w14:paraId="326D6D8B" w14:textId="77777777" w:rsidR="00770274" w:rsidRPr="00F530A6" w:rsidRDefault="00770274" w:rsidP="00770274">
      <w:pPr>
        <w:rPr>
          <w:rStyle w:val="Emphasis"/>
          <w:rFonts w:asciiTheme="minorHAnsi" w:hAnsiTheme="minorHAnsi" w:cstheme="minorHAnsi"/>
        </w:rPr>
      </w:pPr>
      <w:r w:rsidRPr="00993001">
        <w:rPr>
          <w:rFonts w:asciiTheme="minorHAnsi" w:hAnsiTheme="minorHAnsi" w:cstheme="minorHAnsi"/>
          <w:sz w:val="16"/>
        </w:rPr>
        <w:t xml:space="preserve">As </w:t>
      </w:r>
      <w:r w:rsidRPr="00993001">
        <w:rPr>
          <w:rStyle w:val="StyleUnderline"/>
          <w:rFonts w:asciiTheme="minorHAnsi" w:hAnsiTheme="minorHAnsi" w:cstheme="minorHAnsi"/>
        </w:rPr>
        <w:t xml:space="preserve">America’s </w:t>
      </w:r>
      <w:r w:rsidRPr="00993001">
        <w:rPr>
          <w:rStyle w:val="StyleUnderline"/>
          <w:rFonts w:asciiTheme="minorHAnsi" w:hAnsiTheme="minorHAnsi" w:cstheme="minorHAnsi"/>
          <w:highlight w:val="green"/>
        </w:rPr>
        <w:t>biopharma</w:t>
      </w:r>
      <w:r w:rsidRPr="00993001">
        <w:rPr>
          <w:rStyle w:val="StyleUnderline"/>
          <w:rFonts w:asciiTheme="minorHAnsi" w:hAnsiTheme="minorHAnsi" w:cstheme="minorHAnsi"/>
        </w:rPr>
        <w:t xml:space="preserve">ceutical </w:t>
      </w:r>
      <w:r w:rsidRPr="00993001">
        <w:rPr>
          <w:rStyle w:val="StyleUnderline"/>
          <w:rFonts w:asciiTheme="minorHAnsi" w:hAnsiTheme="minorHAnsi" w:cstheme="minorHAnsi"/>
          <w:highlight w:val="green"/>
        </w:rPr>
        <w:t>companies</w:t>
      </w:r>
      <w:r w:rsidRPr="00993001">
        <w:rPr>
          <w:rStyle w:val="StyleUnderline"/>
          <w:rFonts w:asciiTheme="minorHAnsi" w:hAnsiTheme="minorHAnsi" w:cstheme="minorHAnsi"/>
        </w:rPr>
        <w:t xml:space="preserve"> work around the clock to </w:t>
      </w:r>
      <w:r w:rsidRPr="00606AB1">
        <w:rPr>
          <w:rStyle w:val="StyleUnderline"/>
          <w:rFonts w:asciiTheme="minorHAnsi" w:hAnsiTheme="minorHAnsi" w:cstheme="minorHAnsi"/>
        </w:rPr>
        <w:t>develop solutions to help</w:t>
      </w:r>
      <w:r w:rsidRPr="00993001">
        <w:rPr>
          <w:rStyle w:val="StyleUnderline"/>
          <w:rFonts w:asciiTheme="minorHAnsi" w:hAnsiTheme="minorHAnsi" w:cstheme="minorHAnsi"/>
        </w:rPr>
        <w:t xml:space="preserve"> diagnose and </w:t>
      </w:r>
      <w:r w:rsidRPr="00993001">
        <w:rPr>
          <w:rStyle w:val="StyleUnderline"/>
          <w:rFonts w:asciiTheme="minorHAnsi" w:hAnsiTheme="minorHAnsi" w:cstheme="minorHAnsi"/>
          <w:highlight w:val="green"/>
        </w:rPr>
        <w:t>treat</w:t>
      </w:r>
      <w:r w:rsidRPr="00993001">
        <w:rPr>
          <w:rStyle w:val="StyleUnderline"/>
          <w:rFonts w:asciiTheme="minorHAnsi" w:hAnsiTheme="minorHAnsi" w:cstheme="minorHAnsi"/>
        </w:rPr>
        <w:t xml:space="preserve"> those with </w:t>
      </w:r>
      <w:r w:rsidRPr="00993001">
        <w:rPr>
          <w:rStyle w:val="StyleUnderline"/>
          <w:rFonts w:asciiTheme="minorHAnsi" w:hAnsiTheme="minorHAnsi" w:cstheme="minorHAnsi"/>
          <w:highlight w:val="green"/>
        </w:rPr>
        <w:t>COVID</w:t>
      </w:r>
      <w:r w:rsidRPr="00993001">
        <w:rPr>
          <w:rStyle w:val="StyleUnderline"/>
          <w:rFonts w:asciiTheme="minorHAnsi" w:hAnsiTheme="minorHAnsi" w:cstheme="minorHAnsi"/>
        </w:rPr>
        <w:t>-19</w:t>
      </w:r>
      <w:r w:rsidRPr="00993001">
        <w:rPr>
          <w:rFonts w:asciiTheme="minorHAnsi" w:hAnsiTheme="minorHAnsi" w:cstheme="minorHAnsi"/>
          <w:sz w:val="16"/>
        </w:rPr>
        <w:t xml:space="preserve">, a disease caused by a novel strain of coronavirus, the importance of a robust innovation ecosystem is at the forefront of our minds. </w:t>
      </w:r>
      <w:r w:rsidRPr="00993001">
        <w:rPr>
          <w:rStyle w:val="Emphasis"/>
          <w:rFonts w:asciiTheme="minorHAnsi" w:hAnsiTheme="minorHAnsi" w:cstheme="minorHAnsi"/>
        </w:rPr>
        <w:t xml:space="preserve">Intellectual </w:t>
      </w:r>
      <w:r w:rsidRPr="00F530A6">
        <w:rPr>
          <w:rStyle w:val="Emphasis"/>
          <w:rFonts w:asciiTheme="minorHAnsi" w:hAnsiTheme="minorHAnsi" w:cstheme="minorHAnsi"/>
        </w:rPr>
        <w:t>property (IP) protections help lay the foundation for</w:t>
      </w:r>
      <w:r w:rsidRPr="00FA3E11">
        <w:rPr>
          <w:rStyle w:val="Emphasis"/>
          <w:rFonts w:asciiTheme="minorHAnsi" w:hAnsiTheme="minorHAnsi" w:cstheme="minorHAnsi"/>
        </w:rPr>
        <w:t xml:space="preserve"> this ecosystem, </w:t>
      </w:r>
      <w:r w:rsidRPr="00F530A6">
        <w:rPr>
          <w:rStyle w:val="Emphasis"/>
          <w:rFonts w:asciiTheme="minorHAnsi" w:hAnsiTheme="minorHAnsi" w:cstheme="minorHAnsi"/>
        </w:rPr>
        <w:t>both in the U.S. and across the globe.</w:t>
      </w:r>
    </w:p>
    <w:p w14:paraId="2B102BB0" w14:textId="77777777" w:rsidR="00770274" w:rsidRPr="00993001" w:rsidRDefault="00770274" w:rsidP="00770274">
      <w:pPr>
        <w:rPr>
          <w:rStyle w:val="Emphasis"/>
          <w:rFonts w:asciiTheme="minorHAnsi" w:hAnsiTheme="minorHAnsi" w:cstheme="minorHAnsi"/>
        </w:rPr>
      </w:pPr>
      <w:r w:rsidRPr="00F530A6">
        <w:rPr>
          <w:rFonts w:asciiTheme="minorHAnsi" w:hAnsiTheme="minorHAnsi" w:cstheme="minorHAnsi"/>
          <w:sz w:val="16"/>
        </w:rPr>
        <w:t xml:space="preserve">IP and the New Era of Medicine: </w:t>
      </w:r>
      <w:r w:rsidRPr="00F530A6">
        <w:rPr>
          <w:rStyle w:val="StyleUnderline"/>
          <w:rFonts w:asciiTheme="minorHAnsi" w:hAnsiTheme="minorHAnsi" w:cstheme="minorHAnsi"/>
        </w:rPr>
        <w:t xml:space="preserve">Our </w:t>
      </w:r>
      <w:r w:rsidRPr="00F530A6">
        <w:rPr>
          <w:rStyle w:val="Emphasis"/>
          <w:rFonts w:asciiTheme="minorHAnsi" w:hAnsiTheme="minorHAnsi" w:cstheme="minorHAnsi"/>
        </w:rPr>
        <w:t>i</w:t>
      </w:r>
      <w:r w:rsidRPr="00F530A6">
        <w:rPr>
          <w:rStyle w:val="StyleUnderline"/>
          <w:rFonts w:asciiTheme="minorHAnsi" w:hAnsiTheme="minorHAnsi" w:cstheme="minorHAnsi"/>
        </w:rPr>
        <w:t xml:space="preserve">ntellectual </w:t>
      </w:r>
      <w:r w:rsidRPr="00F530A6">
        <w:rPr>
          <w:rStyle w:val="Emphasis"/>
          <w:rFonts w:asciiTheme="minorHAnsi" w:hAnsiTheme="minorHAnsi" w:cstheme="minorHAnsi"/>
        </w:rPr>
        <w:t>p</w:t>
      </w:r>
      <w:r w:rsidRPr="00F530A6">
        <w:rPr>
          <w:rStyle w:val="StyleUnderline"/>
          <w:rFonts w:asciiTheme="minorHAnsi" w:hAnsiTheme="minorHAnsi" w:cstheme="minorHAnsi"/>
        </w:rPr>
        <w:t>roperty system in the United States promotes competition and is the foundation for breakthrough treatments and cures for patients</w:t>
      </w:r>
      <w:r w:rsidRPr="00FA3E11">
        <w:rPr>
          <w:rStyle w:val="StyleUnderline"/>
          <w:rFonts w:asciiTheme="minorHAnsi" w:hAnsiTheme="minorHAnsi" w:cstheme="minorHAnsi"/>
        </w:rPr>
        <w:t>.</w:t>
      </w:r>
      <w:r w:rsidRPr="00FA3E11">
        <w:rPr>
          <w:rFonts w:asciiTheme="minorHAnsi" w:hAnsiTheme="minorHAnsi" w:cstheme="minorHAnsi"/>
          <w:sz w:val="16"/>
        </w:rPr>
        <w:t xml:space="preserve"> Government organizations like</w:t>
      </w:r>
      <w:r w:rsidRPr="00993001">
        <w:rPr>
          <w:rFonts w:asciiTheme="minorHAnsi" w:hAnsiTheme="minorHAnsi" w:cstheme="minorHAnsi"/>
          <w:sz w:val="16"/>
        </w:rPr>
        <w:t xml:space="preserve"> the </w:t>
      </w:r>
      <w:r w:rsidRPr="00993001">
        <w:rPr>
          <w:rStyle w:val="StyleUnderline"/>
          <w:rFonts w:asciiTheme="minorHAnsi" w:hAnsiTheme="minorHAnsi" w:cstheme="minorHAnsi"/>
        </w:rPr>
        <w:t xml:space="preserve">National Institutes of Health (NIH) perform limited research; however, </w:t>
      </w:r>
      <w:r w:rsidRPr="00993001">
        <w:rPr>
          <w:rStyle w:val="StyleUnderline"/>
          <w:rFonts w:asciiTheme="minorHAnsi" w:hAnsiTheme="minorHAnsi" w:cstheme="minorHAnsi"/>
          <w:highlight w:val="green"/>
        </w:rPr>
        <w:t>most</w:t>
      </w:r>
      <w:r w:rsidRPr="00993001">
        <w:rPr>
          <w:rStyle w:val="StyleUnderline"/>
          <w:rFonts w:asciiTheme="minorHAnsi" w:hAnsiTheme="minorHAnsi" w:cstheme="minorHAnsi"/>
        </w:rPr>
        <w:t xml:space="preserve"> of the </w:t>
      </w:r>
      <w:r w:rsidRPr="00993001">
        <w:rPr>
          <w:rStyle w:val="Emphasis"/>
          <w:rFonts w:asciiTheme="minorHAnsi" w:hAnsiTheme="minorHAnsi" w:cstheme="minorHAnsi"/>
          <w:highlight w:val="green"/>
        </w:rPr>
        <w:t>r</w:t>
      </w:r>
      <w:r w:rsidRPr="00993001">
        <w:rPr>
          <w:rStyle w:val="StyleUnderline"/>
          <w:rFonts w:asciiTheme="minorHAnsi" w:hAnsiTheme="minorHAnsi" w:cstheme="minorHAnsi"/>
        </w:rPr>
        <w:t xml:space="preserve">esearch </w:t>
      </w:r>
      <w:r w:rsidRPr="00993001">
        <w:rPr>
          <w:rStyle w:val="StyleUnderline"/>
          <w:rFonts w:asciiTheme="minorHAnsi" w:hAnsiTheme="minorHAnsi" w:cstheme="minorHAnsi"/>
          <w:highlight w:val="green"/>
        </w:rPr>
        <w:t>and</w:t>
      </w:r>
      <w:r w:rsidRPr="00993001">
        <w:rPr>
          <w:rStyle w:val="StyleUnderline"/>
          <w:rFonts w:asciiTheme="minorHAnsi" w:hAnsiTheme="minorHAnsi" w:cstheme="minorHAnsi"/>
        </w:rPr>
        <w:t xml:space="preserve"> </w:t>
      </w:r>
      <w:r w:rsidRPr="00993001">
        <w:rPr>
          <w:rStyle w:val="Emphasis"/>
          <w:rFonts w:asciiTheme="minorHAnsi" w:hAnsiTheme="minorHAnsi" w:cstheme="minorHAnsi"/>
          <w:highlight w:val="green"/>
        </w:rPr>
        <w:t>d</w:t>
      </w:r>
      <w:r w:rsidRPr="00993001">
        <w:rPr>
          <w:rStyle w:val="StyleUnderline"/>
          <w:rFonts w:asciiTheme="minorHAnsi" w:hAnsiTheme="minorHAnsi" w:cstheme="minorHAnsi"/>
        </w:rPr>
        <w:t xml:space="preserve">evelopment spending </w:t>
      </w:r>
      <w:r w:rsidRPr="00993001">
        <w:rPr>
          <w:rStyle w:val="StyleUnderline"/>
          <w:rFonts w:asciiTheme="minorHAnsi" w:hAnsiTheme="minorHAnsi" w:cstheme="minorHAnsi"/>
          <w:highlight w:val="green"/>
        </w:rPr>
        <w:t>comes from biopharma</w:t>
      </w:r>
      <w:r w:rsidRPr="00993001">
        <w:rPr>
          <w:rStyle w:val="StyleUnderline"/>
          <w:rFonts w:asciiTheme="minorHAnsi" w:hAnsiTheme="minorHAnsi" w:cstheme="minorHAnsi"/>
        </w:rPr>
        <w:t>ceutical manufacturers, which are unique in the substantial risk they take on</w:t>
      </w:r>
      <w:r w:rsidRPr="00993001">
        <w:rPr>
          <w:rFonts w:asciiTheme="minorHAnsi" w:hAnsiTheme="minorHAnsi" w:cstheme="minorHAnsi"/>
          <w:sz w:val="16"/>
        </w:rPr>
        <w:t xml:space="preserve">. </w:t>
      </w:r>
      <w:r w:rsidRPr="00993001">
        <w:rPr>
          <w:rStyle w:val="StyleUnderline"/>
          <w:rFonts w:asciiTheme="minorHAnsi" w:hAnsiTheme="minorHAnsi" w:cstheme="minorHAnsi"/>
          <w:highlight w:val="green"/>
        </w:rPr>
        <w:t>Because</w:t>
      </w:r>
      <w:r w:rsidRPr="00993001">
        <w:rPr>
          <w:rFonts w:asciiTheme="minorHAnsi" w:hAnsiTheme="minorHAnsi" w:cstheme="minorHAnsi"/>
          <w:sz w:val="16"/>
          <w:highlight w:val="green"/>
        </w:rPr>
        <w:t xml:space="preserve"> </w:t>
      </w:r>
      <w:r w:rsidRPr="00993001">
        <w:rPr>
          <w:rStyle w:val="Emphasis"/>
          <w:rFonts w:asciiTheme="minorHAnsi" w:hAnsiTheme="minorHAnsi" w:cstheme="minorHAnsi"/>
          <w:highlight w:val="green"/>
        </w:rPr>
        <w:t>of a competitive</w:t>
      </w:r>
      <w:r w:rsidRPr="00993001">
        <w:rPr>
          <w:rStyle w:val="Emphasis"/>
          <w:rFonts w:asciiTheme="minorHAnsi" w:hAnsiTheme="minorHAnsi" w:cstheme="minorHAnsi"/>
        </w:rPr>
        <w:t xml:space="preserve"> U.S. patent </w:t>
      </w:r>
      <w:r w:rsidRPr="00993001">
        <w:rPr>
          <w:rStyle w:val="Emphasis"/>
          <w:rFonts w:asciiTheme="minorHAnsi" w:hAnsiTheme="minorHAnsi" w:cstheme="minorHAnsi"/>
          <w:highlight w:val="green"/>
        </w:rPr>
        <w:t>system</w:t>
      </w:r>
      <w:r w:rsidRPr="00993001">
        <w:rPr>
          <w:rStyle w:val="Emphasis"/>
          <w:rFonts w:asciiTheme="minorHAnsi" w:hAnsiTheme="minorHAnsi" w:cstheme="minorHAnsi"/>
        </w:rPr>
        <w:t xml:space="preserve">, biopharmaceutical </w:t>
      </w:r>
      <w:r w:rsidRPr="00993001">
        <w:rPr>
          <w:rStyle w:val="Emphasis"/>
          <w:rFonts w:asciiTheme="minorHAnsi" w:hAnsiTheme="minorHAnsi" w:cstheme="minorHAnsi"/>
          <w:highlight w:val="green"/>
        </w:rPr>
        <w:t xml:space="preserve">innovators </w:t>
      </w:r>
      <w:r w:rsidRPr="00993001">
        <w:rPr>
          <w:rStyle w:val="Emphasis"/>
          <w:rFonts w:asciiTheme="minorHAnsi" w:hAnsiTheme="minorHAnsi" w:cstheme="minorHAnsi"/>
        </w:rPr>
        <w:t xml:space="preserve">are willing to </w:t>
      </w:r>
      <w:r w:rsidRPr="00993001">
        <w:rPr>
          <w:rStyle w:val="Emphasis"/>
          <w:rFonts w:asciiTheme="minorHAnsi" w:hAnsiTheme="minorHAnsi" w:cstheme="minorHAnsi"/>
          <w:highlight w:val="green"/>
        </w:rPr>
        <w:t>invest more than</w:t>
      </w:r>
      <w:r w:rsidRPr="00993001">
        <w:rPr>
          <w:rStyle w:val="Emphasis"/>
          <w:rFonts w:asciiTheme="minorHAnsi" w:hAnsiTheme="minorHAnsi" w:cstheme="minorHAnsi"/>
        </w:rPr>
        <w:t xml:space="preserve"> any </w:t>
      </w:r>
      <w:r w:rsidRPr="00993001">
        <w:rPr>
          <w:rStyle w:val="Emphasis"/>
          <w:rFonts w:asciiTheme="minorHAnsi" w:hAnsiTheme="minorHAnsi" w:cstheme="minorHAnsi"/>
          <w:highlight w:val="green"/>
        </w:rPr>
        <w:t xml:space="preserve">other industry </w:t>
      </w:r>
      <w:r w:rsidRPr="00FA3E11">
        <w:rPr>
          <w:rStyle w:val="Emphasis"/>
          <w:rFonts w:asciiTheme="minorHAnsi" w:hAnsiTheme="minorHAnsi" w:cstheme="minorHAnsi"/>
        </w:rPr>
        <w:t>in R&amp;D</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and bring</w:t>
      </w:r>
      <w:r w:rsidRPr="00993001">
        <w:rPr>
          <w:rStyle w:val="Emphasis"/>
          <w:rFonts w:asciiTheme="minorHAnsi" w:hAnsiTheme="minorHAnsi" w:cstheme="minorHAnsi"/>
        </w:rPr>
        <w:t xml:space="preserve"> forward medical </w:t>
      </w:r>
      <w:r w:rsidRPr="00993001">
        <w:rPr>
          <w:rStyle w:val="Emphasis"/>
          <w:rFonts w:asciiTheme="minorHAnsi" w:hAnsiTheme="minorHAnsi" w:cstheme="minorHAnsi"/>
          <w:highlight w:val="green"/>
        </w:rPr>
        <w:t>advances</w:t>
      </w:r>
      <w:r w:rsidRPr="00993001">
        <w:rPr>
          <w:rStyle w:val="Emphasis"/>
          <w:rFonts w:asciiTheme="minorHAnsi" w:hAnsiTheme="minorHAnsi" w:cstheme="minorHAnsi"/>
        </w:rPr>
        <w:t xml:space="preserve"> critical </w:t>
      </w:r>
      <w:r w:rsidRPr="00993001">
        <w:rPr>
          <w:rStyle w:val="Emphasis"/>
          <w:rFonts w:asciiTheme="minorHAnsi" w:hAnsiTheme="minorHAnsi" w:cstheme="minorHAnsi"/>
          <w:highlight w:val="green"/>
        </w:rPr>
        <w:t>to</w:t>
      </w:r>
      <w:r w:rsidRPr="00993001">
        <w:rPr>
          <w:rStyle w:val="Emphasis"/>
          <w:rFonts w:asciiTheme="minorHAnsi" w:hAnsiTheme="minorHAnsi" w:cstheme="minorHAnsi"/>
        </w:rPr>
        <w:t xml:space="preserve"> addressing some of our most </w:t>
      </w:r>
      <w:r w:rsidRPr="00606AB1">
        <w:rPr>
          <w:rStyle w:val="Emphasis"/>
          <w:rFonts w:asciiTheme="minorHAnsi" w:hAnsiTheme="minorHAnsi" w:cstheme="minorHAnsi"/>
        </w:rPr>
        <w:t xml:space="preserve">challenging </w:t>
      </w:r>
      <w:r w:rsidRPr="00993001">
        <w:rPr>
          <w:rStyle w:val="Emphasis"/>
          <w:rFonts w:asciiTheme="minorHAnsi" w:hAnsiTheme="minorHAnsi" w:cstheme="minorHAnsi"/>
          <w:highlight w:val="green"/>
        </w:rPr>
        <w:t>diseases</w:t>
      </w:r>
      <w:r w:rsidRPr="00993001">
        <w:rPr>
          <w:rStyle w:val="Emphasis"/>
          <w:rFonts w:asciiTheme="minorHAnsi" w:hAnsiTheme="minorHAnsi" w:cstheme="minorHAnsi"/>
        </w:rPr>
        <w:t>.</w:t>
      </w:r>
    </w:p>
    <w:p w14:paraId="2668CFA3" w14:textId="77777777" w:rsidR="00770274" w:rsidRPr="00993001" w:rsidRDefault="00770274" w:rsidP="00770274">
      <w:pPr>
        <w:rPr>
          <w:rStyle w:val="Emphasis"/>
          <w:rFonts w:asciiTheme="minorHAnsi" w:hAnsiTheme="minorHAnsi" w:cstheme="minorHAnsi"/>
        </w:rPr>
      </w:pPr>
      <w:r w:rsidRPr="00FA3E11">
        <w:rPr>
          <w:rStyle w:val="Emphasis"/>
          <w:rFonts w:asciiTheme="minorHAnsi" w:hAnsiTheme="minorHAnsi" w:cstheme="minorHAnsi"/>
        </w:rPr>
        <w:t xml:space="preserve">Our intellectual property system in the United States promotes competition and is the foundation </w:t>
      </w:r>
      <w:r w:rsidRPr="00993001">
        <w:rPr>
          <w:rStyle w:val="Emphasis"/>
          <w:rFonts w:asciiTheme="minorHAnsi" w:hAnsiTheme="minorHAnsi" w:cstheme="minorHAnsi"/>
        </w:rPr>
        <w:t>for breakthrough treatments and cures for patients.</w:t>
      </w:r>
    </w:p>
    <w:p w14:paraId="1DF26BBF" w14:textId="77777777" w:rsidR="00770274" w:rsidRPr="00993001" w:rsidRDefault="00770274" w:rsidP="00770274">
      <w:pPr>
        <w:rPr>
          <w:rFonts w:asciiTheme="minorHAnsi" w:hAnsiTheme="minorHAnsi" w:cstheme="minorHAnsi"/>
          <w:sz w:val="16"/>
        </w:rPr>
      </w:pPr>
      <w:r w:rsidRPr="00993001">
        <w:rPr>
          <w:rFonts w:asciiTheme="minorHAnsi" w:hAnsiTheme="minorHAnsi" w:cstheme="minorHAnsi"/>
          <w:sz w:val="16"/>
        </w:rPr>
        <w:t xml:space="preserve">The Importance of IP Protections: </w:t>
      </w:r>
      <w:r w:rsidRPr="00993001">
        <w:rPr>
          <w:rStyle w:val="Emphasis"/>
          <w:rFonts w:asciiTheme="minorHAnsi" w:hAnsiTheme="minorHAnsi" w:cstheme="minorHAnsi"/>
        </w:rPr>
        <w:t xml:space="preserve">IP </w:t>
      </w:r>
      <w:r w:rsidRPr="00993001">
        <w:rPr>
          <w:rStyle w:val="Emphasis"/>
          <w:rFonts w:asciiTheme="minorHAnsi" w:hAnsiTheme="minorHAnsi" w:cstheme="minorHAnsi"/>
          <w:highlight w:val="green"/>
        </w:rPr>
        <w:t xml:space="preserve">protections give </w:t>
      </w:r>
      <w:r w:rsidRPr="00993001">
        <w:rPr>
          <w:rStyle w:val="Emphasis"/>
          <w:rFonts w:asciiTheme="minorHAnsi" w:hAnsiTheme="minorHAnsi" w:cstheme="minorHAnsi"/>
        </w:rPr>
        <w:t xml:space="preserve">innovators </w:t>
      </w:r>
      <w:r w:rsidRPr="00993001">
        <w:rPr>
          <w:rStyle w:val="Emphasis"/>
          <w:rFonts w:asciiTheme="minorHAnsi" w:hAnsiTheme="minorHAnsi" w:cstheme="minorHAnsi"/>
          <w:highlight w:val="green"/>
        </w:rPr>
        <w:t xml:space="preserve">certainty </w:t>
      </w:r>
      <w:r w:rsidRPr="00F530A6">
        <w:rPr>
          <w:rStyle w:val="Emphasis"/>
          <w:rFonts w:asciiTheme="minorHAnsi" w:hAnsiTheme="minorHAnsi" w:cstheme="minorHAnsi"/>
        </w:rPr>
        <w:t>that their proprietary inventions or products are protected from copycats</w:t>
      </w:r>
      <w:r w:rsidRPr="00FA3E11">
        <w:rPr>
          <w:rFonts w:asciiTheme="minorHAnsi" w:hAnsiTheme="minorHAnsi" w:cstheme="minorHAnsi"/>
          <w:sz w:val="16"/>
        </w:rPr>
        <w:t>, encouraging them to pursue that one idea that may work despite hundreds of others that may fail. At the same time</w:t>
      </w:r>
      <w:r w:rsidRPr="00FA3E11">
        <w:rPr>
          <w:rStyle w:val="StyleUnderline"/>
          <w:rFonts w:asciiTheme="minorHAnsi" w:hAnsiTheme="minorHAnsi" w:cstheme="minorHAnsi"/>
        </w:rPr>
        <w:t>, innovators publish the specifics of their invention in exchange for the</w:t>
      </w:r>
      <w:r w:rsidRPr="00993001">
        <w:rPr>
          <w:rStyle w:val="StyleUnderline"/>
          <w:rFonts w:asciiTheme="minorHAnsi" w:hAnsiTheme="minorHAnsi" w:cstheme="minorHAnsi"/>
        </w:rPr>
        <w:t xml:space="preserve">se protections </w:t>
      </w:r>
      <w:r w:rsidRPr="00F530A6">
        <w:rPr>
          <w:rStyle w:val="StyleUnderline"/>
          <w:rFonts w:asciiTheme="minorHAnsi" w:hAnsiTheme="minorHAnsi" w:cstheme="minorHAnsi"/>
        </w:rPr>
        <w:t>so others can learn from their research and use it as a building block for future, competing discoveries</w:t>
      </w:r>
      <w:r w:rsidRPr="00F530A6">
        <w:rPr>
          <w:rFonts w:asciiTheme="minorHAnsi" w:hAnsiTheme="minorHAnsi" w:cstheme="minorHAnsi"/>
          <w:sz w:val="16"/>
        </w:rPr>
        <w:t>.</w:t>
      </w:r>
    </w:p>
    <w:p w14:paraId="781C3575" w14:textId="77777777" w:rsidR="00770274" w:rsidRPr="00993001" w:rsidRDefault="00770274" w:rsidP="00770274">
      <w:pPr>
        <w:rPr>
          <w:rStyle w:val="StyleUnderline"/>
          <w:rFonts w:asciiTheme="minorHAnsi" w:hAnsiTheme="minorHAnsi" w:cstheme="minorHAnsi"/>
        </w:rPr>
      </w:pPr>
      <w:r w:rsidRPr="00993001">
        <w:rPr>
          <w:rStyle w:val="StyleUnderline"/>
          <w:rFonts w:asciiTheme="minorHAnsi" w:hAnsiTheme="minorHAnsi" w:cstheme="minorHAnsi"/>
        </w:rPr>
        <w:t>Developing new medicines is a lengthy and complex process</w:t>
      </w:r>
      <w:r w:rsidRPr="00993001">
        <w:rPr>
          <w:rFonts w:asciiTheme="minorHAnsi" w:hAnsiTheme="minorHAnsi" w:cstheme="minorHAnsi"/>
          <w:sz w:val="16"/>
        </w:rPr>
        <w:t xml:space="preserve">, and the work that goes into the initial discovery and patent application is just the beginning. A biopharmaceutical manufacturer must then demonstrate the safety and efficacy of a new treatment through rigorous testing that involves clinical trial data before a medicine can be made available to patients. </w:t>
      </w:r>
      <w:r w:rsidRPr="00993001">
        <w:rPr>
          <w:rStyle w:val="StyleUnderline"/>
          <w:rFonts w:asciiTheme="minorHAnsi" w:hAnsiTheme="minorHAnsi" w:cstheme="minorHAnsi"/>
        </w:rPr>
        <w:t xml:space="preserve">By the time a medicine is ready for the market, </w:t>
      </w:r>
      <w:r w:rsidRPr="00993001">
        <w:rPr>
          <w:rStyle w:val="StyleUnderline"/>
          <w:rFonts w:asciiTheme="minorHAnsi" w:hAnsiTheme="minorHAnsi" w:cstheme="minorHAnsi"/>
        </w:rPr>
        <w:lastRenderedPageBreak/>
        <w:t>it has typically taken on average $2.6 billion and 10 years—about half of the life of a patent.</w:t>
      </w:r>
    </w:p>
    <w:p w14:paraId="6D3BB6BF" w14:textId="77777777" w:rsidR="00770274" w:rsidRPr="00993001" w:rsidRDefault="00770274" w:rsidP="00770274">
      <w:pPr>
        <w:rPr>
          <w:rStyle w:val="StyleUnderline"/>
          <w:rFonts w:asciiTheme="minorHAnsi" w:hAnsiTheme="minorHAnsi" w:cstheme="minorHAnsi"/>
        </w:rPr>
      </w:pPr>
      <w:r w:rsidRPr="00993001">
        <w:rPr>
          <w:rFonts w:asciiTheme="minorHAnsi" w:hAnsiTheme="minorHAnsi" w:cstheme="minorHAnsi"/>
          <w:sz w:val="16"/>
        </w:rPr>
        <w:t>The Value of IP Protections in the United States</w:t>
      </w:r>
      <w:r w:rsidRPr="00993001">
        <w:rPr>
          <w:rStyle w:val="Emphasis"/>
          <w:rFonts w:asciiTheme="minorHAnsi" w:hAnsiTheme="minorHAnsi" w:cstheme="minorHAnsi"/>
        </w:rPr>
        <w:t xml:space="preserve">: In the U.S., </w:t>
      </w:r>
      <w:r w:rsidRPr="00993001">
        <w:rPr>
          <w:rStyle w:val="Emphasis"/>
          <w:rFonts w:asciiTheme="minorHAnsi" w:hAnsiTheme="minorHAnsi" w:cstheme="minorHAnsi"/>
          <w:highlight w:val="green"/>
        </w:rPr>
        <w:t xml:space="preserve">IP protections </w:t>
      </w:r>
      <w:r w:rsidRPr="00993001">
        <w:rPr>
          <w:rStyle w:val="Emphasis"/>
          <w:rFonts w:asciiTheme="minorHAnsi" w:hAnsiTheme="minorHAnsi" w:cstheme="minorHAnsi"/>
        </w:rPr>
        <w:t xml:space="preserve">help </w:t>
      </w:r>
      <w:r w:rsidRPr="00993001">
        <w:rPr>
          <w:rStyle w:val="Emphasis"/>
          <w:rFonts w:asciiTheme="minorHAnsi" w:hAnsiTheme="minorHAnsi" w:cstheme="minorHAnsi"/>
          <w:highlight w:val="green"/>
        </w:rPr>
        <w:t xml:space="preserve">support </w:t>
      </w:r>
      <w:r w:rsidRPr="00FA3E11">
        <w:rPr>
          <w:rStyle w:val="Emphasis"/>
          <w:rFonts w:asciiTheme="minorHAnsi" w:hAnsiTheme="minorHAnsi" w:cstheme="minorHAnsi"/>
        </w:rPr>
        <w:t>more treatment options</w:t>
      </w:r>
      <w:r w:rsidRPr="00993001">
        <w:rPr>
          <w:rStyle w:val="Emphasis"/>
          <w:rFonts w:asciiTheme="minorHAnsi" w:hAnsiTheme="minorHAnsi" w:cstheme="minorHAnsi"/>
        </w:rPr>
        <w:t xml:space="preserve"> and </w:t>
      </w:r>
      <w:r w:rsidRPr="00993001">
        <w:rPr>
          <w:rStyle w:val="Emphasis"/>
          <w:rFonts w:asciiTheme="minorHAnsi" w:hAnsiTheme="minorHAnsi" w:cstheme="minorHAnsi"/>
          <w:highlight w:val="green"/>
        </w:rPr>
        <w:t xml:space="preserve">generic </w:t>
      </w:r>
      <w:r w:rsidRPr="00606AB1">
        <w:rPr>
          <w:rStyle w:val="Emphasis"/>
          <w:rFonts w:asciiTheme="minorHAnsi" w:hAnsiTheme="minorHAnsi" w:cstheme="minorHAnsi"/>
        </w:rPr>
        <w:t>alter</w:t>
      </w:r>
      <w:r w:rsidRPr="00993001">
        <w:rPr>
          <w:rStyle w:val="Emphasis"/>
          <w:rFonts w:asciiTheme="minorHAnsi" w:hAnsiTheme="minorHAnsi" w:cstheme="minorHAnsi"/>
        </w:rPr>
        <w:t>native</w:t>
      </w:r>
      <w:r w:rsidRPr="00993001">
        <w:rPr>
          <w:rStyle w:val="Emphasis"/>
          <w:rFonts w:asciiTheme="minorHAnsi" w:hAnsiTheme="minorHAnsi" w:cstheme="minorHAnsi"/>
          <w:highlight w:val="green"/>
        </w:rPr>
        <w:t>s</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lower</w:t>
      </w:r>
      <w:r w:rsidRPr="00993001">
        <w:rPr>
          <w:rStyle w:val="Emphasis"/>
          <w:rFonts w:asciiTheme="minorHAnsi" w:hAnsiTheme="minorHAnsi" w:cstheme="minorHAnsi"/>
        </w:rPr>
        <w:t xml:space="preserve"> long-term </w:t>
      </w:r>
      <w:r w:rsidRPr="00FA3E11">
        <w:rPr>
          <w:rStyle w:val="Emphasis"/>
          <w:rFonts w:asciiTheme="minorHAnsi" w:hAnsiTheme="minorHAnsi" w:cstheme="minorHAnsi"/>
        </w:rPr>
        <w:t xml:space="preserve">health care </w:t>
      </w:r>
      <w:r w:rsidRPr="00993001">
        <w:rPr>
          <w:rStyle w:val="Emphasis"/>
          <w:rFonts w:asciiTheme="minorHAnsi" w:hAnsiTheme="minorHAnsi" w:cstheme="minorHAnsi"/>
          <w:highlight w:val="green"/>
        </w:rPr>
        <w:t>costs</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and</w:t>
      </w:r>
      <w:r w:rsidRPr="00993001">
        <w:rPr>
          <w:rStyle w:val="Emphasis"/>
          <w:rFonts w:asciiTheme="minorHAnsi" w:hAnsiTheme="minorHAnsi" w:cstheme="minorHAnsi"/>
        </w:rPr>
        <w:t xml:space="preserve"> Americans living </w:t>
      </w:r>
      <w:r w:rsidRPr="00993001">
        <w:rPr>
          <w:rStyle w:val="Emphasis"/>
          <w:rFonts w:asciiTheme="minorHAnsi" w:hAnsiTheme="minorHAnsi" w:cstheme="minorHAnsi"/>
          <w:highlight w:val="green"/>
        </w:rPr>
        <w:t>longer</w:t>
      </w:r>
      <w:r w:rsidRPr="00993001">
        <w:rPr>
          <w:rStyle w:val="Emphasis"/>
          <w:rFonts w:asciiTheme="minorHAnsi" w:hAnsiTheme="minorHAnsi" w:cstheme="minorHAnsi"/>
        </w:rPr>
        <w:t xml:space="preserve">, healthier </w:t>
      </w:r>
      <w:r w:rsidRPr="00993001">
        <w:rPr>
          <w:rStyle w:val="Emphasis"/>
          <w:rFonts w:asciiTheme="minorHAnsi" w:hAnsiTheme="minorHAnsi" w:cstheme="minorHAnsi"/>
          <w:highlight w:val="green"/>
        </w:rPr>
        <w:t>lives</w:t>
      </w:r>
      <w:r w:rsidRPr="00993001">
        <w:rPr>
          <w:rFonts w:asciiTheme="minorHAnsi" w:hAnsiTheme="minorHAnsi" w:cstheme="minorHAnsi"/>
          <w:sz w:val="16"/>
        </w:rPr>
        <w:t xml:space="preserve">. In fact, our </w:t>
      </w:r>
      <w:r w:rsidRPr="00993001">
        <w:rPr>
          <w:rStyle w:val="StyleUnderline"/>
          <w:rFonts w:asciiTheme="minorHAnsi" w:hAnsiTheme="minorHAnsi" w:cstheme="minorHAnsi"/>
        </w:rPr>
        <w:t xml:space="preserve">IP system </w:t>
      </w:r>
      <w:r w:rsidRPr="00FA3E11">
        <w:rPr>
          <w:rStyle w:val="StyleUnderline"/>
          <w:rFonts w:asciiTheme="minorHAnsi" w:hAnsiTheme="minorHAnsi" w:cstheme="minorHAnsi"/>
        </w:rPr>
        <w:t>strikes a balance between promoting innovation and meeting the needs of patients who rely on breakthrough treatments and cures</w:t>
      </w:r>
      <w:r w:rsidRPr="00FA3E11">
        <w:rPr>
          <w:rFonts w:asciiTheme="minorHAnsi" w:hAnsiTheme="minorHAnsi" w:cstheme="minorHAnsi"/>
          <w:sz w:val="16"/>
        </w:rPr>
        <w:t xml:space="preserve">. In </w:t>
      </w:r>
      <w:r w:rsidRPr="00FA3E11">
        <w:rPr>
          <w:rStyle w:val="Emphasis"/>
          <w:rFonts w:asciiTheme="minorHAnsi" w:hAnsiTheme="minorHAnsi" w:cstheme="minorHAnsi"/>
        </w:rPr>
        <w:t>the</w:t>
      </w:r>
      <w:r w:rsidRPr="00FA3E11">
        <w:rPr>
          <w:rFonts w:asciiTheme="minorHAnsi" w:hAnsiTheme="minorHAnsi" w:cstheme="minorHAnsi"/>
          <w:sz w:val="16"/>
        </w:rPr>
        <w:t xml:space="preserve"> last three years alone, 150 new treatments and cures have been approved, and over 3,000 generic alternatives have been approved or</w:t>
      </w:r>
      <w:r w:rsidRPr="00993001">
        <w:rPr>
          <w:rFonts w:asciiTheme="minorHAnsi" w:hAnsiTheme="minorHAnsi" w:cstheme="minorHAnsi"/>
          <w:sz w:val="16"/>
        </w:rPr>
        <w:t xml:space="preserve"> are on the road to approval</w:t>
      </w:r>
      <w:r w:rsidRPr="00993001">
        <w:rPr>
          <w:rStyle w:val="StyleUnderline"/>
          <w:rFonts w:asciiTheme="minorHAnsi" w:hAnsiTheme="minorHAnsi" w:cstheme="minorHAnsi"/>
        </w:rPr>
        <w:t>. Today, more than 90% of drug prescriptions are filled with generics—up from 19% 35 years ago.</w:t>
      </w:r>
    </w:p>
    <w:p w14:paraId="26DEB74C" w14:textId="77777777" w:rsidR="00770274" w:rsidRPr="00FA3E11" w:rsidRDefault="00770274" w:rsidP="00770274">
      <w:pPr>
        <w:rPr>
          <w:rFonts w:asciiTheme="minorHAnsi" w:hAnsiTheme="minorHAnsi" w:cstheme="minorHAnsi"/>
          <w:sz w:val="16"/>
        </w:rPr>
      </w:pPr>
      <w:r w:rsidRPr="00993001">
        <w:rPr>
          <w:rStyle w:val="StyleUnderline"/>
          <w:rFonts w:asciiTheme="minorHAnsi" w:hAnsiTheme="minorHAnsi" w:cstheme="minorHAnsi"/>
        </w:rPr>
        <w:t xml:space="preserve">Additionally, America’s </w:t>
      </w:r>
      <w:r w:rsidRPr="00993001">
        <w:rPr>
          <w:rStyle w:val="StyleUnderline"/>
          <w:rFonts w:asciiTheme="minorHAnsi" w:hAnsiTheme="minorHAnsi" w:cstheme="minorHAnsi"/>
          <w:highlight w:val="green"/>
        </w:rPr>
        <w:t>biopharma</w:t>
      </w:r>
      <w:r w:rsidRPr="00993001">
        <w:rPr>
          <w:rStyle w:val="StyleUnderline"/>
          <w:rFonts w:asciiTheme="minorHAnsi" w:hAnsiTheme="minorHAnsi" w:cstheme="minorHAnsi"/>
        </w:rPr>
        <w:t xml:space="preserve">ceutical </w:t>
      </w:r>
      <w:r w:rsidRPr="00FA3E11">
        <w:rPr>
          <w:rStyle w:val="StyleUnderline"/>
          <w:rFonts w:asciiTheme="minorHAnsi" w:hAnsiTheme="minorHAnsi" w:cstheme="minorHAnsi"/>
        </w:rPr>
        <w:t xml:space="preserve">industry </w:t>
      </w:r>
      <w:r w:rsidRPr="00993001">
        <w:rPr>
          <w:rStyle w:val="StyleUnderline"/>
          <w:rFonts w:asciiTheme="minorHAnsi" w:hAnsiTheme="minorHAnsi" w:cstheme="minorHAnsi"/>
          <w:highlight w:val="green"/>
        </w:rPr>
        <w:t>is a major contributor to</w:t>
      </w:r>
      <w:r w:rsidRPr="00993001">
        <w:rPr>
          <w:rStyle w:val="StyleUnderline"/>
          <w:rFonts w:asciiTheme="minorHAnsi" w:hAnsiTheme="minorHAnsi" w:cstheme="minorHAnsi"/>
        </w:rPr>
        <w:t xml:space="preserve"> the nation’s </w:t>
      </w:r>
      <w:r w:rsidRPr="00993001">
        <w:rPr>
          <w:rStyle w:val="StyleUnderline"/>
          <w:rFonts w:asciiTheme="minorHAnsi" w:hAnsiTheme="minorHAnsi" w:cstheme="minorHAnsi"/>
          <w:highlight w:val="green"/>
        </w:rPr>
        <w:t>R&amp;D</w:t>
      </w:r>
      <w:r w:rsidRPr="00993001">
        <w:rPr>
          <w:rStyle w:val="StyleUnderline"/>
          <w:rFonts w:asciiTheme="minorHAnsi" w:hAnsiTheme="minorHAnsi" w:cstheme="minorHAnsi"/>
        </w:rPr>
        <w:t xml:space="preserve"> economy and helps keep America at the forefront of advanced technology development</w:t>
      </w:r>
      <w:r w:rsidRPr="00993001">
        <w:rPr>
          <w:rFonts w:asciiTheme="minorHAnsi" w:hAnsiTheme="minorHAnsi" w:cstheme="minorHAnsi"/>
          <w:sz w:val="16"/>
        </w:rPr>
        <w:t xml:space="preserve">. </w:t>
      </w:r>
      <w:r w:rsidRPr="00993001">
        <w:rPr>
          <w:rStyle w:val="StyleUnderline"/>
          <w:rFonts w:asciiTheme="minorHAnsi" w:hAnsiTheme="minorHAnsi" w:cstheme="minorHAnsi"/>
        </w:rPr>
        <w:t xml:space="preserve">The industry ranks first among all U.S. manufacturing industries in terms of R&amp;D dollars invested per employee and is responsible for about one out of every six </w:t>
      </w:r>
      <w:r w:rsidRPr="00FA3E11">
        <w:rPr>
          <w:rStyle w:val="StyleUnderline"/>
          <w:rFonts w:asciiTheme="minorHAnsi" w:hAnsiTheme="minorHAnsi" w:cstheme="minorHAnsi"/>
        </w:rPr>
        <w:t>dollars spent on R&amp;D by U.S. businesses</w:t>
      </w:r>
      <w:r w:rsidRPr="00FA3E11">
        <w:rPr>
          <w:rFonts w:asciiTheme="minorHAnsi" w:hAnsiTheme="minorHAnsi" w:cstheme="minorHAnsi"/>
          <w:sz w:val="16"/>
        </w:rPr>
        <w:t>.</w:t>
      </w:r>
    </w:p>
    <w:p w14:paraId="492AA677" w14:textId="77777777" w:rsidR="00770274" w:rsidRPr="00322D9A" w:rsidRDefault="00770274" w:rsidP="00770274">
      <w:pPr>
        <w:rPr>
          <w:rFonts w:asciiTheme="minorHAnsi" w:hAnsiTheme="minorHAnsi" w:cstheme="minorHAnsi"/>
          <w:sz w:val="16"/>
        </w:rPr>
      </w:pPr>
      <w:r w:rsidRPr="00FA3E11">
        <w:rPr>
          <w:rStyle w:val="StyleUnderline"/>
          <w:rFonts w:asciiTheme="minorHAnsi" w:hAnsiTheme="minorHAnsi" w:cstheme="minorHAnsi"/>
        </w:rPr>
        <w:t xml:space="preserve">Today, 90% of new treatments and cures in the world come from the U.S., which is one of only a few countries where medicines are developed. </w:t>
      </w:r>
      <w:r w:rsidRPr="00FA3E11">
        <w:rPr>
          <w:rStyle w:val="Emphasis"/>
          <w:rFonts w:asciiTheme="minorHAnsi" w:hAnsiTheme="minorHAnsi" w:cstheme="minorHAnsi"/>
        </w:rPr>
        <w:t>Without reliable patent protections for inventions, patients would have access to fewer treatments and cures</w:t>
      </w:r>
    </w:p>
    <w:p w14:paraId="0441047E" w14:textId="77777777" w:rsidR="00770274" w:rsidRPr="00322D9A" w:rsidRDefault="00770274" w:rsidP="00770274">
      <w:pPr>
        <w:rPr>
          <w:rFonts w:asciiTheme="minorHAnsi" w:hAnsiTheme="minorHAnsi" w:cstheme="minorHAnsi"/>
          <w:sz w:val="16"/>
        </w:rPr>
      </w:pPr>
      <w:r w:rsidRPr="00322D9A">
        <w:rPr>
          <w:rFonts w:asciiTheme="minorHAnsi" w:hAnsiTheme="minorHAnsi" w:cstheme="minorHAnsi"/>
          <w:sz w:val="16"/>
        </w:rPr>
        <w:t>Because of a competitive U.S. patent system, biopharmaceutical innovators are willing to invest more than any other industry in R&amp;D.</w:t>
      </w:r>
    </w:p>
    <w:p w14:paraId="4D560068" w14:textId="77777777" w:rsidR="00770274" w:rsidRPr="00322D9A" w:rsidRDefault="00770274" w:rsidP="00770274">
      <w:pPr>
        <w:rPr>
          <w:rStyle w:val="StyleUnderline"/>
          <w:rFonts w:asciiTheme="minorHAnsi" w:hAnsiTheme="minorHAnsi" w:cstheme="minorHAnsi"/>
        </w:rPr>
      </w:pPr>
      <w:r w:rsidRPr="00322D9A">
        <w:rPr>
          <w:rFonts w:asciiTheme="minorHAnsi" w:hAnsiTheme="minorHAnsi" w:cstheme="minorHAnsi"/>
          <w:sz w:val="16"/>
        </w:rPr>
        <w:t xml:space="preserve">The Role of IP Protections Around the World: </w:t>
      </w:r>
      <w:r w:rsidRPr="00322D9A">
        <w:rPr>
          <w:rStyle w:val="Emphasis"/>
          <w:rFonts w:asciiTheme="minorHAnsi" w:hAnsiTheme="minorHAnsi" w:cstheme="minorHAnsi"/>
        </w:rPr>
        <w:t>IP is important on the international scale as well, as intellectual property systems differ from country to country</w:t>
      </w:r>
      <w:r w:rsidRPr="00322D9A">
        <w:rPr>
          <w:rFonts w:asciiTheme="minorHAnsi" w:hAnsiTheme="minorHAnsi" w:cstheme="minorHAnsi"/>
          <w:sz w:val="16"/>
        </w:rPr>
        <w:t xml:space="preserve">. </w:t>
      </w:r>
      <w:r w:rsidRPr="00322D9A">
        <w:rPr>
          <w:rStyle w:val="StyleUnderline"/>
          <w:rFonts w:asciiTheme="minorHAnsi" w:hAnsiTheme="minorHAnsi" w:cstheme="minorHAnsi"/>
        </w:rPr>
        <w:t>Many countries around the world are lifting IP standards to benefit their patients and consumers, to empower local inventors and to encourage more investment in innovation.</w:t>
      </w:r>
    </w:p>
    <w:p w14:paraId="775A7D2E" w14:textId="77777777" w:rsidR="00770274" w:rsidRDefault="00770274" w:rsidP="00770274">
      <w:pPr>
        <w:rPr>
          <w:rStyle w:val="Emphasis"/>
          <w:rFonts w:asciiTheme="minorHAnsi" w:hAnsiTheme="minorHAnsi" w:cstheme="minorHAnsi"/>
        </w:rPr>
      </w:pPr>
      <w:r w:rsidRPr="00322D9A">
        <w:rPr>
          <w:rStyle w:val="Emphasis"/>
          <w:rFonts w:asciiTheme="minorHAnsi" w:hAnsiTheme="minorHAnsi" w:cstheme="minorHAnsi"/>
        </w:rPr>
        <w:t>As people everywhere face the deadly COVID-19 pandemic and researchers race to develop and test potential solutions, we need innovation more than ever.</w:t>
      </w:r>
      <w:r w:rsidRPr="00322D9A">
        <w:rPr>
          <w:rFonts w:asciiTheme="minorHAnsi" w:hAnsiTheme="minorHAnsi" w:cstheme="minorHAnsi"/>
          <w:sz w:val="16"/>
        </w:rPr>
        <w:t xml:space="preserve"> Patents and other intellectual property have enabled a rapid response to this disease. They are facilitating the collaboration and partnerships needed to defeat the virus and to quickly scale up manufacturing and distribution of approved treatments and vaccines. </w:t>
      </w:r>
      <w:r w:rsidRPr="00322D9A">
        <w:rPr>
          <w:rStyle w:val="Emphasis"/>
          <w:rFonts w:asciiTheme="minorHAnsi" w:hAnsiTheme="minorHAnsi" w:cstheme="minorHAnsi"/>
        </w:rPr>
        <w:t>To win this fight, countries around the world must continue to protect new inventions.</w:t>
      </w:r>
    </w:p>
    <w:p w14:paraId="65814106" w14:textId="77777777" w:rsidR="00770274" w:rsidRDefault="00770274" w:rsidP="00770274"/>
    <w:p w14:paraId="2AA87200" w14:textId="77777777" w:rsidR="00770274" w:rsidRPr="00993001" w:rsidRDefault="00770274" w:rsidP="00770274">
      <w:pPr>
        <w:pStyle w:val="Heading4"/>
        <w:rPr>
          <w:rFonts w:asciiTheme="minorHAnsi" w:hAnsiTheme="minorHAnsi" w:cstheme="minorHAnsi"/>
        </w:rPr>
      </w:pPr>
      <w:r w:rsidRPr="00993001">
        <w:rPr>
          <w:rFonts w:asciiTheme="minorHAnsi" w:hAnsiTheme="minorHAnsi" w:cstheme="minorHAnsi"/>
        </w:rPr>
        <w:lastRenderedPageBreak/>
        <w:t xml:space="preserve">Anticipated </w:t>
      </w:r>
      <w:r>
        <w:rPr>
          <w:rFonts w:asciiTheme="minorHAnsi" w:hAnsiTheme="minorHAnsi" w:cstheme="minorHAnsi"/>
        </w:rPr>
        <w:t>economic</w:t>
      </w:r>
      <w:r w:rsidRPr="00993001">
        <w:rPr>
          <w:rFonts w:asciiTheme="minorHAnsi" w:hAnsiTheme="minorHAnsi" w:cstheme="minorHAnsi"/>
        </w:rPr>
        <w:t xml:space="preserve"> results in </w:t>
      </w:r>
      <w:r w:rsidRPr="00993001">
        <w:rPr>
          <w:rStyle w:val="StyleUnderline"/>
          <w:rFonts w:asciiTheme="minorHAnsi" w:hAnsiTheme="minorHAnsi" w:cstheme="minorHAnsi"/>
        </w:rPr>
        <w:t>nuclear war</w:t>
      </w:r>
      <w:r w:rsidRPr="00993001">
        <w:rPr>
          <w:rFonts w:asciiTheme="minorHAnsi" w:hAnsiTheme="minorHAnsi" w:cstheme="minorHAnsi"/>
        </w:rPr>
        <w:t xml:space="preserve"> – </w:t>
      </w:r>
      <w:r>
        <w:rPr>
          <w:rFonts w:asciiTheme="minorHAnsi" w:hAnsiTheme="minorHAnsi" w:cstheme="minorHAnsi"/>
        </w:rPr>
        <w:t>especially for the U.S. and COVID</w:t>
      </w:r>
    </w:p>
    <w:p w14:paraId="1B2A3648" w14:textId="77777777" w:rsidR="00770274" w:rsidRPr="00993001" w:rsidRDefault="00770274" w:rsidP="00770274">
      <w:pPr>
        <w:rPr>
          <w:rFonts w:asciiTheme="minorHAnsi" w:hAnsiTheme="minorHAnsi" w:cstheme="minorHAnsi"/>
          <w:sz w:val="16"/>
        </w:rPr>
      </w:pPr>
      <w:proofErr w:type="spellStart"/>
      <w:r w:rsidRPr="00993001">
        <w:rPr>
          <w:rStyle w:val="Style13ptBold"/>
          <w:rFonts w:asciiTheme="minorHAnsi" w:hAnsiTheme="minorHAnsi" w:cstheme="minorHAnsi"/>
        </w:rPr>
        <w:t>Tønnesson</w:t>
      </w:r>
      <w:proofErr w:type="spellEnd"/>
      <w:r w:rsidRPr="00993001">
        <w:rPr>
          <w:rStyle w:val="Style13ptBold"/>
          <w:rFonts w:asciiTheme="minorHAnsi" w:hAnsiTheme="minorHAnsi" w:cstheme="minorHAnsi"/>
        </w:rPr>
        <w:t xml:space="preserve"> 15</w:t>
      </w:r>
      <w:r w:rsidRPr="00993001">
        <w:rPr>
          <w:rFonts w:asciiTheme="minorHAnsi" w:hAnsiTheme="minorHAnsi" w:cstheme="minorHAnsi"/>
          <w:sz w:val="16"/>
        </w:rPr>
        <w:t xml:space="preserve"> [</w:t>
      </w:r>
      <w:proofErr w:type="spellStart"/>
      <w:r w:rsidRPr="00993001">
        <w:rPr>
          <w:rFonts w:asciiTheme="minorHAnsi" w:hAnsiTheme="minorHAnsi" w:cstheme="minorHAnsi"/>
          <w:sz w:val="16"/>
        </w:rPr>
        <w:t>Tønnesson</w:t>
      </w:r>
      <w:proofErr w:type="spellEnd"/>
      <w:r w:rsidRPr="00993001">
        <w:rPr>
          <w:rFonts w:asciiTheme="minorHAnsi" w:hAnsiTheme="minorHAnsi" w:cstheme="minorHAnsi"/>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 // recut </w:t>
      </w:r>
      <w:proofErr w:type="spellStart"/>
      <w:r w:rsidRPr="00993001">
        <w:rPr>
          <w:rFonts w:asciiTheme="minorHAnsi" w:hAnsiTheme="minorHAnsi" w:cstheme="minorHAnsi"/>
          <w:sz w:val="16"/>
        </w:rPr>
        <w:t>advay</w:t>
      </w:r>
      <w:proofErr w:type="spellEnd"/>
    </w:p>
    <w:p w14:paraId="3D711830" w14:textId="77777777" w:rsidR="00770274" w:rsidRPr="00993001" w:rsidRDefault="00770274" w:rsidP="00770274">
      <w:pPr>
        <w:rPr>
          <w:rFonts w:asciiTheme="minorHAnsi" w:hAnsiTheme="minorHAnsi" w:cstheme="minorHAnsi"/>
        </w:rPr>
      </w:pPr>
      <w:r w:rsidRPr="00993001">
        <w:rPr>
          <w:rFonts w:asciiTheme="minorHAnsi" w:hAnsiTheme="minorHAnsi" w:cstheme="minorHAnsi"/>
          <w:sz w:val="14"/>
        </w:rPr>
        <w:t xml:space="preserve">Several recent works on China and Sino–US relations have made substantial contributions to the current understanding of how and under what circumstances </w:t>
      </w:r>
      <w:r w:rsidRPr="00993001">
        <w:rPr>
          <w:rStyle w:val="StyleUnderline"/>
          <w:rFonts w:asciiTheme="minorHAnsi" w:hAnsiTheme="minorHAnsi" w:cstheme="minorHAnsi"/>
        </w:rPr>
        <w:t xml:space="preserve">a combination of nuclear deterrence and </w:t>
      </w:r>
      <w:r w:rsidRPr="00993001">
        <w:rPr>
          <w:rStyle w:val="StyleUnderline"/>
          <w:rFonts w:asciiTheme="minorHAnsi" w:hAnsiTheme="minorHAnsi" w:cstheme="minorHAnsi"/>
          <w:highlight w:val="green"/>
        </w:rPr>
        <w:t>economic interdependence</w:t>
      </w:r>
      <w:r w:rsidRPr="00993001">
        <w:rPr>
          <w:rStyle w:val="StyleUnderline"/>
          <w:rFonts w:asciiTheme="minorHAnsi" w:hAnsiTheme="minorHAnsi" w:cstheme="minorHAnsi"/>
        </w:rPr>
        <w:t xml:space="preserve"> may </w:t>
      </w:r>
      <w:r w:rsidRPr="00993001">
        <w:rPr>
          <w:rStyle w:val="StyleUnderline"/>
          <w:rFonts w:asciiTheme="minorHAnsi" w:hAnsiTheme="minorHAnsi" w:cstheme="minorHAnsi"/>
          <w:highlight w:val="green"/>
        </w:rPr>
        <w:t>reduce the risk of war</w:t>
      </w:r>
      <w:r w:rsidRPr="00993001">
        <w:rPr>
          <w:rStyle w:val="StyleUnderline"/>
          <w:rFonts w:asciiTheme="minorHAnsi" w:hAnsiTheme="minorHAnsi" w:cstheme="minorHAnsi"/>
        </w:rPr>
        <w:t xml:space="preserve"> between major powers.</w:t>
      </w:r>
      <w:r w:rsidRPr="00993001">
        <w:rPr>
          <w:rFonts w:asciiTheme="minorHAnsi" w:hAnsiTheme="minorHAnsi" w:cstheme="minorHAnsi"/>
          <w:sz w:val="14"/>
        </w:rPr>
        <w:t xml:space="preserve"> At least four conclusions can be drawn from the review above: </w:t>
      </w:r>
      <w:r w:rsidRPr="00993001">
        <w:rPr>
          <w:rStyle w:val="StyleUnderline"/>
          <w:rFonts w:asciiTheme="minorHAnsi" w:hAnsiTheme="minorHAnsi" w:cstheme="minorHAnsi"/>
        </w:rPr>
        <w:t xml:space="preserve">first, those who say that interdependence may both inhibit and drive conflict are right. </w:t>
      </w:r>
      <w:r w:rsidRPr="00993001">
        <w:rPr>
          <w:rStyle w:val="StyleUnderline"/>
          <w:rFonts w:asciiTheme="minorHAnsi" w:hAnsiTheme="minorHAnsi" w:cstheme="minorHAnsi"/>
          <w:highlight w:val="green"/>
        </w:rPr>
        <w:t>Interdependence raises the cost</w:t>
      </w:r>
      <w:r w:rsidRPr="00993001">
        <w:rPr>
          <w:rStyle w:val="StyleUnderline"/>
          <w:rFonts w:asciiTheme="minorHAnsi" w:hAnsiTheme="minorHAnsi" w:cstheme="minorHAnsi"/>
        </w:rPr>
        <w:t xml:space="preserve"> of conflict for all sides but asymmetrical or unbalanced dependencies and </w:t>
      </w:r>
      <w:r w:rsidRPr="00F530A6">
        <w:rPr>
          <w:rStyle w:val="Emphasis"/>
          <w:rFonts w:asciiTheme="minorHAnsi" w:hAnsiTheme="minorHAnsi" w:cstheme="minorHAnsi"/>
        </w:rPr>
        <w:t xml:space="preserve">negative </w:t>
      </w:r>
      <w:r w:rsidRPr="00993001">
        <w:rPr>
          <w:rStyle w:val="Emphasis"/>
          <w:rFonts w:asciiTheme="minorHAnsi" w:hAnsiTheme="minorHAnsi" w:cstheme="minorHAnsi"/>
          <w:highlight w:val="green"/>
        </w:rPr>
        <w:t>trade expectations</w:t>
      </w:r>
      <w:r w:rsidRPr="00993001">
        <w:rPr>
          <w:rStyle w:val="Emphasis"/>
          <w:rFonts w:asciiTheme="minorHAnsi" w:hAnsiTheme="minorHAnsi" w:cstheme="minorHAnsi"/>
        </w:rPr>
        <w:t xml:space="preserve"> may </w:t>
      </w:r>
      <w:r w:rsidRPr="00993001">
        <w:rPr>
          <w:rStyle w:val="Emphasis"/>
          <w:rFonts w:asciiTheme="minorHAnsi" w:hAnsiTheme="minorHAnsi" w:cstheme="minorHAnsi"/>
          <w:highlight w:val="green"/>
        </w:rPr>
        <w:t xml:space="preserve">generate tensions leading to </w:t>
      </w:r>
      <w:r w:rsidRPr="00F530A6">
        <w:rPr>
          <w:rStyle w:val="Emphasis"/>
          <w:rFonts w:asciiTheme="minorHAnsi" w:hAnsiTheme="minorHAnsi" w:cstheme="minorHAnsi"/>
        </w:rPr>
        <w:t xml:space="preserve">trade </w:t>
      </w:r>
      <w:r w:rsidRPr="00993001">
        <w:rPr>
          <w:rStyle w:val="Emphasis"/>
          <w:rFonts w:asciiTheme="minorHAnsi" w:hAnsiTheme="minorHAnsi" w:cstheme="minorHAnsi"/>
          <w:highlight w:val="green"/>
        </w:rPr>
        <w:t>wars</w:t>
      </w:r>
      <w:r w:rsidRPr="00993001">
        <w:rPr>
          <w:rStyle w:val="Emphasis"/>
          <w:rFonts w:asciiTheme="minorHAnsi" w:hAnsiTheme="minorHAnsi" w:cstheme="minorHAnsi"/>
        </w:rPr>
        <w:t xml:space="preserve"> among inter-dependent states </w:t>
      </w:r>
      <w:r w:rsidRPr="00993001">
        <w:rPr>
          <w:rStyle w:val="Emphasis"/>
          <w:rFonts w:asciiTheme="minorHAnsi" w:hAnsiTheme="minorHAnsi" w:cstheme="minorHAnsi"/>
          <w:highlight w:val="green"/>
        </w:rPr>
        <w:t>that</w:t>
      </w:r>
      <w:r w:rsidRPr="00993001">
        <w:rPr>
          <w:rStyle w:val="Emphasis"/>
          <w:rFonts w:asciiTheme="minorHAnsi" w:hAnsiTheme="minorHAnsi" w:cstheme="minorHAnsi"/>
        </w:rPr>
        <w:t xml:space="preserve"> in turn </w:t>
      </w:r>
      <w:r w:rsidRPr="00993001">
        <w:rPr>
          <w:rStyle w:val="Emphasis"/>
          <w:rFonts w:asciiTheme="minorHAnsi" w:hAnsiTheme="minorHAnsi" w:cstheme="minorHAnsi"/>
          <w:highlight w:val="green"/>
        </w:rPr>
        <w:t>increase</w:t>
      </w:r>
      <w:r w:rsidRPr="00993001">
        <w:rPr>
          <w:rStyle w:val="Emphasis"/>
          <w:rFonts w:asciiTheme="minorHAnsi" w:hAnsiTheme="minorHAnsi" w:cstheme="minorHAnsi"/>
        </w:rPr>
        <w:t xml:space="preserve"> </w:t>
      </w:r>
      <w:r w:rsidRPr="00F530A6">
        <w:rPr>
          <w:rStyle w:val="Emphasis"/>
          <w:rFonts w:asciiTheme="minorHAnsi" w:hAnsiTheme="minorHAnsi" w:cstheme="minorHAnsi"/>
        </w:rPr>
        <w:t>the risk of</w:t>
      </w:r>
      <w:r w:rsidRPr="00993001">
        <w:rPr>
          <w:rStyle w:val="Emphasis"/>
          <w:rFonts w:asciiTheme="minorHAnsi" w:hAnsiTheme="minorHAnsi" w:cstheme="minorHAnsi"/>
        </w:rPr>
        <w:t xml:space="preserve"> military </w:t>
      </w:r>
      <w:r w:rsidRPr="00993001">
        <w:rPr>
          <w:rStyle w:val="Emphasis"/>
          <w:rFonts w:asciiTheme="minorHAnsi" w:hAnsiTheme="minorHAnsi" w:cstheme="minorHAnsi"/>
          <w:highlight w:val="green"/>
        </w:rPr>
        <w:t>conflict</w:t>
      </w:r>
      <w:r w:rsidRPr="00993001">
        <w:rPr>
          <w:rFonts w:asciiTheme="minorHAnsi" w:hAnsiTheme="minorHAnsi" w:cstheme="minorHAnsi"/>
          <w:sz w:val="14"/>
        </w:rPr>
        <w:t xml:space="preserve"> (Copeland, 2015: 1, 14, 437; Roach, 2014). </w:t>
      </w:r>
      <w:r w:rsidRPr="00993001">
        <w:rPr>
          <w:rStyle w:val="StyleUnderline"/>
          <w:rFonts w:asciiTheme="minorHAnsi" w:hAnsiTheme="minorHAnsi" w:cstheme="minorHAnsi"/>
        </w:rPr>
        <w:t xml:space="preserve">The </w:t>
      </w:r>
      <w:r w:rsidRPr="00125D1B">
        <w:rPr>
          <w:rStyle w:val="StyleUnderline"/>
          <w:rFonts w:asciiTheme="minorHAnsi" w:hAnsiTheme="minorHAnsi" w:cstheme="minorHAnsi"/>
        </w:rPr>
        <w:t>risk may increase</w:t>
      </w:r>
      <w:r w:rsidRPr="00993001">
        <w:rPr>
          <w:rStyle w:val="StyleUnderline"/>
          <w:rFonts w:asciiTheme="minorHAnsi" w:hAnsiTheme="minorHAnsi" w:cstheme="minorHAnsi"/>
        </w:rPr>
        <w:t xml:space="preserve"> if one of the interdependent countries is governed by an inward-looking socio-economic coalition</w:t>
      </w:r>
      <w:r w:rsidRPr="00993001">
        <w:rPr>
          <w:rFonts w:asciiTheme="minorHAnsi" w:hAnsiTheme="minorHAnsi" w:cstheme="minorHAnsi"/>
          <w:sz w:val="14"/>
        </w:rPr>
        <w:t xml:space="preserve"> (Solingen, 2015); </w:t>
      </w:r>
      <w:r w:rsidRPr="00993001">
        <w:rPr>
          <w:rStyle w:val="StyleUnderline"/>
          <w:rFonts w:asciiTheme="minorHAnsi" w:hAnsiTheme="minorHAnsi" w:cstheme="minorHAnsi"/>
        </w:rPr>
        <w:t xml:space="preserve">second, the risk of war between China and the US should not just be </w:t>
      </w:r>
      <w:proofErr w:type="spellStart"/>
      <w:r w:rsidRPr="00993001">
        <w:rPr>
          <w:rStyle w:val="StyleUnderline"/>
          <w:rFonts w:asciiTheme="minorHAnsi" w:hAnsiTheme="minorHAnsi" w:cstheme="minorHAnsi"/>
        </w:rPr>
        <w:t>analysed</w:t>
      </w:r>
      <w:proofErr w:type="spellEnd"/>
      <w:r w:rsidRPr="00993001">
        <w:rPr>
          <w:rStyle w:val="StyleUnderline"/>
          <w:rFonts w:asciiTheme="minorHAnsi" w:hAnsiTheme="minorHAnsi" w:cstheme="minorHAnsi"/>
        </w:rPr>
        <w:t xml:space="preserve"> bilaterally but include their allies and partners. Third party </w:t>
      </w:r>
      <w:r w:rsidRPr="00125D1B">
        <w:rPr>
          <w:rStyle w:val="StyleUnderline"/>
          <w:rFonts w:asciiTheme="minorHAnsi" w:hAnsiTheme="minorHAnsi" w:cstheme="minorHAnsi"/>
          <w:highlight w:val="green"/>
        </w:rPr>
        <w:t>countries</w:t>
      </w:r>
      <w:r w:rsidRPr="00993001">
        <w:rPr>
          <w:rStyle w:val="StyleUnderline"/>
          <w:rFonts w:asciiTheme="minorHAnsi" w:hAnsiTheme="minorHAnsi" w:cstheme="minorHAnsi"/>
        </w:rPr>
        <w:t xml:space="preserve"> could </w:t>
      </w:r>
      <w:r w:rsidRPr="00125D1B">
        <w:rPr>
          <w:rStyle w:val="StyleUnderline"/>
          <w:rFonts w:asciiTheme="minorHAnsi" w:hAnsiTheme="minorHAnsi" w:cstheme="minorHAnsi"/>
          <w:highlight w:val="green"/>
        </w:rPr>
        <w:t>drag China or the US into</w:t>
      </w:r>
      <w:r w:rsidRPr="00993001">
        <w:rPr>
          <w:rStyle w:val="StyleUnderline"/>
          <w:rFonts w:asciiTheme="minorHAnsi" w:hAnsiTheme="minorHAnsi" w:cstheme="minorHAnsi"/>
        </w:rPr>
        <w:t xml:space="preserve"> </w:t>
      </w:r>
      <w:r w:rsidRPr="00125D1B">
        <w:rPr>
          <w:rStyle w:val="StyleUnderline"/>
          <w:rFonts w:asciiTheme="minorHAnsi" w:hAnsiTheme="minorHAnsi" w:cstheme="minorHAnsi"/>
          <w:highlight w:val="green"/>
        </w:rPr>
        <w:t>confrontation</w:t>
      </w:r>
      <w:r w:rsidRPr="00993001">
        <w:rPr>
          <w:rStyle w:val="StyleUnderline"/>
          <w:rFonts w:asciiTheme="minorHAnsi" w:hAnsiTheme="minorHAnsi" w:cstheme="minorHAnsi"/>
        </w:rPr>
        <w:t xml:space="preserve">; third, in this context it is of some comfort that the three main </w:t>
      </w:r>
      <w:r w:rsidRPr="00993001">
        <w:rPr>
          <w:rStyle w:val="StyleUnderline"/>
          <w:rFonts w:asciiTheme="minorHAnsi" w:hAnsiTheme="minorHAnsi" w:cstheme="minorHAnsi"/>
          <w:highlight w:val="green"/>
        </w:rPr>
        <w:t>economic powers</w:t>
      </w:r>
      <w:r w:rsidRPr="00993001">
        <w:rPr>
          <w:rStyle w:val="StyleUnderline"/>
          <w:rFonts w:asciiTheme="minorHAnsi" w:hAnsiTheme="minorHAnsi" w:cstheme="minorHAnsi"/>
        </w:rPr>
        <w:t xml:space="preserve"> in Northeast Asia</w:t>
      </w:r>
      <w:r w:rsidRPr="00993001">
        <w:rPr>
          <w:rFonts w:asciiTheme="minorHAnsi" w:hAnsiTheme="minorHAnsi" w:cstheme="minorHAnsi"/>
          <w:sz w:val="14"/>
        </w:rPr>
        <w:t xml:space="preserve"> (China, Japan and South Korea) </w:t>
      </w:r>
      <w:r w:rsidRPr="00993001">
        <w:rPr>
          <w:rStyle w:val="Emphasis"/>
          <w:rFonts w:asciiTheme="minorHAnsi" w:hAnsiTheme="minorHAnsi" w:cstheme="minorHAnsi"/>
          <w:highlight w:val="green"/>
        </w:rPr>
        <w:t>are</w:t>
      </w:r>
      <w:r w:rsidRPr="00993001">
        <w:rPr>
          <w:rStyle w:val="Emphasis"/>
          <w:rFonts w:asciiTheme="minorHAnsi" w:hAnsiTheme="minorHAnsi" w:cstheme="minorHAnsi"/>
        </w:rPr>
        <w:t xml:space="preserve"> all deeply </w:t>
      </w:r>
      <w:r w:rsidRPr="00993001">
        <w:rPr>
          <w:rStyle w:val="Emphasis"/>
          <w:rFonts w:asciiTheme="minorHAnsi" w:hAnsiTheme="minorHAnsi" w:cstheme="minorHAnsi"/>
          <w:highlight w:val="green"/>
        </w:rPr>
        <w:t xml:space="preserve">integrated </w:t>
      </w:r>
      <w:r w:rsidRPr="00993001">
        <w:rPr>
          <w:rStyle w:val="Emphasis"/>
          <w:rFonts w:asciiTheme="minorHAnsi" w:hAnsiTheme="minorHAnsi" w:cstheme="minorHAnsi"/>
        </w:rPr>
        <w:t xml:space="preserve">economically </w:t>
      </w:r>
      <w:r w:rsidRPr="00993001">
        <w:rPr>
          <w:rStyle w:val="Emphasis"/>
          <w:rFonts w:asciiTheme="minorHAnsi" w:hAnsiTheme="minorHAnsi" w:cstheme="minorHAnsi"/>
          <w:highlight w:val="green"/>
        </w:rPr>
        <w:t>through production</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 xml:space="preserve">networks </w:t>
      </w:r>
      <w:r w:rsidRPr="00F530A6">
        <w:rPr>
          <w:rStyle w:val="Emphasis"/>
          <w:rFonts w:asciiTheme="minorHAnsi" w:hAnsiTheme="minorHAnsi" w:cstheme="minorHAnsi"/>
        </w:rPr>
        <w:t>within a global system of trade and finance</w:t>
      </w:r>
      <w:r w:rsidRPr="00993001">
        <w:rPr>
          <w:rStyle w:val="Emphasis"/>
          <w:rFonts w:asciiTheme="minorHAnsi" w:hAnsiTheme="minorHAnsi" w:cstheme="minorHAnsi"/>
        </w:rPr>
        <w:t xml:space="preserve"> </w:t>
      </w:r>
      <w:r w:rsidRPr="00993001">
        <w:rPr>
          <w:rFonts w:asciiTheme="minorHAnsi" w:hAnsiTheme="minorHAnsi" w:cstheme="minorHAnsi"/>
          <w:sz w:val="14"/>
        </w:rPr>
        <w:t xml:space="preserve">(Ravenhill, 2014; Yoshimatsu, 2014: 576); and </w:t>
      </w:r>
      <w:r w:rsidRPr="00993001">
        <w:rPr>
          <w:rStyle w:val="StyleUnderline"/>
          <w:rFonts w:asciiTheme="minorHAnsi" w:hAnsiTheme="minorHAnsi" w:cstheme="minorHAnsi"/>
        </w:rPr>
        <w:t>fourth, decisions for war and peace are taken by very few people, who act on the basis of their future expectations.</w:t>
      </w:r>
      <w:r w:rsidRPr="00993001">
        <w:rPr>
          <w:rFonts w:asciiTheme="minorHAnsi" w:hAnsiTheme="minorHAnsi" w:cstheme="minorHAnsi"/>
          <w:sz w:val="14"/>
        </w:rPr>
        <w:t xml:space="preserve"> International relations theory must be supplemented by foreign </w:t>
      </w:r>
      <w:r w:rsidRPr="00FA3E11">
        <w:rPr>
          <w:rFonts w:asciiTheme="minorHAnsi" w:hAnsiTheme="minorHAnsi" w:cstheme="minorHAnsi"/>
          <w:sz w:val="14"/>
        </w:rPr>
        <w:t xml:space="preserve">policy analysis in order to assess the value attributed by national decision-makers to economic development and their assessments of risks and opportunities. </w:t>
      </w:r>
      <w:r w:rsidRPr="00FA3E11">
        <w:rPr>
          <w:rStyle w:val="StyleUnderline"/>
          <w:rFonts w:asciiTheme="minorHAnsi" w:hAnsiTheme="minorHAnsi" w:cstheme="minorHAnsi"/>
        </w:rPr>
        <w:t xml:space="preserve">If leaders on either side of the Atlantic begin to seriously fear or anticipate their own nation’s decline then they may blame this on external dependence, appeal to anti-foreign sentiments, contemplate the use of force to gain respect or credibility, adopt protectionist policies, and ultimately </w:t>
      </w:r>
      <w:r w:rsidRPr="00FA3E11">
        <w:rPr>
          <w:rStyle w:val="Emphasis"/>
          <w:rFonts w:asciiTheme="minorHAnsi" w:hAnsiTheme="minorHAnsi" w:cstheme="minorHAnsi"/>
        </w:rPr>
        <w:t>refuse to be deterred by</w:t>
      </w:r>
      <w:r w:rsidRPr="00FA3E11">
        <w:rPr>
          <w:rStyle w:val="StyleUnderline"/>
          <w:rFonts w:asciiTheme="minorHAnsi" w:hAnsiTheme="minorHAnsi" w:cstheme="minorHAnsi"/>
        </w:rPr>
        <w:t xml:space="preserve"> either </w:t>
      </w:r>
      <w:r w:rsidRPr="00FA3E11">
        <w:rPr>
          <w:rStyle w:val="Emphasis"/>
          <w:rFonts w:asciiTheme="minorHAnsi" w:hAnsiTheme="minorHAnsi" w:cstheme="minorHAnsi"/>
        </w:rPr>
        <w:t>nuclear arms</w:t>
      </w:r>
      <w:r w:rsidRPr="00FA3E11">
        <w:rPr>
          <w:rStyle w:val="StyleUnderline"/>
          <w:rFonts w:asciiTheme="minorHAnsi" w:hAnsiTheme="minorHAnsi" w:cstheme="minorHAnsi"/>
        </w:rPr>
        <w:t xml:space="preserve"> or prospects of socioeconomic calamities. Such a dangerous shift could happen abruptly, </w:t>
      </w:r>
      <w:proofErr w:type="gramStart"/>
      <w:r w:rsidRPr="00FA3E11">
        <w:rPr>
          <w:rStyle w:val="StyleUnderline"/>
          <w:rFonts w:asciiTheme="minorHAnsi" w:hAnsiTheme="minorHAnsi" w:cstheme="minorHAnsi"/>
        </w:rPr>
        <w:t>i.e.</w:t>
      </w:r>
      <w:proofErr w:type="gramEnd"/>
      <w:r w:rsidRPr="00FA3E11">
        <w:rPr>
          <w:rStyle w:val="StyleUnderline"/>
          <w:rFonts w:asciiTheme="minorHAnsi" w:hAnsiTheme="minorHAnsi" w:cstheme="minorHAnsi"/>
        </w:rPr>
        <w:t xml:space="preserve"> under the instigation of actions by a third party – or against a third party.</w:t>
      </w:r>
      <w:r w:rsidRPr="00FA3E11">
        <w:rPr>
          <w:rFonts w:asciiTheme="minorHAnsi" w:hAnsiTheme="minorHAnsi" w:cstheme="minorHAnsi"/>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FA3E11">
        <w:rPr>
          <w:rStyle w:val="StyleUnderline"/>
          <w:rFonts w:asciiTheme="minorHAnsi" w:hAnsiTheme="minorHAnsi" w:cstheme="minorHAnsi"/>
        </w:rPr>
        <w:t>he greatest risk is not that a territorial dispute leads to war under present circumstances but that changes in the world economy alter those circumstances in ways that render inter-state peace more precarious. If China and the US fail to rebalance their financial and trading relations</w:t>
      </w:r>
      <w:r w:rsidRPr="00FA3E11">
        <w:rPr>
          <w:rFonts w:asciiTheme="minorHAnsi" w:hAnsiTheme="minorHAnsi" w:cstheme="minorHAnsi"/>
          <w:sz w:val="14"/>
        </w:rPr>
        <w:t xml:space="preserve"> (Roach, 2014) </w:t>
      </w:r>
      <w:r w:rsidRPr="00FA3E11">
        <w:rPr>
          <w:rStyle w:val="StyleUnderline"/>
          <w:rFonts w:asciiTheme="minorHAnsi" w:hAnsiTheme="minorHAnsi" w:cstheme="minorHAnsi"/>
        </w:rPr>
        <w:t xml:space="preserve">then a trade war </w:t>
      </w:r>
      <w:r w:rsidRPr="00FA3E11">
        <w:rPr>
          <w:rStyle w:val="StyleUnderline"/>
          <w:rFonts w:asciiTheme="minorHAnsi" w:hAnsiTheme="minorHAnsi" w:cstheme="minorHAnsi"/>
        </w:rPr>
        <w:lastRenderedPageBreak/>
        <w:t xml:space="preserve">could result, interrupting transnational production networks, provoking social distress, and exacerbating nationalist emotions. This could have unforeseen consequences in the field of security, with nuclear deterrence remaining the only factor to protect the world from Armageddon, and unreliably so. Deterrence could lose its credibility: one of the two great powers might gamble that the other yield in a cyber-war or conventional limited war, or </w:t>
      </w:r>
      <w:proofErr w:type="gramStart"/>
      <w:r w:rsidRPr="00FA3E11">
        <w:rPr>
          <w:rStyle w:val="StyleUnderline"/>
          <w:rFonts w:asciiTheme="minorHAnsi" w:hAnsiTheme="minorHAnsi" w:cstheme="minorHAnsi"/>
        </w:rPr>
        <w:t>third party</w:t>
      </w:r>
      <w:proofErr w:type="gramEnd"/>
      <w:r w:rsidRPr="00FA3E11">
        <w:rPr>
          <w:rStyle w:val="StyleUnderline"/>
          <w:rFonts w:asciiTheme="minorHAnsi" w:hAnsiTheme="minorHAnsi" w:cstheme="minorHAnsi"/>
        </w:rPr>
        <w:t xml:space="preserve"> countries might engage in conflict with each other, with a view to obliging</w:t>
      </w:r>
      <w:r w:rsidRPr="00993001">
        <w:rPr>
          <w:rStyle w:val="StyleUnderline"/>
          <w:rFonts w:asciiTheme="minorHAnsi" w:hAnsiTheme="minorHAnsi" w:cstheme="minorHAnsi"/>
        </w:rPr>
        <w:t xml:space="preserve"> Washington or Beijing to intervene.</w:t>
      </w:r>
    </w:p>
    <w:p w14:paraId="05DF331F" w14:textId="67C1D3F5" w:rsidR="00770274" w:rsidRDefault="00C81023" w:rsidP="00C81023">
      <w:pPr>
        <w:pStyle w:val="Heading3"/>
      </w:pPr>
      <w:r>
        <w:lastRenderedPageBreak/>
        <w:t>3</w:t>
      </w:r>
    </w:p>
    <w:p w14:paraId="63AB1EFC" w14:textId="3E7AB844" w:rsidR="00C81023" w:rsidRPr="0049160D" w:rsidRDefault="00C81023" w:rsidP="00C81023">
      <w:pPr>
        <w:pStyle w:val="Heading4"/>
      </w:pPr>
      <w:r w:rsidRPr="0049160D">
        <w:t xml:space="preserve">Counterplan text: </w:t>
      </w:r>
      <w:r>
        <w:t>Member nations of the WTO</w:t>
      </w:r>
      <w:r w:rsidRPr="0049160D">
        <w:t xml:space="preserve"> should establish a government-financed Pharmaceutical Innovation Fund, which will financially reward companies for therapeutic drugs, cost-reducing innovations, and reward those who prove patents to be invalid.</w:t>
      </w:r>
    </w:p>
    <w:p w14:paraId="7858BE1E" w14:textId="77777777" w:rsidR="00C81023" w:rsidRPr="0049160D" w:rsidRDefault="00C81023" w:rsidP="00C81023">
      <w:pPr>
        <w:pStyle w:val="Heading4"/>
      </w:pPr>
      <w:r w:rsidRPr="0049160D">
        <w:t>Drug prices will drop significantly</w:t>
      </w:r>
    </w:p>
    <w:p w14:paraId="7F82742A" w14:textId="77777777" w:rsidR="00C81023" w:rsidRPr="0049160D" w:rsidRDefault="00C81023" w:rsidP="00C81023">
      <w:pPr>
        <w:rPr>
          <w:rStyle w:val="Style13ptBold"/>
        </w:rPr>
      </w:pPr>
      <w:r w:rsidRPr="0049160D">
        <w:rPr>
          <w:rStyle w:val="Style13ptBold"/>
        </w:rPr>
        <w:t>Hollis 04</w:t>
      </w:r>
    </w:p>
    <w:p w14:paraId="4AAF656B" w14:textId="77777777" w:rsidR="00C81023" w:rsidRPr="0049160D" w:rsidRDefault="00C81023" w:rsidP="00C81023">
      <w:r w:rsidRPr="0049160D">
        <w:t xml:space="preserve">Aidan Hollis [Dr. Aidan Hollis is Professor in Economics at the University of Calgary, and President of Incentives for Global Health, a US-based NGO focused on the development of the Health Impact Fund proposal], 10 June 2004, “An Efficient Reward System for Pharmaceutical Innovation”, </w:t>
      </w:r>
      <w:hyperlink r:id="rId38" w:history="1">
        <w:r w:rsidRPr="0049160D">
          <w:rPr>
            <w:rStyle w:val="Hyperlink"/>
          </w:rPr>
          <w:t>https://www.who.int/intellectualproperty/news/Submission-Hollis6-Oct.pdf //</w:t>
        </w:r>
      </w:hyperlink>
      <w:r w:rsidRPr="0049160D">
        <w:t xml:space="preserve"> AK</w:t>
      </w:r>
    </w:p>
    <w:p w14:paraId="45D2A4F2" w14:textId="77777777" w:rsidR="00C81023" w:rsidRDefault="00C81023" w:rsidP="00C81023">
      <w:pPr>
        <w:rPr>
          <w:sz w:val="16"/>
        </w:rPr>
      </w:pPr>
      <w:r w:rsidRPr="0049160D">
        <w:rPr>
          <w:rStyle w:val="StyleUnderline"/>
          <w:highlight w:val="green"/>
        </w:rPr>
        <w:t>Prices</w:t>
      </w:r>
      <w:r w:rsidRPr="0049160D">
        <w:rPr>
          <w:rStyle w:val="StyleUnderline"/>
        </w:rPr>
        <w:t xml:space="preserve"> of medicines under this proposal </w:t>
      </w:r>
      <w:r w:rsidRPr="0049160D">
        <w:rPr>
          <w:rStyle w:val="StyleUnderline"/>
          <w:highlight w:val="green"/>
        </w:rPr>
        <w:t>would fall to</w:t>
      </w:r>
      <w:r w:rsidRPr="0049160D">
        <w:rPr>
          <w:rStyle w:val="StyleUnderline"/>
        </w:rPr>
        <w:t xml:space="preserve"> approximately the average </w:t>
      </w:r>
      <w:r w:rsidRPr="0049160D">
        <w:rPr>
          <w:rStyle w:val="StyleUnderline"/>
          <w:highlight w:val="green"/>
        </w:rPr>
        <w:t>cost of production</w:t>
      </w:r>
      <w:r w:rsidRPr="0049160D">
        <w:rPr>
          <w:rStyle w:val="StyleUnderline"/>
        </w:rPr>
        <w:t xml:space="preserve">. Based on experience with drugs facing generic competition today, this implies that patented drug </w:t>
      </w:r>
      <w:r w:rsidRPr="0049160D">
        <w:rPr>
          <w:rStyle w:val="StyleUnderline"/>
          <w:highlight w:val="green"/>
        </w:rPr>
        <w:t>prices would decrease by</w:t>
      </w:r>
      <w:r w:rsidRPr="0049160D">
        <w:rPr>
          <w:rStyle w:val="StyleUnderline"/>
        </w:rPr>
        <w:t xml:space="preserve"> on average </w:t>
      </w:r>
      <w:r w:rsidRPr="0049160D">
        <w:rPr>
          <w:rStyle w:val="StyleUnderline"/>
          <w:highlight w:val="green"/>
        </w:rPr>
        <w:t>50</w:t>
      </w:r>
      <w:r w:rsidRPr="0049160D">
        <w:rPr>
          <w:rStyle w:val="StyleUnderline"/>
        </w:rPr>
        <w:t xml:space="preserve">% </w:t>
      </w:r>
      <w:r w:rsidRPr="0049160D">
        <w:rPr>
          <w:rStyle w:val="StyleUnderline"/>
          <w:highlight w:val="green"/>
        </w:rPr>
        <w:t>to 80%.</w:t>
      </w:r>
      <w:r w:rsidRPr="0049160D">
        <w:rPr>
          <w:sz w:val="16"/>
        </w:rPr>
        <w:t xml:space="preserve"> This would obviously be beneficial for consumers and insurers, with total savings in the US of on the order of $100bn annually. Globally, savings might be on the order of $200bn.25 </w:t>
      </w:r>
      <w:r w:rsidRPr="0049160D">
        <w:rPr>
          <w:rStyle w:val="StyleUnderline"/>
        </w:rPr>
        <w:t xml:space="preserve">Aside from the reduction in total expense to consumers, </w:t>
      </w:r>
      <w:r w:rsidRPr="0049160D">
        <w:rPr>
          <w:rStyle w:val="StyleUnderline"/>
          <w:highlight w:val="green"/>
        </w:rPr>
        <w:t>there would be a welfare gain from increased consumption of lower-priced medicines</w:t>
      </w:r>
      <w:r w:rsidRPr="0049160D">
        <w:rPr>
          <w:sz w:val="16"/>
        </w:rPr>
        <w:t xml:space="preserve">. The deadweight loss (DWL) from the current patent system is certainly immense in pharmaceutical markets. The gains from pricing drugs at approximately the average cost of production could easily be valued at $100bn, and gains in terms of saved lives would likely be very large. </w:t>
      </w:r>
    </w:p>
    <w:p w14:paraId="11ED5D3C" w14:textId="6483D949" w:rsidR="00C81023" w:rsidRDefault="006C792D" w:rsidP="006C792D">
      <w:pPr>
        <w:pStyle w:val="Heading3"/>
      </w:pPr>
      <w:r>
        <w:lastRenderedPageBreak/>
        <w:t>4</w:t>
      </w:r>
    </w:p>
    <w:p w14:paraId="25BD0F5A" w14:textId="77777777" w:rsidR="006C792D" w:rsidRDefault="006C792D" w:rsidP="006C792D">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6102BFA4" w14:textId="77777777" w:rsidR="006C792D" w:rsidRPr="008A6610" w:rsidRDefault="006C792D" w:rsidP="006C792D">
      <w:pPr>
        <w:rPr>
          <w:sz w:val="48"/>
        </w:rPr>
      </w:pPr>
      <w:r>
        <w:t xml:space="preserve">Shane </w:t>
      </w:r>
      <w:proofErr w:type="spellStart"/>
      <w:r w:rsidRPr="008A6610">
        <w:rPr>
          <w:b/>
          <w:bCs/>
          <w:szCs w:val="26"/>
        </w:rPr>
        <w:t>Goldmacher</w:t>
      </w:r>
      <w:proofErr w:type="spellEnd"/>
      <w:r w:rsidRPr="008A6610">
        <w:rPr>
          <w:b/>
          <w:bCs/>
          <w:szCs w:val="26"/>
        </w:rPr>
        <w:t xml:space="preserve"> </w:t>
      </w:r>
      <w:r>
        <w:rPr>
          <w:b/>
          <w:bCs/>
          <w:szCs w:val="26"/>
        </w:rPr>
        <w:t>7/17</w:t>
      </w:r>
      <w:r w:rsidRPr="007A731F">
        <w:rPr>
          <w:szCs w:val="26"/>
        </w:rPr>
        <w:t>.</w:t>
      </w:r>
      <w:r>
        <w:t xml:space="preserve"> Reporter, New York Times, “Democrats See Edge in Early Senate Map as Trump Casts Big Shadow,” The New York Times, July 17, 2021, </w:t>
      </w:r>
      <w:hyperlink r:id="rId39" w:history="1">
        <w:r w:rsidRPr="008D176C">
          <w:rPr>
            <w:rStyle w:val="Hyperlink"/>
          </w:rPr>
          <w:t>https://www.nytimes.com/2021/07/17/us/politics/midterm-elections.html</w:t>
        </w:r>
      </w:hyperlink>
      <w:r>
        <w:t xml:space="preserve">, RJP, </w:t>
      </w:r>
      <w:proofErr w:type="spellStart"/>
      <w:r>
        <w:t>DebateDrills</w:t>
      </w:r>
      <w:proofErr w:type="spellEnd"/>
      <w:r>
        <w:t>.</w:t>
      </w:r>
    </w:p>
    <w:p w14:paraId="417EEF83" w14:textId="77777777" w:rsidR="006C792D" w:rsidRPr="001E3244" w:rsidRDefault="006C792D" w:rsidP="006C792D">
      <w:pPr>
        <w:rPr>
          <w:u w:val="single"/>
        </w:rPr>
      </w:pPr>
      <w:r w:rsidRPr="00E44AAD">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E44AAD">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retirements in key battlegrounds</w:t>
      </w:r>
      <w:r w:rsidRPr="001E3244">
        <w:rPr>
          <w:u w:val="single"/>
        </w:rPr>
        <w:t xml:space="preserve"> and a divisive series of unsettled G.O.P. primaries.</w:t>
      </w:r>
    </w:p>
    <w:p w14:paraId="3DB754E0" w14:textId="77777777" w:rsidR="006C792D" w:rsidRPr="00E44AAD" w:rsidRDefault="006C792D" w:rsidP="006C792D">
      <w:r w:rsidRPr="001E3244">
        <w:rPr>
          <w:u w:val="single"/>
        </w:rPr>
        <w:t>Swing-state Democratic incumbents, like</w:t>
      </w:r>
      <w:r w:rsidRPr="00E44AAD">
        <w:t xml:space="preserve"> Senators Raphael </w:t>
      </w:r>
      <w:r w:rsidRPr="001E3244">
        <w:rPr>
          <w:highlight w:val="green"/>
          <w:u w:val="single"/>
        </w:rPr>
        <w:t>Warnock</w:t>
      </w:r>
      <w:r w:rsidRPr="00E44AAD">
        <w:t xml:space="preserve"> of Georgia </w:t>
      </w:r>
      <w:r w:rsidRPr="001E3244">
        <w:rPr>
          <w:highlight w:val="green"/>
          <w:u w:val="single"/>
        </w:rPr>
        <w:t>and</w:t>
      </w:r>
      <w:r w:rsidRPr="00E44AAD">
        <w:t xml:space="preserve"> Mark </w:t>
      </w:r>
      <w:r w:rsidRPr="001E3244">
        <w:rPr>
          <w:highlight w:val="green"/>
          <w:u w:val="single"/>
        </w:rPr>
        <w:t>Kelly</w:t>
      </w:r>
      <w:r w:rsidRPr="00E44AAD">
        <w:t xml:space="preserve"> of Arizona, </w:t>
      </w:r>
      <w:r w:rsidRPr="001E3244">
        <w:rPr>
          <w:rStyle w:val="Emphasis"/>
          <w:highlight w:val="green"/>
        </w:rPr>
        <w:t>restocked their war chests</w:t>
      </w:r>
      <w:r w:rsidRPr="001E3244">
        <w:rPr>
          <w:u w:val="single"/>
        </w:rPr>
        <w:t xml:space="preserve"> with multimillion-dollar sums</w:t>
      </w:r>
      <w:r w:rsidRPr="00E44AAD">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1E3244">
        <w:rPr>
          <w:highlight w:val="green"/>
          <w:u w:val="single"/>
        </w:rPr>
        <w:t>financial head start</w:t>
      </w:r>
      <w:r w:rsidRPr="001E3244">
        <w:rPr>
          <w:u w:val="single"/>
        </w:rPr>
        <w:t xml:space="preserve"> in two key states</w:t>
      </w:r>
      <w:r w:rsidRPr="00E44AAD">
        <w:t xml:space="preserve"> where Republicans’ disagreements over former President Donald J. Trump’s refusal to accept his loss in 2020 are threatening to distract and fracture the party.</w:t>
      </w:r>
    </w:p>
    <w:p w14:paraId="3D3FD883" w14:textId="77777777" w:rsidR="006C792D" w:rsidRPr="001E3244" w:rsidRDefault="006C792D" w:rsidP="006C792D">
      <w:pPr>
        <w:rPr>
          <w:u w:val="single"/>
        </w:rPr>
      </w:pPr>
      <w:r w:rsidRPr="00E44AAD">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confront: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E44AAD">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E44AAD">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5561E9D6" w14:textId="77777777" w:rsidR="006C792D" w:rsidRPr="001E3244" w:rsidRDefault="006C792D" w:rsidP="006C792D"/>
    <w:p w14:paraId="2854A530" w14:textId="77777777" w:rsidR="006C792D" w:rsidRDefault="006C792D" w:rsidP="006C792D">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5251F23C" w14:textId="77777777" w:rsidR="006C792D" w:rsidRDefault="006C792D" w:rsidP="006C792D">
      <w:pPr>
        <w:rPr>
          <w:rStyle w:val="Style13ptBold"/>
          <w:b w:val="0"/>
          <w:bCs/>
          <w:sz w:val="22"/>
          <w:szCs w:val="22"/>
        </w:rPr>
      </w:pPr>
      <w:r w:rsidRPr="00F16561">
        <w:rPr>
          <w:rStyle w:val="Style13ptBold"/>
          <w:b w:val="0"/>
          <w:bCs/>
          <w:sz w:val="22"/>
          <w:szCs w:val="22"/>
        </w:rPr>
        <w:t xml:space="preserve">Cynthia </w:t>
      </w:r>
      <w:r w:rsidRPr="00F16561">
        <w:rPr>
          <w:rStyle w:val="Style13ptBold"/>
          <w:szCs w:val="26"/>
        </w:rPr>
        <w:t>Hicks 21</w:t>
      </w:r>
      <w:r w:rsidRPr="00F16561">
        <w:rPr>
          <w:rStyle w:val="Style13ptBold"/>
          <w:b w:val="0"/>
          <w:bCs/>
          <w:sz w:val="22"/>
          <w:szCs w:val="22"/>
        </w:rPr>
        <w:t xml:space="preserve">. Director of Public Affairs at PhRMA focusing on polling and opinion research that supports advocacy communications and strategy. “New polling shows Americans are sounding the alarm on the TRIPS IP waiver,” PhRMA, May 14, 2021, </w:t>
      </w:r>
      <w:hyperlink r:id="rId40" w:history="1">
        <w:r w:rsidRPr="00F16561">
          <w:rPr>
            <w:rStyle w:val="Style13ptBold"/>
            <w:b w:val="0"/>
            <w:bCs/>
            <w:sz w:val="22"/>
            <w:szCs w:val="22"/>
          </w:rPr>
          <w:t>https://catalyst.phrma.org/new-polling-shows-americans-are-sounding-the-alarm-on-the-trips-ip-waiver</w:t>
        </w:r>
      </w:hyperlink>
      <w:r w:rsidRPr="00F16561">
        <w:rPr>
          <w:rStyle w:val="Style13ptBold"/>
          <w:b w:val="0"/>
          <w:bCs/>
          <w:sz w:val="22"/>
          <w:szCs w:val="22"/>
        </w:rPr>
        <w:t xml:space="preserve">, RJP, </w:t>
      </w:r>
      <w:proofErr w:type="spellStart"/>
      <w:r w:rsidRPr="00F16561">
        <w:rPr>
          <w:rStyle w:val="Style13ptBold"/>
          <w:b w:val="0"/>
          <w:bCs/>
          <w:sz w:val="22"/>
          <w:szCs w:val="22"/>
        </w:rPr>
        <w:t>DebateDrills</w:t>
      </w:r>
      <w:proofErr w:type="spellEnd"/>
    </w:p>
    <w:p w14:paraId="0771A5D2" w14:textId="2F89A15F" w:rsidR="006C792D" w:rsidRPr="00F16561" w:rsidRDefault="006C792D" w:rsidP="006C792D">
      <w:pPr>
        <w:rPr>
          <w:rStyle w:val="Style13ptBold"/>
          <w:b w:val="0"/>
          <w:bCs/>
          <w:sz w:val="22"/>
          <w:szCs w:val="22"/>
        </w:rPr>
      </w:pPr>
      <w:r>
        <w:rPr>
          <w:rStyle w:val="Style13ptBold"/>
          <w:b w:val="0"/>
          <w:bCs/>
          <w:sz w:val="22"/>
          <w:szCs w:val="22"/>
        </w:rPr>
        <w:t xml:space="preserve">***NOTE – the stuff after “include the following” is a picture that couldn’t be pasted. Go to the URL if you want to see it. </w:t>
      </w:r>
    </w:p>
    <w:p w14:paraId="2DF31A38" w14:textId="77777777" w:rsidR="006C792D" w:rsidRPr="00F16561" w:rsidRDefault="006C792D" w:rsidP="006C792D">
      <w:pPr>
        <w:rPr>
          <w:rStyle w:val="Emphasis"/>
        </w:rPr>
      </w:pPr>
      <w:r w:rsidRPr="00F16561">
        <w:rPr>
          <w:rStyle w:val="Style13ptBold"/>
          <w:b w:val="0"/>
          <w:bCs/>
          <w:sz w:val="22"/>
          <w:szCs w:val="22"/>
        </w:rPr>
        <w:t xml:space="preserve">2. </w:t>
      </w:r>
      <w:r w:rsidRPr="00EF43CC">
        <w:rPr>
          <w:rStyle w:val="Style13ptBold"/>
          <w:b w:val="0"/>
          <w:bCs/>
          <w:sz w:val="22"/>
          <w:szCs w:val="22"/>
          <w:highlight w:val="green"/>
        </w:rPr>
        <w:t>Americans are concerned that the TRIPS waiver could</w:t>
      </w:r>
      <w:r w:rsidRPr="00F16561">
        <w:rPr>
          <w:rStyle w:val="Style13ptBold"/>
          <w:b w:val="0"/>
          <w:bCs/>
          <w:sz w:val="22"/>
          <w:szCs w:val="22"/>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6241A145" w14:textId="77777777" w:rsidR="006C792D" w:rsidRPr="00F16561" w:rsidRDefault="006C792D" w:rsidP="006C792D">
      <w:pPr>
        <w:rPr>
          <w:rStyle w:val="Style13ptBold"/>
          <w:b w:val="0"/>
          <w:bCs/>
          <w:sz w:val="22"/>
          <w:szCs w:val="22"/>
        </w:rPr>
      </w:pPr>
      <w:r w:rsidRPr="00F16561">
        <w:rPr>
          <w:rStyle w:val="Style13ptBold"/>
          <w:b w:val="0"/>
          <w:bCs/>
          <w:sz w:val="22"/>
          <w:szCs w:val="22"/>
        </w:rPr>
        <w:lastRenderedPageBreak/>
        <w:t xml:space="preserve">Americans worry that waiving intellectual property introduces unnecessary and dangerous risks to safety and vaccine manufacturing. </w:t>
      </w:r>
      <w:r w:rsidRPr="00EF43CC">
        <w:rPr>
          <w:rStyle w:val="Style13ptBold"/>
          <w:b w:val="0"/>
          <w:bCs/>
          <w:sz w:val="22"/>
          <w:szCs w:val="22"/>
          <w:highlight w:val="green"/>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sz w:val="22"/>
          <w:szCs w:val="22"/>
        </w:rPr>
        <w:t xml:space="preserve"> – include the following:</w:t>
      </w:r>
    </w:p>
    <w:p w14:paraId="0AD4C67C" w14:textId="77777777" w:rsidR="006C792D" w:rsidRPr="00F16561" w:rsidRDefault="006C792D" w:rsidP="006C792D"/>
    <w:p w14:paraId="1FCF4489" w14:textId="77777777" w:rsidR="006C792D" w:rsidRDefault="006C792D" w:rsidP="006C792D">
      <w:pPr>
        <w:pStyle w:val="Heading4"/>
        <w:rPr>
          <w:rFonts w:cs="Calibri"/>
        </w:rPr>
      </w:pPr>
      <w:r w:rsidRPr="00E44AAD">
        <w:rPr>
          <w:rFonts w:cs="Calibri"/>
        </w:rPr>
        <w:t xml:space="preserve">China </w:t>
      </w:r>
      <w:r>
        <w:rPr>
          <w:rFonts w:cs="Calibri"/>
        </w:rPr>
        <w:t>is the key for the midterms---Senate control hinges on it.</w:t>
      </w:r>
    </w:p>
    <w:p w14:paraId="2430A3A4" w14:textId="4E0093E0" w:rsidR="006C792D" w:rsidRPr="004F1261" w:rsidRDefault="006C792D" w:rsidP="006C792D">
      <w:pPr>
        <w:rPr>
          <w:bCs/>
          <w:szCs w:val="22"/>
        </w:rPr>
      </w:pPr>
      <w:r w:rsidRPr="00CD7985">
        <w:rPr>
          <w:rStyle w:val="Style13ptBold"/>
          <w:b w:val="0"/>
          <w:bCs/>
          <w:sz w:val="22"/>
          <w:szCs w:val="22"/>
        </w:rPr>
        <w:t xml:space="preserve">Sarah </w:t>
      </w:r>
      <w:proofErr w:type="spellStart"/>
      <w:r w:rsidRPr="00CD7985">
        <w:rPr>
          <w:rStyle w:val="Style13ptBold"/>
          <w:szCs w:val="26"/>
        </w:rPr>
        <w:t>Mucha</w:t>
      </w:r>
      <w:proofErr w:type="spellEnd"/>
      <w:r w:rsidRPr="00CD7985">
        <w:rPr>
          <w:rStyle w:val="Style13ptBold"/>
          <w:szCs w:val="26"/>
        </w:rPr>
        <w:t xml:space="preserve"> 21</w:t>
      </w:r>
      <w:r w:rsidRPr="00CD7985">
        <w:rPr>
          <w:rStyle w:val="Style13ptBold"/>
          <w:b w:val="0"/>
          <w:bCs/>
          <w:sz w:val="22"/>
          <w:szCs w:val="22"/>
        </w:rPr>
        <w:t xml:space="preserve">. Politics reporter at </w:t>
      </w:r>
      <w:proofErr w:type="spellStart"/>
      <w:r w:rsidRPr="00CD7985">
        <w:rPr>
          <w:rStyle w:val="Style13ptBold"/>
          <w:b w:val="0"/>
          <w:bCs/>
          <w:sz w:val="22"/>
          <w:szCs w:val="22"/>
        </w:rPr>
        <w:t>Axios</w:t>
      </w:r>
      <w:proofErr w:type="spellEnd"/>
      <w:r w:rsidRPr="00CD7985">
        <w:rPr>
          <w:rStyle w:val="Style13ptBold"/>
          <w:b w:val="0"/>
          <w:bCs/>
          <w:sz w:val="22"/>
          <w:szCs w:val="22"/>
        </w:rPr>
        <w:t xml:space="preserve">, covering the Biden administration and Congress. “Parties pounce on China as midterm issue,” </w:t>
      </w:r>
      <w:proofErr w:type="spellStart"/>
      <w:r w:rsidRPr="00CD7985">
        <w:rPr>
          <w:rStyle w:val="Style13ptBold"/>
          <w:b w:val="0"/>
          <w:bCs/>
          <w:sz w:val="22"/>
          <w:szCs w:val="22"/>
        </w:rPr>
        <w:t>Axios</w:t>
      </w:r>
      <w:proofErr w:type="spellEnd"/>
      <w:r w:rsidRPr="00CD7985">
        <w:rPr>
          <w:rStyle w:val="Style13ptBold"/>
          <w:b w:val="0"/>
          <w:bCs/>
          <w:sz w:val="22"/>
          <w:szCs w:val="22"/>
        </w:rPr>
        <w:t xml:space="preserve">, June 23, 2021, </w:t>
      </w:r>
      <w:hyperlink r:id="rId41" w:history="1">
        <w:r w:rsidRPr="00CD7985">
          <w:rPr>
            <w:rStyle w:val="Style13ptBold"/>
            <w:b w:val="0"/>
            <w:bCs/>
            <w:sz w:val="22"/>
            <w:szCs w:val="22"/>
          </w:rPr>
          <w:t>https://www.axios.com/democrat-republicans-china-2022-midterms-6c242c54-b51b-444e-b9b2-65ff0afb906a.html</w:t>
        </w:r>
      </w:hyperlink>
      <w:r w:rsidRPr="00CD7985">
        <w:rPr>
          <w:rStyle w:val="Style13ptBold"/>
          <w:b w:val="0"/>
          <w:bCs/>
          <w:sz w:val="22"/>
          <w:szCs w:val="22"/>
        </w:rPr>
        <w:t xml:space="preserve">, RJP, </w:t>
      </w:r>
      <w:proofErr w:type="spellStart"/>
      <w:r w:rsidRPr="00CD7985">
        <w:rPr>
          <w:rStyle w:val="Style13ptBold"/>
          <w:b w:val="0"/>
          <w:bCs/>
          <w:sz w:val="22"/>
          <w:szCs w:val="22"/>
        </w:rPr>
        <w:t>DebateDrills</w:t>
      </w:r>
      <w:proofErr w:type="spellEnd"/>
    </w:p>
    <w:p w14:paraId="79029222" w14:textId="77777777" w:rsidR="006C792D" w:rsidRPr="00CD7985" w:rsidRDefault="006C792D" w:rsidP="006C792D">
      <w:pPr>
        <w:rPr>
          <w:u w:val="single"/>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p>
    <w:p w14:paraId="72AD0E18" w14:textId="77777777" w:rsidR="006C792D" w:rsidRPr="00F16561" w:rsidRDefault="006C792D" w:rsidP="006C792D">
      <w:r w:rsidRPr="00F16561">
        <w:t xml:space="preserve">Why </w:t>
      </w:r>
      <w:r w:rsidRPr="00EF43CC">
        <w:rPr>
          <w:highlight w:val="green"/>
          <w:u w:val="single"/>
        </w:rPr>
        <w:t>it matters</w:t>
      </w:r>
      <w:r w:rsidRPr="00F16561">
        <w:t>: </w:t>
      </w:r>
      <w:r w:rsidRPr="00EF43CC">
        <w:rPr>
          <w:highlight w:val="green"/>
          <w:u w:val="single"/>
        </w:rPr>
        <w:t>American voters hold </w:t>
      </w:r>
      <w:hyperlink r:id="rId42" w:tgtFrame="_blank" w:history="1">
        <w:r w:rsidRPr="007A731F">
          <w:rPr>
            <w:rStyle w:val="Emphasis"/>
            <w:highlight w:val="green"/>
          </w:rPr>
          <w:t>increasingly negative feelings</w:t>
        </w:r>
      </w:hyperlink>
      <w:r w:rsidRPr="007A731F">
        <w:rPr>
          <w:highlight w:val="green"/>
          <w:u w:val="single"/>
        </w:rPr>
        <w:t> toward the Chinese</w:t>
      </w:r>
      <w:r w:rsidRPr="00CD7985">
        <w:rPr>
          <w:u w:val="single"/>
        </w:rPr>
        <w:t xml:space="preserve"> government,</w:t>
      </w:r>
      <w:r w:rsidRPr="00F16561">
        <w:t xml:space="preserve"> </w:t>
      </w:r>
      <w:r w:rsidRPr="00EF43CC">
        <w:rPr>
          <w:highlight w:val="green"/>
          <w:u w:val="single"/>
        </w:rPr>
        <w:t>particularly around</w:t>
      </w:r>
      <w:r w:rsidRPr="00F16561">
        <w:t xml:space="preserve"> bilateral economic relations and following the nation’s handling of the </w:t>
      </w:r>
      <w:r w:rsidRPr="00EF43CC">
        <w:rPr>
          <w:highlight w:val="green"/>
          <w:u w:val="single"/>
        </w:rPr>
        <w:t>COVID</w:t>
      </w:r>
      <w:r w:rsidRPr="00CD7985">
        <w:rPr>
          <w:u w:val="single"/>
        </w:rPr>
        <w:t>-19</w:t>
      </w:r>
      <w:r w:rsidRPr="00F16561">
        <w:t xml:space="preserve"> outbreak.</w:t>
      </w:r>
    </w:p>
    <w:p w14:paraId="7402B6B6" w14:textId="77777777" w:rsidR="006C792D" w:rsidRPr="00CD7985" w:rsidRDefault="006C792D" w:rsidP="006C792D">
      <w:pPr>
        <w:rPr>
          <w:u w:val="single"/>
        </w:rPr>
      </w:pPr>
      <w:r w:rsidRPr="00F16561">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p>
    <w:p w14:paraId="27285808" w14:textId="77777777" w:rsidR="006C792D" w:rsidRPr="00F16561" w:rsidRDefault="006C792D" w:rsidP="006C792D">
      <w:hyperlink r:id="rId43" w:tgtFrame="_self" w:history="1">
        <w:r w:rsidRPr="00F16561">
          <w:t>Possibly vulnerable Democratic senators</w:t>
        </w:r>
      </w:hyperlink>
      <w:r w:rsidRPr="00F16561">
        <w:t> are capitalizing on the passage of the U.S. Innovation and Competition Act, a sweeping global competition bill focused on China that </w:t>
      </w:r>
      <w:hyperlink r:id="rId44" w:tgtFrame="_self" w:history="1">
        <w:r w:rsidRPr="00F16561">
          <w:t>recently passed by a rare bipartisan vote</w:t>
        </w:r>
      </w:hyperlink>
      <w:r w:rsidRPr="00F16561">
        <w:t>.</w:t>
      </w:r>
    </w:p>
    <w:p w14:paraId="51C604BF" w14:textId="77777777" w:rsidR="006C792D" w:rsidRPr="00F16561" w:rsidRDefault="006C792D" w:rsidP="006C792D">
      <w:r w:rsidRPr="00F16561">
        <w:t xml:space="preserve">Sen. Raphael </w:t>
      </w:r>
      <w:r w:rsidRPr="00CD7985">
        <w:rPr>
          <w:u w:val="single"/>
        </w:rPr>
        <w:t>Warnock</w:t>
      </w:r>
      <w:r w:rsidRPr="00F16561">
        <w:t xml:space="preserve"> (D-Ga.) </w:t>
      </w:r>
      <w:r w:rsidRPr="00CD7985">
        <w:rPr>
          <w:u w:val="single"/>
        </w:rPr>
        <w:t>visited Kia’s West Point factory in Georgia to address how the bill could address the recent semiconductor shortage</w:t>
      </w:r>
      <w:r w:rsidRPr="00F16561">
        <w:t xml:space="preserve"> and avoid future plant shutdowns, like one the factory experienced.</w:t>
      </w:r>
    </w:p>
    <w:p w14:paraId="34B0E50F" w14:textId="77777777" w:rsidR="006C792D" w:rsidRPr="00CD7985" w:rsidRDefault="006C792D" w:rsidP="006C792D">
      <w:pPr>
        <w:rPr>
          <w:u w:val="single"/>
        </w:rPr>
      </w:pPr>
      <w:r w:rsidRPr="00F16561">
        <w:t xml:space="preserve">Sens. Maggie Hassan (D-N.H.) and </w:t>
      </w:r>
      <w:r w:rsidRPr="00CD7985">
        <w:rPr>
          <w:u w:val="single"/>
        </w:rPr>
        <w:t>Mark Kelly</w:t>
      </w:r>
      <w:r w:rsidRPr="00F16561">
        <w:t xml:space="preserve"> (D-Ariz.) </w:t>
      </w:r>
      <w:r w:rsidRPr="00CD7985">
        <w:rPr>
          <w:u w:val="single"/>
        </w:rPr>
        <w:t>wrote op-eds in their local news outlets highlighting the bill's benefits.</w:t>
      </w:r>
    </w:p>
    <w:p w14:paraId="015049D8" w14:textId="77777777" w:rsidR="006C792D" w:rsidRPr="00F16561" w:rsidRDefault="006C792D" w:rsidP="006C792D">
      <w:r w:rsidRPr="00F16561">
        <w:t>The Democratic Senatorial Campaign Committee and state Democratic parties are calling out Republicans like Sens. Ron Johnson (R-Wis.) and Marco Rubio (R-Fla.), both of whom voted against the bill.</w:t>
      </w:r>
    </w:p>
    <w:p w14:paraId="002D8B56" w14:textId="77777777" w:rsidR="006C792D" w:rsidRPr="00F16561" w:rsidRDefault="006C792D" w:rsidP="006C792D">
      <w:r w:rsidRPr="00F16561">
        <w:t>They’ve also targeted Republicans running in open Senate seats who have expressed opposition to the bill.</w:t>
      </w:r>
    </w:p>
    <w:p w14:paraId="6E4707A1" w14:textId="77777777" w:rsidR="006C792D" w:rsidRPr="00F16561" w:rsidRDefault="006C792D" w:rsidP="006C792D">
      <w:r w:rsidRPr="00F16561">
        <w:t xml:space="preserve">Meanwhile, </w:t>
      </w:r>
      <w:r w:rsidRPr="00EF43CC">
        <w:rPr>
          <w:highlight w:val="green"/>
          <w:u w:val="single"/>
        </w:rPr>
        <w:t xml:space="preserve">Rubio has been </w:t>
      </w:r>
      <w:r w:rsidRPr="00EF43CC">
        <w:rPr>
          <w:rStyle w:val="Emphasis"/>
          <w:highlight w:val="green"/>
        </w:rPr>
        <w:t>making a play for China hawks</w:t>
      </w:r>
      <w:r w:rsidRPr="00CD7985">
        <w:rPr>
          <w:u w:val="single"/>
        </w:rPr>
        <w:t> in Florida</w:t>
      </w:r>
      <w:r w:rsidRPr="00F16561">
        <w:t xml:space="preserve">, </w:t>
      </w:r>
      <w:proofErr w:type="spellStart"/>
      <w:r w:rsidRPr="00F16561">
        <w:t>Axios</w:t>
      </w:r>
      <w:proofErr w:type="spellEnd"/>
      <w:r w:rsidRPr="00F16561">
        <w:t xml:space="preserve">’ Lachlan </w:t>
      </w:r>
      <w:proofErr w:type="spellStart"/>
      <w:r w:rsidRPr="00F16561">
        <w:t>Markay</w:t>
      </w:r>
      <w:proofErr w:type="spellEnd"/>
      <w:r w:rsidRPr="00F16561">
        <w:t> </w:t>
      </w:r>
      <w:hyperlink r:id="rId45" w:tgtFrame="_self" w:history="1">
        <w:r w:rsidRPr="00F16561">
          <w:t>reported last week</w:t>
        </w:r>
      </w:hyperlink>
      <w:r w:rsidRPr="00F16561">
        <w:t>.</w:t>
      </w:r>
    </w:p>
    <w:p w14:paraId="35FCA954" w14:textId="77777777" w:rsidR="006C792D" w:rsidRPr="00F16561" w:rsidRDefault="006C792D" w:rsidP="006C792D">
      <w:r w:rsidRPr="00F16561">
        <w:lastRenderedPageBreak/>
        <w:t>Rubio, who is up for re-election next year, has been sending campaign emails with subject lines such as, "Dems &lt;3 China," and, "Is it time to stand up to Communist China?" to a list maintained by a nonprofit group called Stand Up to China.</w:t>
      </w:r>
    </w:p>
    <w:p w14:paraId="38F8D701" w14:textId="77777777" w:rsidR="006C792D" w:rsidRPr="00CD7985" w:rsidRDefault="006C792D" w:rsidP="006C792D">
      <w:pPr>
        <w:rPr>
          <w:u w:val="single"/>
        </w:rPr>
      </w:pPr>
      <w:r w:rsidRPr="00F16561">
        <w:t>In Arizona, </w:t>
      </w:r>
      <w:r w:rsidRPr="00EF43CC">
        <w:rPr>
          <w:highlight w:val="green"/>
          <w:u w:val="single"/>
        </w:rPr>
        <w:t>Republicans latched onto </w:t>
      </w:r>
      <w:hyperlink r:id="rId46" w:tgtFrame="_blank" w:history="1">
        <w:r w:rsidRPr="00EF43CC">
          <w:rPr>
            <w:highlight w:val="green"/>
            <w:u w:val="single"/>
          </w:rPr>
          <w:t>Kelly's ties to a Chinese tech firm</w:t>
        </w:r>
      </w:hyperlink>
      <w:r w:rsidRPr="00EF43CC">
        <w:rPr>
          <w:highlight w:val="green"/>
          <w:u w:val="single"/>
        </w:rPr>
        <w:t> last year</w:t>
      </w:r>
      <w:r w:rsidRPr="00CD7985">
        <w:rPr>
          <w:u w:val="single"/>
        </w:rPr>
        <w:t>, and it's likely they'll continue to use that strategy.</w:t>
      </w:r>
    </w:p>
    <w:p w14:paraId="3D5D12E3" w14:textId="77777777" w:rsidR="006C792D" w:rsidRPr="00F16561" w:rsidRDefault="006C792D" w:rsidP="006C792D">
      <w:r w:rsidRPr="00F16561">
        <w:t>The senator's team has argued he isn't beholden to Chinese authorities.</w:t>
      </w:r>
    </w:p>
    <w:p w14:paraId="36AA59EB" w14:textId="77777777" w:rsidR="006C792D" w:rsidRPr="00F16561" w:rsidRDefault="006C792D" w:rsidP="006C792D">
      <w:r w:rsidRPr="00EF43CC">
        <w:rPr>
          <w:highlight w:val="green"/>
          <w:u w:val="single"/>
        </w:rPr>
        <w:t>Republicans have long branded Democrats as "weak" on China as a line of attack</w:t>
      </w:r>
      <w:r w:rsidRPr="00CD7985">
        <w:rPr>
          <w:u w:val="single"/>
        </w:rPr>
        <w:t>. Expect that to continue through the campaign cycle</w:t>
      </w:r>
      <w:r w:rsidRPr="00F16561">
        <w:t>, as Democratic candidates tout the passage of the U.S. Innovation Act and reframe the narrative.</w:t>
      </w:r>
    </w:p>
    <w:p w14:paraId="404862D7" w14:textId="77777777" w:rsidR="006C792D" w:rsidRPr="00CD7985" w:rsidRDefault="006C792D" w:rsidP="006C792D">
      <w:pPr>
        <w:rPr>
          <w:u w:val="single"/>
        </w:rPr>
      </w:pPr>
      <w:r w:rsidRPr="00CD7985">
        <w:rPr>
          <w:u w:val="single"/>
        </w:rPr>
        <w:t>They plan to focus on increasing the United States' competitive edge with China as a policy priority.</w:t>
      </w:r>
    </w:p>
    <w:p w14:paraId="34049D1C" w14:textId="77777777" w:rsidR="006C792D" w:rsidRPr="00F16561" w:rsidRDefault="006C792D" w:rsidP="006C792D">
      <w:r w:rsidRPr="00F16561">
        <w:t>What they’re saying: David Bergstein, a spokesman for the DSCC, said the campaign committee will be “reminding voters that any Republican who refused to back this critical bill was too weak to stand up to China in order to protect and grow good-paying jobs.”</w:t>
      </w:r>
    </w:p>
    <w:p w14:paraId="300C0E32" w14:textId="77777777" w:rsidR="006C792D" w:rsidRDefault="006C792D" w:rsidP="006C792D">
      <w:r w:rsidRPr="00F16561">
        <w:t xml:space="preserve">Chris Hartline, </w:t>
      </w:r>
      <w:r w:rsidRPr="00EF43CC">
        <w:rPr>
          <w:highlight w:val="green"/>
          <w:u w:val="single"/>
        </w:rPr>
        <w:t>spokesman for the NRSC, said</w:t>
      </w:r>
      <w:r w:rsidRPr="00F16561">
        <w:t xml:space="preserve"> in a statement that "</w:t>
      </w:r>
      <w:r w:rsidRPr="00EF43CC">
        <w:rPr>
          <w:highlight w:val="green"/>
          <w:u w:val="single"/>
        </w:rPr>
        <w:t>no one believes that</w:t>
      </w:r>
      <w:r w:rsidRPr="00CD7985">
        <w:rPr>
          <w:u w:val="single"/>
        </w:rPr>
        <w:t xml:space="preserve"> Joe Biden and </w:t>
      </w:r>
      <w:r w:rsidRPr="00EF43CC">
        <w:rPr>
          <w:highlight w:val="green"/>
          <w:u w:val="single"/>
        </w:rPr>
        <w:t>Senate Democrats will do what it takes to confront</w:t>
      </w:r>
      <w:r w:rsidRPr="00F16561">
        <w:t xml:space="preserve"> the geopolitical and economic threat posed by (President) Xi (Jinping) and </w:t>
      </w:r>
      <w:r w:rsidRPr="00EF43CC">
        <w:rPr>
          <w:rStyle w:val="Emphasis"/>
          <w:highlight w:val="green"/>
        </w:rPr>
        <w:t>the Chinese</w:t>
      </w:r>
      <w:r w:rsidRPr="00F16561">
        <w:t xml:space="preserve"> Communist Party.</w:t>
      </w:r>
    </w:p>
    <w:p w14:paraId="59895187" w14:textId="77777777" w:rsidR="006C792D" w:rsidRDefault="006C792D" w:rsidP="006C792D">
      <w:pPr>
        <w:pStyle w:val="Heading4"/>
        <w:rPr>
          <w:rFonts w:cs="Calibri"/>
        </w:rPr>
      </w:pPr>
      <w:r>
        <w:rPr>
          <w:rFonts w:cs="Calibri"/>
        </w:rPr>
        <w:t>GOP control of the Senate will be used to usher in a new wave of Trumpism, crushing democracy.</w:t>
      </w:r>
    </w:p>
    <w:p w14:paraId="002C7A36" w14:textId="0735D477" w:rsidR="006C792D" w:rsidRPr="004F1261" w:rsidRDefault="006C792D" w:rsidP="006C792D">
      <w:pPr>
        <w:rPr>
          <w:szCs w:val="22"/>
        </w:rPr>
      </w:pPr>
      <w:r w:rsidRPr="00F16561">
        <w:rPr>
          <w:szCs w:val="22"/>
        </w:rPr>
        <w:t xml:space="preserve">Morton </w:t>
      </w:r>
      <w:proofErr w:type="spellStart"/>
      <w:r w:rsidRPr="00F16561">
        <w:rPr>
          <w:b/>
          <w:bCs/>
          <w:szCs w:val="26"/>
        </w:rPr>
        <w:t>Kondracke</w:t>
      </w:r>
      <w:proofErr w:type="spellEnd"/>
      <w:r w:rsidRPr="00F16561">
        <w:rPr>
          <w:b/>
          <w:bCs/>
          <w:szCs w:val="26"/>
        </w:rPr>
        <w:t xml:space="preserve"> 21</w:t>
      </w:r>
      <w:r w:rsidRPr="00F16561">
        <w:rPr>
          <w:szCs w:val="22"/>
        </w:rPr>
        <w:t xml:space="preserve">. </w:t>
      </w:r>
      <w:r w:rsidRPr="00F16561">
        <w:rPr>
          <w:szCs w:val="22"/>
          <w:shd w:val="clear" w:color="auto" w:fill="FFFFFF"/>
        </w:rPr>
        <w:t xml:space="preserve">Retired executive editor of Roll Call, a former "McLaughlin Group" and Fox News commentator and co-author, with Fred Barnes, of Jack Kemp: The </w:t>
      </w:r>
      <w:proofErr w:type="gramStart"/>
      <w:r w:rsidRPr="00F16561">
        <w:rPr>
          <w:szCs w:val="22"/>
          <w:shd w:val="clear" w:color="auto" w:fill="FFFFFF"/>
        </w:rPr>
        <w:t>Bleeding Heart</w:t>
      </w:r>
      <w:proofErr w:type="gramEnd"/>
      <w:r w:rsidRPr="00F16561">
        <w:rPr>
          <w:szCs w:val="22"/>
          <w:shd w:val="clear" w:color="auto" w:fill="FFFFFF"/>
        </w:rPr>
        <w:t xml:space="preserve"> Conservative Who Changed America. “</w:t>
      </w:r>
      <w:r w:rsidRPr="00F16561">
        <w:rPr>
          <w:szCs w:val="22"/>
        </w:rPr>
        <w:t xml:space="preserve">Why Democrats Must Retain Control of Congress in 2022,” RealClearPolitics, August 4, 2021, </w:t>
      </w:r>
      <w:hyperlink r:id="rId47" w:history="1">
        <w:r w:rsidRPr="00F16561">
          <w:rPr>
            <w:rStyle w:val="Hyperlink"/>
            <w:szCs w:val="22"/>
          </w:rPr>
          <w:t>https://www.realclearpolitics.com/articles/2021/08/04/why_democrats_must_retain_control_of_congress_in_2022_146189.html</w:t>
        </w:r>
      </w:hyperlink>
      <w:r w:rsidRPr="00F16561">
        <w:rPr>
          <w:szCs w:val="22"/>
        </w:rPr>
        <w:t xml:space="preserve">, RJP, </w:t>
      </w:r>
      <w:proofErr w:type="spellStart"/>
      <w:r w:rsidRPr="00F16561">
        <w:rPr>
          <w:szCs w:val="22"/>
        </w:rPr>
        <w:t>DebateDrills</w:t>
      </w:r>
      <w:proofErr w:type="spellEnd"/>
    </w:p>
    <w:p w14:paraId="45591C92" w14:textId="77777777" w:rsidR="006C792D" w:rsidRPr="00F16561" w:rsidRDefault="006C792D" w:rsidP="006C792D">
      <w:pPr>
        <w:rPr>
          <w:rStyle w:val="Style13ptBold"/>
          <w:b w:val="0"/>
          <w:bCs/>
          <w:sz w:val="22"/>
          <w:szCs w:val="22"/>
        </w:rPr>
      </w:pPr>
      <w:r w:rsidRPr="00F16561">
        <w:rPr>
          <w:rStyle w:val="Style13ptBold"/>
          <w:b w:val="0"/>
          <w:bCs/>
          <w:sz w:val="22"/>
          <w:szCs w:val="22"/>
        </w:rPr>
        <w:t xml:space="preserve">The </w:t>
      </w:r>
      <w:r w:rsidRPr="00EF43CC">
        <w:rPr>
          <w:rStyle w:val="Style13ptBold"/>
          <w:b w:val="0"/>
          <w:bCs/>
          <w:sz w:val="22"/>
          <w:szCs w:val="22"/>
          <w:highlight w:val="green"/>
        </w:rPr>
        <w:t xml:space="preserve">2020 election </w:t>
      </w:r>
      <w:r w:rsidRPr="00EF43CC">
        <w:rPr>
          <w:rStyle w:val="Emphasis"/>
          <w:highlight w:val="green"/>
        </w:rPr>
        <w:t>demonstrated how fragile our democracy is</w:t>
      </w:r>
      <w:r w:rsidRPr="00F16561">
        <w:rPr>
          <w:rStyle w:val="Style13ptBold"/>
          <w:b w:val="0"/>
          <w:bCs/>
          <w:sz w:val="22"/>
          <w:szCs w:val="22"/>
        </w:rPr>
        <w:t>. As Donald Trump tried, </w:t>
      </w:r>
      <w:hyperlink r:id="rId48" w:history="1">
        <w:r w:rsidRPr="00F16561">
          <w:rPr>
            <w:rStyle w:val="Style13ptBold"/>
            <w:b w:val="0"/>
            <w:bCs/>
            <w:sz w:val="22"/>
            <w:szCs w:val="22"/>
          </w:rPr>
          <w:t>by means both legal and illegal</w:t>
        </w:r>
      </w:hyperlink>
      <w:r w:rsidRPr="00F16561">
        <w:rPr>
          <w:rStyle w:val="Style13ptBold"/>
          <w:b w:val="0"/>
          <w:bCs/>
          <w:sz w:val="22"/>
          <w:szCs w:val="22"/>
        </w:rPr>
        <w:t>, to overturn the results of a free and fair election, only the </w:t>
      </w:r>
      <w:hyperlink r:id="rId49" w:history="1">
        <w:r w:rsidRPr="00F16561">
          <w:rPr>
            <w:rStyle w:val="Style13ptBold"/>
            <w:b w:val="0"/>
            <w:bCs/>
            <w:sz w:val="22"/>
            <w:szCs w:val="22"/>
          </w:rPr>
          <w:t>courts and a thin line of courageous Republican election officials</w:t>
        </w:r>
      </w:hyperlink>
      <w:r w:rsidRPr="00F16561">
        <w:rPr>
          <w:rStyle w:val="Style13ptBold"/>
          <w:b w:val="0"/>
          <w:bCs/>
          <w:sz w:val="22"/>
          <w:szCs w:val="22"/>
        </w:rPr>
        <w:t> guaranteed that the peoples’ choice prevailed.</w:t>
      </w:r>
    </w:p>
    <w:p w14:paraId="06A9D44D" w14:textId="77777777" w:rsidR="006C792D" w:rsidRPr="00F16561" w:rsidRDefault="006C792D" w:rsidP="006C792D">
      <w:pPr>
        <w:rPr>
          <w:rStyle w:val="Style13ptBold"/>
          <w:b w:val="0"/>
          <w:bCs/>
          <w:sz w:val="22"/>
          <w:szCs w:val="22"/>
        </w:rPr>
      </w:pPr>
      <w:r w:rsidRPr="00F16561">
        <w:rPr>
          <w:rStyle w:val="Style13ptBold"/>
          <w:b w:val="0"/>
          <w:bCs/>
          <w:sz w:val="22"/>
          <w:szCs w:val="22"/>
        </w:rPr>
        <w:lastRenderedPageBreak/>
        <w:t xml:space="preserve">But the </w:t>
      </w:r>
      <w:r w:rsidRPr="00F16561">
        <w:rPr>
          <w:rStyle w:val="Emphasis"/>
        </w:rPr>
        <w:t>safeguards are weaker</w:t>
      </w:r>
      <w:r w:rsidRPr="00F16561">
        <w:rPr>
          <w:rStyle w:val="Style13ptBold"/>
          <w:b w:val="0"/>
          <w:bCs/>
          <w:sz w:val="22"/>
          <w:szCs w:val="22"/>
        </w:rPr>
        <w:t>. Although the Supreme Court </w:t>
      </w:r>
      <w:hyperlink r:id="rId50" w:history="1">
        <w:r w:rsidRPr="00F16561">
          <w:rPr>
            <w:rStyle w:val="Style13ptBold"/>
            <w:b w:val="0"/>
            <w:bCs/>
            <w:sz w:val="22"/>
            <w:szCs w:val="22"/>
          </w:rPr>
          <w:t>upheld</w:t>
        </w:r>
      </w:hyperlink>
      <w:r w:rsidRPr="00F16561">
        <w:rPr>
          <w:rStyle w:val="Style13ptBold"/>
          <w:b w:val="0"/>
          <w:bCs/>
          <w:sz w:val="22"/>
          <w:szCs w:val="22"/>
        </w:rPr>
        <w:t> the last lower-court dismissal of multiple Trump-inspired lawsuits charging election fraud, in July the court </w:t>
      </w:r>
      <w:hyperlink r:id="rId51" w:history="1">
        <w:r w:rsidRPr="00F16561">
          <w:rPr>
            <w:rStyle w:val="Style13ptBold"/>
            <w:b w:val="0"/>
            <w:bCs/>
            <w:sz w:val="22"/>
            <w:szCs w:val="22"/>
          </w:rPr>
          <w:t>upheld new voting restrictions</w:t>
        </w:r>
      </w:hyperlink>
      <w:r w:rsidRPr="00F16561">
        <w:rPr>
          <w:rStyle w:val="Style13ptBold"/>
          <w:b w:val="0"/>
          <w:bCs/>
          <w:sz w:val="22"/>
          <w:szCs w:val="22"/>
        </w:rPr>
        <w:t> enacted in Arizona.</w:t>
      </w:r>
    </w:p>
    <w:p w14:paraId="3C4245DF" w14:textId="77777777" w:rsidR="006C792D" w:rsidRPr="00F16561" w:rsidRDefault="006C792D" w:rsidP="006C792D">
      <w:pPr>
        <w:rPr>
          <w:rStyle w:val="Style13ptBold"/>
          <w:b w:val="0"/>
          <w:bCs/>
          <w:sz w:val="22"/>
          <w:szCs w:val="22"/>
        </w:rPr>
      </w:pPr>
      <w:r w:rsidRPr="00F16561">
        <w:rPr>
          <w:rStyle w:val="Style13ptBold"/>
          <w:b w:val="0"/>
          <w:bCs/>
          <w:sz w:val="22"/>
          <w:szCs w:val="22"/>
        </w:rPr>
        <w:t>And many of the </w:t>
      </w:r>
      <w:hyperlink r:id="rId52" w:history="1">
        <w:r w:rsidRPr="00F16561">
          <w:rPr>
            <w:rStyle w:val="Style13ptBold"/>
            <w:b w:val="0"/>
            <w:bCs/>
            <w:sz w:val="22"/>
            <w:szCs w:val="22"/>
          </w:rPr>
          <w:t>Republican election officials</w:t>
        </w:r>
      </w:hyperlink>
      <w:r w:rsidRPr="00F16561">
        <w:rPr>
          <w:rStyle w:val="Style13ptBold"/>
          <w:b w:val="0"/>
          <w:bCs/>
          <w:sz w:val="22"/>
          <w:szCs w:val="22"/>
        </w:rPr>
        <w:t> who refused to back up Trump’s bogus fraud charges have been </w:t>
      </w:r>
      <w:hyperlink r:id="rId53" w:history="1">
        <w:r w:rsidRPr="00F16561">
          <w:rPr>
            <w:rStyle w:val="Style13ptBold"/>
            <w:b w:val="0"/>
            <w:bCs/>
            <w:sz w:val="22"/>
            <w:szCs w:val="22"/>
          </w:rPr>
          <w:t>threatened</w:t>
        </w:r>
      </w:hyperlink>
      <w:r w:rsidRPr="00F16561">
        <w:rPr>
          <w:rStyle w:val="Style13ptBold"/>
          <w:b w:val="0"/>
          <w:bCs/>
          <w:sz w:val="22"/>
          <w:szCs w:val="22"/>
        </w:rPr>
        <w:t>,  </w:t>
      </w:r>
      <w:hyperlink r:id="rId54" w:history="1">
        <w:r w:rsidRPr="00F16561">
          <w:rPr>
            <w:rStyle w:val="Style13ptBold"/>
            <w:b w:val="0"/>
            <w:bCs/>
            <w:sz w:val="22"/>
            <w:szCs w:val="22"/>
          </w:rPr>
          <w:t>fired, or are being challenged for reelection by Trump followers</w:t>
        </w:r>
      </w:hyperlink>
      <w:r w:rsidRPr="00F16561">
        <w:rPr>
          <w:rStyle w:val="Style13ptBold"/>
          <w:b w:val="0"/>
          <w:bCs/>
          <w:sz w:val="22"/>
          <w:szCs w:val="22"/>
        </w:rPr>
        <w:t>. Meanwhile, </w:t>
      </w:r>
      <w:hyperlink r:id="rId55" w:history="1">
        <w:r w:rsidRPr="00F16561">
          <w:rPr>
            <w:rStyle w:val="Style13ptBold"/>
            <w:b w:val="0"/>
            <w:bCs/>
            <w:sz w:val="22"/>
            <w:szCs w:val="22"/>
          </w:rPr>
          <w:t>17 Republican-controlled state legislatures</w:t>
        </w:r>
      </w:hyperlink>
      <w:r w:rsidRPr="00F16561">
        <w:rPr>
          <w:rStyle w:val="Style13ptBold"/>
          <w:b w:val="0"/>
          <w:bCs/>
          <w:sz w:val="22"/>
          <w:szCs w:val="22"/>
        </w:rPr>
        <w:t> have  joined Arizona in making voting more difficult: In several of them,  legislators are trying to </w:t>
      </w:r>
      <w:hyperlink r:id="rId56" w:history="1">
        <w:r w:rsidRPr="00F16561">
          <w:rPr>
            <w:rStyle w:val="Style13ptBold"/>
            <w:b w:val="0"/>
            <w:bCs/>
            <w:sz w:val="22"/>
            <w:szCs w:val="22"/>
          </w:rPr>
          <w:t>seize control of election management</w:t>
        </w:r>
      </w:hyperlink>
      <w:r w:rsidRPr="00F16561">
        <w:rPr>
          <w:rStyle w:val="Style13ptBold"/>
          <w:b w:val="0"/>
          <w:bCs/>
          <w:sz w:val="22"/>
          <w:szCs w:val="22"/>
        </w:rPr>
        <w:t>, including power to replace county election officials or even decide how a state’s election results should be certified, regardless of the popular vote.</w:t>
      </w:r>
    </w:p>
    <w:p w14:paraId="557F42D1" w14:textId="77777777" w:rsidR="006C792D" w:rsidRPr="00F16561" w:rsidRDefault="006C792D" w:rsidP="006C792D">
      <w:pPr>
        <w:rPr>
          <w:rStyle w:val="Style13ptBold"/>
          <w:b w:val="0"/>
          <w:bCs/>
          <w:sz w:val="22"/>
          <w:szCs w:val="22"/>
        </w:rPr>
      </w:pPr>
      <w:r w:rsidRPr="00F16561">
        <w:rPr>
          <w:rStyle w:val="Style13ptBold"/>
          <w:b w:val="0"/>
          <w:bCs/>
          <w:sz w:val="22"/>
          <w:szCs w:val="22"/>
        </w:rPr>
        <w:t xml:space="preserve">Republicans claim they are acting restore faith in elections, but—with fraud repeatedly shown to be rare and of no effect in in 2020—Trump and his followers are </w:t>
      </w:r>
      <w:r w:rsidRPr="00F16561">
        <w:rPr>
          <w:rStyle w:val="Emphasis"/>
        </w:rPr>
        <w:t>really </w:t>
      </w:r>
      <w:hyperlink r:id="rId57" w:history="1">
        <w:r w:rsidRPr="00F16561">
          <w:rPr>
            <w:rStyle w:val="Emphasis"/>
          </w:rPr>
          <w:t>undermining faith</w:t>
        </w:r>
      </w:hyperlink>
      <w:r w:rsidRPr="00F16561">
        <w:rPr>
          <w:rStyle w:val="Style13ptBold"/>
          <w:b w:val="0"/>
          <w:bCs/>
          <w:sz w:val="22"/>
          <w:szCs w:val="22"/>
        </w:rPr>
        <w:t> in American elections.</w:t>
      </w:r>
    </w:p>
    <w:p w14:paraId="0E333EB8" w14:textId="77777777" w:rsidR="006C792D" w:rsidRPr="00F16561" w:rsidRDefault="006C792D" w:rsidP="006C792D">
      <w:pPr>
        <w:rPr>
          <w:rStyle w:val="Style13ptBold"/>
          <w:b w:val="0"/>
          <w:bCs/>
          <w:sz w:val="22"/>
          <w:szCs w:val="22"/>
        </w:rPr>
      </w:pPr>
      <w:r w:rsidRPr="00F16561">
        <w:rPr>
          <w:rStyle w:val="Style13ptBold"/>
          <w:b w:val="0"/>
          <w:bCs/>
          <w:sz w:val="22"/>
          <w:szCs w:val="22"/>
        </w:rPr>
        <w:t>The result of this frenzy of activity in furtherance of Trump’s “Big Lie”—that he won the 2020 election (and that he won in a “landslide,” no less) —is that the preservation of American-style self-government depends on Democrats retaining control of Congress in 2022.</w:t>
      </w:r>
    </w:p>
    <w:p w14:paraId="5EF9D6CF" w14:textId="77777777" w:rsidR="006C792D" w:rsidRPr="00F16561" w:rsidRDefault="006C792D" w:rsidP="006C792D">
      <w:pPr>
        <w:rPr>
          <w:rStyle w:val="Style13ptBold"/>
          <w:b w:val="0"/>
          <w:bCs/>
          <w:sz w:val="22"/>
          <w:szCs w:val="22"/>
        </w:rPr>
      </w:pPr>
      <w:r w:rsidRPr="00EF43CC">
        <w:rPr>
          <w:rStyle w:val="Style13ptBold"/>
          <w:b w:val="0"/>
          <w:bCs/>
          <w:sz w:val="22"/>
          <w:szCs w:val="22"/>
          <w:highlight w:val="green"/>
        </w:rPr>
        <w:t>Republicans</w:t>
      </w:r>
      <w:r w:rsidRPr="00F16561">
        <w:rPr>
          <w:rStyle w:val="Style13ptBold"/>
          <w:b w:val="0"/>
          <w:bCs/>
          <w:sz w:val="22"/>
          <w:szCs w:val="22"/>
        </w:rPr>
        <w:t xml:space="preserve"> have shown that they simply </w:t>
      </w:r>
      <w:r w:rsidRPr="00EF43CC">
        <w:rPr>
          <w:rStyle w:val="Emphasis"/>
          <w:highlight w:val="green"/>
        </w:rPr>
        <w:t>can’t be trusted to safeguard democracy</w:t>
      </w:r>
      <w:r w:rsidRPr="00F16561">
        <w:rPr>
          <w:rStyle w:val="Style13ptBold"/>
          <w:b w:val="0"/>
          <w:bCs/>
          <w:sz w:val="22"/>
          <w:szCs w:val="22"/>
        </w:rPr>
        <w:t xml:space="preserve">. Donald </w:t>
      </w:r>
      <w:r w:rsidRPr="00EF43CC">
        <w:rPr>
          <w:rStyle w:val="Style13ptBold"/>
          <w:b w:val="0"/>
          <w:bCs/>
          <w:sz w:val="22"/>
          <w:szCs w:val="22"/>
          <w:highlight w:val="green"/>
        </w:rPr>
        <w:t>Trump now </w:t>
      </w:r>
      <w:hyperlink r:id="rId58" w:history="1">
        <w:r w:rsidRPr="00EF43CC">
          <w:rPr>
            <w:rStyle w:val="Style13ptBold"/>
            <w:b w:val="0"/>
            <w:bCs/>
            <w:sz w:val="22"/>
            <w:szCs w:val="22"/>
            <w:highlight w:val="green"/>
          </w:rPr>
          <w:t>owns the Republican Party</w:t>
        </w:r>
      </w:hyperlink>
      <w:r w:rsidRPr="00F16561">
        <w:rPr>
          <w:rStyle w:val="Style13ptBold"/>
          <w:b w:val="0"/>
          <w:bCs/>
          <w:sz w:val="22"/>
          <w:szCs w:val="22"/>
        </w:rPr>
        <w:t> as GOP politicians up and down the line do his bidding, out of fear or belief.</w:t>
      </w:r>
    </w:p>
    <w:p w14:paraId="31B2A55B" w14:textId="77777777" w:rsidR="006C792D" w:rsidRPr="00F16561" w:rsidRDefault="006C792D" w:rsidP="006C792D">
      <w:pPr>
        <w:rPr>
          <w:rStyle w:val="Style13ptBold"/>
          <w:b w:val="0"/>
          <w:bCs/>
          <w:sz w:val="22"/>
          <w:szCs w:val="22"/>
        </w:rPr>
      </w:pPr>
      <w:r w:rsidRPr="00F16561">
        <w:rPr>
          <w:rStyle w:val="Style13ptBold"/>
          <w:b w:val="0"/>
          <w:bCs/>
          <w:sz w:val="22"/>
          <w:szCs w:val="22"/>
        </w:rPr>
        <w:t>Even after a mob of Trump supporters invaded the U.S. Capitol on Jan. 6, Republicans in Congress voted overwhelmingly against </w:t>
      </w:r>
      <w:hyperlink r:id="rId59" w:history="1">
        <w:r w:rsidRPr="00F16561">
          <w:rPr>
            <w:rStyle w:val="Style13ptBold"/>
            <w:b w:val="0"/>
            <w:bCs/>
            <w:sz w:val="22"/>
            <w:szCs w:val="22"/>
          </w:rPr>
          <w:t>impeaching</w:t>
        </w:r>
      </w:hyperlink>
      <w:r w:rsidRPr="00F16561">
        <w:rPr>
          <w:rStyle w:val="Style13ptBold"/>
          <w:b w:val="0"/>
          <w:bCs/>
          <w:sz w:val="22"/>
          <w:szCs w:val="22"/>
        </w:rPr>
        <w:t> and </w:t>
      </w:r>
      <w:hyperlink r:id="rId60" w:history="1">
        <w:r w:rsidRPr="00F16561">
          <w:rPr>
            <w:rStyle w:val="Style13ptBold"/>
            <w:b w:val="0"/>
            <w:bCs/>
            <w:sz w:val="22"/>
            <w:szCs w:val="22"/>
          </w:rPr>
          <w:t>convicting</w:t>
        </w:r>
      </w:hyperlink>
      <w:r w:rsidRPr="00F16561">
        <w:rPr>
          <w:rStyle w:val="Style13ptBold"/>
          <w:b w:val="0"/>
          <w:bCs/>
          <w:sz w:val="22"/>
          <w:szCs w:val="22"/>
        </w:rPr>
        <w:t> him for his actions and inaction. Eight GOP senators and 147 representatives </w:t>
      </w:r>
      <w:hyperlink r:id="rId61" w:history="1">
        <w:r w:rsidRPr="00F16561">
          <w:rPr>
            <w:rStyle w:val="Style13ptBold"/>
            <w:b w:val="0"/>
            <w:bCs/>
            <w:sz w:val="22"/>
            <w:szCs w:val="22"/>
          </w:rPr>
          <w:t>voted not to certify</w:t>
        </w:r>
      </w:hyperlink>
      <w:r w:rsidRPr="00F16561">
        <w:rPr>
          <w:rStyle w:val="Style13ptBold"/>
          <w:b w:val="0"/>
          <w:bCs/>
          <w:sz w:val="22"/>
          <w:szCs w:val="22"/>
        </w:rPr>
        <w:t> Electoral College counts submitted by two states (had they prevailed, there would have more). Then only six GOP senators voted in favor of forming a truly bipartisan 9/11-style commission to investigate the insurrection, </w:t>
      </w:r>
      <w:hyperlink r:id="rId62" w:history="1">
        <w:r w:rsidRPr="00F16561">
          <w:rPr>
            <w:rStyle w:val="Style13ptBold"/>
            <w:b w:val="0"/>
            <w:bCs/>
            <w:sz w:val="22"/>
            <w:szCs w:val="22"/>
          </w:rPr>
          <w:t>killing the proposal by filibuster</w:t>
        </w:r>
      </w:hyperlink>
      <w:r w:rsidRPr="00F16561">
        <w:rPr>
          <w:rStyle w:val="Style13ptBold"/>
          <w:b w:val="0"/>
          <w:bCs/>
          <w:sz w:val="22"/>
          <w:szCs w:val="22"/>
        </w:rPr>
        <w:t>.  After Democratic House Speaker Nancy Pelosi established a select committee to conduct an investigation, Republican leaders attacked her as responsible for the riot,  </w:t>
      </w:r>
      <w:hyperlink r:id="rId63" w:history="1">
        <w:r w:rsidRPr="00F16561">
          <w:rPr>
            <w:rStyle w:val="Style13ptBold"/>
            <w:b w:val="0"/>
            <w:bCs/>
            <w:sz w:val="22"/>
            <w:szCs w:val="22"/>
          </w:rPr>
          <w:t>falsely claiming</w:t>
        </w:r>
      </w:hyperlink>
      <w:r w:rsidRPr="00F16561">
        <w:rPr>
          <w:rStyle w:val="Style13ptBold"/>
          <w:b w:val="0"/>
          <w:bCs/>
          <w:sz w:val="22"/>
          <w:szCs w:val="22"/>
        </w:rPr>
        <w:t> she is in charge of security at the Capitol.</w:t>
      </w:r>
    </w:p>
    <w:p w14:paraId="2D7E6BF3" w14:textId="77777777" w:rsidR="006C792D" w:rsidRPr="00F16561" w:rsidRDefault="006C792D" w:rsidP="006C792D">
      <w:pPr>
        <w:rPr>
          <w:rStyle w:val="Style13ptBold"/>
          <w:b w:val="0"/>
          <w:bCs/>
          <w:sz w:val="22"/>
          <w:szCs w:val="22"/>
        </w:rPr>
      </w:pPr>
      <w:r w:rsidRPr="00F16561">
        <w:rPr>
          <w:rStyle w:val="Style13ptBold"/>
          <w:b w:val="0"/>
          <w:bCs/>
          <w:sz w:val="22"/>
          <w:szCs w:val="22"/>
        </w:rPr>
        <w:t>Republicans who voted against Trump on any issue relating to Jan. 6 now face </w:t>
      </w:r>
      <w:hyperlink r:id="rId64" w:history="1">
        <w:r w:rsidRPr="00F16561">
          <w:rPr>
            <w:rStyle w:val="Style13ptBold"/>
            <w:b w:val="0"/>
            <w:bCs/>
            <w:sz w:val="22"/>
            <w:szCs w:val="22"/>
          </w:rPr>
          <w:t>primary opponents</w:t>
        </w:r>
      </w:hyperlink>
      <w:r w:rsidRPr="00F16561">
        <w:rPr>
          <w:rStyle w:val="Style13ptBold"/>
          <w:b w:val="0"/>
          <w:bCs/>
          <w:sz w:val="22"/>
          <w:szCs w:val="22"/>
        </w:rPr>
        <w:t> backed by him and </w:t>
      </w:r>
      <w:hyperlink r:id="rId65" w:history="1">
        <w:r w:rsidRPr="00F16561">
          <w:rPr>
            <w:rStyle w:val="Style13ptBold"/>
            <w:b w:val="0"/>
            <w:bCs/>
            <w:sz w:val="22"/>
            <w:szCs w:val="22"/>
          </w:rPr>
          <w:t>censure</w:t>
        </w:r>
      </w:hyperlink>
      <w:r w:rsidRPr="00F16561">
        <w:rPr>
          <w:rStyle w:val="Style13ptBold"/>
          <w:b w:val="0"/>
          <w:bCs/>
          <w:sz w:val="22"/>
          <w:szCs w:val="22"/>
        </w:rPr>
        <w:t> by their state parties. Rep. Liz Cheney, the most vocal Trump critic in the GOP, lost her House leadership post. Trump has even </w:t>
      </w:r>
      <w:hyperlink r:id="rId66" w:history="1">
        <w:r w:rsidRPr="00F16561">
          <w:rPr>
            <w:rStyle w:val="Style13ptBold"/>
            <w:b w:val="0"/>
            <w:bCs/>
            <w:sz w:val="22"/>
            <w:szCs w:val="22"/>
          </w:rPr>
          <w:t>attacked Senate Minority Leader Mitch McConnell</w:t>
        </w:r>
      </w:hyperlink>
      <w:r w:rsidRPr="00F16561">
        <w:rPr>
          <w:rStyle w:val="Style13ptBold"/>
          <w:b w:val="0"/>
          <w:bCs/>
          <w:sz w:val="22"/>
          <w:szCs w:val="22"/>
        </w:rPr>
        <w:t>, who criticized him after Jan. 6 but also blocked creation of the 9/11 commission. It’s classic authoritarian behavior—demanding </w:t>
      </w:r>
      <w:hyperlink r:id="rId67" w:history="1">
        <w:r w:rsidRPr="00F16561">
          <w:rPr>
            <w:rStyle w:val="Style13ptBold"/>
            <w:b w:val="0"/>
            <w:bCs/>
            <w:sz w:val="22"/>
            <w:szCs w:val="22"/>
          </w:rPr>
          <w:t>total loyalty</w:t>
        </w:r>
      </w:hyperlink>
      <w:r w:rsidRPr="00F16561">
        <w:rPr>
          <w:rStyle w:val="Style13ptBold"/>
          <w:b w:val="0"/>
          <w:bCs/>
          <w:sz w:val="22"/>
          <w:szCs w:val="22"/>
        </w:rPr>
        <w:t> from his followers and total control of his faction, and assailing any rivals in power.</w:t>
      </w:r>
    </w:p>
    <w:p w14:paraId="66002596" w14:textId="77777777" w:rsidR="006C792D" w:rsidRPr="00F16561" w:rsidRDefault="006C792D" w:rsidP="006C792D">
      <w:pPr>
        <w:rPr>
          <w:rStyle w:val="Style13ptBold"/>
          <w:b w:val="0"/>
          <w:bCs/>
          <w:sz w:val="22"/>
          <w:szCs w:val="22"/>
        </w:rPr>
      </w:pPr>
      <w:r w:rsidRPr="00F16561">
        <w:rPr>
          <w:rStyle w:val="Style13ptBold"/>
          <w:b w:val="0"/>
          <w:bCs/>
          <w:sz w:val="22"/>
          <w:szCs w:val="22"/>
        </w:rPr>
        <w:t>Lately, Trump </w:t>
      </w:r>
      <w:hyperlink r:id="rId68" w:history="1">
        <w:r w:rsidRPr="00F16561">
          <w:rPr>
            <w:rStyle w:val="Style13ptBold"/>
            <w:b w:val="0"/>
            <w:bCs/>
            <w:sz w:val="22"/>
            <w:szCs w:val="22"/>
          </w:rPr>
          <w:t>reportedly</w:t>
        </w:r>
      </w:hyperlink>
      <w:r w:rsidRPr="00F16561">
        <w:rPr>
          <w:rStyle w:val="Style13ptBold"/>
          <w:b w:val="0"/>
          <w:bCs/>
          <w:sz w:val="22"/>
          <w:szCs w:val="22"/>
        </w:rPr>
        <w:t> has encouraged his followers to believe he can somehow be reinstated as president later this month, and the Department of Homeland Security is </w:t>
      </w:r>
      <w:hyperlink r:id="rId69" w:history="1">
        <w:r w:rsidRPr="00F16561">
          <w:rPr>
            <w:rStyle w:val="Style13ptBold"/>
            <w:b w:val="0"/>
            <w:bCs/>
            <w:sz w:val="22"/>
            <w:szCs w:val="22"/>
          </w:rPr>
          <w:t>concerned</w:t>
        </w:r>
      </w:hyperlink>
      <w:r w:rsidRPr="00F16561">
        <w:rPr>
          <w:rStyle w:val="Style13ptBold"/>
          <w:b w:val="0"/>
          <w:bCs/>
          <w:sz w:val="22"/>
          <w:szCs w:val="22"/>
        </w:rPr>
        <w:t> that the violent acts of Jan. 6 may be repeated when he’s not.</w:t>
      </w:r>
    </w:p>
    <w:p w14:paraId="2EAEE34E" w14:textId="77777777" w:rsidR="006C792D" w:rsidRPr="00EF43CC" w:rsidRDefault="006C792D" w:rsidP="006C792D">
      <w:pPr>
        <w:rPr>
          <w:bCs/>
          <w:szCs w:val="22"/>
          <w:u w:val="single"/>
        </w:rPr>
      </w:pPr>
      <w:r w:rsidRPr="00F16561">
        <w:rPr>
          <w:rStyle w:val="Style13ptBold"/>
          <w:b w:val="0"/>
          <w:bCs/>
          <w:sz w:val="22"/>
          <w:szCs w:val="22"/>
        </w:rPr>
        <w:t xml:space="preserve">The sad, but inevitable conclusion is that </w:t>
      </w:r>
      <w:r w:rsidRPr="00EF43CC">
        <w:rPr>
          <w:rStyle w:val="Style13ptBold"/>
          <w:b w:val="0"/>
          <w:bCs/>
          <w:sz w:val="22"/>
          <w:szCs w:val="22"/>
          <w:highlight w:val="green"/>
        </w:rPr>
        <w:t>if Republicans take control of either chamber</w:t>
      </w:r>
      <w:r w:rsidRPr="00F16561">
        <w:rPr>
          <w:rStyle w:val="Style13ptBold"/>
          <w:b w:val="0"/>
          <w:bCs/>
          <w:sz w:val="22"/>
          <w:szCs w:val="22"/>
        </w:rPr>
        <w:t xml:space="preserve"> in Congress, </w:t>
      </w:r>
      <w:r w:rsidRPr="00EF43CC">
        <w:rPr>
          <w:rStyle w:val="Style13ptBold"/>
          <w:b w:val="0"/>
          <w:bCs/>
          <w:sz w:val="22"/>
          <w:szCs w:val="22"/>
          <w:highlight w:val="green"/>
        </w:rPr>
        <w:t>they will not try to do what’s best for America</w:t>
      </w:r>
      <w:r w:rsidRPr="00F16561">
        <w:rPr>
          <w:rStyle w:val="Style13ptBold"/>
          <w:b w:val="0"/>
          <w:bCs/>
          <w:sz w:val="22"/>
          <w:szCs w:val="22"/>
        </w:rPr>
        <w:t xml:space="preserve"> as a whole. </w:t>
      </w:r>
      <w:r w:rsidRPr="00EF43CC">
        <w:rPr>
          <w:rStyle w:val="Emphasis"/>
          <w:highlight w:val="green"/>
        </w:rPr>
        <w:t xml:space="preserve">They will do what </w:t>
      </w:r>
      <w:r w:rsidRPr="00EF43CC">
        <w:rPr>
          <w:rStyle w:val="Emphasis"/>
          <w:highlight w:val="green"/>
        </w:rPr>
        <w:lastRenderedPageBreak/>
        <w:t>Trump tells them to do</w:t>
      </w:r>
      <w:r w:rsidRPr="00F16561">
        <w:rPr>
          <w:rStyle w:val="Style13ptBold"/>
          <w:b w:val="0"/>
          <w:bCs/>
          <w:sz w:val="22"/>
          <w:szCs w:val="22"/>
        </w:rPr>
        <w:t xml:space="preserve">, probably </w:t>
      </w:r>
      <w:r w:rsidRPr="00EF43CC">
        <w:rPr>
          <w:rStyle w:val="Style13ptBold"/>
          <w:b w:val="0"/>
          <w:bCs/>
          <w:sz w:val="22"/>
          <w:szCs w:val="22"/>
          <w:highlight w:val="green"/>
        </w:rPr>
        <w:t>starting with trying to undo everything</w:t>
      </w:r>
      <w:r w:rsidRPr="00F16561">
        <w:rPr>
          <w:rStyle w:val="Style13ptBold"/>
          <w:b w:val="0"/>
          <w:bCs/>
          <w:sz w:val="22"/>
          <w:szCs w:val="22"/>
        </w:rPr>
        <w:t xml:space="preserve"> President </w:t>
      </w:r>
      <w:r w:rsidRPr="00EF43CC">
        <w:rPr>
          <w:rStyle w:val="Style13ptBold"/>
          <w:b w:val="0"/>
          <w:bCs/>
          <w:sz w:val="22"/>
          <w:szCs w:val="22"/>
          <w:highlight w:val="green"/>
        </w:rPr>
        <w:t>Biden</w:t>
      </w:r>
      <w:r w:rsidRPr="00F16561">
        <w:rPr>
          <w:rStyle w:val="Style13ptBold"/>
          <w:b w:val="0"/>
          <w:bCs/>
          <w:sz w:val="22"/>
          <w:szCs w:val="22"/>
        </w:rPr>
        <w:t xml:space="preserve"> and the Democrats in Congress </w:t>
      </w:r>
      <w:r w:rsidRPr="00EF43CC">
        <w:rPr>
          <w:rStyle w:val="Style13ptBold"/>
          <w:b w:val="0"/>
          <w:bCs/>
          <w:sz w:val="22"/>
          <w:szCs w:val="22"/>
          <w:highlight w:val="green"/>
        </w:rPr>
        <w:t>have done</w:t>
      </w:r>
      <w:r w:rsidRPr="00F16561">
        <w:rPr>
          <w:rStyle w:val="Style13ptBold"/>
          <w:b w:val="0"/>
          <w:bCs/>
          <w:sz w:val="22"/>
          <w:szCs w:val="22"/>
        </w:rPr>
        <w:t xml:space="preserve"> during the previous two years.</w:t>
      </w:r>
    </w:p>
    <w:p w14:paraId="0652EBD3" w14:textId="77777777" w:rsidR="006C792D" w:rsidRPr="00F16561" w:rsidRDefault="006C792D" w:rsidP="006C792D">
      <w:pPr>
        <w:rPr>
          <w:rStyle w:val="Style13ptBold"/>
          <w:b w:val="0"/>
          <w:bCs/>
          <w:sz w:val="14"/>
          <w:szCs w:val="14"/>
        </w:rPr>
      </w:pPr>
      <w:r w:rsidRPr="00F16561">
        <w:rPr>
          <w:rStyle w:val="Style13ptBold"/>
          <w:b w:val="0"/>
          <w:bCs/>
          <w:sz w:val="14"/>
          <w:szCs w:val="14"/>
        </w:rPr>
        <w:t>For starters, if Democrats are to prevail next November, Biden must be seen as a successful moderate-progressive president—one who can defy the historical pattern that presidential parties </w:t>
      </w:r>
      <w:hyperlink r:id="rId70" w:history="1">
        <w:r w:rsidRPr="00F16561">
          <w:rPr>
            <w:rStyle w:val="Style13ptBold"/>
            <w:b w:val="0"/>
            <w:bCs/>
            <w:sz w:val="14"/>
            <w:szCs w:val="14"/>
          </w:rPr>
          <w:t>almost invariably</w:t>
        </w:r>
      </w:hyperlink>
      <w:r w:rsidRPr="00F16561">
        <w:rPr>
          <w:rStyle w:val="Style13ptBold"/>
          <w:b w:val="0"/>
          <w:bCs/>
          <w:sz w:val="14"/>
          <w:szCs w:val="14"/>
        </w:rPr>
        <w:t> lose seats in their first midterm election.</w:t>
      </w:r>
    </w:p>
    <w:p w14:paraId="362DB1E1" w14:textId="77777777" w:rsidR="006C792D" w:rsidRPr="00F16561" w:rsidRDefault="006C792D" w:rsidP="006C792D">
      <w:pPr>
        <w:rPr>
          <w:rStyle w:val="Style13ptBold"/>
          <w:b w:val="0"/>
          <w:bCs/>
          <w:sz w:val="14"/>
          <w:szCs w:val="14"/>
        </w:rPr>
      </w:pPr>
      <w:r w:rsidRPr="00F16561">
        <w:rPr>
          <w:rStyle w:val="Style13ptBold"/>
          <w:b w:val="0"/>
          <w:bCs/>
          <w:sz w:val="14"/>
          <w:szCs w:val="14"/>
        </w:rPr>
        <w:t xml:space="preserve">The last two Democratic presidents s who launched major initiatives without GOP support, Bill Clinton (tax increases and health care reform) and Barack Obama (Obamacare and anti-recession stimulus spending), suffered historic </w:t>
      </w:r>
      <w:proofErr w:type="spellStart"/>
      <w:r w:rsidRPr="00F16561">
        <w:rPr>
          <w:rStyle w:val="Style13ptBold"/>
          <w:b w:val="0"/>
          <w:bCs/>
          <w:sz w:val="14"/>
          <w:szCs w:val="14"/>
        </w:rPr>
        <w:t>shellackings</w:t>
      </w:r>
      <w:proofErr w:type="spellEnd"/>
      <w:r w:rsidRPr="00F16561">
        <w:rPr>
          <w:rStyle w:val="Style13ptBold"/>
          <w:b w:val="0"/>
          <w:bCs/>
          <w:sz w:val="14"/>
          <w:szCs w:val="14"/>
        </w:rPr>
        <w:t xml:space="preserve">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w:t>
      </w:r>
    </w:p>
    <w:p w14:paraId="120DCF5F" w14:textId="77777777" w:rsidR="006C792D" w:rsidRPr="00F16561" w:rsidRDefault="006C792D" w:rsidP="006C792D">
      <w:pPr>
        <w:rPr>
          <w:rStyle w:val="Style13ptBold"/>
          <w:b w:val="0"/>
          <w:bCs/>
          <w:sz w:val="14"/>
          <w:szCs w:val="14"/>
        </w:rPr>
      </w:pPr>
      <w:r w:rsidRPr="00F16561">
        <w:rPr>
          <w:rStyle w:val="Style13ptBold"/>
          <w:b w:val="0"/>
          <w:bCs/>
          <w:sz w:val="14"/>
          <w:szCs w:val="14"/>
        </w:rPr>
        <w:t>McConnell, who earned the moniker </w:t>
      </w:r>
      <w:hyperlink r:id="rId71" w:history="1">
        <w:r w:rsidRPr="00F16561">
          <w:rPr>
            <w:rStyle w:val="Style13ptBold"/>
            <w:b w:val="0"/>
            <w:bCs/>
            <w:sz w:val="14"/>
            <w:szCs w:val="14"/>
          </w:rPr>
          <w:t>“grim reaper”</w:t>
        </w:r>
      </w:hyperlink>
      <w:r w:rsidRPr="00F16561">
        <w:rPr>
          <w:rStyle w:val="Style13ptBold"/>
          <w:b w:val="0"/>
          <w:bCs/>
          <w:sz w:val="14"/>
          <w:szCs w:val="14"/>
        </w:rPr>
        <w:t> for blocking Obama, was supposed to be a willing negotiating partner for Biden. Instead, the Senate Republican leader has pronounced himself  </w:t>
      </w:r>
      <w:hyperlink r:id="rId72" w:history="1">
        <w:r w:rsidRPr="00F16561">
          <w:rPr>
            <w:rStyle w:val="Style13ptBold"/>
            <w:b w:val="0"/>
            <w:bCs/>
            <w:sz w:val="14"/>
            <w:szCs w:val="14"/>
          </w:rPr>
          <w:t>“100% focused”</w:t>
        </w:r>
      </w:hyperlink>
      <w:r w:rsidRPr="00F16561">
        <w:rPr>
          <w:rStyle w:val="Style13ptBold"/>
          <w:b w:val="0"/>
          <w:bCs/>
          <w:sz w:val="14"/>
          <w:szCs w:val="14"/>
        </w:rPr>
        <w:t> on defeating Biden’s legislative agenda. So far, Biden has succeeded in passing a $1.9 trillion COVID relief package (with no Republican votes). He is trying to work out a bipartisan $1 trillion </w:t>
      </w:r>
      <w:hyperlink r:id="rId73" w:history="1">
        <w:r w:rsidRPr="00F16561">
          <w:rPr>
            <w:rStyle w:val="Style13ptBold"/>
            <w:b w:val="0"/>
            <w:bCs/>
            <w:sz w:val="14"/>
            <w:szCs w:val="14"/>
          </w:rPr>
          <w:t>“physical infrastructure”</w:t>
        </w:r>
      </w:hyperlink>
      <w:r w:rsidRPr="00F16561">
        <w:rPr>
          <w:rStyle w:val="Style13ptBold"/>
          <w:b w:val="0"/>
          <w:bCs/>
          <w:sz w:val="14"/>
          <w:szCs w:val="14"/>
        </w:rPr>
        <w:t> package. McConnell isn’t the obstruction with this legislation, as Senate negotiators and the White House </w:t>
      </w:r>
      <w:hyperlink r:id="rId74" w:history="1">
        <w:r w:rsidRPr="00F16561">
          <w:rPr>
            <w:rStyle w:val="Style13ptBold"/>
            <w:b w:val="0"/>
            <w:bCs/>
            <w:sz w:val="14"/>
            <w:szCs w:val="14"/>
          </w:rPr>
          <w:t>sound optimistic</w:t>
        </w:r>
      </w:hyperlink>
      <w:r w:rsidRPr="00F16561">
        <w:rPr>
          <w:rStyle w:val="Style13ptBold"/>
          <w:b w:val="0"/>
          <w:bCs/>
          <w:sz w:val="14"/>
          <w:szCs w:val="14"/>
        </w:rPr>
        <w:t>. But with Rep. Kevin McCarthy openly angling for Pelosi’s job, nothing is certain in the House.</w:t>
      </w:r>
    </w:p>
    <w:p w14:paraId="36D91FB1" w14:textId="77777777" w:rsidR="006C792D" w:rsidRPr="00F16561" w:rsidRDefault="006C792D" w:rsidP="006C792D">
      <w:pPr>
        <w:rPr>
          <w:rStyle w:val="Style13ptBold"/>
          <w:b w:val="0"/>
          <w:bCs/>
          <w:sz w:val="14"/>
          <w:szCs w:val="14"/>
        </w:rPr>
      </w:pPr>
      <w:r w:rsidRPr="00F16561">
        <w:rPr>
          <w:rStyle w:val="Style13ptBold"/>
          <w:b w:val="0"/>
          <w:bCs/>
          <w:sz w:val="14"/>
          <w:szCs w:val="14"/>
        </w:rPr>
        <w:t>Trump is actively trying to scuttle infrastructure spending. He’s telling Republicans to oppose it, saying passage means letting “the Radical Left play you for weak fools and losers,” and he has </w:t>
      </w:r>
      <w:hyperlink r:id="rId75" w:history="1">
        <w:r w:rsidRPr="00F16561">
          <w:rPr>
            <w:rStyle w:val="Style13ptBold"/>
            <w:b w:val="0"/>
            <w:bCs/>
            <w:sz w:val="14"/>
            <w:szCs w:val="14"/>
          </w:rPr>
          <w:t>threatened primary challenges</w:t>
        </w:r>
      </w:hyperlink>
      <w:r w:rsidRPr="00F16561">
        <w:rPr>
          <w:rStyle w:val="Style13ptBold"/>
          <w:b w:val="0"/>
          <w:bCs/>
          <w:sz w:val="14"/>
          <w:szCs w:val="14"/>
        </w:rPr>
        <w:t> against GOP legislators who support it. This, despite his promising to pass a </w:t>
      </w:r>
      <w:hyperlink r:id="rId76" w:history="1">
        <w:r w:rsidRPr="00F16561">
          <w:rPr>
            <w:rStyle w:val="Style13ptBold"/>
            <w:b w:val="0"/>
            <w:bCs/>
            <w:sz w:val="14"/>
            <w:szCs w:val="14"/>
          </w:rPr>
          <w:t>$2 trillion bill</w:t>
        </w:r>
      </w:hyperlink>
      <w:r w:rsidRPr="00F16561">
        <w:rPr>
          <w:rStyle w:val="Style13ptBold"/>
          <w:b w:val="0"/>
          <w:bCs/>
          <w:sz w:val="14"/>
          <w:szCs w:val="14"/>
        </w:rPr>
        <w:t> while president (then never delivering). Republicans who support it obviously want money for roads, bridges and broadband for their constituents.</w:t>
      </w:r>
    </w:p>
    <w:p w14:paraId="42A19B46" w14:textId="77777777" w:rsidR="006C792D" w:rsidRPr="00F16561" w:rsidRDefault="006C792D" w:rsidP="006C792D">
      <w:pPr>
        <w:rPr>
          <w:rStyle w:val="Style13ptBold"/>
          <w:b w:val="0"/>
          <w:bCs/>
          <w:sz w:val="14"/>
          <w:szCs w:val="14"/>
        </w:rPr>
      </w:pPr>
      <w:r w:rsidRPr="00F16561">
        <w:rPr>
          <w:rStyle w:val="Style13ptBold"/>
          <w:b w:val="0"/>
          <w:bCs/>
          <w:sz w:val="14"/>
          <w:szCs w:val="14"/>
        </w:rPr>
        <w:t xml:space="preserve">But they don’t like the contents of Biden’s follow-up proposal—a $3.5 trillion “human infrastructure” program, which would expand Medicare, caregiving for the disabled and elderly, and child care, while funding universal pre-kindergarten, free community college, national paid family leave, and extended child tax credits. And they don’t like the corporate and capital gains tax increases Democrats propose to pay for it all. </w:t>
      </w:r>
      <w:proofErr w:type="gramStart"/>
      <w:r w:rsidRPr="00F16561">
        <w:rPr>
          <w:rStyle w:val="Style13ptBold"/>
          <w:b w:val="0"/>
          <w:bCs/>
          <w:sz w:val="14"/>
          <w:szCs w:val="14"/>
        </w:rPr>
        <w:t>So</w:t>
      </w:r>
      <w:proofErr w:type="gramEnd"/>
      <w:r w:rsidRPr="00F16561">
        <w:rPr>
          <w:rStyle w:val="Style13ptBold"/>
          <w:b w:val="0"/>
          <w:bCs/>
          <w:sz w:val="14"/>
          <w:szCs w:val="14"/>
        </w:rPr>
        <w:t xml:space="preserve"> the Democratic plan is to pass it as a “budget reconciliation” measure requiring only Democratic votes.</w:t>
      </w:r>
    </w:p>
    <w:p w14:paraId="4CCE9B54" w14:textId="77777777" w:rsidR="006C792D" w:rsidRDefault="006C792D" w:rsidP="006C792D">
      <w:pPr>
        <w:rPr>
          <w:u w:val="single"/>
        </w:rPr>
      </w:pPr>
      <w:r w:rsidRPr="00F16561">
        <w:rPr>
          <w:u w:val="single"/>
        </w:rPr>
        <w:t>If</w:t>
      </w:r>
      <w:r>
        <w:t xml:space="preserve">, next November, </w:t>
      </w:r>
      <w:r w:rsidRPr="00F16561">
        <w:rPr>
          <w:u w:val="single"/>
        </w:rPr>
        <w:t>the GOP captures one chamber</w:t>
      </w:r>
      <w:r>
        <w:t>—most likely, the </w:t>
      </w:r>
      <w:hyperlink r:id="rId77" w:history="1">
        <w:r>
          <w:rPr>
            <w:rStyle w:val="Hyperlink"/>
            <w:color w:val="D30015"/>
          </w:rPr>
          <w:t>House</w:t>
        </w:r>
      </w:hyperlink>
      <w:r>
        <w:t>—</w:t>
      </w:r>
      <w:r w:rsidRPr="00F16561">
        <w:rPr>
          <w:u w:val="single"/>
        </w:rPr>
        <w:t xml:space="preserve">whatever </w:t>
      </w:r>
      <w:r w:rsidRPr="00EF43CC">
        <w:rPr>
          <w:u w:val="single"/>
        </w:rPr>
        <w:t>Biden</w:t>
      </w:r>
      <w:r w:rsidRPr="00F16561">
        <w:rPr>
          <w:u w:val="single"/>
        </w:rPr>
        <w:t xml:space="preserve"> can get done in his first two years can’t be easily undone, but he </w:t>
      </w:r>
      <w:r w:rsidRPr="00EF43CC">
        <w:rPr>
          <w:u w:val="single"/>
        </w:rPr>
        <w:t>will get nothing more passed</w:t>
      </w:r>
      <w:r>
        <w:t xml:space="preserve">. </w:t>
      </w:r>
      <w:r w:rsidRPr="00EF43CC">
        <w:rPr>
          <w:highlight w:val="green"/>
          <w:u w:val="single"/>
        </w:rPr>
        <w:t>If the GOP gets control of both chambers</w:t>
      </w:r>
      <w:r w:rsidRPr="00F16561">
        <w:rPr>
          <w:u w:val="single"/>
        </w:rPr>
        <w:t xml:space="preserve">, </w:t>
      </w:r>
      <w:r w:rsidRPr="00EF43CC">
        <w:rPr>
          <w:rStyle w:val="Emphasis"/>
          <w:highlight w:val="green"/>
        </w:rPr>
        <w:t>Republicans will try to reverse anything he has accomplished</w:t>
      </w:r>
      <w:r w:rsidRPr="00F16561">
        <w:rPr>
          <w:rStyle w:val="Emphasis"/>
        </w:rPr>
        <w:t>.</w:t>
      </w:r>
      <w:r>
        <w:t xml:space="preserve"> He’ll have only his veto pen as protection.  </w:t>
      </w:r>
      <w:r w:rsidRPr="00EF43CC">
        <w:rPr>
          <w:highlight w:val="green"/>
          <w:u w:val="single"/>
        </w:rPr>
        <w:t>Stalemate</w:t>
      </w:r>
      <w:r w:rsidRPr="00F16561">
        <w:rPr>
          <w:u w:val="single"/>
        </w:rPr>
        <w:t xml:space="preserve"> from 2023 through 2024—</w:t>
      </w:r>
      <w:r w:rsidRPr="00EF43CC">
        <w:rPr>
          <w:highlight w:val="green"/>
          <w:u w:val="single"/>
        </w:rPr>
        <w:t xml:space="preserve">and an </w:t>
      </w:r>
      <w:r w:rsidRPr="00EF43CC">
        <w:rPr>
          <w:rStyle w:val="Emphasis"/>
          <w:highlight w:val="green"/>
        </w:rPr>
        <w:t>unsuccessful-seeming Biden presidency</w:t>
      </w:r>
      <w:r w:rsidRPr="00EF43CC">
        <w:rPr>
          <w:highlight w:val="green"/>
          <w:u w:val="single"/>
        </w:rPr>
        <w:t xml:space="preserve">—could </w:t>
      </w:r>
      <w:r w:rsidRPr="00EF43CC">
        <w:rPr>
          <w:rStyle w:val="Emphasis"/>
          <w:highlight w:val="green"/>
        </w:rPr>
        <w:t>reelect Trump</w:t>
      </w:r>
      <w:r>
        <w:t xml:space="preserve"> (or someone backed by him), </w:t>
      </w:r>
      <w:r w:rsidRPr="00EF43CC">
        <w:rPr>
          <w:highlight w:val="green"/>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the rule of law would again be in peril.</w:t>
      </w:r>
    </w:p>
    <w:p w14:paraId="2D29C99F" w14:textId="77777777" w:rsidR="006C792D" w:rsidRPr="00EA1EFC" w:rsidRDefault="006C792D" w:rsidP="006C792D">
      <w:pPr>
        <w:keepNext/>
        <w:keepLines/>
        <w:spacing w:before="200"/>
        <w:outlineLvl w:val="3"/>
        <w:rPr>
          <w:rFonts w:eastAsia="Times New Roman"/>
          <w:b/>
          <w:iCs/>
        </w:rPr>
      </w:pPr>
      <w:r w:rsidRPr="00EA1EFC">
        <w:rPr>
          <w:rFonts w:eastAsia="Times New Roman"/>
          <w:b/>
          <w:iCs/>
        </w:rPr>
        <w:t>Extinction</w:t>
      </w:r>
    </w:p>
    <w:p w14:paraId="3728A603" w14:textId="77777777" w:rsidR="006C792D" w:rsidRPr="00EA1EFC" w:rsidRDefault="006C792D" w:rsidP="006C792D">
      <w:pPr>
        <w:rPr>
          <w:rFonts w:eastAsia="Calibri"/>
          <w:b/>
          <w:bCs/>
          <w:u w:val="single"/>
        </w:rPr>
      </w:pPr>
      <w:r w:rsidRPr="00EA1EFC">
        <w:rPr>
          <w:rFonts w:eastAsia="Calibri"/>
          <w:b/>
          <w:bCs/>
          <w:u w:val="single"/>
        </w:rPr>
        <w:t>Kasparov 17</w:t>
      </w:r>
    </w:p>
    <w:p w14:paraId="1554FC29" w14:textId="372495C6" w:rsidR="006C792D" w:rsidRPr="00EA1EFC" w:rsidRDefault="006C792D" w:rsidP="006C792D">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78" w:history="1">
        <w:r w:rsidRPr="00EA1EFC">
          <w:rPr>
            <w:rFonts w:eastAsia="Calibri"/>
          </w:rPr>
          <w:t>https://www.foreign.senate.gov/imo/media/doc/021617_Kasparov_%20Testimony.pdf</w:t>
        </w:r>
      </w:hyperlink>
    </w:p>
    <w:p w14:paraId="785A668A" w14:textId="77777777" w:rsidR="006C792D" w:rsidRPr="004F1261" w:rsidRDefault="006C792D" w:rsidP="006C792D">
      <w:pPr>
        <w:rPr>
          <w:rFonts w:eastAsia="Calibri"/>
          <w:sz w:val="16"/>
          <w:szCs w:val="20"/>
        </w:rPr>
      </w:pPr>
      <w:r w:rsidRPr="00EA1EFC">
        <w:rPr>
          <w:rFonts w:eastAsia="Calibri"/>
          <w:szCs w:val="20"/>
          <w:u w:val="single"/>
        </w:rPr>
        <w:t>As</w:t>
      </w:r>
      <w:r w:rsidRPr="004F1261">
        <w:rPr>
          <w:rFonts w:eastAsia="Calibri"/>
          <w:sz w:val="16"/>
          <w:szCs w:val="20"/>
        </w:rPr>
        <w:t xml:space="preserve"> one of the </w:t>
      </w:r>
      <w:r w:rsidRPr="00EA1EFC">
        <w:rPr>
          <w:rFonts w:eastAsia="Calibri"/>
          <w:szCs w:val="20"/>
          <w:u w:val="single"/>
        </w:rPr>
        <w:t>countless millions</w:t>
      </w:r>
      <w:r w:rsidRPr="004F1261">
        <w:rPr>
          <w:rFonts w:eastAsia="Calibri"/>
          <w:sz w:val="16"/>
          <w:szCs w:val="20"/>
        </w:rPr>
        <w:t xml:space="preserve"> of people who </w:t>
      </w:r>
      <w:r w:rsidRPr="00EA1EFC">
        <w:rPr>
          <w:rFonts w:eastAsia="Calibri"/>
          <w:szCs w:val="20"/>
          <w:u w:val="single"/>
        </w:rPr>
        <w:t>were</w:t>
      </w:r>
      <w:r w:rsidRPr="004F1261">
        <w:rPr>
          <w:rFonts w:eastAsia="Calibri"/>
          <w:sz w:val="16"/>
          <w:szCs w:val="20"/>
        </w:rPr>
        <w:t xml:space="preserve"> freed or </w:t>
      </w:r>
      <w:r w:rsidRPr="00EA1EFC">
        <w:rPr>
          <w:rFonts w:eastAsia="Calibri"/>
          <w:szCs w:val="20"/>
          <w:u w:val="single"/>
        </w:rPr>
        <w:t>protected from totalitarianism by the United States</w:t>
      </w:r>
      <w:r w:rsidRPr="004F1261">
        <w:rPr>
          <w:rFonts w:eastAsia="Calibri"/>
          <w:sz w:val="16"/>
          <w:szCs w:val="20"/>
        </w:rPr>
        <w:t xml:space="preserve"> of America, </w:t>
      </w:r>
      <w:r w:rsidRPr="00EF43CC">
        <w:rPr>
          <w:rFonts w:eastAsia="Calibri"/>
          <w:szCs w:val="20"/>
          <w:u w:val="single"/>
        </w:rPr>
        <w:t>it is easy for me to talk about the past</w:t>
      </w:r>
      <w:r w:rsidRPr="004F1261">
        <w:rPr>
          <w:rFonts w:eastAsia="Calibri"/>
          <w:sz w:val="16"/>
          <w:szCs w:val="20"/>
        </w:rPr>
        <w:t xml:space="preserve">. To talk about the belief of the American people and their leaders that this country was exceptional, and had special responsibilities to match its tremendous </w:t>
      </w:r>
      <w:r w:rsidRPr="004F1261">
        <w:rPr>
          <w:rFonts w:eastAsia="Calibri"/>
          <w:sz w:val="16"/>
          <w:szCs w:val="20"/>
        </w:rPr>
        <w:lastRenderedPageBreak/>
        <w:t xml:space="preserve">power. </w:t>
      </w:r>
      <w:r w:rsidRPr="00EF43CC">
        <w:rPr>
          <w:rFonts w:eastAsia="Calibri"/>
          <w:szCs w:val="20"/>
          <w:u w:val="single"/>
        </w:rPr>
        <w:t>That a nation founded on freedom was bound to defend freedom everywhere</w:t>
      </w:r>
      <w:r w:rsidRPr="004F1261">
        <w:rPr>
          <w:rFonts w:eastAsia="Calibri"/>
          <w:sz w:val="16"/>
          <w:szCs w:val="20"/>
        </w:rPr>
        <w:t xml:space="preserve">. I could talk about the bipartisan legacy of this most American principle, from the Founding Fathers, to Democrats like Harry Truman, to Republicans like Ronald Reagan. I could talk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4F1261">
        <w:rPr>
          <w:rFonts w:eastAsia="Calibri"/>
          <w:sz w:val="16"/>
          <w:szCs w:val="20"/>
        </w:rPr>
        <w:t xml:space="preserve">. Since the fall of the Berlin Wall, the collapse of the Soviet Union, and the end of the Cold War, </w:t>
      </w:r>
      <w:r w:rsidRPr="00EA1EFC">
        <w:rPr>
          <w:rFonts w:eastAsia="Calibri"/>
          <w:szCs w:val="20"/>
          <w:u w:val="single"/>
        </w:rPr>
        <w:t>Americans</w:t>
      </w:r>
      <w:r w:rsidRPr="004F1261">
        <w:rPr>
          <w:rFonts w:eastAsia="Calibri"/>
          <w:sz w:val="16"/>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4F1261">
        <w:rPr>
          <w:rFonts w:eastAsia="Calibri"/>
          <w:sz w:val="16"/>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4F1261">
        <w:rPr>
          <w:rFonts w:eastAsia="Calibri"/>
          <w:sz w:val="16"/>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4F1261">
        <w:rPr>
          <w:rFonts w:eastAsia="Calibri"/>
          <w:sz w:val="16"/>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4F1261">
        <w:rPr>
          <w:rFonts w:eastAsia="Calibri"/>
          <w:sz w:val="16"/>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4F1261">
        <w:rPr>
          <w:rFonts w:eastAsia="Calibri"/>
          <w:sz w:val="16"/>
          <w:szCs w:val="20"/>
        </w:rPr>
        <w:t xml:space="preserve"> that </w:t>
      </w:r>
      <w:r w:rsidRPr="00EA1EFC">
        <w:rPr>
          <w:rFonts w:eastAsia="Calibri"/>
          <w:szCs w:val="20"/>
          <w:u w:val="single"/>
        </w:rPr>
        <w:t xml:space="preserve">results when America leaves a vacuum of power. </w:t>
      </w:r>
      <w:r w:rsidRPr="004F1261">
        <w:rPr>
          <w:rFonts w:eastAsia="Calibri"/>
          <w:sz w:val="16"/>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4F1261">
        <w:rPr>
          <w:rFonts w:eastAsia="Calibri"/>
          <w:sz w:val="16"/>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4F1261">
        <w:rPr>
          <w:rFonts w:eastAsia="Calibri"/>
          <w:sz w:val="16"/>
          <w:szCs w:val="20"/>
        </w:rPr>
        <w:t xml:space="preserve">, at the center of the 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4F1261">
        <w:rPr>
          <w:rFonts w:eastAsia="Calibri"/>
          <w:sz w:val="16"/>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4F1261">
        <w:rPr>
          <w:rFonts w:eastAsia="Calibri"/>
          <w:sz w:val="16"/>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4F1261">
        <w:rPr>
          <w:rFonts w:eastAsia="Calibri"/>
          <w:sz w:val="16"/>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4F1261">
        <w:rPr>
          <w:rFonts w:eastAsia="Calibri"/>
          <w:sz w:val="16"/>
          <w:szCs w:val="20"/>
        </w:rPr>
        <w:t xml:space="preserve">The Cold War was won on American values that were shared by both parties and </w:t>
      </w:r>
      <w:r w:rsidRPr="004F1261">
        <w:rPr>
          <w:rFonts w:eastAsia="Calibri"/>
          <w:sz w:val="16"/>
          <w:szCs w:val="20"/>
        </w:rPr>
        <w:lastRenderedPageBreak/>
        <w:t xml:space="preserve">nearly every American. Institutions that were created by a Democrat, Truman, were triumphant forty years later thanks to the courage of a Republican, Reagan. This bipartisan consistency created the decades of strategic </w:t>
      </w:r>
      <w:r w:rsidRPr="00EF43CC">
        <w:rPr>
          <w:rFonts w:eastAsia="Calibri"/>
          <w:szCs w:val="20"/>
          <w:u w:val="single"/>
        </w:rPr>
        <w:t>stability</w:t>
      </w:r>
      <w:r w:rsidRPr="004F1261">
        <w:rPr>
          <w:rFonts w:eastAsia="Calibri"/>
          <w:sz w:val="16"/>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4F1261">
        <w:rPr>
          <w:rFonts w:eastAsia="Calibri"/>
          <w:sz w:val="16"/>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4F1261">
        <w:rPr>
          <w:rFonts w:eastAsia="Calibri"/>
          <w:sz w:val="16"/>
          <w:szCs w:val="20"/>
        </w:rPr>
        <w:t xml:space="preserve">. A policy of </w:t>
      </w:r>
      <w:r w:rsidRPr="00EF43CC">
        <w:rPr>
          <w:rFonts w:eastAsia="Calibri"/>
          <w:szCs w:val="20"/>
          <w:u w:val="single"/>
        </w:rPr>
        <w:t>America First inevitably puts American security last. American leadership is required because there is no one else</w:t>
      </w:r>
      <w:r w:rsidRPr="004F1261">
        <w:rPr>
          <w:rFonts w:eastAsia="Calibri"/>
          <w:sz w:val="16"/>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4F1261">
        <w:rPr>
          <w:rFonts w:eastAsia="Calibri"/>
          <w:sz w:val="16"/>
          <w:szCs w:val="20"/>
        </w:rPr>
        <w:t>. Thank you.</w:t>
      </w:r>
    </w:p>
    <w:p w14:paraId="3133A7E7" w14:textId="79DBBC3D" w:rsidR="006C792D" w:rsidRDefault="000D5056" w:rsidP="000D5056">
      <w:pPr>
        <w:pStyle w:val="Heading3"/>
      </w:pPr>
      <w:r>
        <w:lastRenderedPageBreak/>
        <w:t>5</w:t>
      </w:r>
    </w:p>
    <w:p w14:paraId="64BF8953" w14:textId="77777777" w:rsidR="000D5056" w:rsidRDefault="000D5056" w:rsidP="000D5056">
      <w:pPr>
        <w:pStyle w:val="Heading4"/>
      </w:pPr>
      <w:r>
        <w:t>CP Text – the member nations of the World Trade Organization ought to implement a patent pool for COVID-19 vaccines</w:t>
      </w:r>
    </w:p>
    <w:p w14:paraId="230432F6" w14:textId="7B2423CE" w:rsidR="000D5056" w:rsidRPr="00A44654" w:rsidRDefault="000D5056" w:rsidP="000D5056">
      <w:pPr>
        <w:pStyle w:val="Heading4"/>
      </w:pPr>
      <w:r>
        <w:t xml:space="preserve">That solves access </w:t>
      </w:r>
      <w:r w:rsidR="00675BEA">
        <w:t xml:space="preserve">and </w:t>
      </w:r>
      <w:r w:rsidR="00741E26">
        <w:t>boosts</w:t>
      </w:r>
      <w:r w:rsidR="00675BEA">
        <w:t xml:space="preserve"> WTO legitimacy</w:t>
      </w:r>
      <w:r>
        <w:t xml:space="preserve">- </w:t>
      </w:r>
    </w:p>
    <w:p w14:paraId="7323B9DE" w14:textId="77777777" w:rsidR="000D5056" w:rsidRPr="00772797" w:rsidRDefault="000D5056" w:rsidP="000D5056">
      <w:pPr>
        <w:rPr>
          <w:sz w:val="16"/>
        </w:rPr>
      </w:pPr>
      <w:proofErr w:type="spellStart"/>
      <w:r w:rsidRPr="00772797">
        <w:rPr>
          <w:rStyle w:val="Style13ptBold"/>
        </w:rPr>
        <w:t>Burrone</w:t>
      </w:r>
      <w:proofErr w:type="spellEnd"/>
      <w:r w:rsidRPr="00772797">
        <w:rPr>
          <w:rStyle w:val="Style13ptBold"/>
        </w:rPr>
        <w:t xml:space="preserve"> et al 19</w:t>
      </w:r>
      <w:r w:rsidRPr="00772797">
        <w:rPr>
          <w:sz w:val="16"/>
        </w:rPr>
        <w:t xml:space="preserve"> Esteban </w:t>
      </w:r>
      <w:proofErr w:type="spellStart"/>
      <w:r w:rsidRPr="00772797">
        <w:rPr>
          <w:sz w:val="16"/>
        </w:rPr>
        <w:t>Burrone</w:t>
      </w:r>
      <w:proofErr w:type="spellEnd"/>
      <w:r w:rsidRPr="00772797">
        <w:rPr>
          <w:sz w:val="16"/>
        </w:rPr>
        <w:t xml:space="preserve"> [Member of Medicine Patent Pool], corresponding authors </w:t>
      </w:r>
      <w:proofErr w:type="spellStart"/>
      <w:r w:rsidRPr="00772797">
        <w:rPr>
          <w:sz w:val="16"/>
        </w:rPr>
        <w:t>Dzintars</w:t>
      </w:r>
      <w:proofErr w:type="spellEnd"/>
      <w:r w:rsidRPr="00772797">
        <w:rPr>
          <w:sz w:val="16"/>
        </w:rPr>
        <w:t xml:space="preserve"> Gotham, Andy Gray, </w:t>
      </w:r>
      <w:proofErr w:type="spellStart"/>
      <w:r w:rsidRPr="00772797">
        <w:rPr>
          <w:sz w:val="16"/>
        </w:rPr>
        <w:t>Kees</w:t>
      </w:r>
      <w:proofErr w:type="spellEnd"/>
      <w:r w:rsidRPr="00772797">
        <w:rPr>
          <w:sz w:val="16"/>
        </w:rPr>
        <w:t xml:space="preserve"> de </w:t>
      </w:r>
      <w:proofErr w:type="spellStart"/>
      <w:r w:rsidRPr="00772797">
        <w:rPr>
          <w:sz w:val="16"/>
        </w:rPr>
        <w:t>Joncheere</w:t>
      </w:r>
      <w:proofErr w:type="spellEnd"/>
      <w:r w:rsidRPr="00772797">
        <w:rPr>
          <w:sz w:val="16"/>
        </w:rPr>
        <w:t xml:space="preserve">, Nicola </w:t>
      </w:r>
      <w:proofErr w:type="spellStart"/>
      <w:r w:rsidRPr="00772797">
        <w:rPr>
          <w:sz w:val="16"/>
        </w:rPr>
        <w:t>Magrini</w:t>
      </w:r>
      <w:proofErr w:type="spellEnd"/>
      <w:r w:rsidRPr="00772797">
        <w:rPr>
          <w:sz w:val="16"/>
        </w:rPr>
        <w:t xml:space="preserve">, </w:t>
      </w:r>
      <w:proofErr w:type="spellStart"/>
      <w:r w:rsidRPr="00772797">
        <w:rPr>
          <w:sz w:val="16"/>
        </w:rPr>
        <w:t>Yehoda</w:t>
      </w:r>
      <w:proofErr w:type="spellEnd"/>
      <w:r w:rsidRPr="00772797">
        <w:rPr>
          <w:sz w:val="16"/>
        </w:rPr>
        <w:t xml:space="preserve"> M </w:t>
      </w:r>
      <w:proofErr w:type="spellStart"/>
      <w:r w:rsidRPr="00772797">
        <w:rPr>
          <w:sz w:val="16"/>
        </w:rPr>
        <w:t>Martei</w:t>
      </w:r>
      <w:proofErr w:type="spellEnd"/>
      <w:r w:rsidRPr="00772797">
        <w:rPr>
          <w:sz w:val="16"/>
        </w:rPr>
        <w:t xml:space="preserve">, Charles Gore, and Marie </w:t>
      </w:r>
      <w:proofErr w:type="spellStart"/>
      <w:r w:rsidRPr="00772797">
        <w:rPr>
          <w:sz w:val="16"/>
        </w:rPr>
        <w:t>Paule</w:t>
      </w:r>
      <w:proofErr w:type="spellEnd"/>
      <w:r w:rsidRPr="00772797">
        <w:rPr>
          <w:sz w:val="16"/>
        </w:rPr>
        <w:t xml:space="preserve"> </w:t>
      </w:r>
      <w:proofErr w:type="spellStart"/>
      <w:r w:rsidRPr="00772797">
        <w:rPr>
          <w:sz w:val="16"/>
        </w:rPr>
        <w:t>Kienya</w:t>
      </w:r>
      <w:proofErr w:type="spellEnd"/>
      <w:r w:rsidRPr="00772797">
        <w:rPr>
          <w:sz w:val="16"/>
        </w:rPr>
        <w:t xml:space="preserve">, Jun 11 2019, “Patent pooling to increase access to essential medicines”, NCBI, Bull World Health Organ 97(8) pp. 575-577, https://www.ncbi.nlm.nih.gov/pmc/articles/PMC6653814/ </w:t>
      </w:r>
      <w:r>
        <w:rPr>
          <w:sz w:val="16"/>
        </w:rPr>
        <w:t xml:space="preserve">DD </w:t>
      </w:r>
      <w:r w:rsidRPr="00772797">
        <w:rPr>
          <w:sz w:val="16"/>
        </w:rPr>
        <w:t>AG</w:t>
      </w:r>
    </w:p>
    <w:p w14:paraId="3C9E63D3" w14:textId="77777777" w:rsidR="000D5056" w:rsidRPr="00772797" w:rsidRDefault="000D5056" w:rsidP="000D5056">
      <w:pPr>
        <w:rPr>
          <w:b/>
          <w:u w:val="single"/>
        </w:rPr>
      </w:pPr>
      <w:r w:rsidRPr="000D5056">
        <w:rPr>
          <w:rStyle w:val="StyleUnderline"/>
        </w:rPr>
        <w:t xml:space="preserve">One way </w:t>
      </w:r>
      <w:r w:rsidRPr="00772797">
        <w:rPr>
          <w:rStyle w:val="StyleUnderline"/>
          <w:highlight w:val="green"/>
        </w:rPr>
        <w:t xml:space="preserve">to achieve </w:t>
      </w:r>
      <w:r w:rsidRPr="000D5056">
        <w:rPr>
          <w:rStyle w:val="StyleUnderline"/>
        </w:rPr>
        <w:t xml:space="preserve">better </w:t>
      </w:r>
      <w:r w:rsidRPr="00772797">
        <w:rPr>
          <w:rStyle w:val="StyleUnderline"/>
          <w:highlight w:val="green"/>
        </w:rPr>
        <w:t>access to</w:t>
      </w:r>
      <w:r w:rsidRPr="00772797">
        <w:rPr>
          <w:rStyle w:val="StyleUnderline"/>
        </w:rPr>
        <w:t xml:space="preserve"> new </w:t>
      </w:r>
      <w:r w:rsidRPr="00772797">
        <w:rPr>
          <w:rStyle w:val="StyleUnderline"/>
          <w:highlight w:val="green"/>
        </w:rPr>
        <w:t>medicines is patent pools</w:t>
      </w:r>
      <w:r w:rsidRPr="00772797">
        <w:rPr>
          <w:sz w:val="16"/>
          <w:highlight w:val="green"/>
        </w:rPr>
        <w:t xml:space="preserve">, </w:t>
      </w:r>
      <w:r w:rsidRPr="00772797">
        <w:rPr>
          <w:rStyle w:val="StyleUnderline"/>
          <w:highlight w:val="green"/>
        </w:rPr>
        <w:t xml:space="preserve">which allow third parties to acquire </w:t>
      </w:r>
      <w:r w:rsidRPr="000D5056">
        <w:rPr>
          <w:rStyle w:val="StyleUnderline"/>
        </w:rPr>
        <w:t>non-exclusive</w:t>
      </w:r>
      <w:r w:rsidRPr="00772797">
        <w:rPr>
          <w:rStyle w:val="StyleUnderline"/>
          <w:highlight w:val="green"/>
        </w:rPr>
        <w:t xml:space="preserve"> </w:t>
      </w:r>
      <w:proofErr w:type="spellStart"/>
      <w:r w:rsidRPr="00772797">
        <w:rPr>
          <w:rStyle w:val="StyleUnderline"/>
          <w:highlight w:val="green"/>
        </w:rPr>
        <w:t>licences</w:t>
      </w:r>
      <w:proofErr w:type="spellEnd"/>
      <w:r w:rsidRPr="00772797">
        <w:rPr>
          <w:rStyle w:val="StyleUnderline"/>
          <w:highlight w:val="green"/>
        </w:rPr>
        <w:t xml:space="preserve"> for the i</w:t>
      </w:r>
      <w:r w:rsidRPr="00772797">
        <w:rPr>
          <w:rStyle w:val="StyleUnderline"/>
        </w:rPr>
        <w:t xml:space="preserve">ntellectual </w:t>
      </w:r>
      <w:r w:rsidRPr="00772797">
        <w:rPr>
          <w:rStyle w:val="StyleUnderline"/>
          <w:highlight w:val="green"/>
        </w:rPr>
        <w:t>p</w:t>
      </w:r>
      <w:r w:rsidRPr="00772797">
        <w:rPr>
          <w:rStyle w:val="StyleUnderline"/>
        </w:rPr>
        <w:t xml:space="preserve">roperty </w:t>
      </w:r>
      <w:r w:rsidRPr="00772797">
        <w:rPr>
          <w:rStyle w:val="StyleUnderline"/>
          <w:highlight w:val="green"/>
        </w:rPr>
        <w:t xml:space="preserve">needed </w:t>
      </w:r>
      <w:r w:rsidRPr="000D5056">
        <w:rPr>
          <w:rStyle w:val="StyleUnderline"/>
        </w:rPr>
        <w:t>to develop products</w:t>
      </w:r>
      <w:r w:rsidRPr="00772797">
        <w:rPr>
          <w:sz w:val="16"/>
        </w:rPr>
        <w:t xml:space="preserve">. While </w:t>
      </w:r>
      <w:r w:rsidRPr="00772797">
        <w:rPr>
          <w:rStyle w:val="StyleUnderline"/>
          <w:highlight w:val="green"/>
        </w:rPr>
        <w:t>patent pools</w:t>
      </w:r>
      <w:r w:rsidRPr="00772797">
        <w:rPr>
          <w:sz w:val="16"/>
        </w:rPr>
        <w:t xml:space="preserve"> have existed for several decades in other fields of technology, such as in digital technologies, they </w:t>
      </w:r>
      <w:r w:rsidRPr="00772797">
        <w:rPr>
          <w:rStyle w:val="StyleUnderline"/>
          <w:highlight w:val="green"/>
        </w:rPr>
        <w:t>are</w:t>
      </w:r>
      <w:r w:rsidRPr="00772797">
        <w:rPr>
          <w:rStyle w:val="StyleUnderline"/>
        </w:rPr>
        <w:t xml:space="preserve"> a </w:t>
      </w:r>
      <w:r w:rsidRPr="00772797">
        <w:rPr>
          <w:rStyle w:val="StyleUnderline"/>
          <w:highlight w:val="green"/>
        </w:rPr>
        <w:t>relatively new</w:t>
      </w:r>
      <w:r w:rsidRPr="00772797">
        <w:rPr>
          <w:rStyle w:val="StyleUnderline"/>
        </w:rPr>
        <w:t xml:space="preserve"> concept in public health</w:t>
      </w:r>
      <w:r w:rsidRPr="00772797">
        <w:rPr>
          <w:sz w:val="16"/>
        </w:rPr>
        <w:t xml:space="preserve">, where </w:t>
      </w:r>
      <w:r w:rsidRPr="00772797">
        <w:rPr>
          <w:rStyle w:val="StyleUnderline"/>
        </w:rPr>
        <w:t>they have been applied to address some of the access challenges in low- and middle-income countries.</w:t>
      </w:r>
      <w:r w:rsidRPr="00772797">
        <w:rPr>
          <w:sz w:val="16"/>
        </w:rPr>
        <w:t>3</w:t>
      </w:r>
    </w:p>
    <w:p w14:paraId="236857F7" w14:textId="77777777" w:rsidR="000D5056" w:rsidRPr="00772797" w:rsidRDefault="000D5056" w:rsidP="000D5056">
      <w:pPr>
        <w:rPr>
          <w:sz w:val="16"/>
        </w:rPr>
      </w:pPr>
      <w:r w:rsidRPr="00772797">
        <w:rPr>
          <w:sz w:val="16"/>
        </w:rPr>
        <w:t xml:space="preserve">To improve access to antiretroviral treatment </w:t>
      </w:r>
      <w:r w:rsidRPr="00772797">
        <w:rPr>
          <w:rStyle w:val="StyleUnderline"/>
          <w:highlight w:val="green"/>
        </w:rPr>
        <w:t xml:space="preserve">in low- and middle-income countries, </w:t>
      </w:r>
      <w:proofErr w:type="spellStart"/>
      <w:r w:rsidRPr="00772797">
        <w:rPr>
          <w:rStyle w:val="StyleUnderline"/>
          <w:highlight w:val="green"/>
        </w:rPr>
        <w:t>Unitaid</w:t>
      </w:r>
      <w:proofErr w:type="spellEnd"/>
      <w:r w:rsidRPr="00772797">
        <w:rPr>
          <w:rStyle w:val="StyleUnderline"/>
          <w:highlight w:val="green"/>
        </w:rPr>
        <w:t xml:space="preserve"> established the Medicines Patent Pool</w:t>
      </w:r>
      <w:r w:rsidRPr="00772797">
        <w:rPr>
          <w:rStyle w:val="StyleUnderline"/>
        </w:rPr>
        <w:t xml:space="preserve"> in 2010 as the first public health patent pool. Later, the patent pool’s mandate was expanded to treatments for tuberculosis and hepatitis C. </w:t>
      </w:r>
      <w:r w:rsidRPr="00772797">
        <w:rPr>
          <w:rStyle w:val="StyleUnderline"/>
          <w:highlight w:val="green"/>
        </w:rPr>
        <w:t>The patent pool has negotiated</w:t>
      </w:r>
      <w:r w:rsidRPr="00772797">
        <w:rPr>
          <w:rStyle w:val="StyleUnderline"/>
        </w:rPr>
        <w:t xml:space="preserve"> most of the </w:t>
      </w:r>
      <w:r w:rsidRPr="000D5056">
        <w:rPr>
          <w:rStyle w:val="StyleUnderline"/>
        </w:rPr>
        <w:t xml:space="preserve">licensing </w:t>
      </w:r>
      <w:r w:rsidRPr="00772797">
        <w:rPr>
          <w:rStyle w:val="StyleUnderline"/>
          <w:highlight w:val="green"/>
        </w:rPr>
        <w:t>agreements</w:t>
      </w:r>
      <w:r w:rsidRPr="00772797">
        <w:rPr>
          <w:rStyle w:val="StyleUnderline"/>
        </w:rPr>
        <w:t xml:space="preserve"> with pharmaceutical companies </w:t>
      </w:r>
      <w:r w:rsidRPr="00772797">
        <w:rPr>
          <w:rStyle w:val="StyleUnderline"/>
          <w:highlight w:val="green"/>
        </w:rPr>
        <w:t xml:space="preserve">that have enabled </w:t>
      </w:r>
      <w:r w:rsidRPr="000D5056">
        <w:rPr>
          <w:rStyle w:val="StyleUnderline"/>
        </w:rPr>
        <w:t xml:space="preserve">competitive </w:t>
      </w:r>
      <w:r w:rsidRPr="00772797">
        <w:rPr>
          <w:rStyle w:val="StyleUnderline"/>
          <w:highlight w:val="green"/>
        </w:rPr>
        <w:t xml:space="preserve">generic manufacture </w:t>
      </w:r>
      <w:r w:rsidRPr="000D5056">
        <w:rPr>
          <w:rStyle w:val="StyleUnderline"/>
        </w:rPr>
        <w:t>of antiretrovirals</w:t>
      </w:r>
      <w:r w:rsidRPr="00772797">
        <w:rPr>
          <w:sz w:val="16"/>
        </w:rPr>
        <w:t xml:space="preserve"> in low- and middle-income countries before patent expiry. These </w:t>
      </w:r>
      <w:proofErr w:type="spellStart"/>
      <w:r w:rsidRPr="00772797">
        <w:rPr>
          <w:sz w:val="16"/>
        </w:rPr>
        <w:t>licences</w:t>
      </w:r>
      <w:proofErr w:type="spellEnd"/>
      <w:r w:rsidRPr="00772797">
        <w:rPr>
          <w:sz w:val="16"/>
        </w:rPr>
        <w:t xml:space="preserve"> have also facilitated the development of new formulations that are particularly needed in resource-constrained settings, such as certain fixed-dose combinations and </w:t>
      </w:r>
      <w:proofErr w:type="spellStart"/>
      <w:r w:rsidRPr="00772797">
        <w:rPr>
          <w:sz w:val="16"/>
        </w:rPr>
        <w:t>paediatric</w:t>
      </w:r>
      <w:proofErr w:type="spellEnd"/>
      <w:r w:rsidRPr="00772797">
        <w:rPr>
          <w:sz w:val="16"/>
        </w:rPr>
        <w:t xml:space="preserve"> formulations. To date, the patent pool’s generic partners have distributed 22 million patient-years of treatment, allowing global savings of 1.06 billion United States dollars (US$), according to a biannual analysis undertaken by a leading auditing company.4</w:t>
      </w:r>
    </w:p>
    <w:p w14:paraId="75036F0D" w14:textId="16F96466" w:rsidR="000D5056" w:rsidRDefault="000D5056" w:rsidP="000D5056">
      <w:pPr>
        <w:rPr>
          <w:sz w:val="16"/>
        </w:rPr>
      </w:pPr>
      <w:r w:rsidRPr="00772797">
        <w:rPr>
          <w:rStyle w:val="StyleUnderline"/>
          <w:highlight w:val="green"/>
        </w:rPr>
        <w:t xml:space="preserve">The </w:t>
      </w:r>
      <w:r w:rsidRPr="000D5056">
        <w:rPr>
          <w:rStyle w:val="StyleUnderline"/>
        </w:rPr>
        <w:t xml:space="preserve">patent pool’s model </w:t>
      </w:r>
      <w:r w:rsidRPr="00772797">
        <w:rPr>
          <w:rStyle w:val="StyleUnderline"/>
          <w:highlight w:val="green"/>
        </w:rPr>
        <w:t>contributes to</w:t>
      </w:r>
      <w:r w:rsidRPr="00772797">
        <w:rPr>
          <w:rStyle w:val="StyleUnderline"/>
        </w:rPr>
        <w:t xml:space="preserve"> accelerating </w:t>
      </w:r>
      <w:r w:rsidRPr="00772797">
        <w:rPr>
          <w:rStyle w:val="StyleUnderline"/>
          <w:highlight w:val="green"/>
        </w:rPr>
        <w:t xml:space="preserve">affordable access to new, improved treatments </w:t>
      </w:r>
      <w:r w:rsidRPr="00D14A5D">
        <w:rPr>
          <w:rStyle w:val="StyleUnderline"/>
        </w:rPr>
        <w:t>in low- and middle-income countries</w:t>
      </w:r>
      <w:r w:rsidRPr="00772797">
        <w:rPr>
          <w:rStyle w:val="StyleUnderline"/>
        </w:rPr>
        <w:t xml:space="preserve"> in partnership with the pharmaceutical industry</w:t>
      </w:r>
      <w:r w:rsidRPr="00772797">
        <w:rPr>
          <w:sz w:val="16"/>
        </w:rPr>
        <w:t xml:space="preserve">. To achieve this goal in HIV, licensing arrangements for new medicines considered promising by WHO has sometimes been necessary before their inclusion in WHO’s model list, as in the case of dolutegravir. The patent pool signed a licensing agreement with a pharmaceutical company for dolutegravir in 2014. By the time the medicine was added to WHO’s model list in 2017, several patent pool sub-licensees had filed for approval of generic versions, including a new fixed-dose combination, with the WHO prequalification </w:t>
      </w:r>
      <w:proofErr w:type="spellStart"/>
      <w:r w:rsidRPr="00772797">
        <w:rPr>
          <w:sz w:val="16"/>
        </w:rPr>
        <w:t>programme</w:t>
      </w:r>
      <w:proofErr w:type="spellEnd"/>
      <w:r w:rsidRPr="00772797">
        <w:rPr>
          <w:sz w:val="16"/>
        </w:rPr>
        <w:t>.</w:t>
      </w:r>
    </w:p>
    <w:p w14:paraId="788D5CF7" w14:textId="105DD982" w:rsidR="006E63D8" w:rsidRDefault="006E63D8" w:rsidP="006E63D8">
      <w:pPr>
        <w:pStyle w:val="Heading3"/>
      </w:pPr>
      <w:r>
        <w:lastRenderedPageBreak/>
        <w:t>6</w:t>
      </w:r>
    </w:p>
    <w:p w14:paraId="7B6E0FEA" w14:textId="083D438E" w:rsidR="006E63D8" w:rsidRDefault="006E63D8" w:rsidP="006E63D8">
      <w:pPr>
        <w:pStyle w:val="Heading4"/>
        <w:rPr>
          <w:rFonts w:asciiTheme="minorHAnsi" w:hAnsiTheme="minorHAnsi" w:cstheme="minorHAnsi"/>
        </w:rPr>
      </w:pPr>
      <w:r>
        <w:t xml:space="preserve">CP Text - </w:t>
      </w:r>
      <w:r w:rsidRPr="001035E7">
        <w:rPr>
          <w:rFonts w:asciiTheme="minorHAnsi" w:hAnsiTheme="minorHAnsi" w:cstheme="minorHAnsi"/>
        </w:rPr>
        <w:t>The member nations of the World Trade Organization</w:t>
      </w:r>
      <w:r>
        <w:rPr>
          <w:rFonts w:asciiTheme="minorHAnsi" w:hAnsiTheme="minorHAnsi" w:cstheme="minorHAnsi"/>
        </w:rPr>
        <w:t xml:space="preserve">, with the exception of the United States of America </w:t>
      </w:r>
      <w:r w:rsidRPr="001035E7">
        <w:rPr>
          <w:rFonts w:asciiTheme="minorHAnsi" w:hAnsiTheme="minorHAnsi" w:cstheme="minorHAnsi"/>
        </w:rPr>
        <w:t>ought to reduce intellectual property protections for medicines related to the prevention, containment, and treatment of COVID-19.</w:t>
      </w:r>
    </w:p>
    <w:p w14:paraId="31555F8D" w14:textId="1CE2DC76" w:rsidR="00BD67E5" w:rsidRPr="00BD67E5" w:rsidRDefault="00BD67E5" w:rsidP="00BD67E5">
      <w:pPr>
        <w:pStyle w:val="Heading4"/>
      </w:pPr>
      <w:r>
        <w:t xml:space="preserve">Solves the </w:t>
      </w:r>
      <w:proofErr w:type="spellStart"/>
      <w:r>
        <w:t>aff</w:t>
      </w:r>
      <w:proofErr w:type="spellEnd"/>
      <w:r>
        <w:t xml:space="preserve"> – no reason isolated by the </w:t>
      </w:r>
      <w:proofErr w:type="spellStart"/>
      <w:r>
        <w:t>aff</w:t>
      </w:r>
      <w:proofErr w:type="spellEnd"/>
      <w:r>
        <w:t xml:space="preserve"> that the US is key</w:t>
      </w:r>
      <w:r w:rsidR="006B546A">
        <w:t>.</w:t>
      </w:r>
      <w:r>
        <w:t xml:space="preserve"> </w:t>
      </w:r>
    </w:p>
    <w:p w14:paraId="7DD16292" w14:textId="540C6D32" w:rsidR="000D5056" w:rsidRDefault="001C4A0C" w:rsidP="00DD0964">
      <w:pPr>
        <w:pStyle w:val="Heading2"/>
      </w:pPr>
      <w:r>
        <w:lastRenderedPageBreak/>
        <w:t>Case</w:t>
      </w:r>
    </w:p>
    <w:p w14:paraId="7BC5FFC3" w14:textId="26EFBEE7" w:rsidR="00DD0964" w:rsidRDefault="00DD0964" w:rsidP="00DD0964">
      <w:pPr>
        <w:pStyle w:val="Heading3"/>
      </w:pPr>
      <w:r>
        <w:lastRenderedPageBreak/>
        <w:t>COVID</w:t>
      </w:r>
    </w:p>
    <w:p w14:paraId="05CAF219" w14:textId="01606DE7" w:rsidR="00DD0964" w:rsidRPr="00303105" w:rsidRDefault="00DD0964" w:rsidP="00DD0964">
      <w:pPr>
        <w:pStyle w:val="Heading4"/>
      </w:pPr>
      <w:r w:rsidRPr="00303105">
        <w:t xml:space="preserve">No solvency – vaccine </w:t>
      </w:r>
      <w:r w:rsidRPr="00A44654">
        <w:t xml:space="preserve">development is </w:t>
      </w:r>
      <w:r w:rsidRPr="002B7634">
        <w:rPr>
          <w:rStyle w:val="StyleUnderline"/>
          <w:bCs w:val="0"/>
        </w:rPr>
        <w:t>too complex</w:t>
      </w:r>
      <w:r w:rsidRPr="00303105">
        <w:t xml:space="preserve"> and goals are </w:t>
      </w:r>
      <w:r w:rsidRPr="00303105">
        <w:rPr>
          <w:u w:val="single"/>
        </w:rPr>
        <w:t>impossible to be met</w:t>
      </w:r>
      <w:r w:rsidRPr="00303105">
        <w:t xml:space="preserve"> within a few months.</w:t>
      </w:r>
    </w:p>
    <w:p w14:paraId="55B65A16" w14:textId="77777777" w:rsidR="00DD0964" w:rsidRPr="00791B1E" w:rsidRDefault="00DD0964" w:rsidP="00DD0964">
      <w:pPr>
        <w:rPr>
          <w:rStyle w:val="StyleUnderline"/>
          <w:b w:val="0"/>
          <w:bCs/>
          <w:u w:val="none"/>
        </w:rPr>
      </w:pPr>
      <w:r>
        <w:rPr>
          <w:rStyle w:val="Style13ptBold"/>
        </w:rPr>
        <w:t>Sauer 21</w:t>
      </w:r>
      <w:r>
        <w:rPr>
          <w:rStyle w:val="Style13ptBold"/>
          <w:b w:val="0"/>
        </w:rPr>
        <w:t xml:space="preserve"> </w:t>
      </w:r>
      <w:r w:rsidRPr="002B7634">
        <w:rPr>
          <w:rStyle w:val="Style13ptBold"/>
          <w:b w:val="0"/>
          <w:sz w:val="22"/>
        </w:rPr>
        <w:t>[Hans Sauer is Deputy General Counsel and Vice President for Intellectual Property for the Biotechnology Innovation Organization (BIO), a major trade association representing more than 1,000 biotechnology companies from the medical, agricultural, environmental, and industrial sectors.</w:t>
      </w:r>
      <w:r w:rsidRPr="002B7634">
        <w:t xml:space="preserve"> </w:t>
      </w:r>
      <w:r w:rsidRPr="002B7634">
        <w:rPr>
          <w:rStyle w:val="Style13ptBold"/>
          <w:b w:val="0"/>
          <w:sz w:val="22"/>
        </w:rPr>
        <w:t xml:space="preserve">Mr. Sauer holds a M.S. degree in biology from the University of Ulm in his native Germany, a Ph.D. in neuroscience from the University of Lund, Sweden, and a J.D. degree from Georgetown University Law Center, where he serves as adjunct professor.] April 19, 2021, “Waiving IP Rights During Times of COVID: A ‘False Good Idea’,” </w:t>
      </w:r>
      <w:proofErr w:type="spellStart"/>
      <w:r w:rsidRPr="002B7634">
        <w:rPr>
          <w:rStyle w:val="Style13ptBold"/>
          <w:b w:val="0"/>
          <w:sz w:val="22"/>
        </w:rPr>
        <w:t>IPWatchdog</w:t>
      </w:r>
      <w:proofErr w:type="spellEnd"/>
      <w:r w:rsidRPr="002B7634">
        <w:rPr>
          <w:rStyle w:val="Style13ptBold"/>
          <w:b w:val="0"/>
          <w:sz w:val="22"/>
        </w:rPr>
        <w:t xml:space="preserve">, </w:t>
      </w:r>
      <w:hyperlink r:id="rId79" w:history="1">
        <w:r w:rsidRPr="002B7634">
          <w:rPr>
            <w:rStyle w:val="Hyperlink"/>
            <w:bCs/>
          </w:rPr>
          <w:t>https://www.ipwatchdog.com/2021/04/19/waiving-ip-rights-during-times-of-covid-a-false-good-idea/id=132399/</w:t>
        </w:r>
      </w:hyperlink>
      <w:r w:rsidRPr="002B7634">
        <w:rPr>
          <w:rStyle w:val="Style13ptBold"/>
          <w:b w:val="0"/>
          <w:sz w:val="22"/>
        </w:rPr>
        <w:t>, VM</w:t>
      </w:r>
    </w:p>
    <w:p w14:paraId="4FAACFE3" w14:textId="77777777" w:rsidR="00DD0964" w:rsidRDefault="00DD0964" w:rsidP="00DD0964">
      <w:pPr>
        <w:rPr>
          <w:rStyle w:val="StyleUnderline"/>
        </w:rPr>
      </w:pPr>
      <w:r>
        <w:rPr>
          <w:bCs/>
        </w:rPr>
        <w:t>“</w:t>
      </w:r>
      <w:r w:rsidRPr="00281DBD">
        <w:rPr>
          <w:bCs/>
        </w:rPr>
        <w:t xml:space="preserve">To begin with, one would think, the burden of establishing the need for such an extreme and disruptive measure should be on its proponents. </w:t>
      </w:r>
      <w:r w:rsidRPr="00791B1E">
        <w:rPr>
          <w:bCs/>
          <w:sz w:val="16"/>
          <w:szCs w:val="16"/>
        </w:rPr>
        <w:t>Yet, in the face of unprecedented progress towards COVID vaccines, tests and treatments in record time,</w:t>
      </w:r>
      <w:r w:rsidRPr="00281DBD">
        <w:rPr>
          <w:bCs/>
        </w:rPr>
        <w:t xml:space="preserve"> </w:t>
      </w:r>
      <w:r w:rsidRPr="00791B1E">
        <w:rPr>
          <w:rStyle w:val="StyleUnderline"/>
        </w:rPr>
        <w:t xml:space="preserve">the </w:t>
      </w:r>
      <w:r w:rsidRPr="00791B1E">
        <w:rPr>
          <w:rStyle w:val="StyleUnderline"/>
          <w:highlight w:val="green"/>
        </w:rPr>
        <w:t>waiver proponents can point to no credible instances in which IP has</w:t>
      </w:r>
      <w:r w:rsidRPr="00791B1E">
        <w:rPr>
          <w:rStyle w:val="StyleUnderline"/>
        </w:rPr>
        <w:t xml:space="preserve"> in fact </w:t>
      </w:r>
      <w:r w:rsidRPr="00791B1E">
        <w:rPr>
          <w:rStyle w:val="StyleUnderline"/>
          <w:highlight w:val="green"/>
        </w:rPr>
        <w:t>hindered the</w:t>
      </w:r>
      <w:r w:rsidRPr="00791B1E">
        <w:rPr>
          <w:rStyle w:val="StyleUnderline"/>
        </w:rPr>
        <w:t xml:space="preserve"> development or </w:t>
      </w:r>
      <w:r w:rsidRPr="00791B1E">
        <w:rPr>
          <w:rStyle w:val="StyleUnderline"/>
          <w:highlight w:val="green"/>
        </w:rPr>
        <w:t>production of COVID-19 countermeasures</w:t>
      </w:r>
      <w:r w:rsidRPr="00281DBD">
        <w:rPr>
          <w:bCs/>
        </w:rPr>
        <w:t xml:space="preserve">. </w:t>
      </w:r>
      <w:r w:rsidRPr="00791B1E">
        <w:rPr>
          <w:bCs/>
          <w:sz w:val="16"/>
          <w:szCs w:val="16"/>
        </w:rPr>
        <w:t>Readers should judge for themselves by perusing the joint South African/Indian TRIPS Council submission purporting to demonstrate such IP barriers. Even cursory inspection shows that this proof consists of a number of pending patent applications, a handful of patents that haven’t been asserted, a few statements by politicians, and historical narratives having nothing to do with COVID-19. There have been a few instances of patent litigation, but none to block or delay COVID products. Interestingly, royalty-free licenses by drug originators to dozens of manufacturers in developing countries are counted as IP barriers to access. Perhaps recognizing the lack of affirmative proof supporting the need for a COVID IP waiver, proponents are increasingly trying to shift the burden to those who oppose the waiver, maybe best exemplified by World Health Organization Director General Tedros Ghebreyesus’ stance: “if not now, then when would a WTO waiver ever be justified?”</w:t>
      </w:r>
      <w:r w:rsidRPr="00281DBD">
        <w:rPr>
          <w:bCs/>
        </w:rPr>
        <w:t xml:space="preserve"> </w:t>
      </w:r>
      <w:r w:rsidRPr="00791B1E">
        <w:rPr>
          <w:rStyle w:val="StyleUnderline"/>
        </w:rPr>
        <w:t xml:space="preserve">Yet this is a poor substitute for an actual rationale, especially when </w:t>
      </w:r>
      <w:r w:rsidRPr="00791B1E">
        <w:rPr>
          <w:rStyle w:val="StyleUnderline"/>
          <w:highlight w:val="green"/>
        </w:rPr>
        <w:t>the TRIPS Agreement</w:t>
      </w:r>
      <w:r w:rsidRPr="00791B1E">
        <w:rPr>
          <w:rStyle w:val="StyleUnderline"/>
        </w:rPr>
        <w:t xml:space="preserve"> and its addenda are already </w:t>
      </w:r>
      <w:r w:rsidRPr="00791B1E">
        <w:rPr>
          <w:rStyle w:val="StyleUnderline"/>
          <w:highlight w:val="green"/>
        </w:rPr>
        <w:t xml:space="preserve">replete with IP flexibilities </w:t>
      </w:r>
      <w:r w:rsidRPr="00791B1E">
        <w:rPr>
          <w:rStyle w:val="StyleUnderline"/>
        </w:rPr>
        <w:t xml:space="preserve">that have been </w:t>
      </w:r>
      <w:r w:rsidRPr="00791B1E">
        <w:rPr>
          <w:rStyle w:val="StyleUnderline"/>
          <w:highlight w:val="green"/>
        </w:rPr>
        <w:t>justified for</w:t>
      </w:r>
      <w:r w:rsidRPr="00791B1E">
        <w:rPr>
          <w:rStyle w:val="StyleUnderline"/>
        </w:rPr>
        <w:t xml:space="preserve"> both national and </w:t>
      </w:r>
      <w:r w:rsidRPr="00791B1E">
        <w:rPr>
          <w:rStyle w:val="StyleUnderline"/>
          <w:highlight w:val="green"/>
        </w:rPr>
        <w:t>multilateral use</w:t>
      </w:r>
      <w:r w:rsidRPr="00791B1E">
        <w:rPr>
          <w:rStyle w:val="StyleUnderline"/>
        </w:rPr>
        <w:t xml:space="preserve"> on the ground that they will be necessary </w:t>
      </w:r>
      <w:r w:rsidRPr="00791B1E">
        <w:rPr>
          <w:rStyle w:val="StyleUnderline"/>
          <w:highlight w:val="green"/>
        </w:rPr>
        <w:t>in a public health emergency</w:t>
      </w:r>
      <w:r w:rsidRPr="00791B1E">
        <w:rPr>
          <w:rStyle w:val="StyleUnderline"/>
        </w:rPr>
        <w:t>.</w:t>
      </w:r>
      <w:r w:rsidRPr="00281DBD">
        <w:rPr>
          <w:bCs/>
        </w:rPr>
        <w:t xml:space="preserve"> </w:t>
      </w:r>
      <w:r w:rsidRPr="00791B1E">
        <w:rPr>
          <w:bCs/>
          <w:sz w:val="16"/>
          <w:szCs w:val="16"/>
        </w:rPr>
        <w:t>The same proponents who have for decades with significant traction argued for an ever-growing expansion of these flexibilities now say that it is not worth even trying to use them; only the effective abrogation of all IP rights in relation to COVID-19 would be a quick enough measure to deal with the present crisis while it lasts.</w:t>
      </w:r>
      <w:r>
        <w:rPr>
          <w:bCs/>
        </w:rPr>
        <w:t xml:space="preserve"> </w:t>
      </w:r>
      <w:r w:rsidRPr="00791B1E">
        <w:rPr>
          <w:rStyle w:val="StyleUnderline"/>
        </w:rPr>
        <w:t xml:space="preserve">However, </w:t>
      </w:r>
      <w:r w:rsidRPr="00791B1E">
        <w:rPr>
          <w:rStyle w:val="StyleUnderline"/>
          <w:highlight w:val="green"/>
        </w:rPr>
        <w:t>the</w:t>
      </w:r>
      <w:r w:rsidRPr="00791B1E">
        <w:rPr>
          <w:rStyle w:val="StyleUnderline"/>
        </w:rPr>
        <w:t xml:space="preserve"> proposed blanket </w:t>
      </w:r>
      <w:r w:rsidRPr="00791B1E">
        <w:rPr>
          <w:rStyle w:val="StyleUnderline"/>
          <w:highlight w:val="green"/>
        </w:rPr>
        <w:t>suspension of IP rights is n</w:t>
      </w:r>
      <w:r w:rsidRPr="00791B1E">
        <w:rPr>
          <w:rStyle w:val="StyleUnderline"/>
        </w:rPr>
        <w:t xml:space="preserve">o quick </w:t>
      </w:r>
      <w:r w:rsidRPr="00791B1E">
        <w:rPr>
          <w:rStyle w:val="StyleUnderline"/>
          <w:highlight w:val="green"/>
        </w:rPr>
        <w:t>fix for the pandemic</w:t>
      </w:r>
      <w:r w:rsidRPr="00791B1E">
        <w:rPr>
          <w:rStyle w:val="StyleUnderline"/>
        </w:rPr>
        <w:t xml:space="preserve">, as </w:t>
      </w:r>
      <w:r w:rsidRPr="00791B1E">
        <w:rPr>
          <w:rStyle w:val="StyleUnderline"/>
          <w:highlight w:val="green"/>
        </w:rPr>
        <w:t>it is unlikely to accelerate the delivery of</w:t>
      </w:r>
      <w:r w:rsidRPr="00791B1E">
        <w:rPr>
          <w:rStyle w:val="StyleUnderline"/>
        </w:rPr>
        <w:t xml:space="preserve"> COVID-19 </w:t>
      </w:r>
      <w:r w:rsidRPr="00791B1E">
        <w:rPr>
          <w:rStyle w:val="StyleUnderline"/>
          <w:highlight w:val="green"/>
        </w:rPr>
        <w:t>vaccines</w:t>
      </w:r>
      <w:r w:rsidRPr="00281DBD">
        <w:rPr>
          <w:bCs/>
        </w:rPr>
        <w:t xml:space="preserve">. </w:t>
      </w:r>
      <w:r w:rsidRPr="00791B1E">
        <w:rPr>
          <w:bCs/>
          <w:sz w:val="16"/>
          <w:szCs w:val="16"/>
        </w:rPr>
        <w:t>Waiver proponents have been unable to document the existence of idle global COVID vaccine manufacturing capacity that could be unleashed by suspending IP rights. Existing capacity to produce traditional vaccines with conventional manufacturing technology simply cannot quickly or easily be converted to produce the advanced COVID-19 vaccines currently deployed.</w:t>
      </w:r>
      <w:r w:rsidRPr="00281DBD">
        <w:rPr>
          <w:bCs/>
        </w:rPr>
        <w:t xml:space="preserve"> </w:t>
      </w:r>
      <w:r w:rsidRPr="00791B1E">
        <w:rPr>
          <w:rStyle w:val="StyleUnderline"/>
        </w:rPr>
        <w:t xml:space="preserve">Thus, </w:t>
      </w:r>
      <w:r w:rsidRPr="00791B1E">
        <w:rPr>
          <w:rStyle w:val="StyleUnderline"/>
          <w:highlight w:val="green"/>
        </w:rPr>
        <w:t>developing</w:t>
      </w:r>
      <w:r w:rsidRPr="00791B1E">
        <w:rPr>
          <w:rStyle w:val="StyleUnderline"/>
        </w:rPr>
        <w:t xml:space="preserve"> country </w:t>
      </w:r>
      <w:r w:rsidRPr="00791B1E">
        <w:rPr>
          <w:rStyle w:val="StyleUnderline"/>
          <w:highlight w:val="green"/>
        </w:rPr>
        <w:t>manufacturers</w:t>
      </w:r>
      <w:r w:rsidRPr="00791B1E">
        <w:rPr>
          <w:rStyle w:val="StyleUnderline"/>
        </w:rPr>
        <w:t xml:space="preserve"> that currently make </w:t>
      </w:r>
      <w:proofErr w:type="gramStart"/>
      <w:r w:rsidRPr="00791B1E">
        <w:rPr>
          <w:rStyle w:val="StyleUnderline"/>
        </w:rPr>
        <w:t>e.g.</w:t>
      </w:r>
      <w:proofErr w:type="gramEnd"/>
      <w:r w:rsidRPr="00791B1E">
        <w:rPr>
          <w:rStyle w:val="StyleUnderline"/>
        </w:rPr>
        <w:t xml:space="preserve"> diphtheria, yellow fever, or tetanus vaccines, </w:t>
      </w:r>
      <w:r w:rsidRPr="00791B1E">
        <w:rPr>
          <w:rStyle w:val="StyleUnderline"/>
          <w:highlight w:val="green"/>
        </w:rPr>
        <w:t>cannot</w:t>
      </w:r>
      <w:r w:rsidRPr="00791B1E">
        <w:rPr>
          <w:rStyle w:val="StyleUnderline"/>
        </w:rPr>
        <w:t xml:space="preserve"> simply </w:t>
      </w:r>
      <w:r w:rsidRPr="00791B1E">
        <w:rPr>
          <w:rStyle w:val="StyleUnderline"/>
          <w:highlight w:val="green"/>
        </w:rPr>
        <w:t>be re-tooled to make</w:t>
      </w:r>
      <w:r w:rsidRPr="00791B1E">
        <w:rPr>
          <w:rStyle w:val="StyleUnderline"/>
        </w:rPr>
        <w:t xml:space="preserve"> the high-end mRNA or vectored COVID </w:t>
      </w:r>
      <w:r w:rsidRPr="00791B1E">
        <w:rPr>
          <w:rStyle w:val="StyleUnderline"/>
          <w:highlight w:val="green"/>
        </w:rPr>
        <w:t>vaccines</w:t>
      </w:r>
      <w:r w:rsidRPr="00791B1E">
        <w:rPr>
          <w:rStyle w:val="StyleUnderline"/>
        </w:rPr>
        <w:t xml:space="preserve"> we are eagerly waiting for</w:t>
      </w:r>
      <w:r w:rsidRPr="00281DBD">
        <w:rPr>
          <w:bCs/>
        </w:rPr>
        <w:t xml:space="preserve">. </w:t>
      </w:r>
      <w:r w:rsidRPr="00791B1E">
        <w:rPr>
          <w:bCs/>
          <w:sz w:val="16"/>
          <w:szCs w:val="16"/>
        </w:rPr>
        <w:t xml:space="preserve">Very different facilities will be needed, and getting these built, certified, and operational will take time, money, and precious expertise. Waiver proponents also seem to forget that someone must keep making the whooping cough, polio, MMR, and other childhood vaccines against diseases that kill more children in the developing world than COVID ever will. Current global need for non-COVID vaccines is estimated at 3.5-5.5 billion doses per year, and those who talk about using existing capacity must realize that we cannot convert current manufacturing away from these critically-important products. On top of that, an estimated 14 billion </w:t>
      </w:r>
      <w:r w:rsidRPr="00791B1E">
        <w:rPr>
          <w:bCs/>
          <w:sz w:val="16"/>
          <w:szCs w:val="16"/>
        </w:rPr>
        <w:lastRenderedPageBreak/>
        <w:t xml:space="preserve">doses of COVID vaccines will be needed globally. </w:t>
      </w:r>
      <w:r w:rsidRPr="00791B1E">
        <w:rPr>
          <w:rStyle w:val="StyleUnderline"/>
        </w:rPr>
        <w:t xml:space="preserve">As GAVI – The Vaccine Alliance explains, </w:t>
      </w:r>
      <w:r w:rsidRPr="00791B1E">
        <w:rPr>
          <w:rStyle w:val="StyleUnderline"/>
          <w:highlight w:val="green"/>
        </w:rPr>
        <w:t>it was always clear</w:t>
      </w:r>
      <w:r w:rsidRPr="00791B1E">
        <w:rPr>
          <w:rStyle w:val="StyleUnderline"/>
        </w:rPr>
        <w:t xml:space="preserve"> </w:t>
      </w:r>
      <w:r w:rsidRPr="00791B1E">
        <w:rPr>
          <w:rStyle w:val="StyleUnderline"/>
          <w:highlight w:val="green"/>
        </w:rPr>
        <w:t>that demand for</w:t>
      </w:r>
      <w:r w:rsidRPr="00791B1E">
        <w:rPr>
          <w:rStyle w:val="StyleUnderline"/>
        </w:rPr>
        <w:t xml:space="preserve"> COVID </w:t>
      </w:r>
      <w:r w:rsidRPr="00791B1E">
        <w:rPr>
          <w:rStyle w:val="StyleUnderline"/>
          <w:highlight w:val="green"/>
        </w:rPr>
        <w:t>vaccines would be</w:t>
      </w:r>
      <w:r w:rsidRPr="00791B1E">
        <w:rPr>
          <w:rStyle w:val="StyleUnderline"/>
        </w:rPr>
        <w:t xml:space="preserve"> high, immediate, and </w:t>
      </w:r>
      <w:r w:rsidRPr="00791B1E">
        <w:rPr>
          <w:rStyle w:val="StyleUnderline"/>
          <w:highlight w:val="green"/>
        </w:rPr>
        <w:t>impossible to meet in the short term</w:t>
      </w:r>
      <w:r w:rsidRPr="00791B1E">
        <w:rPr>
          <w:rStyle w:val="StyleUnderline"/>
        </w:rPr>
        <w:t xml:space="preserve">. This is no fault of the IP system. Vaccine manufacturing </w:t>
      </w:r>
      <w:r w:rsidRPr="00791B1E">
        <w:rPr>
          <w:rStyle w:val="StyleUnderline"/>
          <w:highlight w:val="green"/>
        </w:rPr>
        <w:t>processes are complex, require specific</w:t>
      </w:r>
      <w:r w:rsidRPr="00791B1E">
        <w:rPr>
          <w:rStyle w:val="StyleUnderline"/>
        </w:rPr>
        <w:t xml:space="preserve"> know-how and </w:t>
      </w:r>
      <w:r w:rsidRPr="00791B1E">
        <w:rPr>
          <w:rStyle w:val="StyleUnderline"/>
          <w:highlight w:val="green"/>
        </w:rPr>
        <w:t>equipment, and</w:t>
      </w:r>
      <w:r w:rsidRPr="00791B1E">
        <w:rPr>
          <w:rStyle w:val="StyleUnderline"/>
        </w:rPr>
        <w:t xml:space="preserve"> just </w:t>
      </w:r>
      <w:r w:rsidRPr="00791B1E">
        <w:rPr>
          <w:rStyle w:val="StyleUnderline"/>
          <w:highlight w:val="green"/>
        </w:rPr>
        <w:t>cannot happen overnight</w:t>
      </w:r>
      <w:r w:rsidRPr="00791B1E">
        <w:rPr>
          <w:rStyle w:val="StyleUnderline"/>
        </w:rPr>
        <w:t>. Some COVID-19 vaccines involve new technologies, such as mRNA and lipid nanoparticle encapsulation, for which no large-scale manufacturing facilities or copious raw materials existed at the outset of the pandemic</w:t>
      </w:r>
      <w:r w:rsidRPr="00281DBD">
        <w:rPr>
          <w:bCs/>
        </w:rPr>
        <w:t>. The worldwide capacity to build or convert new plants is likewise limited</w:t>
      </w:r>
      <w:r w:rsidRPr="00791B1E">
        <w:rPr>
          <w:bCs/>
          <w:sz w:val="16"/>
          <w:szCs w:val="16"/>
        </w:rPr>
        <w:t>, specialized manufacturing equipment is difficult or impossible to source, and</w:t>
      </w:r>
      <w:r w:rsidRPr="00281DBD">
        <w:rPr>
          <w:bCs/>
        </w:rPr>
        <w:t xml:space="preserve"> </w:t>
      </w:r>
      <w:r w:rsidRPr="00791B1E">
        <w:rPr>
          <w:rStyle w:val="StyleUnderline"/>
          <w:highlight w:val="green"/>
        </w:rPr>
        <w:t>none of this is</w:t>
      </w:r>
      <w:r w:rsidRPr="00791B1E">
        <w:rPr>
          <w:rStyle w:val="StyleUnderline"/>
        </w:rPr>
        <w:t xml:space="preserve"> or was ever </w:t>
      </w:r>
      <w:r w:rsidRPr="00791B1E">
        <w:rPr>
          <w:rStyle w:val="StyleUnderline"/>
          <w:highlight w:val="green"/>
        </w:rPr>
        <w:t>going to be achievable within a few months</w:t>
      </w:r>
      <w:r w:rsidRPr="00791B1E">
        <w:rPr>
          <w:rStyle w:val="StyleUnderline"/>
        </w:rPr>
        <w:t xml:space="preserve"> as the proponents of the TRIPS waiver assert</w:t>
      </w:r>
      <w:r w:rsidRPr="00281DBD">
        <w:rPr>
          <w:bCs/>
        </w:rPr>
        <w:t xml:space="preserve">. Not even counting the time it takes to construct and equip a new plant, just the regulatory certification of a completed new facility takes several months before it can begin commercial production, and the manufacture and quality control of a single batch of COVID-19 vaccine takes 3-4 months before it can be released. </w:t>
      </w:r>
      <w:r w:rsidRPr="00791B1E">
        <w:rPr>
          <w:bCs/>
          <w:sz w:val="16"/>
          <w:szCs w:val="16"/>
        </w:rPr>
        <w:t>Anywhere between 100 and 1,000 quality controls are done at each step of the manufacturing process.</w:t>
      </w:r>
      <w:r w:rsidRPr="00281DBD">
        <w:rPr>
          <w:bCs/>
        </w:rPr>
        <w:t xml:space="preserve"> </w:t>
      </w:r>
      <w:r w:rsidRPr="00791B1E">
        <w:rPr>
          <w:rStyle w:val="StyleUnderline"/>
        </w:rPr>
        <w:t xml:space="preserve">Those who argue that an IP waiver would enable the free flow of COVID vaccines within months are </w:t>
      </w:r>
      <w:r w:rsidRPr="00791B1E">
        <w:rPr>
          <w:rStyle w:val="StyleUnderline"/>
          <w:highlight w:val="green"/>
        </w:rPr>
        <w:t>raising impossible expectations</w:t>
      </w:r>
      <w:r w:rsidRPr="00791B1E">
        <w:rPr>
          <w:rStyle w:val="StyleUnderline"/>
        </w:rPr>
        <w:t>.</w:t>
      </w:r>
    </w:p>
    <w:p w14:paraId="2B758CEB" w14:textId="77777777" w:rsidR="00DD0964" w:rsidRPr="002E1AB8" w:rsidRDefault="00DD0964" w:rsidP="00DD0964">
      <w:pPr>
        <w:pStyle w:val="Heading4"/>
        <w:rPr>
          <w:rStyle w:val="StyleUnderline"/>
          <w:b/>
        </w:rPr>
      </w:pPr>
      <w:r w:rsidRPr="002E1AB8">
        <w:rPr>
          <w:rStyle w:val="StyleUnderline"/>
          <w:b/>
          <w:u w:val="none"/>
        </w:rPr>
        <w:t xml:space="preserve">Tons of thumpers, the </w:t>
      </w:r>
      <w:proofErr w:type="spellStart"/>
      <w:r w:rsidRPr="002E1AB8">
        <w:rPr>
          <w:rStyle w:val="StyleUnderline"/>
          <w:b/>
          <w:u w:val="none"/>
        </w:rPr>
        <w:t>aff</w:t>
      </w:r>
      <w:proofErr w:type="spellEnd"/>
      <w:r w:rsidRPr="002E1AB8">
        <w:rPr>
          <w:rStyle w:val="StyleUnderline"/>
          <w:b/>
          <w:u w:val="none"/>
        </w:rPr>
        <w:t xml:space="preserve"> makes vaccines </w:t>
      </w:r>
      <w:r w:rsidRPr="002E1AB8">
        <w:rPr>
          <w:rStyle w:val="StyleUnderline"/>
          <w:b/>
        </w:rPr>
        <w:t>more expensive</w:t>
      </w:r>
      <w:r w:rsidRPr="002E1AB8">
        <w:rPr>
          <w:rStyle w:val="StyleUnderline"/>
          <w:b/>
          <w:u w:val="none"/>
        </w:rPr>
        <w:t xml:space="preserve">, and </w:t>
      </w:r>
      <w:r w:rsidRPr="002E1AB8">
        <w:rPr>
          <w:rStyle w:val="StyleUnderline"/>
          <w:b/>
        </w:rPr>
        <w:t>current production is sufficient</w:t>
      </w:r>
    </w:p>
    <w:p w14:paraId="57ABD156" w14:textId="77777777" w:rsidR="00DD0964" w:rsidRPr="000A3A33" w:rsidRDefault="00DD0964" w:rsidP="00DD0964">
      <w:pPr>
        <w:spacing w:after="0" w:line="240" w:lineRule="auto"/>
        <w:rPr>
          <w:rStyle w:val="Style13ptBold"/>
          <w:rFonts w:eastAsia="Times New Roman"/>
          <w:b w:val="0"/>
          <w:color w:val="000000" w:themeColor="text1"/>
          <w:sz w:val="22"/>
        </w:rPr>
      </w:pPr>
      <w:r>
        <w:rPr>
          <w:rStyle w:val="Style13ptBold"/>
        </w:rPr>
        <w:t>McMurry-Heath 21</w:t>
      </w:r>
      <w:r>
        <w:rPr>
          <w:rStyle w:val="Style13ptBold"/>
          <w:b w:val="0"/>
        </w:rPr>
        <w:t xml:space="preserve"> </w:t>
      </w:r>
      <w:r w:rsidRPr="000A3A33">
        <w:rPr>
          <w:rStyle w:val="Style13ptBold"/>
          <w:b w:val="0"/>
          <w:sz w:val="22"/>
        </w:rPr>
        <w:t>[</w:t>
      </w:r>
      <w:r w:rsidRPr="000A3A33">
        <w:rPr>
          <w:rFonts w:eastAsia="Times New Roman"/>
          <w:color w:val="000000" w:themeColor="text1"/>
          <w:shd w:val="clear" w:color="auto" w:fill="FFFFFF"/>
        </w:rPr>
        <w:t>Michelle McMurry-Heath assumed the leadership of the Biotechnology Innovation Organization (BIO) as President and CEO on June 1, 2020. A medical doctor and molecular immunologist by training, Dr. McMurry-Heath becomes just the third chief executive to steward the world’s largest biotechnology advocacy group since BIO’s founding in 1993.] “Waiving intellectual property rights would compromise global vaccination efforts,” August 18</w:t>
      </w:r>
      <w:r w:rsidRPr="000A3A33">
        <w:rPr>
          <w:rFonts w:eastAsia="Times New Roman"/>
          <w:color w:val="000000" w:themeColor="text1"/>
          <w:shd w:val="clear" w:color="auto" w:fill="FFFFFF"/>
          <w:vertAlign w:val="superscript"/>
        </w:rPr>
        <w:t>th</w:t>
      </w:r>
      <w:r w:rsidRPr="000A3A33">
        <w:rPr>
          <w:rFonts w:eastAsia="Times New Roman"/>
          <w:color w:val="000000" w:themeColor="text1"/>
          <w:shd w:val="clear" w:color="auto" w:fill="FFFFFF"/>
        </w:rPr>
        <w:t xml:space="preserve">, 2021, </w:t>
      </w:r>
      <w:hyperlink r:id="rId80" w:history="1">
        <w:r w:rsidRPr="000A3A33">
          <w:rPr>
            <w:rStyle w:val="Hyperlink"/>
            <w:rFonts w:eastAsia="Times New Roman"/>
            <w:shd w:val="clear" w:color="auto" w:fill="FFFFFF"/>
          </w:rPr>
          <w:t>https://www.statnews.com/2021/08/18/waiving-intellectual-property-rights-compromise-global-vaccination-efforts/</w:t>
        </w:r>
      </w:hyperlink>
      <w:r w:rsidRPr="000A3A33">
        <w:rPr>
          <w:rFonts w:eastAsia="Times New Roman"/>
          <w:color w:val="000000" w:themeColor="text1"/>
          <w:shd w:val="clear" w:color="auto" w:fill="FFFFFF"/>
        </w:rPr>
        <w:t>, STAT, VM</w:t>
      </w:r>
    </w:p>
    <w:p w14:paraId="758AB265" w14:textId="77777777" w:rsidR="00DD0964" w:rsidRPr="00C34995" w:rsidRDefault="00DD0964" w:rsidP="00DD0964">
      <w:pPr>
        <w:rPr>
          <w:rStyle w:val="StyleUnderline"/>
          <w:b w:val="0"/>
          <w:bCs/>
          <w:u w:val="none"/>
        </w:rPr>
      </w:pPr>
      <w:r>
        <w:rPr>
          <w:rStyle w:val="StyleUnderline"/>
          <w:bCs/>
          <w:u w:val="none"/>
        </w:rPr>
        <w:t>“</w:t>
      </w:r>
      <w:r w:rsidRPr="000A3A33">
        <w:rPr>
          <w:rStyle w:val="StyleUnderline"/>
          <w:bCs/>
          <w:sz w:val="16"/>
          <w:szCs w:val="16"/>
          <w:u w:val="none"/>
        </w:rPr>
        <w:t>Covid-19 vaccines are already remarkably cheap, and companies are offering them at low or no cost to low-income countries. Poor access to clinics and transportation are barriers in some countries, but the expense of the shot itself is not</w:t>
      </w:r>
      <w:r w:rsidRPr="000A3A33">
        <w:rPr>
          <w:rStyle w:val="StyleUnderline"/>
          <w:sz w:val="16"/>
          <w:szCs w:val="16"/>
        </w:rPr>
        <w:t>.</w:t>
      </w:r>
      <w:r w:rsidRPr="00C34995">
        <w:rPr>
          <w:rStyle w:val="StyleUnderline"/>
        </w:rPr>
        <w:t xml:space="preserve"> In fact, </w:t>
      </w:r>
      <w:r w:rsidRPr="00C34995">
        <w:rPr>
          <w:rStyle w:val="StyleUnderline"/>
          <w:highlight w:val="green"/>
        </w:rPr>
        <w:t>if the W</w:t>
      </w:r>
      <w:r w:rsidRPr="00C34995">
        <w:rPr>
          <w:rStyle w:val="StyleUnderline"/>
        </w:rPr>
        <w:t xml:space="preserve">orld </w:t>
      </w:r>
      <w:r w:rsidRPr="00C34995">
        <w:rPr>
          <w:rStyle w:val="StyleUnderline"/>
          <w:highlight w:val="green"/>
        </w:rPr>
        <w:t>T</w:t>
      </w:r>
      <w:r w:rsidRPr="00C34995">
        <w:rPr>
          <w:rStyle w:val="StyleUnderline"/>
        </w:rPr>
        <w:t xml:space="preserve">rade </w:t>
      </w:r>
      <w:r w:rsidRPr="00C34995">
        <w:rPr>
          <w:rStyle w:val="StyleUnderline"/>
          <w:highlight w:val="green"/>
        </w:rPr>
        <w:t>O</w:t>
      </w:r>
      <w:r w:rsidRPr="00C34995">
        <w:rPr>
          <w:rStyle w:val="StyleUnderline"/>
        </w:rPr>
        <w:t xml:space="preserve">rganization </w:t>
      </w:r>
      <w:r w:rsidRPr="00C34995">
        <w:rPr>
          <w:rStyle w:val="StyleUnderline"/>
          <w:highlight w:val="green"/>
        </w:rPr>
        <w:t>grants the IP waiver, it could make</w:t>
      </w:r>
      <w:r w:rsidRPr="00C34995">
        <w:rPr>
          <w:rStyle w:val="StyleUnderline"/>
        </w:rPr>
        <w:t xml:space="preserve"> these </w:t>
      </w:r>
      <w:r w:rsidRPr="00C34995">
        <w:rPr>
          <w:rStyle w:val="StyleUnderline"/>
          <w:highlight w:val="green"/>
        </w:rPr>
        <w:t>vaccines more expensive</w:t>
      </w:r>
      <w:r w:rsidRPr="00C34995">
        <w:rPr>
          <w:rStyle w:val="StyleUnderline"/>
        </w:rPr>
        <w:t>.</w:t>
      </w:r>
      <w:r>
        <w:rPr>
          <w:rStyle w:val="StyleUnderline"/>
          <w:bCs/>
          <w:u w:val="none"/>
        </w:rPr>
        <w:t xml:space="preserve"> </w:t>
      </w:r>
      <w:r w:rsidRPr="00C34995">
        <w:rPr>
          <w:rStyle w:val="StyleUnderline"/>
          <w:bCs/>
          <w:u w:val="none"/>
        </w:rPr>
        <w:t xml:space="preserve">Here’s why. </w:t>
      </w:r>
      <w:r w:rsidRPr="000A3A33">
        <w:rPr>
          <w:rStyle w:val="StyleUnderline"/>
          <w:bCs/>
          <w:sz w:val="16"/>
          <w:szCs w:val="16"/>
          <w:u w:val="none"/>
        </w:rPr>
        <w:t>Before Covid-19 emerged, the world produced at most 5.5 billion doses of various vaccines every year. Now the world needs an additional 11 billion doses — including billions of doses of mRNA vaccines that no one had ever mass-manufactured before — to fully vaccinate every eligible person on the planet against the new disease.</w:t>
      </w:r>
      <w:r>
        <w:rPr>
          <w:rStyle w:val="StyleUnderline"/>
          <w:bCs/>
          <w:u w:val="none"/>
        </w:rPr>
        <w:t xml:space="preserve"> </w:t>
      </w:r>
      <w:r w:rsidRPr="00C34995">
        <w:rPr>
          <w:rStyle w:val="StyleUnderline"/>
        </w:rPr>
        <w:t xml:space="preserve">Even as Covid-19 vaccines were still being developed, pharmaceutical </w:t>
      </w:r>
      <w:r w:rsidRPr="00C34995">
        <w:rPr>
          <w:rStyle w:val="StyleUnderline"/>
          <w:highlight w:val="green"/>
        </w:rPr>
        <w:t>companies began</w:t>
      </w:r>
      <w:r w:rsidRPr="00C34995">
        <w:rPr>
          <w:rStyle w:val="StyleUnderline"/>
        </w:rPr>
        <w:t xml:space="preserve"> retrofitting and </w:t>
      </w:r>
      <w:r w:rsidRPr="00C34995">
        <w:rPr>
          <w:rStyle w:val="StyleUnderline"/>
          <w:highlight w:val="green"/>
        </w:rPr>
        <w:t>upgrading</w:t>
      </w:r>
      <w:r w:rsidRPr="00C34995">
        <w:rPr>
          <w:rStyle w:val="StyleUnderline"/>
        </w:rPr>
        <w:t xml:space="preserve"> existing </w:t>
      </w:r>
      <w:r w:rsidRPr="00C34995">
        <w:rPr>
          <w:rStyle w:val="Emphasis"/>
          <w:highlight w:val="green"/>
        </w:rPr>
        <w:t>facilities to produce Covid-19 vaccines</w:t>
      </w:r>
      <w:r w:rsidRPr="00C34995">
        <w:rPr>
          <w:rStyle w:val="StyleUnderline"/>
        </w:rPr>
        <w:t xml:space="preserve">, at a cost of $40 to $100 million each. Vaccine developers also licensed their technologies to well-established manufacturers, like the Serum Institute of India, to further increase production. As a result, </w:t>
      </w:r>
      <w:r w:rsidRPr="00C34995">
        <w:rPr>
          <w:rStyle w:val="StyleUnderline"/>
          <w:highlight w:val="green"/>
        </w:rPr>
        <w:t xml:space="preserve">almost </w:t>
      </w:r>
      <w:r w:rsidRPr="00C34995">
        <w:rPr>
          <w:rStyle w:val="StyleUnderline"/>
          <w:highlight w:val="green"/>
        </w:rPr>
        <w:lastRenderedPageBreak/>
        <w:t>every facility</w:t>
      </w:r>
      <w:r w:rsidRPr="00C34995">
        <w:rPr>
          <w:rStyle w:val="StyleUnderline"/>
        </w:rPr>
        <w:t xml:space="preserve"> in the world </w:t>
      </w:r>
      <w:r w:rsidRPr="00C34995">
        <w:rPr>
          <w:rStyle w:val="StyleUnderline"/>
          <w:highlight w:val="green"/>
        </w:rPr>
        <w:t>that can</w:t>
      </w:r>
      <w:r w:rsidRPr="00C34995">
        <w:rPr>
          <w:rStyle w:val="StyleUnderline"/>
        </w:rPr>
        <w:t xml:space="preserve"> quickly and </w:t>
      </w:r>
      <w:r w:rsidRPr="00C34995">
        <w:rPr>
          <w:rStyle w:val="StyleUnderline"/>
          <w:highlight w:val="green"/>
        </w:rPr>
        <w:t>safely make Covid-19 vaccines is already doing so</w:t>
      </w:r>
      <w:r w:rsidRPr="00C34995">
        <w:rPr>
          <w:rStyle w:val="StyleUnderline"/>
        </w:rPr>
        <w:t>, or will be in the next few months</w:t>
      </w:r>
      <w:r w:rsidRPr="00C34995">
        <w:rPr>
          <w:rStyle w:val="StyleUnderline"/>
          <w:bCs/>
          <w:u w:val="none"/>
        </w:rPr>
        <w:t>.</w:t>
      </w:r>
      <w:r>
        <w:rPr>
          <w:rStyle w:val="StyleUnderline"/>
          <w:bCs/>
          <w:u w:val="none"/>
        </w:rPr>
        <w:t xml:space="preserve"> </w:t>
      </w:r>
      <w:r w:rsidRPr="00C34995">
        <w:rPr>
          <w:rStyle w:val="StyleUnderline"/>
          <w:bCs/>
          <w:u w:val="none"/>
        </w:rPr>
        <w:t xml:space="preserve">The cutting-edge mRNA vaccines from </w:t>
      </w:r>
      <w:proofErr w:type="spellStart"/>
      <w:r w:rsidRPr="00C34995">
        <w:rPr>
          <w:rStyle w:val="StyleUnderline"/>
          <w:bCs/>
          <w:u w:val="none"/>
        </w:rPr>
        <w:t>Moderna</w:t>
      </w:r>
      <w:proofErr w:type="spellEnd"/>
      <w:r w:rsidRPr="00C34995">
        <w:rPr>
          <w:rStyle w:val="StyleUnderline"/>
          <w:bCs/>
          <w:u w:val="none"/>
        </w:rPr>
        <w:t xml:space="preserve"> and Pfizer-BioNTech face an even bigger capacity issue. </w:t>
      </w:r>
      <w:r w:rsidRPr="00C34995">
        <w:rPr>
          <w:rStyle w:val="StyleUnderline"/>
        </w:rPr>
        <w:t xml:space="preserve">Since </w:t>
      </w:r>
      <w:r w:rsidRPr="00C34995">
        <w:rPr>
          <w:rStyle w:val="StyleUnderline"/>
          <w:highlight w:val="green"/>
        </w:rPr>
        <w:t>the underlying tech</w:t>
      </w:r>
      <w:r w:rsidRPr="00C34995">
        <w:rPr>
          <w:rStyle w:val="StyleUnderline"/>
        </w:rPr>
        <w:t xml:space="preserve">nology </w:t>
      </w:r>
      <w:r w:rsidRPr="00C34995">
        <w:rPr>
          <w:rStyle w:val="StyleUnderline"/>
          <w:highlight w:val="green"/>
        </w:rPr>
        <w:t>is new, there are no</w:t>
      </w:r>
      <w:r w:rsidRPr="00C34995">
        <w:rPr>
          <w:rStyle w:val="StyleUnderline"/>
        </w:rPr>
        <w:t xml:space="preserve"> mRNA manufacturing </w:t>
      </w:r>
      <w:r w:rsidRPr="00C34995">
        <w:rPr>
          <w:rStyle w:val="StyleUnderline"/>
          <w:highlight w:val="green"/>
        </w:rPr>
        <w:t>facilities sitting idle with operators</w:t>
      </w:r>
      <w:r w:rsidRPr="00C34995">
        <w:rPr>
          <w:rStyle w:val="StyleUnderline"/>
        </w:rPr>
        <w:t xml:space="preserve"> just waiting for licensing agreements to turn on the machines. N</w:t>
      </w:r>
      <w:r w:rsidRPr="00C34995">
        <w:rPr>
          <w:rStyle w:val="StyleUnderline"/>
          <w:highlight w:val="green"/>
        </w:rPr>
        <w:t>or</w:t>
      </w:r>
      <w:r w:rsidRPr="00C34995">
        <w:rPr>
          <w:rStyle w:val="StyleUnderline"/>
        </w:rPr>
        <w:t xml:space="preserve"> are there </w:t>
      </w:r>
      <w:r w:rsidRPr="00C34995">
        <w:rPr>
          <w:rStyle w:val="StyleUnderline"/>
          <w:highlight w:val="green"/>
        </w:rPr>
        <w:t>trained personnel to</w:t>
      </w:r>
      <w:r w:rsidRPr="00C34995">
        <w:rPr>
          <w:rStyle w:val="StyleUnderline"/>
        </w:rPr>
        <w:t xml:space="preserve"> run them or </w:t>
      </w:r>
      <w:r w:rsidRPr="00C34995">
        <w:rPr>
          <w:rStyle w:val="StyleUnderline"/>
          <w:highlight w:val="green"/>
        </w:rPr>
        <w:t>ensure safety</w:t>
      </w:r>
      <w:r w:rsidRPr="00C34995">
        <w:rPr>
          <w:rStyle w:val="StyleUnderline"/>
        </w:rPr>
        <w:t xml:space="preserve"> and quality control</w:t>
      </w:r>
      <w:r w:rsidRPr="00C34995">
        <w:rPr>
          <w:rStyle w:val="StyleUnderline"/>
          <w:bCs/>
          <w:u w:val="none"/>
        </w:rPr>
        <w:t>. Embedding delicate mRNA vaccine molecules inside lipid nanoparticle shells at temperatures colder than Antarctica isn’t as easy as following a recipe from Bon Appetit.</w:t>
      </w:r>
      <w:r>
        <w:rPr>
          <w:rStyle w:val="StyleUnderline"/>
          <w:bCs/>
          <w:u w:val="none"/>
        </w:rPr>
        <w:t xml:space="preserve"> </w:t>
      </w:r>
      <w:r w:rsidRPr="00C34995">
        <w:rPr>
          <w:rStyle w:val="StyleUnderline"/>
        </w:rPr>
        <w:t xml:space="preserve">Another big barrier to producing more shots is a </w:t>
      </w:r>
      <w:r w:rsidRPr="00C34995">
        <w:rPr>
          <w:rStyle w:val="StyleUnderline"/>
          <w:highlight w:val="green"/>
        </w:rPr>
        <w:t>shortage of raw materials. Suspending i</w:t>
      </w:r>
      <w:r w:rsidRPr="00C34995">
        <w:rPr>
          <w:rStyle w:val="StyleUnderline"/>
        </w:rPr>
        <w:t xml:space="preserve">ntellectual </w:t>
      </w:r>
      <w:r w:rsidRPr="00C34995">
        <w:rPr>
          <w:rStyle w:val="StyleUnderline"/>
          <w:highlight w:val="green"/>
        </w:rPr>
        <w:t>p</w:t>
      </w:r>
      <w:r w:rsidRPr="00C34995">
        <w:rPr>
          <w:rStyle w:val="StyleUnderline"/>
        </w:rPr>
        <w:t xml:space="preserve">roperty </w:t>
      </w:r>
      <w:r w:rsidRPr="00C34995">
        <w:rPr>
          <w:rStyle w:val="StyleUnderline"/>
          <w:highlight w:val="green"/>
        </w:rPr>
        <w:t>protections</w:t>
      </w:r>
      <w:r w:rsidRPr="00C34995">
        <w:rPr>
          <w:rStyle w:val="StyleUnderline"/>
        </w:rPr>
        <w:t xml:space="preserve"> and allowing any manufacturer to try to produce these vaccines, regardless of preparedness or experience, </w:t>
      </w:r>
      <w:r w:rsidRPr="00C34995">
        <w:rPr>
          <w:rStyle w:val="StyleUnderline"/>
          <w:highlight w:val="green"/>
        </w:rPr>
        <w:t>would increase</w:t>
      </w:r>
      <w:r w:rsidRPr="00C34995">
        <w:rPr>
          <w:rStyle w:val="StyleUnderline"/>
        </w:rPr>
        <w:t xml:space="preserve"> the </w:t>
      </w:r>
      <w:r w:rsidRPr="00C34995">
        <w:rPr>
          <w:rStyle w:val="StyleUnderline"/>
          <w:highlight w:val="green"/>
        </w:rPr>
        <w:t>demand for scarce raw materials, driving up prices and impeding production</w:t>
      </w:r>
      <w:r w:rsidRPr="00C34995">
        <w:rPr>
          <w:rStyle w:val="StyleUnderline"/>
          <w:bCs/>
          <w:u w:val="none"/>
        </w:rPr>
        <w:t>.</w:t>
      </w:r>
      <w:r>
        <w:rPr>
          <w:rStyle w:val="StyleUnderline"/>
          <w:bCs/>
          <w:u w:val="none"/>
        </w:rPr>
        <w:t xml:space="preserve"> </w:t>
      </w:r>
      <w:r w:rsidRPr="00C34995">
        <w:rPr>
          <w:rStyle w:val="StyleUnderline"/>
          <w:bCs/>
          <w:u w:val="none"/>
        </w:rPr>
        <w:t xml:space="preserve">Nor could all companies that suddenly get a green light due to suspended intellectual property rights produce vaccines as cheaply or quickly as existing manufacturers. </w:t>
      </w:r>
      <w:r w:rsidRPr="00C34995">
        <w:rPr>
          <w:rStyle w:val="StyleUnderline"/>
          <w:highlight w:val="green"/>
        </w:rPr>
        <w:t xml:space="preserve">Building a </w:t>
      </w:r>
      <w:proofErr w:type="gramStart"/>
      <w:r w:rsidRPr="00C34995">
        <w:rPr>
          <w:rStyle w:val="StyleUnderline"/>
          <w:highlight w:val="green"/>
        </w:rPr>
        <w:t>new</w:t>
      </w:r>
      <w:r w:rsidRPr="00C34995">
        <w:rPr>
          <w:rStyle w:val="StyleUnderline"/>
        </w:rPr>
        <w:t xml:space="preserve"> vaccine manufacturing </w:t>
      </w:r>
      <w:r w:rsidRPr="00C34995">
        <w:rPr>
          <w:rStyle w:val="StyleUnderline"/>
          <w:highlight w:val="green"/>
        </w:rPr>
        <w:t>facility</w:t>
      </w:r>
      <w:r w:rsidRPr="00C34995">
        <w:rPr>
          <w:rStyle w:val="StyleUnderline"/>
        </w:rPr>
        <w:t xml:space="preserve"> costs</w:t>
      </w:r>
      <w:proofErr w:type="gramEnd"/>
      <w:r w:rsidRPr="00C34995">
        <w:rPr>
          <w:rStyle w:val="StyleUnderline"/>
        </w:rPr>
        <w:t xml:space="preserve"> about $700 million, </w:t>
      </w:r>
      <w:r w:rsidRPr="00C34995">
        <w:rPr>
          <w:rStyle w:val="StyleUnderline"/>
          <w:highlight w:val="green"/>
        </w:rPr>
        <w:t>takes</w:t>
      </w:r>
      <w:r w:rsidRPr="00C34995">
        <w:rPr>
          <w:rStyle w:val="StyleUnderline"/>
        </w:rPr>
        <w:t xml:space="preserve"> many months — if not </w:t>
      </w:r>
      <w:r w:rsidRPr="00C34995">
        <w:rPr>
          <w:rStyle w:val="StyleUnderline"/>
          <w:highlight w:val="green"/>
        </w:rPr>
        <w:t>years</w:t>
      </w:r>
      <w:r w:rsidRPr="00C34995">
        <w:rPr>
          <w:rStyle w:val="StyleUnderline"/>
        </w:rPr>
        <w:t xml:space="preserve"> — to build and, once opened, requires another four to six months to start producing vaccine doses</w:t>
      </w:r>
      <w:r w:rsidRPr="00C34995">
        <w:rPr>
          <w:rStyle w:val="StyleUnderline"/>
          <w:bCs/>
          <w:u w:val="none"/>
        </w:rPr>
        <w:t xml:space="preserve">. </w:t>
      </w:r>
      <w:r w:rsidRPr="000A3A33">
        <w:rPr>
          <w:rStyle w:val="StyleUnderline"/>
          <w:bCs/>
          <w:sz w:val="16"/>
          <w:szCs w:val="16"/>
          <w:u w:val="none"/>
        </w:rPr>
        <w:t>And because negotiations surrounding the WTO waiver, which began this summer, could take until December before they are completed, it wouldn’t be until well into 2023 or later that any additional doses would become available. That’s slower than our current production rate.</w:t>
      </w:r>
      <w:r w:rsidRPr="00C34995">
        <w:rPr>
          <w:rStyle w:val="StyleUnderline"/>
          <w:bCs/>
          <w:u w:val="none"/>
        </w:rPr>
        <w:t xml:space="preserve"> </w:t>
      </w:r>
      <w:r w:rsidRPr="00C34995">
        <w:rPr>
          <w:rStyle w:val="StyleUnderline"/>
        </w:rPr>
        <w:t xml:space="preserve">According to a report from Duke University’s Global Health Innovation Center, </w:t>
      </w:r>
      <w:r w:rsidRPr="00C34995">
        <w:rPr>
          <w:rStyle w:val="StyleUnderline"/>
          <w:highlight w:val="green"/>
        </w:rPr>
        <w:t>companies are on track to manufacture enough</w:t>
      </w:r>
      <w:r w:rsidRPr="00C34995">
        <w:rPr>
          <w:rStyle w:val="StyleUnderline"/>
        </w:rPr>
        <w:t xml:space="preserve"> shots </w:t>
      </w:r>
      <w:r w:rsidRPr="00C34995">
        <w:rPr>
          <w:rStyle w:val="StyleUnderline"/>
          <w:highlight w:val="green"/>
        </w:rPr>
        <w:t>in 2021</w:t>
      </w:r>
      <w:r w:rsidRPr="00C34995">
        <w:rPr>
          <w:rStyle w:val="StyleUnderline"/>
        </w:rPr>
        <w:t xml:space="preserve"> to fully vaccinate at least 70% of the global population against Covid-19 — the level required </w:t>
      </w:r>
      <w:r w:rsidRPr="00C34995">
        <w:rPr>
          <w:rStyle w:val="StyleUnderline"/>
          <w:highlight w:val="green"/>
        </w:rPr>
        <w:t>to achieve herd immunity</w:t>
      </w:r>
      <w:r w:rsidRPr="00C34995">
        <w:rPr>
          <w:rStyle w:val="StyleUnderline"/>
        </w:rPr>
        <w:t>.</w:t>
      </w:r>
      <w:r>
        <w:rPr>
          <w:rStyle w:val="StyleUnderline"/>
          <w:bCs/>
          <w:u w:val="none"/>
        </w:rPr>
        <w:t>”</w:t>
      </w:r>
    </w:p>
    <w:p w14:paraId="5F3489B6" w14:textId="77777777" w:rsidR="00DD0964" w:rsidRDefault="00DD0964" w:rsidP="00DD0964">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7D93FE0E" w14:textId="77777777" w:rsidR="00DD0964" w:rsidRPr="006D5674" w:rsidRDefault="00DD0964" w:rsidP="00DD0964">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3186515A" w14:textId="77777777" w:rsidR="00DD0964" w:rsidRPr="00CE75C7" w:rsidRDefault="00DD0964" w:rsidP="00DD0964">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08EBC3B0" w14:textId="77777777" w:rsidR="00DD0964" w:rsidRPr="00CE75C7" w:rsidRDefault="00DD0964" w:rsidP="00DD0964">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57BEF02E" w14:textId="77777777" w:rsidR="00DD0964" w:rsidRPr="00CE75C7" w:rsidRDefault="00DD0964" w:rsidP="00DD0964">
      <w:pPr>
        <w:rPr>
          <w:sz w:val="12"/>
        </w:rPr>
      </w:pPr>
      <w:r w:rsidRPr="00CE75C7">
        <w:rPr>
          <w:sz w:val="12"/>
        </w:rPr>
        <w:lastRenderedPageBreak/>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53110C39" w14:textId="77777777" w:rsidR="00DD0964" w:rsidRPr="007D128D" w:rsidRDefault="00DD0964" w:rsidP="00DD0964">
      <w:pPr>
        <w:rPr>
          <w:sz w:val="12"/>
        </w:rPr>
      </w:pPr>
      <w:r w:rsidRPr="00CE75C7">
        <w:rPr>
          <w:rStyle w:val="StyleUnderline"/>
        </w:rPr>
        <w:t>We've already seen what can go wrong with substandard vaccine manufacturing</w:t>
      </w:r>
      <w:r w:rsidRPr="00CE75C7">
        <w:rPr>
          <w:sz w:val="12"/>
        </w:rPr>
        <w:t>. In April, the Food and Drug Administration (FDA) inspected the Emergent BioSolutions factory in Baltimore and consequently shut down their production after concerning observations, which include:</w:t>
      </w:r>
      <w:r w:rsidRPr="00CE75C7">
        <w:rPr>
          <w:sz w:val="12"/>
          <w:vertAlign w:val="superscript"/>
        </w:rPr>
        <w:t>3</w:t>
      </w:r>
    </w:p>
    <w:p w14:paraId="500EB5AE" w14:textId="77777777" w:rsidR="00DD0964" w:rsidRPr="00CE75C7" w:rsidRDefault="00DD0964" w:rsidP="00DD0964">
      <w:pPr>
        <w:rPr>
          <w:sz w:val="12"/>
          <w:szCs w:val="12"/>
        </w:rPr>
      </w:pPr>
      <w:r w:rsidRPr="00CE75C7">
        <w:rPr>
          <w:sz w:val="12"/>
          <w:szCs w:val="12"/>
        </w:rPr>
        <w:t>The factory was not maintained in a clean and sanitary condition.</w:t>
      </w:r>
    </w:p>
    <w:p w14:paraId="5F5CBF48" w14:textId="77777777" w:rsidR="00DD0964" w:rsidRPr="00CE75C7" w:rsidRDefault="00DD0964" w:rsidP="00DD0964">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04231CA7" w14:textId="77777777" w:rsidR="00DD0964" w:rsidRPr="00CE75C7" w:rsidRDefault="00DD0964" w:rsidP="00DD0964">
      <w:pPr>
        <w:rPr>
          <w:sz w:val="12"/>
          <w:szCs w:val="12"/>
        </w:rPr>
      </w:pPr>
      <w:r w:rsidRPr="00CE75C7">
        <w:rPr>
          <w:sz w:val="12"/>
          <w:szCs w:val="12"/>
        </w:rPr>
        <w:t>Employees were seen dragging unsealed bags of medical waste from the manufacturing area across the warehouse.</w:t>
      </w:r>
    </w:p>
    <w:p w14:paraId="520EF0EF" w14:textId="77777777" w:rsidR="00DD0964" w:rsidRPr="00CE75C7" w:rsidRDefault="00DD0964" w:rsidP="00DD0964">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223DD87E" w14:textId="77777777" w:rsidR="00DD0964" w:rsidRPr="00CE75C7" w:rsidRDefault="00DD0964" w:rsidP="00DD0964">
      <w:pPr>
        <w:rPr>
          <w:sz w:val="12"/>
          <w:szCs w:val="12"/>
        </w:rPr>
      </w:pPr>
      <w:r w:rsidRPr="00CE75C7">
        <w:rPr>
          <w:sz w:val="12"/>
          <w:szCs w:val="12"/>
        </w:rPr>
        <w:t>Employees were seen removing their protective garments where raw materials were staged for manufacturing.</w:t>
      </w:r>
    </w:p>
    <w:p w14:paraId="39A7212E" w14:textId="77777777" w:rsidR="00DD0964" w:rsidRPr="00CE75C7" w:rsidRDefault="00DD0964" w:rsidP="00DD0964">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5BB0BF85" w14:textId="77777777" w:rsidR="00DD0964" w:rsidRPr="00CE75C7" w:rsidRDefault="00DD0964" w:rsidP="00DD0964">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26B03B0B" w14:textId="77777777" w:rsidR="00DD0964" w:rsidRPr="00CE75C7" w:rsidRDefault="00DD0964" w:rsidP="00DD0964">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51D5D3C9" w14:textId="77777777" w:rsidR="00DD0964" w:rsidRPr="00CE75C7" w:rsidRDefault="00DD0964" w:rsidP="00DD0964">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132AA81B" w14:textId="77777777" w:rsidR="00DD0964" w:rsidRPr="00CE75C7" w:rsidRDefault="00DD0964" w:rsidP="00DD0964">
      <w:pPr>
        <w:rPr>
          <w:sz w:val="12"/>
        </w:rPr>
      </w:pPr>
      <w:r w:rsidRPr="00CE75C7">
        <w:rPr>
          <w:sz w:val="12"/>
        </w:rPr>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667FBE5E" w14:textId="77777777" w:rsidR="00DD0964" w:rsidRPr="00CE75C7" w:rsidRDefault="00DD0964" w:rsidP="00DD0964">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4DB6FC95" w14:textId="77777777" w:rsidR="00DD0964" w:rsidRPr="00CE75C7" w:rsidRDefault="00DD0964" w:rsidP="00DD0964">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0004B135" w14:textId="77777777" w:rsidR="00DD0964" w:rsidRPr="00CE75C7" w:rsidRDefault="00DD0964" w:rsidP="00DD0964">
      <w:pPr>
        <w:rPr>
          <w:sz w:val="12"/>
        </w:rPr>
      </w:pPr>
      <w:r w:rsidRPr="00CE75C7">
        <w:rPr>
          <w:sz w:val="12"/>
        </w:rPr>
        <w:lastRenderedPageBreak/>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4F0EDFE5" w14:textId="77777777" w:rsidR="00DD0964" w:rsidRPr="00CE75C7" w:rsidRDefault="00DD0964" w:rsidP="00DD0964">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08B04364" w14:textId="77777777" w:rsidR="00DD0964" w:rsidRDefault="00DD0964" w:rsidP="00DD0964"/>
    <w:p w14:paraId="567B7331" w14:textId="77777777" w:rsidR="00DD0964" w:rsidRPr="00DD0964" w:rsidRDefault="00DD0964" w:rsidP="00DD0964"/>
    <w:p w14:paraId="57F160E5" w14:textId="4320D5C6" w:rsidR="00DD0964" w:rsidRDefault="00DD0964" w:rsidP="00DD0964">
      <w:pPr>
        <w:pStyle w:val="Heading3"/>
      </w:pPr>
      <w:r>
        <w:lastRenderedPageBreak/>
        <w:t>WTO Legitimacy</w:t>
      </w:r>
    </w:p>
    <w:p w14:paraId="7DE6B159" w14:textId="0405D986" w:rsidR="00DD0964" w:rsidRPr="00FE51A3" w:rsidRDefault="00DD0964" w:rsidP="00DD0964">
      <w:pPr>
        <w:pStyle w:val="Heading4"/>
        <w:rPr>
          <w:rFonts w:asciiTheme="majorHAnsi" w:hAnsiTheme="majorHAnsi" w:cstheme="majorHAnsi"/>
        </w:rPr>
      </w:pPr>
      <w:r w:rsidRPr="00FE51A3">
        <w:rPr>
          <w:rFonts w:asciiTheme="majorHAnsi" w:hAnsiTheme="majorHAnsi" w:cstheme="majorHAnsi"/>
        </w:rPr>
        <w:t xml:space="preserve">The US has </w:t>
      </w:r>
      <w:r w:rsidRPr="00FE51A3">
        <w:rPr>
          <w:rFonts w:asciiTheme="majorHAnsi" w:hAnsiTheme="majorHAnsi" w:cstheme="majorHAnsi"/>
          <w:u w:val="single"/>
        </w:rPr>
        <w:t>structurally undermined</w:t>
      </w:r>
      <w:r w:rsidRPr="00FE51A3">
        <w:rPr>
          <w:rFonts w:asciiTheme="majorHAnsi" w:hAnsiTheme="majorHAnsi" w:cstheme="majorHAnsi"/>
        </w:rPr>
        <w:t xml:space="preserve"> WTO legitimacy</w:t>
      </w:r>
      <w:r>
        <w:rPr>
          <w:rFonts w:asciiTheme="majorHAnsi" w:hAnsiTheme="majorHAnsi" w:cstheme="majorHAnsi"/>
        </w:rPr>
        <w:t xml:space="preserve"> – every WTO ruling gets vetoed</w:t>
      </w:r>
      <w:r>
        <w:rPr>
          <w:rFonts w:asciiTheme="majorHAnsi" w:hAnsiTheme="majorHAnsi" w:cstheme="majorHAnsi"/>
        </w:rPr>
        <w:t xml:space="preserve"> – only the CP</w:t>
      </w:r>
      <w:r w:rsidR="00813DFB">
        <w:rPr>
          <w:rFonts w:asciiTheme="majorHAnsi" w:hAnsiTheme="majorHAnsi" w:cstheme="majorHAnsi"/>
        </w:rPr>
        <w:t>s</w:t>
      </w:r>
      <w:r>
        <w:rPr>
          <w:rFonts w:asciiTheme="majorHAnsi" w:hAnsiTheme="majorHAnsi" w:cstheme="majorHAnsi"/>
        </w:rPr>
        <w:t xml:space="preserve"> can solve</w:t>
      </w:r>
    </w:p>
    <w:p w14:paraId="162E9A05" w14:textId="77777777" w:rsidR="00DD0964" w:rsidRPr="00FE51A3" w:rsidRDefault="00DD0964" w:rsidP="00DD0964">
      <w:pPr>
        <w:rPr>
          <w:rStyle w:val="Style13ptBold"/>
          <w:rFonts w:asciiTheme="majorHAnsi" w:hAnsiTheme="majorHAnsi" w:cstheme="majorHAnsi"/>
          <w:b w:val="0"/>
          <w:bCs/>
          <w:sz w:val="16"/>
          <w:szCs w:val="16"/>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14D780DE" w14:textId="77777777" w:rsidR="00DD0964" w:rsidRPr="00FE51A3" w:rsidRDefault="00DD0964" w:rsidP="00DD0964">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2A779054" w14:textId="77777777" w:rsidR="00DD0964" w:rsidRPr="00FE51A3" w:rsidRDefault="00DD0964" w:rsidP="00DD0964">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47E8AB86" w14:textId="77777777" w:rsidR="00DD0964" w:rsidRPr="00FE51A3" w:rsidRDefault="00DD0964" w:rsidP="00DD0964">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440918AF" w14:textId="77777777" w:rsidR="00DD0964" w:rsidRPr="00FE51A3" w:rsidRDefault="00DD0964" w:rsidP="00DD0964">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2C04C5B8" w14:textId="77777777" w:rsidR="00DD0964" w:rsidRPr="00FE51A3" w:rsidRDefault="00DD0964" w:rsidP="00DD0964">
      <w:pPr>
        <w:rPr>
          <w:rFonts w:asciiTheme="majorHAnsi" w:hAnsiTheme="majorHAnsi" w:cstheme="majorHAnsi"/>
          <w:sz w:val="12"/>
        </w:rPr>
      </w:pPr>
      <w:r w:rsidRPr="00FE51A3">
        <w:rPr>
          <w:rStyle w:val="StyleUnderline"/>
          <w:rFonts w:asciiTheme="majorHAnsi" w:hAnsiTheme="majorHAnsi" w:cstheme="majorHAnsi"/>
        </w:rPr>
        <w:t>That changed in 2018, when the Trump administration triggered a cold war-era law to justify tariffs on foreign imports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4E21FD02" w14:textId="77777777" w:rsidR="00DD0964" w:rsidRPr="00FE51A3" w:rsidRDefault="00DD0964" w:rsidP="00DD0964">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Russia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08F4156A" w14:textId="77777777" w:rsidR="00DD0964" w:rsidRPr="00FE51A3" w:rsidRDefault="00DD0964" w:rsidP="00DD0964">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16E63543" w14:textId="77777777" w:rsidR="00DD0964" w:rsidRPr="00FE51A3" w:rsidRDefault="00DD0964" w:rsidP="00DD0964">
      <w:pPr>
        <w:rPr>
          <w:rFonts w:asciiTheme="majorHAnsi" w:hAnsiTheme="majorHAnsi" w:cstheme="majorHAnsi"/>
          <w:sz w:val="12"/>
          <w:szCs w:val="12"/>
        </w:rPr>
      </w:pPr>
      <w:r w:rsidRPr="00FE51A3">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58707DE4" w14:textId="77777777" w:rsidR="006E4767" w:rsidRDefault="00DD0964" w:rsidP="00DD0964">
      <w:pPr>
        <w:rPr>
          <w:rStyle w:val="StyleUnderline"/>
          <w:rFonts w:asciiTheme="majorHAnsi" w:hAnsiTheme="majorHAnsi" w:cstheme="majorHAnsi"/>
        </w:rPr>
      </w:pPr>
      <w:r w:rsidRPr="00FE51A3">
        <w:rPr>
          <w:rFonts w:asciiTheme="majorHAnsi" w:hAnsiTheme="majorHAnsi" w:cstheme="majorHAnsi"/>
          <w:sz w:val="12"/>
        </w:rPr>
        <w:lastRenderedPageBreak/>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xml:space="preserve">, </w:t>
      </w:r>
    </w:p>
    <w:p w14:paraId="37036F90" w14:textId="77777777" w:rsidR="006E4767" w:rsidRDefault="006E4767" w:rsidP="00DD0964">
      <w:pPr>
        <w:rPr>
          <w:rStyle w:val="StyleUnderline"/>
          <w:rFonts w:asciiTheme="majorHAnsi" w:hAnsiTheme="majorHAnsi" w:cstheme="majorHAnsi"/>
        </w:rPr>
      </w:pPr>
    </w:p>
    <w:p w14:paraId="1C4EE0B5" w14:textId="77777777" w:rsidR="006E4767" w:rsidRDefault="006E4767" w:rsidP="00DD0964">
      <w:pPr>
        <w:rPr>
          <w:rStyle w:val="StyleUnderline"/>
          <w:rFonts w:asciiTheme="majorHAnsi" w:hAnsiTheme="majorHAnsi" w:cstheme="majorHAnsi"/>
        </w:rPr>
      </w:pPr>
    </w:p>
    <w:p w14:paraId="79E4D0CE" w14:textId="77777777" w:rsidR="006E4767" w:rsidRDefault="006E4767" w:rsidP="00DD0964">
      <w:pPr>
        <w:rPr>
          <w:rStyle w:val="StyleUnderline"/>
          <w:rFonts w:asciiTheme="majorHAnsi" w:hAnsiTheme="majorHAnsi" w:cstheme="majorHAnsi"/>
        </w:rPr>
      </w:pPr>
    </w:p>
    <w:p w14:paraId="18961632" w14:textId="190F455D" w:rsidR="00DD0964" w:rsidRPr="00FE51A3" w:rsidRDefault="00DD0964" w:rsidP="00DD0964">
      <w:pPr>
        <w:rPr>
          <w:rFonts w:asciiTheme="majorHAnsi" w:hAnsiTheme="majorHAnsi" w:cstheme="majorHAnsi"/>
          <w:sz w:val="12"/>
        </w:rPr>
      </w:pPr>
      <w:r w:rsidRPr="00FE51A3">
        <w:rPr>
          <w:rStyle w:val="StyleUnderline"/>
          <w:rFonts w:asciiTheme="majorHAnsi" w:hAnsiTheme="majorHAnsi" w:cstheme="majorHAnsi"/>
        </w:rPr>
        <w:t xml:space="preserve">a seven-member panel of experts who until 2019 had the final say on trade disputes involving billions of </w:t>
      </w:r>
      <w:proofErr w:type="spellStart"/>
      <w:r w:rsidRPr="00FE51A3">
        <w:rPr>
          <w:rStyle w:val="StyleUnderline"/>
          <w:rFonts w:asciiTheme="majorHAnsi" w:hAnsiTheme="majorHAnsi" w:cstheme="majorHAnsi"/>
        </w:rPr>
        <w:t>dollars worth</w:t>
      </w:r>
      <w:proofErr w:type="spellEnd"/>
      <w:r w:rsidRPr="00FE51A3">
        <w:rPr>
          <w:rStyle w:val="StyleUnderline"/>
          <w:rFonts w:asciiTheme="majorHAnsi" w:hAnsiTheme="majorHAnsi" w:cstheme="majorHAnsi"/>
        </w:rPr>
        <w:t xml:space="preserve"> of international commerce</w:t>
      </w:r>
      <w:r w:rsidRPr="00FE51A3">
        <w:rPr>
          <w:rFonts w:asciiTheme="majorHAnsi" w:hAnsiTheme="majorHAnsi" w:cstheme="majorHAnsi"/>
          <w:sz w:val="12"/>
        </w:rPr>
        <w:t>.</w:t>
      </w:r>
    </w:p>
    <w:p w14:paraId="50DE413F" w14:textId="77777777" w:rsidR="00DD0964" w:rsidRPr="00FE51A3" w:rsidRDefault="00DD0964" w:rsidP="00DD0964">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7979F9DB" w14:textId="77777777" w:rsidR="00DD0964" w:rsidRPr="00FE51A3" w:rsidRDefault="00DD0964" w:rsidP="00DD0964">
      <w:pPr>
        <w:rPr>
          <w:rFonts w:asciiTheme="majorHAnsi" w:hAnsiTheme="majorHAnsi" w:cstheme="majorHAnsi"/>
          <w:sz w:val="12"/>
        </w:rPr>
      </w:pPr>
      <w:r w:rsidRPr="00FE51A3">
        <w:rPr>
          <w:rFonts w:asciiTheme="majorHAnsi" w:hAnsiTheme="majorHAnsi" w:cstheme="majorHAnsi"/>
          <w:sz w:val="12"/>
        </w:rPr>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57733CF2" w14:textId="77777777" w:rsidR="00DD0964" w:rsidRPr="00FE51A3" w:rsidRDefault="00DD0964" w:rsidP="00DD0964">
      <w:pPr>
        <w:rPr>
          <w:rFonts w:asciiTheme="majorHAnsi" w:hAnsiTheme="majorHAnsi" w:cstheme="majorHAnsi"/>
          <w:sz w:val="12"/>
          <w:szCs w:val="12"/>
        </w:rPr>
      </w:pPr>
      <w:r w:rsidRPr="00FE51A3">
        <w:rPr>
          <w:rFonts w:asciiTheme="majorHAnsi" w:hAnsiTheme="majorHAnsi" w:cstheme="majorHAnsi"/>
          <w:sz w:val="12"/>
          <w:szCs w:val="12"/>
        </w:rPr>
        <w:t xml:space="preserve">Once Katherine Tai is confirmed as the U.S. Trade Representative, her office “looks forward to working with” WTO Director-General Ngozi </w:t>
      </w:r>
      <w:proofErr w:type="spellStart"/>
      <w:r w:rsidRPr="00FE51A3">
        <w:rPr>
          <w:rFonts w:asciiTheme="majorHAnsi" w:hAnsiTheme="majorHAnsi" w:cstheme="majorHAnsi"/>
          <w:sz w:val="12"/>
          <w:szCs w:val="12"/>
        </w:rPr>
        <w:t>Okonjo</w:t>
      </w:r>
      <w:proofErr w:type="spellEnd"/>
      <w:r w:rsidRPr="00FE51A3">
        <w:rPr>
          <w:rFonts w:asciiTheme="majorHAnsi" w:hAnsiTheme="majorHAnsi" w:cstheme="majorHAnsi"/>
          <w:sz w:val="12"/>
          <w:szCs w:val="12"/>
        </w:rPr>
        <w:t>-Iweala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6161EAFF" w14:textId="6101D850" w:rsidR="00DD0964" w:rsidRPr="00E16EF1" w:rsidRDefault="00DD0964" w:rsidP="00DD0964">
      <w:pPr>
        <w:rPr>
          <w:rFonts w:asciiTheme="majorHAnsi" w:hAnsiTheme="majorHAnsi" w:cstheme="majorHAnsi"/>
          <w:b/>
          <w:highlight w:val="green"/>
          <w:u w:val="single"/>
        </w:rPr>
      </w:pPr>
      <w:r w:rsidRPr="00FE51A3">
        <w:rPr>
          <w:rStyle w:val="StyleUnderline"/>
          <w:rFonts w:asciiTheme="majorHAnsi" w:hAnsiTheme="majorHAnsi" w:cstheme="majorHAnsi"/>
        </w:rPr>
        <w:t xml:space="preserve">The Trump administration broke precedent when it refused to consider any nominees to fill vacancies on the panel </w:t>
      </w:r>
      <w:r w:rsidRPr="00FE51A3">
        <w:rPr>
          <w:rStyle w:val="StyleUnderline"/>
          <w:rFonts w:asciiTheme="majorHAnsi" w:hAnsiTheme="majorHAnsi" w:cstheme="majorHAnsi"/>
          <w:highlight w:val="green"/>
        </w:rPr>
        <w:t>until there weren’t enough</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sign off on new rulings</w:t>
      </w:r>
      <w:r w:rsidRPr="00FE51A3">
        <w:rPr>
          <w:rStyle w:val="StyleUnderline"/>
          <w:rFonts w:asciiTheme="majorHAnsi" w:hAnsiTheme="majorHAnsi" w:cstheme="majorHAnsi"/>
        </w:rPr>
        <w:t xml:space="preserve">. As a result,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5413D65F" w14:textId="56710914" w:rsidR="001C4A0C" w:rsidRDefault="00E72DF6" w:rsidP="00E72DF6">
      <w:pPr>
        <w:pStyle w:val="Heading3"/>
      </w:pPr>
      <w:r>
        <w:lastRenderedPageBreak/>
        <w:t>Solvency</w:t>
      </w:r>
    </w:p>
    <w:p w14:paraId="4C3B7908" w14:textId="34DEE292" w:rsidR="00E72DF6" w:rsidRDefault="00E72DF6" w:rsidP="00E72DF6">
      <w:pPr>
        <w:pStyle w:val="Heading4"/>
      </w:pPr>
      <w:r>
        <w:t>Removing patents fails – knowledge is key but patents don’t force it, and manufacturing disparities exist which the plan DOESN’T SOLVE</w:t>
      </w:r>
      <w:r>
        <w:t xml:space="preserve"> – turns their perception stuff on WTO legitim</w:t>
      </w:r>
      <w:r w:rsidR="00CF0DC4">
        <w:t>acy</w:t>
      </w:r>
    </w:p>
    <w:p w14:paraId="209F0066" w14:textId="77777777" w:rsidR="00E72DF6" w:rsidRDefault="00E72DF6" w:rsidP="00E72DF6">
      <w:proofErr w:type="spellStart"/>
      <w:r w:rsidRPr="006F26DC">
        <w:rPr>
          <w:rFonts w:eastAsiaTheme="majorEastAsia" w:cstheme="majorBidi"/>
          <w:b/>
          <w:bCs/>
          <w:szCs w:val="26"/>
        </w:rPr>
        <w:t>Rutschman</w:t>
      </w:r>
      <w:proofErr w:type="spellEnd"/>
      <w:r w:rsidRPr="006F26DC">
        <w:rPr>
          <w:rFonts w:eastAsiaTheme="majorEastAsia" w:cstheme="majorBidi"/>
          <w:b/>
          <w:bCs/>
          <w:szCs w:val="26"/>
        </w:rPr>
        <w:t>, Barnes-Weise, 21,</w:t>
      </w:r>
      <w:r>
        <w:t xml:space="preserve"> Harvard Law: Bill of Health, “</w:t>
      </w:r>
      <w:r w:rsidRPr="00BD6A8B">
        <w:t>The COVID-19 Vaccine Patent Waiver: The Wrong Tool for the Right Goal</w:t>
      </w:r>
      <w:r>
        <w:t xml:space="preserve">”, Ana Santos </w:t>
      </w:r>
      <w:proofErr w:type="spellStart"/>
      <w:r>
        <w:t>Rutschman</w:t>
      </w:r>
      <w:proofErr w:type="spellEnd"/>
      <w:r>
        <w:t xml:space="preserve"> is an Assistant Professor of Law at Saint Louis University School of Law. Julia Barnes-Weise is Executive Director of the Global Healthcare Innovation Alliance Accelerator.URL:</w:t>
      </w:r>
      <w:r w:rsidRPr="002F40B8">
        <w:t xml:space="preserve"> </w:t>
      </w:r>
      <w:hyperlink r:id="rId81" w:history="1">
        <w:r w:rsidRPr="00F837F1">
          <w:rPr>
            <w:rStyle w:val="Hyperlink"/>
          </w:rPr>
          <w:t>https://blog.petrieflom.law.harvard.edu/2021/05/05/covid-vaccine-patent-waiver/</w:t>
        </w:r>
      </w:hyperlink>
      <w:r>
        <w:t>, KR</w:t>
      </w:r>
    </w:p>
    <w:p w14:paraId="0EDF1064" w14:textId="77777777" w:rsidR="00E72DF6" w:rsidRPr="00672344" w:rsidRDefault="00E72DF6" w:rsidP="00E72DF6">
      <w:pPr>
        <w:rPr>
          <w:rStyle w:val="StyleUnderline"/>
        </w:rPr>
      </w:pPr>
      <w:r w:rsidRPr="00672344">
        <w:rPr>
          <w:rStyle w:val="StyleUnderline"/>
        </w:rPr>
        <w:t xml:space="preserve">In order to understand the practical limitations of a waiver of intellectual property rights when a vaccine is involved, it may be useful to think of patents as informational mechanisms akin to the information and tools needed to turn a recipe into an edible product. One or more </w:t>
      </w:r>
      <w:r w:rsidRPr="00C24B06">
        <w:rPr>
          <w:rStyle w:val="StyleUnderline"/>
          <w:highlight w:val="green"/>
        </w:rPr>
        <w:t>patents will provide a recipe</w:t>
      </w:r>
      <w:r w:rsidRPr="00672344">
        <w:rPr>
          <w:rStyle w:val="StyleUnderline"/>
        </w:rPr>
        <w:t xml:space="preserve"> for a process or a component needed to produce a vaccine. But, just as with a culinary recipe, </w:t>
      </w:r>
      <w:r w:rsidRPr="00C24B06">
        <w:rPr>
          <w:rStyle w:val="StyleUnderline"/>
          <w:highlight w:val="green"/>
        </w:rPr>
        <w:t xml:space="preserve">the </w:t>
      </w:r>
      <w:r w:rsidRPr="00D279F2">
        <w:rPr>
          <w:rStyle w:val="StyleUnderline"/>
        </w:rPr>
        <w:t xml:space="preserve">informational </w:t>
      </w:r>
      <w:r w:rsidRPr="00C24B06">
        <w:rPr>
          <w:rStyle w:val="StyleUnderline"/>
          <w:highlight w:val="green"/>
        </w:rPr>
        <w:t xml:space="preserve">power of a patent does not cover </w:t>
      </w:r>
      <w:r w:rsidRPr="00D279F2">
        <w:rPr>
          <w:rStyle w:val="StyleUnderline"/>
        </w:rPr>
        <w:t xml:space="preserve">any tips or </w:t>
      </w:r>
      <w:r w:rsidRPr="00C24B06">
        <w:rPr>
          <w:rStyle w:val="StyleUnderline"/>
          <w:highlight w:val="green"/>
        </w:rPr>
        <w:t>instructions</w:t>
      </w:r>
      <w:r w:rsidRPr="00672344">
        <w:rPr>
          <w:rStyle w:val="StyleUnderline"/>
        </w:rPr>
        <w:t xml:space="preserve"> that have not been memorialized in writing, nor does it provide any access to the raw materials needed to put a vaccine together. </w:t>
      </w:r>
      <w:r w:rsidRPr="00C24B06">
        <w:rPr>
          <w:rStyle w:val="StyleUnderline"/>
          <w:highlight w:val="green"/>
        </w:rPr>
        <w:t>Waivers</w:t>
      </w:r>
      <w:r w:rsidRPr="00672344">
        <w:rPr>
          <w:rStyle w:val="StyleUnderline"/>
        </w:rPr>
        <w:t xml:space="preserve">, therefore, temporarily remove exclusionary rights, but </w:t>
      </w:r>
      <w:r w:rsidRPr="00C24B06">
        <w:rPr>
          <w:rStyle w:val="StyleUnderline"/>
          <w:highlight w:val="green"/>
        </w:rPr>
        <w:t>do not address t</w:t>
      </w:r>
      <w:r w:rsidRPr="00D279F2">
        <w:rPr>
          <w:rStyle w:val="StyleUnderline"/>
        </w:rPr>
        <w:t>wo</w:t>
      </w:r>
      <w:r w:rsidRPr="00C24B06">
        <w:rPr>
          <w:rStyle w:val="StyleUnderline"/>
          <w:highlight w:val="green"/>
        </w:rPr>
        <w:t xml:space="preserve"> </w:t>
      </w:r>
      <w:r w:rsidRPr="00C24B06">
        <w:rPr>
          <w:rStyle w:val="StyleUnderline"/>
        </w:rPr>
        <w:t xml:space="preserve">fundamental </w:t>
      </w:r>
      <w:r w:rsidRPr="00C24B06">
        <w:rPr>
          <w:rStyle w:val="StyleUnderline"/>
          <w:highlight w:val="green"/>
        </w:rPr>
        <w:t xml:space="preserve">sources of the </w:t>
      </w:r>
      <w:r w:rsidRPr="00D279F2">
        <w:rPr>
          <w:rStyle w:val="StyleUnderline"/>
        </w:rPr>
        <w:t xml:space="preserve">current </w:t>
      </w:r>
      <w:r w:rsidRPr="00C24B06">
        <w:rPr>
          <w:rStyle w:val="StyleUnderline"/>
          <w:highlight w:val="green"/>
        </w:rPr>
        <w:t xml:space="preserve">vaccine </w:t>
      </w:r>
      <w:r w:rsidRPr="00C24B06">
        <w:rPr>
          <w:rStyle w:val="StyleUnderline"/>
        </w:rPr>
        <w:t xml:space="preserve">scarcity </w:t>
      </w:r>
      <w:r w:rsidRPr="00C24B06">
        <w:rPr>
          <w:rStyle w:val="StyleUnderline"/>
          <w:highlight w:val="green"/>
        </w:rPr>
        <w:t>problem</w:t>
      </w:r>
      <w:r w:rsidRPr="00672344">
        <w:rPr>
          <w:rStyle w:val="StyleUnderline"/>
        </w:rPr>
        <w:t>.</w:t>
      </w:r>
    </w:p>
    <w:p w14:paraId="1E847CCF" w14:textId="77777777" w:rsidR="00E72DF6" w:rsidRPr="00C24B06" w:rsidRDefault="00E72DF6" w:rsidP="00E72DF6">
      <w:pPr>
        <w:rPr>
          <w:rStyle w:val="StyleUnderline"/>
        </w:rPr>
      </w:pPr>
      <w:r>
        <w:t xml:space="preserve">First, we are still left with a significant informational problem: as many commentators have remarked, </w:t>
      </w:r>
      <w:r w:rsidRPr="00211D16">
        <w:rPr>
          <w:rStyle w:val="StyleUnderline"/>
          <w:highlight w:val="green"/>
        </w:rPr>
        <w:t>knowledge</w:t>
      </w:r>
      <w:r w:rsidRPr="00C24B06">
        <w:rPr>
          <w:rStyle w:val="StyleUnderline"/>
        </w:rPr>
        <w:t xml:space="preserve"> disclosed </w:t>
      </w:r>
      <w:r w:rsidRPr="00211D16">
        <w:rPr>
          <w:rStyle w:val="StyleUnderline"/>
          <w:highlight w:val="green"/>
        </w:rPr>
        <w:t>through patents</w:t>
      </w:r>
      <w:r w:rsidRPr="00C24B06">
        <w:rPr>
          <w:rStyle w:val="StyleUnderline"/>
        </w:rPr>
        <w:t xml:space="preserve"> alone </w:t>
      </w:r>
      <w:r w:rsidRPr="00211D16">
        <w:rPr>
          <w:rStyle w:val="StyleUnderline"/>
          <w:highlight w:val="green"/>
        </w:rPr>
        <w:t>is</w:t>
      </w:r>
      <w:r w:rsidRPr="00C24B06">
        <w:rPr>
          <w:rStyle w:val="StyleUnderline"/>
        </w:rPr>
        <w:t xml:space="preserve"> often </w:t>
      </w:r>
      <w:r w:rsidRPr="00211D16">
        <w:rPr>
          <w:rStyle w:val="StyleUnderline"/>
          <w:highlight w:val="green"/>
        </w:rPr>
        <w:t>insufficient</w:t>
      </w:r>
      <w:r w:rsidRPr="00C24B06">
        <w:rPr>
          <w:rStyle w:val="StyleUnderline"/>
        </w:rPr>
        <w:t xml:space="preserve"> for a third party to actually be able </w:t>
      </w:r>
      <w:r w:rsidRPr="00211D16">
        <w:rPr>
          <w:rStyle w:val="StyleUnderline"/>
          <w:highlight w:val="green"/>
        </w:rPr>
        <w:t>to</w:t>
      </w:r>
      <w:r w:rsidRPr="00C24B06">
        <w:rPr>
          <w:rStyle w:val="StyleUnderline"/>
        </w:rPr>
        <w:t xml:space="preserve"> </w:t>
      </w:r>
      <w:r w:rsidRPr="00211D16">
        <w:rPr>
          <w:rStyle w:val="StyleUnderline"/>
          <w:highlight w:val="green"/>
        </w:rPr>
        <w:t>replicate</w:t>
      </w:r>
      <w:r w:rsidRPr="00C24B06">
        <w:rPr>
          <w:rStyle w:val="StyleUnderline"/>
        </w:rPr>
        <w:t xml:space="preserve"> a vaccine.</w:t>
      </w:r>
    </w:p>
    <w:p w14:paraId="5BB4D8AE" w14:textId="77777777" w:rsidR="00E72DF6" w:rsidRDefault="00E72DF6" w:rsidP="00E72DF6">
      <w:r>
        <w:t xml:space="preserve">From a scientific perspective, </w:t>
      </w:r>
      <w:r w:rsidRPr="00211D16">
        <w:rPr>
          <w:rStyle w:val="StyleUnderline"/>
          <w:highlight w:val="green"/>
        </w:rPr>
        <w:t>vaccines are biological produc</w:t>
      </w:r>
      <w:r w:rsidRPr="00267F90">
        <w:rPr>
          <w:rStyle w:val="StyleUnderline"/>
        </w:rPr>
        <w:t xml:space="preserve">ts, and, as such, </w:t>
      </w:r>
      <w:r w:rsidRPr="00211D16">
        <w:rPr>
          <w:rStyle w:val="StyleUnderline"/>
          <w:highlight w:val="green"/>
        </w:rPr>
        <w:t>their</w:t>
      </w:r>
      <w:r w:rsidRPr="00267F90">
        <w:rPr>
          <w:rStyle w:val="StyleUnderline"/>
        </w:rPr>
        <w:t xml:space="preserve"> relative </w:t>
      </w:r>
      <w:r w:rsidRPr="00211D16">
        <w:rPr>
          <w:rStyle w:val="Emphasis"/>
          <w:highlight w:val="green"/>
        </w:rPr>
        <w:t xml:space="preserve">complexity makes them </w:t>
      </w:r>
      <w:r w:rsidRPr="00D279F2">
        <w:rPr>
          <w:rStyle w:val="Emphasis"/>
        </w:rPr>
        <w:t xml:space="preserve">highly </w:t>
      </w:r>
      <w:r w:rsidRPr="00211D16">
        <w:rPr>
          <w:rStyle w:val="Emphasis"/>
          <w:highlight w:val="green"/>
        </w:rPr>
        <w:t xml:space="preserve">dependent on </w:t>
      </w:r>
      <w:r w:rsidRPr="00D279F2">
        <w:rPr>
          <w:rStyle w:val="Emphasis"/>
        </w:rPr>
        <w:t xml:space="preserve">specific manufacturing </w:t>
      </w:r>
      <w:r w:rsidRPr="00211D16">
        <w:rPr>
          <w:rStyle w:val="Emphasis"/>
          <w:highlight w:val="green"/>
        </w:rPr>
        <w:t xml:space="preserve">processes </w:t>
      </w:r>
      <w:r w:rsidRPr="00D279F2">
        <w:rPr>
          <w:rStyle w:val="Emphasis"/>
        </w:rPr>
        <w:t>and practices</w:t>
      </w:r>
      <w:r w:rsidRPr="00D279F2">
        <w:rPr>
          <w:rStyle w:val="StyleUnderline"/>
        </w:rPr>
        <w:t xml:space="preserve">, </w:t>
      </w:r>
      <w:r w:rsidRPr="00D279F2">
        <w:rPr>
          <w:rStyle w:val="Emphasis"/>
        </w:rPr>
        <w:t xml:space="preserve">many of </w:t>
      </w:r>
      <w:r w:rsidRPr="00211D16">
        <w:rPr>
          <w:rStyle w:val="Emphasis"/>
          <w:highlight w:val="green"/>
        </w:rPr>
        <w:t>which are not disclosed in a patent</w:t>
      </w:r>
      <w:r w:rsidRPr="00267F90">
        <w:rPr>
          <w:rStyle w:val="StyleUnderline"/>
        </w:rPr>
        <w:t xml:space="preserve"> — think of it as the unwritten tips or instructions for a particular recipe.</w:t>
      </w:r>
      <w:r>
        <w:t xml:space="preserve"> </w:t>
      </w:r>
      <w:r w:rsidRPr="00211D16">
        <w:rPr>
          <w:sz w:val="16"/>
          <w:szCs w:val="16"/>
        </w:rPr>
        <w:t>Some of this information may be kept secret by a company for competitive reasons; in these cases, lifting patent rights will not result in increased informational disclosure, unless the patent holders themselves are willing to collaborate.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w:t>
      </w:r>
    </w:p>
    <w:p w14:paraId="43E96FFD" w14:textId="77777777" w:rsidR="00E72DF6" w:rsidRDefault="00E72DF6" w:rsidP="00E72DF6">
      <w:r>
        <w:t xml:space="preserve">Second, </w:t>
      </w:r>
      <w:r w:rsidRPr="00267F90">
        <w:rPr>
          <w:rStyle w:val="StyleUnderline"/>
        </w:rPr>
        <w:t xml:space="preserve">even if all types of legal restrictions on the use of vaccine technology were lifted — or had never existed in the first place — </w:t>
      </w:r>
      <w:r w:rsidRPr="00211D16">
        <w:rPr>
          <w:rStyle w:val="StyleUnderline"/>
          <w:highlight w:val="green"/>
        </w:rPr>
        <w:t xml:space="preserve">there is </w:t>
      </w:r>
      <w:r w:rsidRPr="00211D16">
        <w:rPr>
          <w:rStyle w:val="StyleUnderline"/>
        </w:rPr>
        <w:t xml:space="preserve">simply </w:t>
      </w:r>
      <w:r w:rsidRPr="00211D16">
        <w:rPr>
          <w:rStyle w:val="StyleUnderline"/>
          <w:highlight w:val="green"/>
        </w:rPr>
        <w:t>not enough infrastructure (</w:t>
      </w:r>
      <w:r w:rsidRPr="00211D16">
        <w:rPr>
          <w:rStyle w:val="StyleUnderline"/>
        </w:rPr>
        <w:t xml:space="preserve">manufacturing facilities and </w:t>
      </w:r>
      <w:r w:rsidRPr="00D279F2">
        <w:rPr>
          <w:rStyle w:val="StyleUnderline"/>
        </w:rPr>
        <w:t xml:space="preserve">equipment) nor raw </w:t>
      </w:r>
      <w:r w:rsidRPr="00D279F2">
        <w:rPr>
          <w:rStyle w:val="StyleUnderline"/>
        </w:rPr>
        <w:lastRenderedPageBreak/>
        <w:t>materials (the components neede</w:t>
      </w:r>
      <w:r w:rsidRPr="00211D16">
        <w:rPr>
          <w:rStyle w:val="StyleUnderline"/>
        </w:rPr>
        <w:t>d to manufacture and deliver vaccines</w:t>
      </w:r>
      <w:r w:rsidRPr="00211D16">
        <w:rPr>
          <w:rStyle w:val="StyleUnderline"/>
          <w:highlight w:val="green"/>
        </w:rPr>
        <w:t xml:space="preserve">) to produce </w:t>
      </w:r>
      <w:r w:rsidRPr="00211D16">
        <w:rPr>
          <w:rStyle w:val="StyleUnderline"/>
        </w:rPr>
        <w:t xml:space="preserve">and distribute COVID-19 </w:t>
      </w:r>
      <w:r w:rsidRPr="00211D16">
        <w:rPr>
          <w:rStyle w:val="StyleUnderline"/>
          <w:highlight w:val="green"/>
        </w:rPr>
        <w:t xml:space="preserve">vaccines </w:t>
      </w:r>
      <w:r w:rsidRPr="00211D16">
        <w:rPr>
          <w:rStyle w:val="StyleUnderline"/>
        </w:rPr>
        <w:t>as predicted under current waiver proposals</w:t>
      </w:r>
      <w:r w:rsidRPr="00211D16">
        <w:t>.</w:t>
      </w:r>
      <w:r>
        <w:t xml:space="preserve"> We have long faced a global vaccine manufacturing problem that will not be fully resolved during the current pandemic. </w:t>
      </w:r>
      <w:r w:rsidRPr="00267F90">
        <w:rPr>
          <w:rStyle w:val="StyleUnderline"/>
        </w:rPr>
        <w:t xml:space="preserve">In the case of vaccines that need to be kept at ultra-cold temperatures, </w:t>
      </w:r>
      <w:r w:rsidRPr="00D279F2">
        <w:rPr>
          <w:rStyle w:val="StyleUnderline"/>
        </w:rPr>
        <w:t>these problems intensify.</w:t>
      </w:r>
    </w:p>
    <w:p w14:paraId="6D7A2283" w14:textId="77777777" w:rsidR="00E72DF6" w:rsidRPr="00211D16" w:rsidRDefault="00E72DF6" w:rsidP="00E72DF6">
      <w:pPr>
        <w:rPr>
          <w:sz w:val="16"/>
          <w:szCs w:val="16"/>
        </w:rPr>
      </w:pPr>
      <w:r>
        <w:t xml:space="preserve">One of us (Barnes-Weise) has been involved in the contractual negotiations for the development, manufacturing and transfer of technology related to COVID-19 vaccines. In addition to the informational gaps described above, </w:t>
      </w:r>
      <w:r w:rsidRPr="00267F90">
        <w:rPr>
          <w:rStyle w:val="StyleUnderline"/>
        </w:rPr>
        <w:t xml:space="preserve">COVID-19 vaccine </w:t>
      </w:r>
      <w:r w:rsidRPr="00211D16">
        <w:rPr>
          <w:rStyle w:val="StyleUnderline"/>
          <w:highlight w:val="green"/>
        </w:rPr>
        <w:t xml:space="preserve">manufacturers are </w:t>
      </w:r>
      <w:r w:rsidRPr="00D279F2">
        <w:rPr>
          <w:rStyle w:val="StyleUnderline"/>
        </w:rPr>
        <w:t xml:space="preserve">most </w:t>
      </w:r>
      <w:r w:rsidRPr="00211D16">
        <w:rPr>
          <w:rStyle w:val="StyleUnderline"/>
          <w:highlight w:val="green"/>
        </w:rPr>
        <w:t xml:space="preserve">concerned about how </w:t>
      </w:r>
      <w:r w:rsidRPr="00D279F2">
        <w:rPr>
          <w:rStyle w:val="StyleUnderline"/>
        </w:rPr>
        <w:t>well</w:t>
      </w:r>
      <w:r w:rsidRPr="00267F90">
        <w:rPr>
          <w:rStyle w:val="StyleUnderline"/>
        </w:rPr>
        <w:t xml:space="preserve"> the </w:t>
      </w:r>
      <w:r w:rsidRPr="00211D16">
        <w:rPr>
          <w:rStyle w:val="StyleUnderline"/>
          <w:highlight w:val="green"/>
        </w:rPr>
        <w:t>recipients</w:t>
      </w:r>
      <w:r w:rsidRPr="00267F90">
        <w:rPr>
          <w:rStyle w:val="StyleUnderline"/>
        </w:rPr>
        <w:t xml:space="preserve"> of the technology transfer </w:t>
      </w:r>
      <w:r w:rsidRPr="00211D16">
        <w:rPr>
          <w:rStyle w:val="StyleUnderline"/>
          <w:highlight w:val="green"/>
        </w:rPr>
        <w:t xml:space="preserve">will </w:t>
      </w:r>
      <w:r w:rsidRPr="00D279F2">
        <w:rPr>
          <w:rStyle w:val="StyleUnderline"/>
        </w:rPr>
        <w:t>understand and be</w:t>
      </w:r>
      <w:r w:rsidRPr="00267F90">
        <w:rPr>
          <w:rStyle w:val="StyleUnderline"/>
        </w:rPr>
        <w:t xml:space="preserve"> able to </w:t>
      </w:r>
      <w:r w:rsidRPr="00211D16">
        <w:rPr>
          <w:rStyle w:val="StyleUnderline"/>
          <w:highlight w:val="green"/>
        </w:rPr>
        <w:t>implement</w:t>
      </w:r>
      <w:r w:rsidRPr="00267F90">
        <w:rPr>
          <w:rStyle w:val="StyleUnderline"/>
        </w:rPr>
        <w:t xml:space="preserve"> such </w:t>
      </w:r>
      <w:r w:rsidRPr="00211D16">
        <w:rPr>
          <w:rStyle w:val="StyleUnderline"/>
          <w:highlight w:val="green"/>
        </w:rPr>
        <w:t>knowledge</w:t>
      </w:r>
      <w:r w:rsidRPr="00267F90">
        <w:rPr>
          <w:rStyle w:val="StyleUnderline"/>
        </w:rPr>
        <w:t xml:space="preserve"> in making vaccines of the necessary quality. </w:t>
      </w:r>
      <w:r w:rsidRPr="00211D16">
        <w:rPr>
          <w:rStyle w:val="StyleUnderline"/>
          <w:highlight w:val="green"/>
        </w:rPr>
        <w:t>Shortages</w:t>
      </w:r>
      <w:r w:rsidRPr="00267F90">
        <w:rPr>
          <w:rStyle w:val="StyleUnderline"/>
        </w:rPr>
        <w:t xml:space="preserve"> do not merely </w:t>
      </w:r>
      <w:r w:rsidRPr="00211D16">
        <w:rPr>
          <w:rStyle w:val="StyleUnderline"/>
          <w:highlight w:val="green"/>
        </w:rPr>
        <w:t>affect</w:t>
      </w:r>
      <w:r w:rsidRPr="00267F90">
        <w:rPr>
          <w:rStyle w:val="StyleUnderline"/>
        </w:rPr>
        <w:t xml:space="preserve"> </w:t>
      </w:r>
      <w:r w:rsidRPr="00211D16">
        <w:rPr>
          <w:rStyle w:val="StyleUnderline"/>
          <w:highlight w:val="green"/>
        </w:rPr>
        <w:t>materials</w:t>
      </w:r>
      <w:r w:rsidRPr="00267F90">
        <w:rPr>
          <w:rStyle w:val="StyleUnderline"/>
        </w:rPr>
        <w:t xml:space="preserve"> necessary to manufacture vaccines and facilities adequate to manufacture the vaccines; they </w:t>
      </w:r>
      <w:r w:rsidRPr="00211D16">
        <w:rPr>
          <w:rStyle w:val="StyleUnderline"/>
          <w:highlight w:val="green"/>
        </w:rPr>
        <w:t>also</w:t>
      </w:r>
      <w:r w:rsidRPr="00267F90">
        <w:rPr>
          <w:rStyle w:val="StyleUnderline"/>
        </w:rPr>
        <w:t xml:space="preserve"> affect </w:t>
      </w:r>
      <w:r w:rsidRPr="00211D16">
        <w:rPr>
          <w:rStyle w:val="StyleUnderline"/>
          <w:highlight w:val="green"/>
        </w:rPr>
        <w:t>the availability of personnel</w:t>
      </w:r>
      <w:r w:rsidRPr="00267F90">
        <w:rPr>
          <w:rStyle w:val="StyleUnderline"/>
        </w:rPr>
        <w:t xml:space="preserve"> qualified to instruct the licensee and recipient of this information.</w:t>
      </w:r>
      <w:r>
        <w:t xml:space="preserve"> </w:t>
      </w:r>
      <w:r w:rsidRPr="00211D16">
        <w:rPr>
          <w:sz w:val="16"/>
          <w:szCs w:val="16"/>
        </w:rPr>
        <w:t xml:space="preserve">Sending an employee of this caliber out of the original manufacturing site to a </w:t>
      </w:r>
      <w:proofErr w:type="gramStart"/>
      <w:r w:rsidRPr="00211D16">
        <w:rPr>
          <w:sz w:val="16"/>
          <w:szCs w:val="16"/>
        </w:rPr>
        <w:t>partner site risks</w:t>
      </w:r>
      <w:proofErr w:type="gramEnd"/>
      <w:r w:rsidRPr="00211D16">
        <w:rPr>
          <w:sz w:val="16"/>
          <w:szCs w:val="16"/>
        </w:rPr>
        <w:t xml:space="preserve"> reducing the capacity of the first site. And remote instruction, necessitated by the pandemic, has its own shortcomings.</w:t>
      </w:r>
    </w:p>
    <w:p w14:paraId="018AE11F" w14:textId="77777777" w:rsidR="00E72DF6" w:rsidRPr="00211D16" w:rsidRDefault="00E72DF6" w:rsidP="00E72DF6">
      <w:pPr>
        <w:rPr>
          <w:sz w:val="16"/>
          <w:szCs w:val="16"/>
        </w:rPr>
      </w:pPr>
      <w:r w:rsidRPr="00211D16">
        <w:rPr>
          <w:sz w:val="16"/>
          <w:szCs w:val="16"/>
        </w:rPr>
        <w:t xml:space="preserve">In relation to the patents on the vaccines themselves, most of the concerns that the vaccine manufacturers express are around the protection of their vaccine platforms for the purposes of making future or non-COVID-19 vaccines. </w:t>
      </w:r>
      <w:proofErr w:type="spellStart"/>
      <w:r w:rsidRPr="00211D16">
        <w:rPr>
          <w:sz w:val="16"/>
          <w:szCs w:val="16"/>
        </w:rPr>
        <w:t>Moderna</w:t>
      </w:r>
      <w:proofErr w:type="spellEnd"/>
      <w:r w:rsidRPr="00211D16">
        <w:rPr>
          <w:sz w:val="16"/>
          <w:szCs w:val="16"/>
        </w:rPr>
        <w:t xml:space="preserve">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w:t>
      </w:r>
      <w:r w:rsidRPr="00211D16">
        <w:rPr>
          <w:rStyle w:val="StyleUnderline"/>
          <w:sz w:val="16"/>
          <w:szCs w:val="16"/>
        </w:rPr>
        <w:t>However, even willingness to transfer patented vaccine technology has faced numerous practical hurdles to date: 1) infrastructural limitations; 2) scarcity of raw materials; 3) concerns about licensees having the ability to actually manufacture effective vaccines in light of the infrastructural and product scarcity, even in situations in which there might be no informational gaps.</w:t>
      </w:r>
    </w:p>
    <w:p w14:paraId="47EB1A88" w14:textId="77777777" w:rsidR="00E72DF6" w:rsidRDefault="00E72DF6" w:rsidP="00E72DF6">
      <w:r w:rsidRPr="00211D16">
        <w:rPr>
          <w:rStyle w:val="StyleUnderline"/>
          <w:sz w:val="16"/>
          <w:szCs w:val="16"/>
        </w:rPr>
        <w:t>A patent waiver would not address any of the practical concerns currently at the root of tech transfer negotiations involving COVID-19 vaccine technology.</w:t>
      </w:r>
      <w:r w:rsidRPr="00267F90">
        <w:rPr>
          <w:rStyle w:val="StyleUnderline"/>
        </w:rPr>
        <w:t xml:space="preserve"> Compounding these problems is the fact that, should a waiver be issued, </w:t>
      </w:r>
      <w:r w:rsidRPr="00211D16">
        <w:rPr>
          <w:rStyle w:val="Emphasis"/>
          <w:highlight w:val="green"/>
        </w:rPr>
        <w:t xml:space="preserve">there is no </w:t>
      </w:r>
      <w:r w:rsidRPr="00D279F2">
        <w:rPr>
          <w:rStyle w:val="Emphasis"/>
        </w:rPr>
        <w:t xml:space="preserve">legal </w:t>
      </w:r>
      <w:r w:rsidRPr="00211D16">
        <w:rPr>
          <w:rStyle w:val="Emphasis"/>
          <w:highlight w:val="green"/>
        </w:rPr>
        <w:t xml:space="preserve">mechanism that can </w:t>
      </w:r>
      <w:r w:rsidRPr="00D279F2">
        <w:rPr>
          <w:rStyle w:val="Emphasis"/>
        </w:rPr>
        <w:t xml:space="preserve">compel the </w:t>
      </w:r>
      <w:r w:rsidRPr="00211D16">
        <w:rPr>
          <w:rStyle w:val="Emphasis"/>
          <w:highlight w:val="green"/>
        </w:rPr>
        <w:t xml:space="preserve">transfer </w:t>
      </w:r>
      <w:r w:rsidRPr="00D279F2">
        <w:rPr>
          <w:rStyle w:val="Emphasis"/>
        </w:rPr>
        <w:t xml:space="preserve">of certain types of </w:t>
      </w:r>
      <w:r w:rsidRPr="00211D16">
        <w:rPr>
          <w:rStyle w:val="Emphasis"/>
          <w:highlight w:val="green"/>
        </w:rPr>
        <w:t xml:space="preserve">know-how </w:t>
      </w:r>
      <w:r w:rsidRPr="008075B8">
        <w:rPr>
          <w:rStyle w:val="Emphasis"/>
        </w:rPr>
        <w:t>or trade secrets should</w:t>
      </w:r>
      <w:r w:rsidRPr="00211D16">
        <w:rPr>
          <w:rStyle w:val="Emphasis"/>
        </w:rPr>
        <w:t xml:space="preserve"> a company be unwilling to license its intellectual property</w:t>
      </w:r>
      <w:r>
        <w:t xml:space="preserve"> — which, again, at this point in the pandemic, is not a problem we have observed.</w:t>
      </w:r>
    </w:p>
    <w:p w14:paraId="7ADB5AE8" w14:textId="77777777" w:rsidR="00E72DF6" w:rsidRPr="00E72DF6" w:rsidRDefault="00E72DF6" w:rsidP="00E72DF6"/>
    <w:sectPr w:rsidR="00E72DF6" w:rsidRPr="00E72D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706C"/>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56926"/>
    <w:rsid w:val="0006091E"/>
    <w:rsid w:val="00062130"/>
    <w:rsid w:val="000638C1"/>
    <w:rsid w:val="00065FEE"/>
    <w:rsid w:val="00066E3C"/>
    <w:rsid w:val="00072718"/>
    <w:rsid w:val="0007381E"/>
    <w:rsid w:val="00076094"/>
    <w:rsid w:val="0008785F"/>
    <w:rsid w:val="00090CBE"/>
    <w:rsid w:val="00094DEC"/>
    <w:rsid w:val="000A2D8A"/>
    <w:rsid w:val="000A5E31"/>
    <w:rsid w:val="000D26A6"/>
    <w:rsid w:val="000D2B90"/>
    <w:rsid w:val="000D5056"/>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A0C"/>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53C"/>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2FA"/>
    <w:rsid w:val="002F1BA9"/>
    <w:rsid w:val="002F6E74"/>
    <w:rsid w:val="003106B3"/>
    <w:rsid w:val="0031385D"/>
    <w:rsid w:val="003171AB"/>
    <w:rsid w:val="003223B2"/>
    <w:rsid w:val="00322A67"/>
    <w:rsid w:val="00330E13"/>
    <w:rsid w:val="00335A23"/>
    <w:rsid w:val="00340707"/>
    <w:rsid w:val="00341C61"/>
    <w:rsid w:val="00344A8D"/>
    <w:rsid w:val="00351841"/>
    <w:rsid w:val="0036041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FC9"/>
    <w:rsid w:val="003C388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47F5A"/>
    <w:rsid w:val="00452EE4"/>
    <w:rsid w:val="00452F0B"/>
    <w:rsid w:val="004536D6"/>
    <w:rsid w:val="00457224"/>
    <w:rsid w:val="00461B5E"/>
    <w:rsid w:val="00466849"/>
    <w:rsid w:val="0047482C"/>
    <w:rsid w:val="00475436"/>
    <w:rsid w:val="0048047E"/>
    <w:rsid w:val="00482AF9"/>
    <w:rsid w:val="0048560E"/>
    <w:rsid w:val="00486618"/>
    <w:rsid w:val="00496BB2"/>
    <w:rsid w:val="004B37B4"/>
    <w:rsid w:val="004B72B4"/>
    <w:rsid w:val="004C0314"/>
    <w:rsid w:val="004C0D3D"/>
    <w:rsid w:val="004C213E"/>
    <w:rsid w:val="004C376C"/>
    <w:rsid w:val="004C657F"/>
    <w:rsid w:val="004D17D8"/>
    <w:rsid w:val="004D52D8"/>
    <w:rsid w:val="004E355B"/>
    <w:rsid w:val="004F1261"/>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C1D"/>
    <w:rsid w:val="005A4D4E"/>
    <w:rsid w:val="005A7237"/>
    <w:rsid w:val="005B21FA"/>
    <w:rsid w:val="005B3244"/>
    <w:rsid w:val="005B6EE8"/>
    <w:rsid w:val="005B7731"/>
    <w:rsid w:val="005C4515"/>
    <w:rsid w:val="005C5602"/>
    <w:rsid w:val="005C61CB"/>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26F60"/>
    <w:rsid w:val="00632909"/>
    <w:rsid w:val="006379E9"/>
    <w:rsid w:val="006438CB"/>
    <w:rsid w:val="006529B9"/>
    <w:rsid w:val="00654695"/>
    <w:rsid w:val="0065500A"/>
    <w:rsid w:val="00655217"/>
    <w:rsid w:val="0065727C"/>
    <w:rsid w:val="00674A78"/>
    <w:rsid w:val="00675BEA"/>
    <w:rsid w:val="00696A16"/>
    <w:rsid w:val="006A4840"/>
    <w:rsid w:val="006A52A0"/>
    <w:rsid w:val="006A7E1D"/>
    <w:rsid w:val="006B546A"/>
    <w:rsid w:val="006C3A56"/>
    <w:rsid w:val="006C792D"/>
    <w:rsid w:val="006D13F4"/>
    <w:rsid w:val="006D6AED"/>
    <w:rsid w:val="006E4767"/>
    <w:rsid w:val="006E63D8"/>
    <w:rsid w:val="006E6D0B"/>
    <w:rsid w:val="006F126E"/>
    <w:rsid w:val="006F32C9"/>
    <w:rsid w:val="006F3834"/>
    <w:rsid w:val="006F505F"/>
    <w:rsid w:val="006F5693"/>
    <w:rsid w:val="006F5D4C"/>
    <w:rsid w:val="00717B01"/>
    <w:rsid w:val="007227D9"/>
    <w:rsid w:val="0072491F"/>
    <w:rsid w:val="00725598"/>
    <w:rsid w:val="007374A1"/>
    <w:rsid w:val="00741E26"/>
    <w:rsid w:val="00752712"/>
    <w:rsid w:val="00753A84"/>
    <w:rsid w:val="007611F5"/>
    <w:rsid w:val="007619E4"/>
    <w:rsid w:val="00761E75"/>
    <w:rsid w:val="0076495E"/>
    <w:rsid w:val="00765FC8"/>
    <w:rsid w:val="00770274"/>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5B8"/>
    <w:rsid w:val="00813DFB"/>
    <w:rsid w:val="008266F9"/>
    <w:rsid w:val="008267E2"/>
    <w:rsid w:val="00826A9B"/>
    <w:rsid w:val="00834842"/>
    <w:rsid w:val="00840E7B"/>
    <w:rsid w:val="008536AF"/>
    <w:rsid w:val="00853D40"/>
    <w:rsid w:val="008564FC"/>
    <w:rsid w:val="00864E76"/>
    <w:rsid w:val="0086634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D4F"/>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8B1"/>
    <w:rsid w:val="009C5FF7"/>
    <w:rsid w:val="009C6292"/>
    <w:rsid w:val="009D15DB"/>
    <w:rsid w:val="009D3133"/>
    <w:rsid w:val="009D4368"/>
    <w:rsid w:val="009E160D"/>
    <w:rsid w:val="009F1CBB"/>
    <w:rsid w:val="009F3305"/>
    <w:rsid w:val="009F6FB2"/>
    <w:rsid w:val="00A071C0"/>
    <w:rsid w:val="00A22670"/>
    <w:rsid w:val="00A24572"/>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554"/>
    <w:rsid w:val="00AF2516"/>
    <w:rsid w:val="00AF4760"/>
    <w:rsid w:val="00AF55D4"/>
    <w:rsid w:val="00B0505F"/>
    <w:rsid w:val="00B05C2D"/>
    <w:rsid w:val="00B12933"/>
    <w:rsid w:val="00B12B88"/>
    <w:rsid w:val="00B137E0"/>
    <w:rsid w:val="00B13BC8"/>
    <w:rsid w:val="00B24662"/>
    <w:rsid w:val="00B3569C"/>
    <w:rsid w:val="00B43676"/>
    <w:rsid w:val="00B5602D"/>
    <w:rsid w:val="00B5706C"/>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7E5"/>
    <w:rsid w:val="00BD6FA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C95"/>
    <w:rsid w:val="00C56DCC"/>
    <w:rsid w:val="00C57075"/>
    <w:rsid w:val="00C72AFE"/>
    <w:rsid w:val="00C81023"/>
    <w:rsid w:val="00C81619"/>
    <w:rsid w:val="00C9385A"/>
    <w:rsid w:val="00CA013C"/>
    <w:rsid w:val="00CA6D6D"/>
    <w:rsid w:val="00CC7A4E"/>
    <w:rsid w:val="00CD1359"/>
    <w:rsid w:val="00CD4C83"/>
    <w:rsid w:val="00CF0DC4"/>
    <w:rsid w:val="00D01EDC"/>
    <w:rsid w:val="00D078AA"/>
    <w:rsid w:val="00D10058"/>
    <w:rsid w:val="00D11978"/>
    <w:rsid w:val="00D14A5D"/>
    <w:rsid w:val="00D15E30"/>
    <w:rsid w:val="00D16129"/>
    <w:rsid w:val="00D25DBD"/>
    <w:rsid w:val="00D26929"/>
    <w:rsid w:val="00D279F2"/>
    <w:rsid w:val="00D27F6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096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EF1"/>
    <w:rsid w:val="00E20D65"/>
    <w:rsid w:val="00E353A2"/>
    <w:rsid w:val="00E36881"/>
    <w:rsid w:val="00E42E4C"/>
    <w:rsid w:val="00E47013"/>
    <w:rsid w:val="00E541F9"/>
    <w:rsid w:val="00E57B79"/>
    <w:rsid w:val="00E63419"/>
    <w:rsid w:val="00E64496"/>
    <w:rsid w:val="00E72115"/>
    <w:rsid w:val="00E72DF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F5D"/>
    <w:rsid w:val="00F053D8"/>
    <w:rsid w:val="00F07888"/>
    <w:rsid w:val="00F1313D"/>
    <w:rsid w:val="00F14851"/>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346E"/>
    <w:rsid w:val="00F94060"/>
    <w:rsid w:val="00FA56F6"/>
    <w:rsid w:val="00FB329D"/>
    <w:rsid w:val="00FC27E3"/>
    <w:rsid w:val="00FC74C7"/>
    <w:rsid w:val="00FD2B5F"/>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EDC006"/>
  <w14:defaultImageDpi w14:val="300"/>
  <w15:docId w15:val="{792B363F-BEE1-D045-B5CE-33971C5C1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706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570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70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70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CD - Cite,Ch,t,ta,Ta,tags"/>
    <w:basedOn w:val="Normal"/>
    <w:next w:val="Normal"/>
    <w:link w:val="Heading4Char"/>
    <w:uiPriority w:val="9"/>
    <w:unhideWhenUsed/>
    <w:qFormat/>
    <w:rsid w:val="00B5706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570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706C"/>
  </w:style>
  <w:style w:type="character" w:customStyle="1" w:styleId="Heading1Char">
    <w:name w:val="Heading 1 Char"/>
    <w:aliases w:val="Pocket Char"/>
    <w:basedOn w:val="DefaultParagraphFont"/>
    <w:link w:val="Heading1"/>
    <w:uiPriority w:val="9"/>
    <w:rsid w:val="00B570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706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706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9"/>
    <w:rsid w:val="00B5706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5706C"/>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9.5 p,8"/>
    <w:basedOn w:val="DefaultParagraphFont"/>
    <w:uiPriority w:val="1"/>
    <w:qFormat/>
    <w:rsid w:val="00B5706C"/>
    <w:rPr>
      <w:b/>
      <w:sz w:val="26"/>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20"/>
    <w:qFormat/>
    <w:rsid w:val="00B5706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5706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TAG ,C"/>
    <w:basedOn w:val="DefaultParagraphFont"/>
    <w:link w:val="Card"/>
    <w:uiPriority w:val="99"/>
    <w:unhideWhenUsed/>
    <w:rsid w:val="00B5706C"/>
    <w:rPr>
      <w:color w:val="auto"/>
      <w:u w:val="none"/>
    </w:rPr>
  </w:style>
  <w:style w:type="paragraph" w:styleId="DocumentMap">
    <w:name w:val="Document Map"/>
    <w:basedOn w:val="Normal"/>
    <w:link w:val="DocumentMapChar"/>
    <w:uiPriority w:val="99"/>
    <w:semiHidden/>
    <w:unhideWhenUsed/>
    <w:rsid w:val="00B570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706C"/>
    <w:rPr>
      <w:rFonts w:ascii="Lucida Grande" w:hAnsi="Lucida Grande" w:cs="Lucida Grande"/>
    </w:rPr>
  </w:style>
  <w:style w:type="paragraph" w:customStyle="1" w:styleId="textbold">
    <w:name w:val="text bold"/>
    <w:basedOn w:val="Normal"/>
    <w:link w:val="Emphasis"/>
    <w:uiPriority w:val="20"/>
    <w:qFormat/>
    <w:rsid w:val="00B5706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Block Heading Char"/>
    <w:basedOn w:val="DefaultParagraphFont"/>
    <w:link w:val="Title"/>
    <w:qFormat/>
    <w:rsid w:val="00B5706C"/>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B5706C"/>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B5706C"/>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B5706C"/>
    <w:pPr>
      <w:ind w:left="288"/>
    </w:pPr>
  </w:style>
  <w:style w:type="character" w:customStyle="1" w:styleId="CardIndentedChar">
    <w:name w:val="Card (Indented) Char"/>
    <w:basedOn w:val="DefaultParagraphFont"/>
    <w:link w:val="CardIndented"/>
    <w:rsid w:val="00B5706C"/>
    <w:rPr>
      <w:rFonts w:ascii="Calibri" w:hAnsi="Calibri" w:cs="Calibri"/>
      <w:sz w:val="26"/>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702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Clear,DDI Tag,Tag Title,Tag and Cite,No Spacing6,No Spacing7,No Spacing8,Dont u,No Spacing311,No Spacing51,ca,Tags,Note Level 2"/>
    <w:basedOn w:val="Heading1"/>
    <w:autoRedefine/>
    <w:uiPriority w:val="99"/>
    <w:qFormat/>
    <w:rsid w:val="0077027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DD0964"/>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oscn.net/applications/oscn/DeliverDocument.asp?CiteID=20287" TargetMode="External"/><Relationship Id="rId21" Type="http://schemas.openxmlformats.org/officeDocument/2006/relationships/hyperlink" Target="https://www.collinsdictionary.com/us/dictionary/english/nation" TargetMode="External"/><Relationship Id="rId42" Type="http://schemas.openxmlformats.org/officeDocument/2006/relationships/hyperlink" Target="https://www.pewresearch.org/fact-tank/2021/04/12/americans-views-of-asia-pacific-nations-have-not-changed-since-2018-with-the-exception-of-china/" TargetMode="External"/><Relationship Id="rId47" Type="http://schemas.openxmlformats.org/officeDocument/2006/relationships/hyperlink" Target="https://www.realclearpolitics.com/articles/2021/08/04/why_democrats_must_retain_control_of_congress_in_2022_146189.html" TargetMode="External"/><Relationship Id="rId63" Type="http://schemas.openxmlformats.org/officeDocument/2006/relationships/hyperlink" Target="https://www.nytimes.com/2021/07/27/us/insurrection-pelosi-claims-fact-check.html" TargetMode="External"/><Relationship Id="rId68" Type="http://schemas.openxmlformats.org/officeDocument/2006/relationships/hyperlink" Target="https://www.forbes.com/sites/markjoyella/2021/06/01/maggie-haberman-trump-telling-people-he-expects-to-be-reinstated-as-president-by-august/" TargetMode="External"/><Relationship Id="rId16" Type="http://schemas.openxmlformats.org/officeDocument/2006/relationships/hyperlink" Target="https://www.collinsdictionary.com/us/dictionary/english/national" TargetMode="External"/><Relationship Id="rId11" Type="http://schemas.openxmlformats.org/officeDocument/2006/relationships/hyperlink" Target="https://www.collinsdictionary.com/us/dictionary/english/international" TargetMode="External"/><Relationship Id="rId32" Type="http://schemas.openxmlformats.org/officeDocument/2006/relationships/hyperlink" Target="https://www.iam-media.com/coronavirus/brazilian-senate-passes-compulsory-covid-19-know-how-licensing-bill" TargetMode="External"/><Relationship Id="rId37" Type="http://schemas.openxmlformats.org/officeDocument/2006/relationships/hyperlink" Target="https://innovation.org/en/about-us/commitment/innovation-fragility/world-ip-day-intellectual-property-protections-spur-innovation" TargetMode="External"/><Relationship Id="rId53" Type="http://schemas.openxmlformats.org/officeDocument/2006/relationships/hyperlink" Target="https://www.brennancenter.org/our-work/policy-solutions/election-officials-under-attack" TargetMode="External"/><Relationship Id="rId58" Type="http://schemas.openxmlformats.org/officeDocument/2006/relationships/hyperlink" Target="https://www.washingtonpost.com/politics/2021/06/11/how-republican-party-became-party-trump/" TargetMode="External"/><Relationship Id="rId74" Type="http://schemas.openxmlformats.org/officeDocument/2006/relationships/hyperlink" Target="https://www.reuters.com/world/us/us-senators-move-forward-with-infrastructure-bill-sunday-2021-08-01/" TargetMode="External"/><Relationship Id="rId79" Type="http://schemas.openxmlformats.org/officeDocument/2006/relationships/hyperlink" Target="https://www.ipwatchdog.com/2021/04/19/waiving-ip-rights-during-times-of-covid-a-false-good-idea/id=132399/" TargetMode="External"/><Relationship Id="rId5" Type="http://schemas.openxmlformats.org/officeDocument/2006/relationships/numbering" Target="numbering.xml"/><Relationship Id="rId61"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82" Type="http://schemas.openxmlformats.org/officeDocument/2006/relationships/fontTable" Target="fontTable.xml"/><Relationship Id="rId19" Type="http://schemas.openxmlformats.org/officeDocument/2006/relationships/hyperlink" Target="https://www.collinsdictionary.com/us/dictionary/english/limit" TargetMode="External"/><Relationship Id="rId14" Type="http://schemas.openxmlformats.org/officeDocument/2006/relationships/hyperlink" Target="https://www.collinsdictionary.com/us/dictionary/english/pledge" TargetMode="External"/><Relationship Id="rId22" Type="http://schemas.openxmlformats.org/officeDocument/2006/relationships/hyperlink" Target="https://www.myenglishteacher.eu/blog/difference-between-ought-to-and-should/"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box1=106&amp;box2=U.S.&amp;box3=360" TargetMode="External"/><Relationship Id="rId35" Type="http://schemas.openxmlformats.org/officeDocument/2006/relationships/hyperlink" Target="https://catalyst.phrma.org/the-latest-what-they-are-saying-intellectual-property-protections-vital-to-covid-19-research-development-and-manufacturing" TargetMode="External"/><Relationship Id="rId43" Type="http://schemas.openxmlformats.org/officeDocument/2006/relationships/hyperlink" Target="https://www.axios.com/senate-seats-2022-midterm-elections-aa166e09-65e9-49be-a1f4-428c36a8dad0.html" TargetMode="External"/><Relationship Id="rId48" Type="http://schemas.openxmlformats.org/officeDocument/2006/relationships/hyperlink" Target="https://en.wikipedia.org/wiki/Attempts_to_overturn_the_2020_United_States_presidential_election" TargetMode="External"/><Relationship Id="rId56" Type="http://schemas.openxmlformats.org/officeDocument/2006/relationships/hyperlink" Target="https://www.politifact.com/article/2021/jul/14/are-state-legislators-really-seeking-power-overrul/" TargetMode="External"/><Relationship Id="rId64"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69" Type="http://schemas.openxmlformats.org/officeDocument/2006/relationships/hyperlink" Target="https://www.cnn.com/2021/06/30/politics/dhs-summer-violence-warnings-conspiracy/index.html" TargetMode="External"/><Relationship Id="rId77" Type="http://schemas.openxmlformats.org/officeDocument/2006/relationships/hyperlink" Target="https://centerforpolitics.org/crystalball/articles/forecasting-the-2022-midterm-election-with-the-generic-ballot/" TargetMode="External"/><Relationship Id="rId8" Type="http://schemas.openxmlformats.org/officeDocument/2006/relationships/webSettings" Target="webSettings.xml"/><Relationship Id="rId51" Type="http://schemas.openxmlformats.org/officeDocument/2006/relationships/hyperlink" Target="https://www.reuters.com/world/us/voting-rights-breyers-future-spotlight-us-supreme-court-2021-07-01/https:/www.reuters.com/world/us/voting-rights-breyers-future-spotlight-us-supreme-court-2021-07-01/" TargetMode="External"/><Relationship Id="rId72" Type="http://schemas.openxmlformats.org/officeDocument/2006/relationships/hyperlink" Target="https://www.nbcnews.com/politics/joe-biden/mcconnell-says-he-s-100-percent-focused-stopping-biden-s-n1266443" TargetMode="External"/><Relationship Id="rId80" Type="http://schemas.openxmlformats.org/officeDocument/2006/relationships/hyperlink" Target="https://www.statnews.com/2021/08/18/waiving-intellectual-property-rights-compromise-global-vaccination-efforts/" TargetMode="External"/><Relationship Id="rId3" Type="http://schemas.openxmlformats.org/officeDocument/2006/relationships/customXml" Target="../customXml/item3.xml"/><Relationship Id="rId12" Type="http://schemas.openxmlformats.org/officeDocument/2006/relationships/hyperlink" Target="https://www.collinsdictionary.com/us/dictionary/english/comprise" TargetMode="External"/><Relationship Id="rId17" Type="http://schemas.openxmlformats.org/officeDocument/2006/relationships/hyperlink" Target="https://www.collinsdictionary.com/us/dictionary/english/income"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www.cato.org/herbert-stiefel-center-trade-policy-studies" TargetMode="External"/><Relationship Id="rId38" Type="http://schemas.openxmlformats.org/officeDocument/2006/relationships/hyperlink" Target="https://www.who.int/intellectualproperty/news/Submission-Hollis6-Oct.pdf%20//" TargetMode="External"/><Relationship Id="rId46" Type="http://schemas.openxmlformats.org/officeDocument/2006/relationships/hyperlink" Target="https://www.azcentral.com/story/news/politics/elections/2020/05/14/senate-elections-2020-mark-kelly-business-ties-chinese-tech-firm-under-fire/5187587002/" TargetMode="External"/><Relationship Id="rId59" Type="http://schemas.openxmlformats.org/officeDocument/2006/relationships/hyperlink" Target="https://www.politico.com/interactives/2021/trump-second-impeachment-vote-count-house-results-list/" TargetMode="External"/><Relationship Id="rId67" Type="http://schemas.openxmlformats.org/officeDocument/2006/relationships/hyperlink" Target="https://www.nytimes.com/2020/02/22/us/politics/trump-disloyalty-turnover.html" TargetMode="External"/><Relationship Id="rId20" Type="http://schemas.openxmlformats.org/officeDocument/2006/relationships/hyperlink" Target="https://www.collinsdictionary.com/us/dictionary/english/worldwide" TargetMode="External"/><Relationship Id="rId41" Type="http://schemas.openxmlformats.org/officeDocument/2006/relationships/hyperlink" Target="https://www.axios.com/democrat-republicans-china-2022-midterms-6c242c54-b51b-444e-b9b2-65ff0afb906a.html" TargetMode="External"/><Relationship Id="rId54" Type="http://schemas.openxmlformats.org/officeDocument/2006/relationships/hyperlink" Target="https://www.economist.com/united-states/2021/07/03/state-level-republicans-are-reforming-how-elections-are-administered" TargetMode="External"/><Relationship Id="rId62"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70" Type="http://schemas.openxmlformats.org/officeDocument/2006/relationships/hyperlink" Target="https://www.brookings.edu/wp-content/uploads/2017/01/vitalstats_ch2_tbl4.pdf" TargetMode="External"/><Relationship Id="rId75" Type="http://schemas.openxmlformats.org/officeDocument/2006/relationships/hyperlink" Target="https://www.forbes.com/sites/andrewsolender/2021/07/28/trump-threatens-lots-of-primaries-for-gop-senators-over-infrastructure-deal/?sh=4be66d98276b"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ollinsdictionary.com/us/dictionary/english/spend"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box1=802&amp;box2=P.2D&amp;box3=813" TargetMode="External"/><Relationship Id="rId36" Type="http://schemas.openxmlformats.org/officeDocument/2006/relationships/hyperlink" Target="https://catalyst.phrma.org/the-latest-what-they-are-saying-intellectual-property-protections-vital-to-covid-19-research-development-and-manufacturing" TargetMode="External"/><Relationship Id="rId49" Type="http://schemas.openxmlformats.org/officeDocument/2006/relationships/hyperlink" Target="https://www.brennancenter.org/our-work/research-reports/its-official-election-was-secure" TargetMode="External"/><Relationship Id="rId57" Type="http://schemas.openxmlformats.org/officeDocument/2006/relationships/hyperlink" Target="https://www.politico.com/news/2021/05/24/2020-election-republican-official-races-490458" TargetMode="External"/><Relationship Id="rId10" Type="http://schemas.openxmlformats.org/officeDocument/2006/relationships/hyperlink" Target="https://www.collinsdictionary.com/us/dictionary/english/nation" TargetMode="External"/><Relationship Id="rId31" Type="http://schemas.openxmlformats.org/officeDocument/2006/relationships/hyperlink" Target="https://blog.petrieflom.law.harvard.edu/2021/05/07/wto-waiver-intellectual-property-covid/" TargetMode="External"/><Relationship Id="rId44" Type="http://schemas.openxmlformats.org/officeDocument/2006/relationships/hyperlink" Target="https://www.axios.com/senate-china-competition-bipartisan-e2fa3f88-16d4-4d79-bab0-1b9c6a4f2774.html" TargetMode="External"/><Relationship Id="rId52" Type="http://schemas.openxmlformats.org/officeDocument/2006/relationships/hyperlink" Target="https://thehill.com/homenews/state-watch/565657-new-spotlight-on-secretaries-of-state-as-electoral-battlegrounds" TargetMode="External"/><Relationship Id="rId60" Type="http://schemas.openxmlformats.org/officeDocument/2006/relationships/hyperlink" Target="https://www.politico.com/interactives/2021/trump-second-impeachment-senate-vote/" TargetMode="External"/><Relationship Id="rId65" Type="http://schemas.openxmlformats.org/officeDocument/2006/relationships/hyperlink" Target="https://www.voanews.com/usa/us-politics/republican-groups-censure-party-lawmakers-who-voted-impeach-convict-trump" TargetMode="External"/><Relationship Id="rId73" Type="http://schemas.openxmlformats.org/officeDocument/2006/relationships/hyperlink" Target="https://www.cnn.com/2021/07/28/politics/infrastructure-bill-explained/index.html" TargetMode="External"/><Relationship Id="rId78" Type="http://schemas.openxmlformats.org/officeDocument/2006/relationships/hyperlink" Target="https://www.foreign.senate.gov/imo/media/doc/021617_Kasparov_%20Testimony.pdf" TargetMode="External"/><Relationship Id="rId81" Type="http://schemas.openxmlformats.org/officeDocument/2006/relationships/hyperlink" Target="https://blog.petrieflom.law.harvard.edu/2021/05/05/covid-vaccine-patent-waiver/"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unite" TargetMode="External"/><Relationship Id="rId13" Type="http://schemas.openxmlformats.org/officeDocument/2006/relationships/hyperlink" Target="https://www.collinsdictionary.com/us/dictionary/english/summit" TargetMode="External"/><Relationship Id="rId18" Type="http://schemas.openxmlformats.org/officeDocument/2006/relationships/hyperlink" Target="https://www.collinsdictionary.com/us/dictionary/english/beneficiary" TargetMode="External"/><Relationship Id="rId39" Type="http://schemas.openxmlformats.org/officeDocument/2006/relationships/hyperlink" Target="https://www.nytimes.com/2021/07/17/us/politics/midterm-elections.html" TargetMode="External"/><Relationship Id="rId34" Type="http://schemas.openxmlformats.org/officeDocument/2006/relationships/hyperlink" Target="https://www.cato.org/blog/how-world-trade-organization-can-curb-chinas-intellectual-property-transgressions" TargetMode="External"/><Relationship Id="rId50" Type="http://schemas.openxmlformats.org/officeDocument/2006/relationships/hyperlink" Target="https://www.nbcnews.com/politics/supreme-court/supreme-court-rejects-final-trump-election-challenge-n1260023" TargetMode="External"/><Relationship Id="rId55" Type="http://schemas.openxmlformats.org/officeDocument/2006/relationships/hyperlink" Target="https://www.brennancenter.org/our-work/research-reports/voting-laws-roundup-july-2021" TargetMode="External"/><Relationship Id="rId76" Type="http://schemas.openxmlformats.org/officeDocument/2006/relationships/hyperlink" Target="https://www.politico.com/news/2021/07/28/infrastructure-deal-trump-501287" TargetMode="External"/><Relationship Id="rId7" Type="http://schemas.openxmlformats.org/officeDocument/2006/relationships/settings" Target="settings.xml"/><Relationship Id="rId71"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2" Type="http://schemas.openxmlformats.org/officeDocument/2006/relationships/customXml" Target="../customXml/item2.xml"/><Relationship Id="rId29" Type="http://schemas.openxmlformats.org/officeDocument/2006/relationships/hyperlink" Target="http://www.oscn.net/applications/oscn/DeliverDocument.asp?CiteID=20287" TargetMode="External"/><Relationship Id="rId24" Type="http://schemas.openxmlformats.org/officeDocument/2006/relationships/hyperlink" Target="http://www.oscn.net/applications/oscn/DeliverDocument.asp?CiteID=20287" TargetMode="External"/><Relationship Id="rId40" Type="http://schemas.openxmlformats.org/officeDocument/2006/relationships/hyperlink" Target="https://catalyst.phrma.org/new-polling-shows-americans-are-sounding-the-alarm-on-the-trips-ip-waiver" TargetMode="External"/><Relationship Id="rId45" Type="http://schemas.openxmlformats.org/officeDocument/2006/relationships/hyperlink" Target="https://www.axios.com/rubios-anti-china-voters-senate-race-florida-7f6539ab-86b8-4d08-a423-0a26598863ea.html" TargetMode="External"/><Relationship Id="rId66" Type="http://schemas.openxmlformats.org/officeDocument/2006/relationships/hyperlink" Target="https://www.politico.com/news/2021/02/16/trump-attacks-mcconnell-in-fiery-statement-469150https:/www.politico.com/news/2021/02/16/trump-attacks-mcconnell-in-fiery-statement-4691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43</Pages>
  <Words>17094</Words>
  <Characters>97438</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54</cp:revision>
  <dcterms:created xsi:type="dcterms:W3CDTF">2021-10-08T23:07:00Z</dcterms:created>
  <dcterms:modified xsi:type="dcterms:W3CDTF">2021-10-09T01:26:00Z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