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3CB1C" w14:textId="7FD73024" w:rsidR="00AC57C1" w:rsidRDefault="00AC57C1" w:rsidP="001C753C">
      <w:pPr>
        <w:pStyle w:val="Heading1"/>
      </w:pPr>
      <w:r>
        <w:t>NR</w:t>
      </w:r>
    </w:p>
    <w:p w14:paraId="7D5EE0AB" w14:textId="77777777" w:rsidR="00AC57C1" w:rsidRPr="00AC57C1" w:rsidRDefault="00AC57C1" w:rsidP="00AC57C1"/>
    <w:p w14:paraId="74D27E2F" w14:textId="3062661A" w:rsidR="001C753C" w:rsidRDefault="00AC57C1" w:rsidP="001C753C">
      <w:pPr>
        <w:pStyle w:val="Heading1"/>
      </w:pPr>
      <w:r>
        <w:lastRenderedPageBreak/>
        <w:t>NC</w:t>
      </w:r>
    </w:p>
    <w:p w14:paraId="2CD6984C" w14:textId="72E58A8F" w:rsidR="001C753C" w:rsidRDefault="001C753C" w:rsidP="001C753C">
      <w:pPr>
        <w:pStyle w:val="Heading3"/>
      </w:pPr>
      <w:r>
        <w:lastRenderedPageBreak/>
        <w:t>1</w:t>
      </w:r>
    </w:p>
    <w:p w14:paraId="3F9D700E" w14:textId="39EB2B9A" w:rsidR="001C753C" w:rsidRDefault="001C753C" w:rsidP="001C753C">
      <w:pPr>
        <w:pStyle w:val="Heading4"/>
      </w:pPr>
      <w:r>
        <w:t>Current WTO legislation on IP rights promotes innovation</w:t>
      </w:r>
      <w:r w:rsidR="006D5A8D">
        <w:t xml:space="preserve"> – if they try to spike out of this, that </w:t>
      </w:r>
      <w:r w:rsidR="003F45A1">
        <w:t>amplifies</w:t>
      </w:r>
      <w:r w:rsidR="006D5A8D">
        <w:t xml:space="preserve"> the violation on the theory shell</w:t>
      </w:r>
      <w:r w:rsidR="00DC3C88">
        <w:t xml:space="preserve"> – to be clear, </w:t>
      </w:r>
      <w:proofErr w:type="spellStart"/>
      <w:r w:rsidR="00DC3C88">
        <w:t>theres</w:t>
      </w:r>
      <w:proofErr w:type="spellEnd"/>
      <w:r w:rsidR="00DC3C88">
        <w:t xml:space="preserve"> a violation anyways</w:t>
      </w:r>
    </w:p>
    <w:p w14:paraId="15E097C3" w14:textId="77777777" w:rsidR="001C753C" w:rsidRPr="00805F88" w:rsidRDefault="001C753C" w:rsidP="001C753C">
      <w:pPr>
        <w:rPr>
          <w:sz w:val="16"/>
        </w:rPr>
      </w:pPr>
      <w:r w:rsidRPr="00805F88">
        <w:rPr>
          <w:rStyle w:val="Style13ptBold"/>
        </w:rPr>
        <w:t>Ezell et al 4/29</w:t>
      </w:r>
      <w:r w:rsidRPr="00805F88">
        <w:rPr>
          <w:sz w:val="16"/>
        </w:rPr>
        <w:t xml:space="preserve"> </w:t>
      </w:r>
      <w:proofErr w:type="spellStart"/>
      <w:r w:rsidRPr="00805F88">
        <w:rPr>
          <w:sz w:val="16"/>
        </w:rPr>
        <w:t>Jaci</w:t>
      </w:r>
      <w:proofErr w:type="spellEnd"/>
      <w:r w:rsidRPr="00805F88">
        <w:rPr>
          <w:sz w:val="16"/>
        </w:rPr>
        <w:t xml:space="preserve"> McDole, Stephen Ezell [Stephen Ezell is vice president, global innovation policy, at the Information Technology and Innovation Foundation (ITIF). He focuses on science and technology policy, international competitiveness, trade, manufacturing, and services issues.] 4/29/21, “Ten Ways IP Has Enabled Innovations That Have Helped Sustain the World Through the Pandemic” Information Technology and Innovation Foundation, </w:t>
      </w:r>
      <w:hyperlink r:id="rId9" w:history="1">
        <w:r w:rsidRPr="00805F88">
          <w:rPr>
            <w:rStyle w:val="Hyperlink"/>
            <w:sz w:val="16"/>
          </w:rPr>
          <w:t>https://itif.org/publications/2021/04/29/ten-ways-ip-has-enabled-innovations-have-helped-sustain-world-through</w:t>
        </w:r>
      </w:hyperlink>
      <w:r w:rsidRPr="00805F88">
        <w:rPr>
          <w:sz w:val="16"/>
        </w:rPr>
        <w:t xml:space="preserve"> DD AG</w:t>
      </w:r>
    </w:p>
    <w:p w14:paraId="642AE30A" w14:textId="77777777" w:rsidR="001C753C" w:rsidRPr="00805F88" w:rsidRDefault="001C753C" w:rsidP="001C753C">
      <w:pPr>
        <w:rPr>
          <w:rStyle w:val="StyleUnderline"/>
        </w:rPr>
      </w:pPr>
      <w:r w:rsidRPr="00805F88">
        <w:rPr>
          <w:sz w:val="16"/>
        </w:rPr>
        <w:t xml:space="preserve">Although anti-IP proponents have attacked biopharmaceutical manufacturers particularly hard, </w:t>
      </w:r>
      <w:r w:rsidRPr="00805F88">
        <w:rPr>
          <w:rStyle w:val="StyleUnderline"/>
        </w:rPr>
        <w:t xml:space="preserve">the reality is </w:t>
      </w:r>
      <w:r w:rsidRPr="00805F88">
        <w:rPr>
          <w:rStyle w:val="StyleUnderline"/>
          <w:highlight w:val="green"/>
        </w:rPr>
        <w:t>all IP-protected innovations are at risk if</w:t>
      </w:r>
      <w:r w:rsidRPr="00805F88">
        <w:rPr>
          <w:rStyle w:val="StyleUnderline"/>
        </w:rPr>
        <w:t xml:space="preserve"> these </w:t>
      </w:r>
      <w:r w:rsidRPr="00805F88">
        <w:rPr>
          <w:rStyle w:val="StyleUnderline"/>
          <w:highlight w:val="green"/>
        </w:rPr>
        <w:t>rights are ignored</w:t>
      </w:r>
      <w:r w:rsidRPr="00805F88">
        <w:rPr>
          <w:rStyle w:val="StyleUnderline"/>
        </w:rPr>
        <w:t xml:space="preserve">, or vitiated. Certain arguments have shown a desire for the term “COVID-19 innovations” to include everything from vaccines, therapeutics, diagnostics, and PPE to biotechnology, AI-related data, and educational materials.14 </w:t>
      </w:r>
      <w:r w:rsidRPr="00805F88">
        <w:rPr>
          <w:rStyle w:val="StyleUnderline"/>
          <w:highlight w:val="green"/>
        </w:rPr>
        <w:t>This could</w:t>
      </w:r>
      <w:r w:rsidRPr="00805F88">
        <w:rPr>
          <w:rStyle w:val="StyleUnderline"/>
        </w:rPr>
        <w:t xml:space="preserve"> potentially open the floodgates to </w:t>
      </w:r>
      <w:r w:rsidRPr="00805F88">
        <w:rPr>
          <w:rStyle w:val="StyleUnderline"/>
          <w:highlight w:val="green"/>
        </w:rPr>
        <w:t>invalidate IP protection on many</w:t>
      </w:r>
      <w:r w:rsidRPr="00805F88">
        <w:rPr>
          <w:rStyle w:val="StyleUnderline"/>
        </w:rPr>
        <w:t xml:space="preserve"> of the </w:t>
      </w:r>
      <w:r w:rsidRPr="00805F88">
        <w:rPr>
          <w:rStyle w:val="StyleUnderline"/>
          <w:highlight w:val="green"/>
        </w:rPr>
        <w:t>innovations</w:t>
      </w:r>
      <w:r w:rsidRPr="00805F88">
        <w:rPr>
          <w:rStyle w:val="StyleUnderline"/>
        </w:rPr>
        <w:t xml:space="preserve"> highlighted in this report.</w:t>
      </w:r>
    </w:p>
    <w:p w14:paraId="5C54D03F" w14:textId="77777777" w:rsidR="001C753C" w:rsidRPr="00805F88" w:rsidRDefault="001C753C" w:rsidP="001C753C">
      <w:pPr>
        <w:rPr>
          <w:sz w:val="16"/>
        </w:rPr>
      </w:pPr>
      <w:r w:rsidRPr="00805F88">
        <w:rPr>
          <w:sz w:val="16"/>
        </w:rPr>
        <w:t xml:space="preserve">However, much of the current discussion concerning IP focuses almost entirely on litigation fears or R&amp;D incentives. Although R&amp;D is an important aspect of IP, as previously mentioned, these discussions ignore the fact that </w:t>
      </w:r>
      <w:r w:rsidRPr="00805F88">
        <w:rPr>
          <w:rStyle w:val="StyleUnderline"/>
          <w:highlight w:val="green"/>
        </w:rPr>
        <w:t>IP prote</w:t>
      </w:r>
      <w:r w:rsidRPr="007C6E0D">
        <w:rPr>
          <w:rStyle w:val="StyleUnderline"/>
          <w:highlight w:val="green"/>
        </w:rPr>
        <w:t>ction</w:t>
      </w:r>
      <w:r w:rsidRPr="00805F88">
        <w:rPr>
          <w:rStyle w:val="StyleUnderline"/>
        </w:rPr>
        <w:t xml:space="preserve"> can be—and often </w:t>
      </w:r>
      <w:r w:rsidRPr="00805F88">
        <w:rPr>
          <w:rStyle w:val="StyleUnderline"/>
          <w:highlight w:val="green"/>
        </w:rPr>
        <w:t>is—used for other purposes</w:t>
      </w:r>
      <w:r w:rsidRPr="00805F88">
        <w:rPr>
          <w:rStyle w:val="StyleUnderline"/>
        </w:rPr>
        <w:t xml:space="preserve">, including generating </w:t>
      </w:r>
      <w:r w:rsidRPr="00805F88">
        <w:rPr>
          <w:rStyle w:val="StyleUnderline"/>
          <w:highlight w:val="green"/>
        </w:rPr>
        <w:t>initial capital</w:t>
      </w:r>
      <w:r w:rsidRPr="00805F88">
        <w:rPr>
          <w:rStyle w:val="StyleUnderline"/>
        </w:rPr>
        <w:t xml:space="preserve"> to create a company and begin </w:t>
      </w:r>
      <w:r w:rsidRPr="00805F88">
        <w:rPr>
          <w:rStyle w:val="StyleUnderline"/>
          <w:highlight w:val="green"/>
        </w:rPr>
        <w:t>manufacturing</w:t>
      </w:r>
      <w:r w:rsidRPr="00805F88">
        <w:rPr>
          <w:rStyle w:val="StyleUnderline"/>
        </w:rPr>
        <w:t xml:space="preserve"> </w:t>
      </w:r>
      <w:r w:rsidRPr="00805F88">
        <w:rPr>
          <w:rStyle w:val="StyleUnderline"/>
          <w:highlight w:val="green"/>
        </w:rPr>
        <w:t>and</w:t>
      </w:r>
      <w:r w:rsidRPr="00805F88">
        <w:rPr>
          <w:rStyle w:val="StyleUnderline"/>
        </w:rPr>
        <w:t xml:space="preserve">, more importantly, using licensing agreements and IP to track </w:t>
      </w:r>
      <w:r w:rsidRPr="00805F88">
        <w:rPr>
          <w:rStyle w:val="StyleUnderline"/>
          <w:highlight w:val="green"/>
        </w:rPr>
        <w:t>the supply chain</w:t>
      </w:r>
      <w:r w:rsidRPr="00805F88">
        <w:rPr>
          <w:sz w:val="16"/>
        </w:rPr>
        <w:t xml:space="preserve"> and ensure quality control of products.</w:t>
      </w:r>
    </w:p>
    <w:p w14:paraId="3CC5E404" w14:textId="77777777" w:rsidR="001C753C" w:rsidRPr="00805F88" w:rsidRDefault="001C753C" w:rsidP="001C753C">
      <w:pPr>
        <w:rPr>
          <w:sz w:val="16"/>
        </w:rPr>
      </w:pPr>
      <w:r w:rsidRPr="00805F88">
        <w:rPr>
          <w:sz w:val="16"/>
        </w:rPr>
        <w:t>In 2018, Forbes identified counterfeiting as the largest criminal enterprise in the world.15 The global struggle against counterfeit and non-regulated products, which has hit Latin America particularly hard during the pandemic, proves the need for safety and quality assurance in supply chains.16 Some communities already ravaged by COVID-19 are seeing higher mortality rates related to counterfeit vaccines, therapeutics, PPE, and cleaning and sanitizing products.17</w:t>
      </w:r>
    </w:p>
    <w:p w14:paraId="0EC95336" w14:textId="77777777" w:rsidR="001C753C" w:rsidRPr="00805F88" w:rsidRDefault="001C753C" w:rsidP="001C753C">
      <w:pPr>
        <w:rPr>
          <w:sz w:val="16"/>
        </w:rPr>
      </w:pPr>
    </w:p>
    <w:p w14:paraId="5C89E55B" w14:textId="77777777" w:rsidR="001C753C" w:rsidRPr="00805F88" w:rsidRDefault="001C753C" w:rsidP="001C753C">
      <w:pPr>
        <w:rPr>
          <w:sz w:val="16"/>
        </w:rPr>
      </w:pPr>
      <w:r w:rsidRPr="00805F88">
        <w:rPr>
          <w:sz w:val="16"/>
        </w:rPr>
        <w:t>Polish authorities discovered vials of antiwrinkle treatment labeled as COVID-19 vaccines. 18 In Mexico, fake vaccines sold for approximately $1,000 per dose.19 Chinese and South African police seized thousands of counterfeit vaccine doses from warehouses and manufacturing plants.20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w:t>
      </w:r>
    </w:p>
    <w:p w14:paraId="3130AA61" w14:textId="77777777" w:rsidR="001C753C" w:rsidRPr="00805F88" w:rsidRDefault="001C753C" w:rsidP="001C753C">
      <w:pPr>
        <w:rPr>
          <w:sz w:val="16"/>
        </w:rPr>
      </w:pPr>
      <w:r w:rsidRPr="00805F88">
        <w:rPr>
          <w:sz w:val="16"/>
        </w:rPr>
        <w:t xml:space="preserve">Collaborative efforts between law enforcement and manufacturers have kept numerous counterfeits from reaching the population. </w:t>
      </w:r>
      <w:r w:rsidRPr="00805F88">
        <w:rPr>
          <w:rStyle w:val="StyleUnderline"/>
        </w:rPr>
        <w:t xml:space="preserve">In countries with strong IP protection, </w:t>
      </w:r>
      <w:r w:rsidRPr="00805F88">
        <w:rPr>
          <w:rStyle w:val="StyleUnderline"/>
          <w:highlight w:val="green"/>
        </w:rPr>
        <w:t>the chances of counterfeit</w:t>
      </w:r>
      <w:r w:rsidRPr="00805F88">
        <w:rPr>
          <w:rStyle w:val="StyleUnderline"/>
        </w:rPr>
        <w:t xml:space="preserve"> products reaching the market </w:t>
      </w:r>
      <w:r w:rsidRPr="00805F88">
        <w:rPr>
          <w:rStyle w:val="StyleUnderline"/>
          <w:highlight w:val="green"/>
        </w:rPr>
        <w:t>are significantly lower</w:t>
      </w:r>
      <w:r w:rsidRPr="00805F88">
        <w:rPr>
          <w:rStyle w:val="StyleUnderline"/>
        </w:rPr>
        <w:t xml:space="preserve">. This is largely </w:t>
      </w:r>
      <w:r w:rsidRPr="00805F88">
        <w:rPr>
          <w:rStyle w:val="StyleUnderline"/>
          <w:highlight w:val="green"/>
        </w:rPr>
        <w:t>because counterfeiting tends to be an IP-related issue</w:t>
      </w:r>
      <w:r w:rsidRPr="00805F88">
        <w:rPr>
          <w:rStyle w:val="StyleUnderline"/>
        </w:rPr>
        <w:t>,</w:t>
      </w:r>
      <w:r w:rsidRPr="00805F88">
        <w:rPr>
          <w:sz w:val="16"/>
        </w:rPr>
        <w:t xml:space="preserve"> and these countries generally provide superior means of tracking the supply chain through trademarks, trade secrets, and licensing agreements. This enables greater quality control and helps manufacturers maintain a level of public confidence in their products.</w:t>
      </w:r>
    </w:p>
    <w:p w14:paraId="3305084E" w14:textId="77777777" w:rsidR="001C753C" w:rsidRPr="00805F88" w:rsidRDefault="001C753C" w:rsidP="001C753C">
      <w:pPr>
        <w:rPr>
          <w:sz w:val="16"/>
        </w:rPr>
      </w:pPr>
      <w:r w:rsidRPr="00805F88">
        <w:rPr>
          <w:sz w:val="16"/>
        </w:rPr>
        <w:t xml:space="preserve">By controlling the flow of knowledge associated with IP, voluntary licensing agreements provide innovators with opportunities to collaborate, while ensuring their partners are properly equipped and capable of producing quality products. Throughout this difficult time, the world has seen unexpected collaborations, especially between biopharmaceutical companies worldwide such as Gilead and Eva Pharma or Bharat Biotech and </w:t>
      </w:r>
      <w:proofErr w:type="spellStart"/>
      <w:r w:rsidRPr="00805F88">
        <w:rPr>
          <w:sz w:val="16"/>
        </w:rPr>
        <w:t>Ocugen</w:t>
      </w:r>
      <w:proofErr w:type="spellEnd"/>
      <w:r w:rsidRPr="00805F88">
        <w:rPr>
          <w:sz w:val="16"/>
        </w:rPr>
        <w:t>, Inc.</w:t>
      </w:r>
    </w:p>
    <w:p w14:paraId="631C7399" w14:textId="77777777" w:rsidR="001C753C" w:rsidRPr="00805F88" w:rsidRDefault="001C753C" w:rsidP="001C753C">
      <w:pPr>
        <w:rPr>
          <w:sz w:val="16"/>
        </w:rPr>
      </w:pPr>
      <w:r w:rsidRPr="00805F88">
        <w:rPr>
          <w:sz w:val="16"/>
        </w:rPr>
        <w:lastRenderedPageBreak/>
        <w:t>Throughout history, and most significantly in the nineteenth century through the widespread development of patent systems and the ensuing Industrial Revolution</w:t>
      </w:r>
      <w:r w:rsidRPr="00805F88">
        <w:rPr>
          <w:rStyle w:val="StyleUnderline"/>
          <w:highlight w:val="green"/>
        </w:rPr>
        <w:t>, IP has contributed toward greater</w:t>
      </w:r>
      <w:r w:rsidRPr="00805F88">
        <w:rPr>
          <w:rStyle w:val="StyleUnderline"/>
        </w:rPr>
        <w:t xml:space="preserve"> economic </w:t>
      </w:r>
      <w:r w:rsidRPr="00805F88">
        <w:rPr>
          <w:rStyle w:val="StyleUnderline"/>
          <w:highlight w:val="green"/>
        </w:rPr>
        <w:t>growth</w:t>
      </w:r>
      <w:r w:rsidRPr="00805F88">
        <w:rPr>
          <w:rStyle w:val="StyleUnderline"/>
        </w:rPr>
        <w:t xml:space="preserve">.23 This is promising news as the world struggles for economic recovery. A 2021 joint study by the EU Intellectual Property Office (EUIPO) and European Patent Office (EPO) shows </w:t>
      </w:r>
      <w:r w:rsidRPr="00805F88">
        <w:rPr>
          <w:rStyle w:val="StyleUnderline"/>
          <w:highlight w:val="green"/>
        </w:rPr>
        <w:t>a strong, positive correlation between IP rights and economic performance</w:t>
      </w:r>
      <w:r w:rsidRPr="00805F88">
        <w:rPr>
          <w:rStyle w:val="StyleUnderline"/>
        </w:rPr>
        <w:t>.24</w:t>
      </w:r>
      <w:r w:rsidRPr="00805F88">
        <w:rPr>
          <w:sz w:val="16"/>
        </w:rPr>
        <w:t xml:space="preserve"> It states that “IP-owning firms represent a significantly larger proportion of economic activity and employment across Europe,” with IP-intensive industries contributing to 45 percent of gross domestic product (GDP) (€6.6 trillion; US$7.9 trillion).25 The study also shows </w:t>
      </w:r>
      <w:r w:rsidRPr="00805F88">
        <w:rPr>
          <w:rStyle w:val="StyleUnderline"/>
          <w:highlight w:val="green"/>
        </w:rPr>
        <w:t>38.9 percent of employment is directly or indirectly attributed to IP-intensive industries</w:t>
      </w:r>
      <w:r w:rsidRPr="00805F88">
        <w:rPr>
          <w:rStyle w:val="StyleUnderline"/>
        </w:rPr>
        <w:t>, and IP generates higher wages and greater revenue per employee, especially for small-to-medium-sized enterprises</w:t>
      </w:r>
      <w:r w:rsidRPr="00805F88">
        <w:rPr>
          <w:sz w:val="16"/>
        </w:rPr>
        <w:t>.26 That concords with the United States, where the Department of Commerce estimated that IP-intensive industries support at least 45 million jobs and contribute more than $6 trillion dollars to, or 38.2 percent of, GDP.27</w:t>
      </w:r>
    </w:p>
    <w:p w14:paraId="558B9790" w14:textId="77777777" w:rsidR="001C753C" w:rsidRPr="00B75228" w:rsidRDefault="001C753C" w:rsidP="001C753C">
      <w:pPr>
        <w:rPr>
          <w:sz w:val="16"/>
        </w:rPr>
      </w:pPr>
      <w:r w:rsidRPr="00805F88">
        <w:rPr>
          <w:sz w:val="16"/>
        </w:rPr>
        <w:t>In 2020, global patent filings through the World Intellectual Property Organization’s (WIPO) Patent Cooperation Treaty (PCT) system reached a record 275,900 filings amidst the pandemic, growing 4 percent from 2019.28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w:t>
      </w:r>
    </w:p>
    <w:p w14:paraId="67424720" w14:textId="77777777" w:rsidR="001C753C" w:rsidRDefault="001C753C" w:rsidP="001C753C">
      <w:pPr>
        <w:pStyle w:val="Heading4"/>
        <w:rPr>
          <w:rFonts w:asciiTheme="minorHAnsi" w:hAnsiTheme="minorHAnsi" w:cstheme="minorHAnsi"/>
        </w:rPr>
      </w:pPr>
      <w:r>
        <w:rPr>
          <w:rFonts w:asciiTheme="minorHAnsi" w:hAnsiTheme="minorHAnsi" w:cstheme="minorHAnsi"/>
        </w:rPr>
        <w:t xml:space="preserve">Reductions in protections kill </w:t>
      </w:r>
      <w:r w:rsidRPr="00F1371D">
        <w:rPr>
          <w:rFonts w:asciiTheme="minorHAnsi" w:hAnsiTheme="minorHAnsi" w:cstheme="minorHAnsi"/>
          <w:u w:val="single"/>
        </w:rPr>
        <w:t>medical innovation</w:t>
      </w:r>
      <w:r>
        <w:rPr>
          <w:rFonts w:asciiTheme="minorHAnsi" w:hAnsiTheme="minorHAnsi" w:cstheme="minorHAnsi"/>
        </w:rPr>
        <w:t xml:space="preserve">, </w:t>
      </w:r>
      <w:r w:rsidRPr="00F1371D">
        <w:rPr>
          <w:rFonts w:asciiTheme="minorHAnsi" w:hAnsiTheme="minorHAnsi" w:cstheme="minorHAnsi"/>
          <w:u w:val="single"/>
        </w:rPr>
        <w:t>economic growth</w:t>
      </w:r>
      <w:r>
        <w:rPr>
          <w:rFonts w:asciiTheme="minorHAnsi" w:hAnsiTheme="minorHAnsi" w:cstheme="minorHAnsi"/>
        </w:rPr>
        <w:t xml:space="preserve">, and </w:t>
      </w:r>
      <w:r w:rsidRPr="00F1371D">
        <w:rPr>
          <w:rFonts w:asciiTheme="minorHAnsi" w:hAnsiTheme="minorHAnsi" w:cstheme="minorHAnsi"/>
          <w:u w:val="single"/>
        </w:rPr>
        <w:t>knowledge building</w:t>
      </w:r>
      <w:r>
        <w:rPr>
          <w:rFonts w:asciiTheme="minorHAnsi" w:hAnsiTheme="minorHAnsi" w:cstheme="minorHAnsi"/>
        </w:rPr>
        <w:t xml:space="preserve"> for the future</w:t>
      </w:r>
    </w:p>
    <w:p w14:paraId="74AF9254" w14:textId="77777777" w:rsidR="001C753C" w:rsidRPr="00DE7CA8" w:rsidRDefault="001C753C" w:rsidP="001C753C">
      <w:pPr>
        <w:rPr>
          <w:sz w:val="16"/>
        </w:rPr>
      </w:pPr>
      <w:r w:rsidRPr="00086F33">
        <w:rPr>
          <w:rStyle w:val="Style13ptBold"/>
        </w:rPr>
        <w:t xml:space="preserve">McDole and Ezell </w:t>
      </w:r>
      <w:r>
        <w:rPr>
          <w:rStyle w:val="Style13ptBold"/>
        </w:rPr>
        <w:t>04/29</w:t>
      </w:r>
      <w:r w:rsidRPr="00DE7CA8">
        <w:rPr>
          <w:sz w:val="16"/>
        </w:rPr>
        <w:t xml:space="preserve"> – </w:t>
      </w:r>
      <w:proofErr w:type="spellStart"/>
      <w:r w:rsidRPr="00DE7CA8">
        <w:rPr>
          <w:sz w:val="16"/>
        </w:rPr>
        <w:t>Jaci</w:t>
      </w:r>
      <w:proofErr w:type="spellEnd"/>
      <w:r w:rsidRPr="00DE7CA8">
        <w:rPr>
          <w:sz w:val="16"/>
        </w:rPr>
        <w:t xml:space="preserve"> McDole is a senior policy analyst covering intellectual property (IP) and innovation policy at ITIF. She focuses on IP and its correlations to global innovation and trade. Her work includes ITIF’s Innovate4Health Initiatives (2017–2019) and A Covid-19 TRIPS Waiver Makes No More Sense for Copyrights Than It Does for Patents (2021). McDole comes to ITIF from the Institute for Intellectual Property Research, an organization she cofounded to study and further robust global IP policies. Stephen J. Ezell is ITIF vice president for Global Innovation Policy. He focuses on science, technology, and innovation policy as well as international competitiveness and trade policy issues. He is the coauthor of Innovating in a Service Driven Economy: Insights Application, and Practice (Palgrave McMillan, 2015) and Innovation Economics: The Race for Global Advantage (Yale 2012). The Information Technology and Innovation Foundation (ITIF) is an independent, nonprofit, nonpartisan research and educational institute focusing on the intersection of technological innovation and public policy. Recognized by its peers in the think tank community as the global center of excellence for science and technology policy, ITIF’s mission is to formulate and promote policy solutions that accelerate innovation and boost productivity to spur growth, opportunity, and progress; April 29, 2021; “Ten Ways IP Has Enabled Innovations That Have Helped Sustain the World Through the Pandemic”; </w:t>
      </w:r>
      <w:hyperlink r:id="rId10" w:history="1">
        <w:r w:rsidRPr="00DE7CA8">
          <w:rPr>
            <w:rStyle w:val="Hyperlink"/>
            <w:sz w:val="16"/>
          </w:rPr>
          <w:t>https://itif.org/publications/2021/04/29/ten-ways-ip-has-enabled-innovations-have-helped-sustain-world-through</w:t>
        </w:r>
      </w:hyperlink>
      <w:r w:rsidRPr="00DE7CA8">
        <w:rPr>
          <w:sz w:val="16"/>
        </w:rPr>
        <w:t xml:space="preserve"> //</w:t>
      </w:r>
      <w:proofErr w:type="spellStart"/>
      <w:r w:rsidRPr="00DE7CA8">
        <w:rPr>
          <w:sz w:val="16"/>
        </w:rPr>
        <w:t>advay</w:t>
      </w:r>
      <w:proofErr w:type="spellEnd"/>
    </w:p>
    <w:p w14:paraId="0E8D9C73" w14:textId="77777777" w:rsidR="001C753C" w:rsidRPr="008B2A64" w:rsidRDefault="001C753C" w:rsidP="001C753C">
      <w:pPr>
        <w:rPr>
          <w:rStyle w:val="StyleUnderline"/>
        </w:rPr>
      </w:pPr>
      <w:r w:rsidRPr="00610E5B">
        <w:rPr>
          <w:rStyle w:val="StyleUnderline"/>
        </w:rPr>
        <w:t>Innovation</w:t>
      </w:r>
      <w:r w:rsidRPr="008B2A64">
        <w:rPr>
          <w:rStyle w:val="StyleUnderline"/>
        </w:rPr>
        <w:t xml:space="preserve"> </w:t>
      </w:r>
      <w:r w:rsidRPr="00610E5B">
        <w:rPr>
          <w:rStyle w:val="StyleUnderline"/>
        </w:rPr>
        <w:t>can</w:t>
      </w:r>
      <w:r w:rsidRPr="008B2A64">
        <w:rPr>
          <w:rStyle w:val="StyleUnderline"/>
        </w:rPr>
        <w:t>—and does—</w:t>
      </w:r>
      <w:r w:rsidRPr="00610E5B">
        <w:rPr>
          <w:rStyle w:val="StyleUnderline"/>
        </w:rPr>
        <w:t>happen</w:t>
      </w:r>
      <w:r w:rsidRPr="008B2A64">
        <w:rPr>
          <w:rStyle w:val="StyleUnderline"/>
        </w:rPr>
        <w:t xml:space="preserve"> anywhere and at any time</w:t>
      </w:r>
      <w:r w:rsidRPr="00A03C25">
        <w:rPr>
          <w:rFonts w:asciiTheme="minorHAnsi" w:hAnsiTheme="minorHAnsi" w:cstheme="minorHAnsi"/>
          <w:sz w:val="12"/>
        </w:rPr>
        <w:t xml:space="preserve">. </w:t>
      </w:r>
      <w:r w:rsidRPr="008B2A64">
        <w:rPr>
          <w:rStyle w:val="StyleUnderline"/>
        </w:rPr>
        <w:t xml:space="preserve">As society ground to a halt in 2020, </w:t>
      </w:r>
      <w:r w:rsidRPr="00610E5B">
        <w:rPr>
          <w:rStyle w:val="StyleUnderline"/>
          <w:highlight w:val="green"/>
        </w:rPr>
        <w:t xml:space="preserve">innovators </w:t>
      </w:r>
      <w:r w:rsidRPr="007C0E8C">
        <w:rPr>
          <w:rStyle w:val="StyleUnderline"/>
        </w:rPr>
        <w:t xml:space="preserve">around the world </w:t>
      </w:r>
      <w:r w:rsidRPr="00610E5B">
        <w:rPr>
          <w:rStyle w:val="StyleUnderline"/>
          <w:highlight w:val="green"/>
        </w:rPr>
        <w:t>worked</w:t>
      </w:r>
      <w:r w:rsidRPr="008B2A64">
        <w:rPr>
          <w:rStyle w:val="StyleUnderline"/>
        </w:rPr>
        <w:t xml:space="preserve"> </w:t>
      </w:r>
      <w:r w:rsidRPr="00610E5B">
        <w:rPr>
          <w:rStyle w:val="StyleUnderline"/>
        </w:rPr>
        <w:t xml:space="preserve">tirelessly </w:t>
      </w:r>
      <w:r w:rsidRPr="00610E5B">
        <w:rPr>
          <w:rStyle w:val="StyleUnderline"/>
          <w:highlight w:val="green"/>
        </w:rPr>
        <w:t>to develop</w:t>
      </w:r>
      <w:r w:rsidRPr="008B2A64">
        <w:rPr>
          <w:rStyle w:val="StyleUnderline"/>
        </w:rPr>
        <w:t xml:space="preserve"> treatments, vaccines, and </w:t>
      </w:r>
      <w:r w:rsidRPr="00610E5B">
        <w:rPr>
          <w:rStyle w:val="StyleUnderline"/>
          <w:highlight w:val="green"/>
        </w:rPr>
        <w:t>solutions to COVID</w:t>
      </w:r>
      <w:r w:rsidRPr="008B2A64">
        <w:rPr>
          <w:rStyle w:val="StyleUnderline"/>
        </w:rPr>
        <w:t>-19 pandemic-related challenges.</w:t>
      </w:r>
      <w:r w:rsidRPr="00A03C25">
        <w:rPr>
          <w:rFonts w:asciiTheme="minorHAnsi" w:hAnsiTheme="minorHAnsi" w:cstheme="minorHAnsi"/>
          <w:sz w:val="12"/>
        </w:rPr>
        <w:t xml:space="preserve"> From personal protective equipment (PPE) to treatments and vaccines to autonomous delivery robots to remote and social distancing solutions for the workplace, </w:t>
      </w:r>
      <w:r w:rsidRPr="008B2A64">
        <w:rPr>
          <w:rStyle w:val="StyleUnderline"/>
        </w:rPr>
        <w:t>intellectual property (</w:t>
      </w:r>
      <w:r w:rsidRPr="00610E5B">
        <w:rPr>
          <w:rStyle w:val="StyleUnderline"/>
          <w:highlight w:val="green"/>
        </w:rPr>
        <w:t xml:space="preserve">IP) </w:t>
      </w:r>
      <w:r w:rsidRPr="007C0E8C">
        <w:rPr>
          <w:rStyle w:val="StyleUnderline"/>
        </w:rPr>
        <w:t>played an indispensable role in enabling research, development, and comm</w:t>
      </w:r>
      <w:r w:rsidRPr="008B2A64">
        <w:rPr>
          <w:rStyle w:val="StyleUnderline"/>
        </w:rPr>
        <w:t xml:space="preserve">ercialization of many of the innovations meeting the challenges of the pandemic. IP </w:t>
      </w:r>
      <w:r w:rsidRPr="007C0E8C">
        <w:rPr>
          <w:rStyle w:val="StyleUnderline"/>
        </w:rPr>
        <w:t>enables start-ups to gain access to muc</w:t>
      </w:r>
      <w:r w:rsidRPr="008B2A64">
        <w:rPr>
          <w:rStyle w:val="StyleUnderline"/>
        </w:rPr>
        <w:t xml:space="preserve">h-needed capital. IP </w:t>
      </w:r>
      <w:r w:rsidRPr="00610E5B">
        <w:rPr>
          <w:rStyle w:val="StyleUnderline"/>
          <w:highlight w:val="green"/>
        </w:rPr>
        <w:t xml:space="preserve">gives innovators </w:t>
      </w:r>
      <w:r w:rsidRPr="00610E5B">
        <w:rPr>
          <w:rStyle w:val="StyleUnderline"/>
        </w:rPr>
        <w:t xml:space="preserve">the </w:t>
      </w:r>
      <w:r w:rsidRPr="00610E5B">
        <w:rPr>
          <w:rStyle w:val="StyleUnderline"/>
          <w:highlight w:val="green"/>
        </w:rPr>
        <w:t xml:space="preserve">confidence </w:t>
      </w:r>
      <w:r w:rsidRPr="007C0E8C">
        <w:rPr>
          <w:rStyle w:val="StyleUnderline"/>
        </w:rPr>
        <w:t>to invest in</w:t>
      </w:r>
      <w:r w:rsidRPr="008B2A64">
        <w:rPr>
          <w:rStyle w:val="StyleUnderline"/>
        </w:rPr>
        <w:t xml:space="preserve"> research and development (R&amp;D) </w:t>
      </w:r>
      <w:r w:rsidRPr="00610E5B">
        <w:rPr>
          <w:rStyle w:val="StyleUnderline"/>
          <w:highlight w:val="green"/>
        </w:rPr>
        <w:t>and provides</w:t>
      </w:r>
      <w:r w:rsidRPr="008B2A64">
        <w:rPr>
          <w:rStyle w:val="StyleUnderline"/>
        </w:rPr>
        <w:t xml:space="preserve"> </w:t>
      </w:r>
      <w:r w:rsidRPr="00610E5B">
        <w:rPr>
          <w:rStyle w:val="StyleUnderline"/>
          <w:highlight w:val="green"/>
        </w:rPr>
        <w:t>incentives</w:t>
      </w:r>
      <w:r w:rsidRPr="008B2A64">
        <w:rPr>
          <w:rStyle w:val="StyleUnderline"/>
        </w:rPr>
        <w:t xml:space="preserve"> </w:t>
      </w:r>
      <w:r w:rsidRPr="00610E5B">
        <w:rPr>
          <w:rStyle w:val="StyleUnderline"/>
        </w:rPr>
        <w:t>for</w:t>
      </w:r>
      <w:r w:rsidRPr="008B2A64">
        <w:rPr>
          <w:rStyle w:val="StyleUnderline"/>
        </w:rPr>
        <w:t xml:space="preserve"> commercialization. Indeed</w:t>
      </w:r>
      <w:r w:rsidRPr="007C0E8C">
        <w:rPr>
          <w:rStyle w:val="StyleUnderline"/>
        </w:rPr>
        <w:t xml:space="preserve">, it </w:t>
      </w:r>
      <w:r w:rsidRPr="007C0E8C">
        <w:rPr>
          <w:rStyle w:val="Emphasis"/>
        </w:rPr>
        <w:t>is difficult to innovate without the protection of ideas.</w:t>
      </w:r>
    </w:p>
    <w:p w14:paraId="69B7AC09" w14:textId="77777777" w:rsidR="001C753C" w:rsidRPr="00A03C25" w:rsidRDefault="001C753C" w:rsidP="001C753C">
      <w:pPr>
        <w:rPr>
          <w:rFonts w:asciiTheme="minorHAnsi" w:hAnsiTheme="minorHAnsi" w:cstheme="minorHAnsi"/>
          <w:sz w:val="12"/>
        </w:rPr>
      </w:pPr>
      <w:r w:rsidRPr="007C0E8C">
        <w:rPr>
          <w:rStyle w:val="Emphasis"/>
        </w:rPr>
        <w:lastRenderedPageBreak/>
        <w:t>Despite this, some—particularly anti-business IP opponents—have blamed IP rights for a host of problems, including limited access to therapeutics, vaccines, and biotechnology</w:t>
      </w:r>
      <w:r w:rsidRPr="007C0E8C">
        <w:rPr>
          <w:rFonts w:asciiTheme="minorHAnsi" w:hAnsiTheme="minorHAnsi" w:cstheme="minorHAnsi"/>
          <w:sz w:val="12"/>
        </w:rPr>
        <w:t xml:space="preserve">. </w:t>
      </w:r>
      <w:r w:rsidRPr="007C0E8C">
        <w:rPr>
          <w:rStyle w:val="Emphasis"/>
        </w:rPr>
        <w:t>They offer</w:t>
      </w:r>
      <w:r w:rsidRPr="008B2A64">
        <w:rPr>
          <w:rStyle w:val="Emphasis"/>
        </w:rPr>
        <w:t xml:space="preserve"> seemingly simple solutions—weaken or eliminate IP rights—and </w:t>
      </w:r>
      <w:r w:rsidRPr="007C0E8C">
        <w:rPr>
          <w:rStyle w:val="Emphasis"/>
        </w:rPr>
        <w:t>innovation will flow like manna from heaven</w:t>
      </w:r>
      <w:r w:rsidRPr="00A03C25">
        <w:rPr>
          <w:rFonts w:asciiTheme="minorHAnsi" w:hAnsiTheme="minorHAnsi" w:cstheme="minorHAnsi"/>
          <w:sz w:val="12"/>
        </w:rPr>
        <w:t xml:space="preserve">. </w:t>
      </w:r>
      <w:r w:rsidRPr="00610E5B">
        <w:rPr>
          <w:rStyle w:val="Emphasis"/>
          <w:highlight w:val="green"/>
        </w:rPr>
        <w:t>Eliminating</w:t>
      </w:r>
      <w:r w:rsidRPr="00D47FC9">
        <w:rPr>
          <w:rStyle w:val="Style13ptBold"/>
        </w:rPr>
        <w:t xml:space="preserve"> </w:t>
      </w:r>
      <w:r w:rsidRPr="00D47FC9">
        <w:rPr>
          <w:rStyle w:val="Style13ptBold"/>
          <w:highlight w:val="green"/>
        </w:rPr>
        <w:t>IP</w:t>
      </w:r>
      <w:r w:rsidRPr="00A03C25">
        <w:rPr>
          <w:rFonts w:asciiTheme="minorHAnsi" w:hAnsiTheme="minorHAnsi" w:cstheme="minorHAnsi"/>
          <w:sz w:val="12"/>
        </w:rPr>
        <w:t xml:space="preserve"> rights </w:t>
      </w:r>
      <w:r w:rsidRPr="00610E5B">
        <w:rPr>
          <w:rStyle w:val="StyleUnderline"/>
          <w:highlight w:val="green"/>
        </w:rPr>
        <w:t>might accelerate</w:t>
      </w:r>
      <w:r w:rsidRPr="008B2A64">
        <w:rPr>
          <w:rStyle w:val="StyleUnderline"/>
        </w:rPr>
        <w:t xml:space="preserve"> the </w:t>
      </w:r>
      <w:r w:rsidRPr="00610E5B">
        <w:rPr>
          <w:rStyle w:val="StyleUnderline"/>
        </w:rPr>
        <w:t>diffusion</w:t>
      </w:r>
      <w:r w:rsidRPr="008B2A64">
        <w:rPr>
          <w:rStyle w:val="StyleUnderline"/>
        </w:rPr>
        <w:t xml:space="preserve"> of </w:t>
      </w:r>
      <w:r w:rsidRPr="00610E5B">
        <w:rPr>
          <w:rStyle w:val="StyleUnderline"/>
          <w:highlight w:val="green"/>
        </w:rPr>
        <w:t xml:space="preserve">some </w:t>
      </w:r>
      <w:r w:rsidRPr="007C0E8C">
        <w:rPr>
          <w:rStyle w:val="StyleUnderline"/>
        </w:rPr>
        <w:t>pre</w:t>
      </w:r>
      <w:r w:rsidRPr="00610E5B">
        <w:rPr>
          <w:rStyle w:val="StyleUnderline"/>
          <w:highlight w:val="green"/>
        </w:rPr>
        <w:t>-existing innovations,</w:t>
      </w:r>
      <w:r w:rsidRPr="008B2A64">
        <w:rPr>
          <w:rStyle w:val="StyleUnderline"/>
        </w:rPr>
        <w:t xml:space="preserve"> </w:t>
      </w:r>
      <w:r w:rsidRPr="00610E5B">
        <w:rPr>
          <w:rStyle w:val="StyleUnderline"/>
          <w:highlight w:val="green"/>
        </w:rPr>
        <w:t>but</w:t>
      </w:r>
      <w:r w:rsidRPr="008B2A64">
        <w:rPr>
          <w:rStyle w:val="StyleUnderline"/>
        </w:rPr>
        <w:t xml:space="preserve"> it would absolutely </w:t>
      </w:r>
      <w:r w:rsidRPr="00610E5B">
        <w:rPr>
          <w:rStyle w:val="StyleUnderline"/>
          <w:highlight w:val="green"/>
        </w:rPr>
        <w:t>limit future innovations</w:t>
      </w:r>
      <w:r w:rsidRPr="00A03C25">
        <w:rPr>
          <w:rFonts w:asciiTheme="minorHAnsi" w:hAnsiTheme="minorHAnsi" w:cstheme="minorHAnsi"/>
          <w:sz w:val="12"/>
        </w:rPr>
        <w:t xml:space="preserve">. Innovators, </w:t>
      </w:r>
      <w:r w:rsidRPr="00344DBC">
        <w:rPr>
          <w:rStyle w:val="StyleUnderline"/>
        </w:rPr>
        <w:t xml:space="preserve">a bit </w:t>
      </w:r>
      <w:r w:rsidRPr="007C0E8C">
        <w:rPr>
          <w:rStyle w:val="StyleUnderline"/>
        </w:rPr>
        <w:t>like Charlie Brown kicking the football held by Lucy</w:t>
      </w:r>
      <w:r w:rsidRPr="00344DBC">
        <w:rPr>
          <w:rStyle w:val="StyleUnderline"/>
        </w:rPr>
        <w:t xml:space="preserve">, would be wary of trusting </w:t>
      </w:r>
      <w:r w:rsidRPr="00610E5B">
        <w:rPr>
          <w:rStyle w:val="StyleUnderline"/>
        </w:rPr>
        <w:t>governments</w:t>
      </w:r>
      <w:r w:rsidRPr="00344DBC">
        <w:rPr>
          <w:rStyle w:val="StyleUnderline"/>
        </w:rPr>
        <w:t xml:space="preserve"> who </w:t>
      </w:r>
      <w:r w:rsidRPr="00610E5B">
        <w:rPr>
          <w:rStyle w:val="StyleUnderline"/>
        </w:rPr>
        <w:t>might</w:t>
      </w:r>
      <w:r w:rsidRPr="00344DBC">
        <w:rPr>
          <w:rStyle w:val="StyleUnderline"/>
        </w:rPr>
        <w:t xml:space="preserve"> </w:t>
      </w:r>
      <w:r w:rsidRPr="00610E5B">
        <w:rPr>
          <w:rStyle w:val="StyleUnderline"/>
        </w:rPr>
        <w:t>say, “Well, this time we won’t take away your IP rights, so go ahead and invest large amounts of time and money</w:t>
      </w:r>
      <w:r w:rsidRPr="00344DBC">
        <w:rPr>
          <w:rStyle w:val="StyleUnderline"/>
        </w:rPr>
        <w:t>.”</w:t>
      </w:r>
      <w:r w:rsidRPr="00A03C25">
        <w:rPr>
          <w:rFonts w:asciiTheme="minorHAnsi" w:hAnsiTheme="minorHAnsi" w:cstheme="minorHAnsi"/>
          <w:sz w:val="12"/>
        </w:rPr>
        <w:t xml:space="preserve"> Given the nature of COVID-19, nations around the world cannot afford to take this risk. </w:t>
      </w:r>
      <w:r w:rsidRPr="00610E5B">
        <w:rPr>
          <w:rStyle w:val="Emphasis"/>
          <w:highlight w:val="green"/>
        </w:rPr>
        <w:t>Future pandemics</w:t>
      </w:r>
      <w:r w:rsidRPr="00344DBC">
        <w:rPr>
          <w:rStyle w:val="Emphasis"/>
        </w:rPr>
        <w:t xml:space="preserve"> and other challenges for which we will </w:t>
      </w:r>
      <w:r w:rsidRPr="00610E5B">
        <w:rPr>
          <w:rStyle w:val="Emphasis"/>
          <w:highlight w:val="green"/>
        </w:rPr>
        <w:t>need</w:t>
      </w:r>
      <w:r w:rsidRPr="00344DBC">
        <w:rPr>
          <w:rStyle w:val="Emphasis"/>
        </w:rPr>
        <w:t xml:space="preserve"> to rely on </w:t>
      </w:r>
      <w:r w:rsidRPr="00610E5B">
        <w:rPr>
          <w:rStyle w:val="Emphasis"/>
          <w:highlight w:val="green"/>
        </w:rPr>
        <w:t>IP-protected innovations</w:t>
      </w:r>
      <w:r w:rsidRPr="00344DBC">
        <w:rPr>
          <w:rStyle w:val="Emphasis"/>
        </w:rPr>
        <w:t xml:space="preserve"> to overcome are near certain to arise</w:t>
      </w:r>
      <w:r w:rsidRPr="00A03C25">
        <w:rPr>
          <w:rFonts w:asciiTheme="minorHAnsi" w:hAnsiTheme="minorHAnsi" w:cstheme="minorHAnsi"/>
          <w:sz w:val="12"/>
        </w:rPr>
        <w:t>.</w:t>
      </w:r>
    </w:p>
    <w:p w14:paraId="464FC151" w14:textId="77777777" w:rsidR="001C753C" w:rsidRPr="00A03C25" w:rsidRDefault="001C753C" w:rsidP="001C753C">
      <w:pPr>
        <w:rPr>
          <w:rFonts w:asciiTheme="minorHAnsi" w:hAnsiTheme="minorHAnsi" w:cstheme="minorHAnsi"/>
          <w:sz w:val="12"/>
        </w:rPr>
      </w:pPr>
      <w:r w:rsidRPr="00A03C25">
        <w:rPr>
          <w:rFonts w:asciiTheme="minorHAnsi" w:hAnsiTheme="minorHAnsi" w:cstheme="minorHAnsi"/>
          <w:sz w:val="12"/>
        </w:rPr>
        <w:t xml:space="preserve">Moreover, the blame game usually ignores the real, underlying problems. </w:t>
      </w:r>
      <w:r w:rsidRPr="00D47FC9">
        <w:rPr>
          <w:rStyle w:val="StyleUnderline"/>
        </w:rPr>
        <w:t>For access to innovations to fight COVID-19, especially biotechnology, vaccines, and therapeutics, the underlying problems are regulatory delays and a lack of adequate and appropriate manufacturing infrastructure</w:t>
      </w:r>
      <w:r w:rsidRPr="00D47FC9">
        <w:rPr>
          <w:rFonts w:asciiTheme="minorHAnsi" w:hAnsiTheme="minorHAnsi" w:cstheme="minorHAnsi"/>
          <w:sz w:val="12"/>
        </w:rPr>
        <w:t xml:space="preserve">.1 The </w:t>
      </w:r>
      <w:r w:rsidRPr="00D47FC9">
        <w:rPr>
          <w:rStyle w:val="StyleUnderline"/>
        </w:rPr>
        <w:t>lack of infrastructure has resulted</w:t>
      </w:r>
      <w:r w:rsidRPr="00344DBC">
        <w:rPr>
          <w:rStyle w:val="StyleUnderline"/>
        </w:rPr>
        <w:t xml:space="preserve"> in supply chain bottlenecks</w:t>
      </w:r>
      <w:r w:rsidRPr="00A03C25">
        <w:rPr>
          <w:rFonts w:asciiTheme="minorHAnsi" w:hAnsiTheme="minorHAnsi" w:cstheme="minorHAnsi"/>
          <w:sz w:val="12"/>
        </w:rPr>
        <w:t xml:space="preserve"> in places where few are currently equipped to handle the manufacturing requirements.2 Meanwhile, regulatory delays have prevented vaccines, therapeutics, and diagnostics from entering certain markets.3</w:t>
      </w:r>
    </w:p>
    <w:p w14:paraId="7CB8176A" w14:textId="77777777" w:rsidR="001C753C" w:rsidRPr="00A03C25" w:rsidRDefault="001C753C" w:rsidP="001C753C">
      <w:pPr>
        <w:rPr>
          <w:rFonts w:asciiTheme="minorHAnsi" w:hAnsiTheme="minorHAnsi" w:cstheme="minorHAnsi"/>
          <w:sz w:val="12"/>
        </w:rPr>
      </w:pPr>
      <w:r w:rsidRPr="00A03C25">
        <w:rPr>
          <w:rFonts w:asciiTheme="minorHAnsi" w:hAnsiTheme="minorHAnsi" w:cstheme="minorHAnsi"/>
          <w:sz w:val="12"/>
        </w:rPr>
        <w:t>To better understand the role of IP in enabling solutions related to COVID-19 challenges, this report relies on 10 case studies drawn from a variety of nations, technical fields, and firm sizes. This is but a handful of the thousands of IP-enabled innovations that have sprung forth over the past year in an effort to meet the tremendous challenges brought on by COVID-19 globally.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w:t>
      </w:r>
    </w:p>
    <w:p w14:paraId="3D67394A" w14:textId="77777777" w:rsidR="001C753C" w:rsidRPr="00A03C25" w:rsidRDefault="001C753C" w:rsidP="001C753C">
      <w:pPr>
        <w:rPr>
          <w:sz w:val="12"/>
        </w:rPr>
      </w:pPr>
      <w:r w:rsidRPr="00A03C25">
        <w:rPr>
          <w:sz w:val="12"/>
        </w:rPr>
        <w:t>The case studies are:</w:t>
      </w:r>
    </w:p>
    <w:p w14:paraId="3C0DA86B" w14:textId="77777777" w:rsidR="001C753C" w:rsidRPr="00A03C25" w:rsidRDefault="001C753C" w:rsidP="001C753C">
      <w:pPr>
        <w:rPr>
          <w:sz w:val="12"/>
        </w:rPr>
      </w:pPr>
      <w:r w:rsidRPr="00A03C25">
        <w:rPr>
          <w:sz w:val="12"/>
        </w:rPr>
        <w:t xml:space="preserve">Bharat Biotech: </w:t>
      </w:r>
      <w:proofErr w:type="spellStart"/>
      <w:r w:rsidRPr="00A03C25">
        <w:rPr>
          <w:sz w:val="12"/>
        </w:rPr>
        <w:t>Covaxin</w:t>
      </w:r>
      <w:proofErr w:type="spellEnd"/>
    </w:p>
    <w:p w14:paraId="7302F738" w14:textId="77777777" w:rsidR="001C753C" w:rsidRPr="00A03C25" w:rsidRDefault="001C753C" w:rsidP="001C753C">
      <w:pPr>
        <w:rPr>
          <w:sz w:val="12"/>
        </w:rPr>
      </w:pPr>
      <w:r w:rsidRPr="00A03C25">
        <w:rPr>
          <w:sz w:val="12"/>
        </w:rPr>
        <w:t xml:space="preserve">Gilead: </w:t>
      </w:r>
      <w:proofErr w:type="spellStart"/>
      <w:r w:rsidRPr="00A03C25">
        <w:rPr>
          <w:sz w:val="12"/>
        </w:rPr>
        <w:t>Remdesivir</w:t>
      </w:r>
      <w:proofErr w:type="spellEnd"/>
    </w:p>
    <w:p w14:paraId="53D32431" w14:textId="77777777" w:rsidR="001C753C" w:rsidRPr="00A03C25" w:rsidRDefault="001C753C" w:rsidP="001C753C">
      <w:pPr>
        <w:rPr>
          <w:sz w:val="12"/>
        </w:rPr>
      </w:pPr>
      <w:proofErr w:type="spellStart"/>
      <w:r w:rsidRPr="00A03C25">
        <w:rPr>
          <w:sz w:val="12"/>
        </w:rPr>
        <w:t>LumiraDX</w:t>
      </w:r>
      <w:proofErr w:type="spellEnd"/>
      <w:r w:rsidRPr="00A03C25">
        <w:rPr>
          <w:sz w:val="12"/>
        </w:rPr>
        <w:t>: SARS-COV-2 Antigen POC Test</w:t>
      </w:r>
    </w:p>
    <w:p w14:paraId="66204796" w14:textId="77777777" w:rsidR="001C753C" w:rsidRPr="00A03C25" w:rsidRDefault="001C753C" w:rsidP="001C753C">
      <w:pPr>
        <w:rPr>
          <w:sz w:val="12"/>
        </w:rPr>
      </w:pPr>
      <w:r w:rsidRPr="00A03C25">
        <w:rPr>
          <w:sz w:val="12"/>
        </w:rPr>
        <w:t>Teal Bio: Teal Bio Respirator</w:t>
      </w:r>
    </w:p>
    <w:p w14:paraId="7F6732E2" w14:textId="77777777" w:rsidR="001C753C" w:rsidRPr="00A03C25" w:rsidRDefault="001C753C" w:rsidP="001C753C">
      <w:pPr>
        <w:rPr>
          <w:sz w:val="12"/>
        </w:rPr>
      </w:pPr>
      <w:r w:rsidRPr="00A03C25">
        <w:rPr>
          <w:sz w:val="12"/>
        </w:rPr>
        <w:t xml:space="preserve">XE </w:t>
      </w:r>
      <w:proofErr w:type="spellStart"/>
      <w:r w:rsidRPr="00A03C25">
        <w:rPr>
          <w:sz w:val="12"/>
        </w:rPr>
        <w:t>Ingeniería</w:t>
      </w:r>
      <w:proofErr w:type="spellEnd"/>
      <w:r w:rsidRPr="00A03C25">
        <w:rPr>
          <w:sz w:val="12"/>
        </w:rPr>
        <w:t xml:space="preserve"> </w:t>
      </w:r>
      <w:proofErr w:type="spellStart"/>
      <w:r w:rsidRPr="00A03C25">
        <w:rPr>
          <w:sz w:val="12"/>
        </w:rPr>
        <w:t>Médica</w:t>
      </w:r>
      <w:proofErr w:type="spellEnd"/>
      <w:r w:rsidRPr="00A03C25">
        <w:rPr>
          <w:sz w:val="12"/>
        </w:rPr>
        <w:t xml:space="preserve">: </w:t>
      </w:r>
      <w:proofErr w:type="spellStart"/>
      <w:r w:rsidRPr="00A03C25">
        <w:rPr>
          <w:sz w:val="12"/>
        </w:rPr>
        <w:t>CápsulaXE</w:t>
      </w:r>
      <w:proofErr w:type="spellEnd"/>
    </w:p>
    <w:p w14:paraId="35180FCC" w14:textId="77777777" w:rsidR="001C753C" w:rsidRPr="00A03C25" w:rsidRDefault="001C753C" w:rsidP="001C753C">
      <w:pPr>
        <w:rPr>
          <w:sz w:val="12"/>
        </w:rPr>
      </w:pPr>
      <w:r w:rsidRPr="00A03C25">
        <w:rPr>
          <w:sz w:val="12"/>
        </w:rPr>
        <w:t>Surgical Theater: Precision VR</w:t>
      </w:r>
    </w:p>
    <w:p w14:paraId="7722DD26" w14:textId="77777777" w:rsidR="001C753C" w:rsidRPr="00A03C25" w:rsidRDefault="001C753C" w:rsidP="001C753C">
      <w:pPr>
        <w:rPr>
          <w:sz w:val="12"/>
        </w:rPr>
      </w:pPr>
      <w:proofErr w:type="spellStart"/>
      <w:r w:rsidRPr="00A03C25">
        <w:rPr>
          <w:sz w:val="12"/>
        </w:rPr>
        <w:t>Tombot</w:t>
      </w:r>
      <w:proofErr w:type="spellEnd"/>
      <w:r w:rsidRPr="00A03C25">
        <w:rPr>
          <w:sz w:val="12"/>
        </w:rPr>
        <w:t>: Jennie</w:t>
      </w:r>
    </w:p>
    <w:p w14:paraId="0F8AE50E" w14:textId="77777777" w:rsidR="001C753C" w:rsidRPr="00A03C25" w:rsidRDefault="001C753C" w:rsidP="001C753C">
      <w:pPr>
        <w:rPr>
          <w:sz w:val="12"/>
        </w:rPr>
      </w:pPr>
      <w:r w:rsidRPr="00A03C25">
        <w:rPr>
          <w:sz w:val="12"/>
        </w:rPr>
        <w:t>Starship Technologies: Autonomous Delivery Robots</w:t>
      </w:r>
    </w:p>
    <w:p w14:paraId="5E821370" w14:textId="77777777" w:rsidR="001C753C" w:rsidRPr="00A03C25" w:rsidRDefault="001C753C" w:rsidP="001C753C">
      <w:pPr>
        <w:rPr>
          <w:sz w:val="12"/>
        </w:rPr>
      </w:pPr>
      <w:proofErr w:type="spellStart"/>
      <w:r w:rsidRPr="00A03C25">
        <w:rPr>
          <w:sz w:val="12"/>
        </w:rPr>
        <w:t>Triax</w:t>
      </w:r>
      <w:proofErr w:type="spellEnd"/>
      <w:r w:rsidRPr="00A03C25">
        <w:rPr>
          <w:sz w:val="12"/>
        </w:rPr>
        <w:t xml:space="preserve"> Technologies: Proximity Trace</w:t>
      </w:r>
    </w:p>
    <w:p w14:paraId="3F30A939" w14:textId="77777777" w:rsidR="001C753C" w:rsidRPr="00A03C25" w:rsidRDefault="001C753C" w:rsidP="001C753C">
      <w:pPr>
        <w:rPr>
          <w:sz w:val="12"/>
        </w:rPr>
      </w:pPr>
      <w:r w:rsidRPr="00A03C25">
        <w:rPr>
          <w:sz w:val="12"/>
        </w:rPr>
        <w:t>Zoom: Video Conferencing</w:t>
      </w:r>
    </w:p>
    <w:p w14:paraId="48D8BB02" w14:textId="77777777" w:rsidR="001C753C" w:rsidRPr="00344DBC" w:rsidRDefault="001C753C" w:rsidP="001C753C">
      <w:pPr>
        <w:rPr>
          <w:rStyle w:val="Emphasis"/>
        </w:rPr>
      </w:pPr>
      <w:r w:rsidRPr="00A03C25">
        <w:rPr>
          <w:rFonts w:asciiTheme="minorHAnsi" w:hAnsiTheme="minorHAnsi" w:cstheme="minorHAnsi"/>
          <w:sz w:val="12"/>
        </w:rPr>
        <w:t xml:space="preserve">As the case studies show, IP is critical to enabling innovation. </w:t>
      </w:r>
      <w:r w:rsidRPr="00610E5B">
        <w:rPr>
          <w:rStyle w:val="Emphasis"/>
          <w:highlight w:val="green"/>
        </w:rPr>
        <w:t>Policymakers</w:t>
      </w:r>
      <w:r w:rsidRPr="00344DBC">
        <w:rPr>
          <w:rStyle w:val="Emphasis"/>
        </w:rPr>
        <w:t xml:space="preserve"> around the world </w:t>
      </w:r>
      <w:r w:rsidRPr="00610E5B">
        <w:rPr>
          <w:rStyle w:val="Emphasis"/>
          <w:highlight w:val="green"/>
        </w:rPr>
        <w:t xml:space="preserve">need to ensure </w:t>
      </w:r>
      <w:r w:rsidRPr="007C0E8C">
        <w:rPr>
          <w:rStyle w:val="Emphasis"/>
        </w:rPr>
        <w:t xml:space="preserve">robust </w:t>
      </w:r>
      <w:r w:rsidRPr="00610E5B">
        <w:rPr>
          <w:rStyle w:val="Emphasis"/>
          <w:highlight w:val="green"/>
        </w:rPr>
        <w:t>IP protections</w:t>
      </w:r>
      <w:r w:rsidRPr="00344DBC">
        <w:rPr>
          <w:rStyle w:val="Emphasis"/>
        </w:rPr>
        <w:t xml:space="preserve"> are—and </w:t>
      </w:r>
      <w:r w:rsidRPr="00610E5B">
        <w:rPr>
          <w:rStyle w:val="Emphasis"/>
          <w:highlight w:val="green"/>
        </w:rPr>
        <w:t>remain</w:t>
      </w:r>
      <w:r w:rsidRPr="00344DBC">
        <w:rPr>
          <w:rStyle w:val="Emphasis"/>
        </w:rPr>
        <w:t>—</w:t>
      </w:r>
      <w:r w:rsidRPr="00610E5B">
        <w:rPr>
          <w:rStyle w:val="Emphasis"/>
          <w:highlight w:val="green"/>
        </w:rPr>
        <w:t xml:space="preserve">in place </w:t>
      </w:r>
      <w:r w:rsidRPr="007C0E8C">
        <w:rPr>
          <w:rStyle w:val="Emphasis"/>
        </w:rPr>
        <w:t>if they wish their citizens to have safe and innovative solutions to health care, wo</w:t>
      </w:r>
      <w:r w:rsidRPr="00344DBC">
        <w:rPr>
          <w:rStyle w:val="Emphasis"/>
        </w:rPr>
        <w:t>rkplace, and societal challenges in the future.</w:t>
      </w:r>
    </w:p>
    <w:p w14:paraId="3D8B2A9F" w14:textId="77777777" w:rsidR="001C753C" w:rsidRPr="00344DBC" w:rsidRDefault="001C753C" w:rsidP="001C753C">
      <w:pPr>
        <w:rPr>
          <w:rStyle w:val="StyleUnderline"/>
        </w:rPr>
      </w:pPr>
      <w:r w:rsidRPr="00344DBC">
        <w:rPr>
          <w:rStyle w:val="StyleUnderline"/>
        </w:rPr>
        <w:lastRenderedPageBreak/>
        <w:t>THE ROLE OF INTELLECTUAL PROPERTY IN R&amp;D-INTENSIVE INDUSTRIES</w:t>
      </w:r>
    </w:p>
    <w:p w14:paraId="1EEEE902" w14:textId="77777777" w:rsidR="001C753C" w:rsidRPr="00A03C25" w:rsidRDefault="001C753C" w:rsidP="001C753C">
      <w:pPr>
        <w:rPr>
          <w:rFonts w:asciiTheme="minorHAnsi" w:hAnsiTheme="minorHAnsi" w:cstheme="minorHAnsi"/>
          <w:sz w:val="12"/>
        </w:rPr>
      </w:pPr>
      <w:r w:rsidRPr="00A03C25">
        <w:rPr>
          <w:rFonts w:asciiTheme="minorHAnsi" w:hAnsiTheme="minorHAnsi" w:cstheme="minorHAnsi"/>
          <w:sz w:val="12"/>
        </w:rPr>
        <w:t>Intangible assets, such as IP rights, comprised approximately 84 percent of the corporate value of S&amp;P 500 companies in 2018.4 For start-ups, this means much of the capital needed to operate is directly related to IP (see Teal Bio case study for more on this). IP also plays an especially important role for R&amp;D-intensive industries.5</w:t>
      </w:r>
    </w:p>
    <w:p w14:paraId="4E6DC3FF" w14:textId="77777777" w:rsidR="001C753C" w:rsidRPr="00A03C25" w:rsidRDefault="001C753C" w:rsidP="001C753C">
      <w:pPr>
        <w:rPr>
          <w:rFonts w:asciiTheme="minorHAnsi" w:hAnsiTheme="minorHAnsi" w:cstheme="minorHAnsi"/>
          <w:sz w:val="12"/>
        </w:rPr>
      </w:pPr>
      <w:r w:rsidRPr="00610E5B">
        <w:rPr>
          <w:rStyle w:val="StyleUnderline"/>
        </w:rPr>
        <w:t>To take the</w:t>
      </w:r>
      <w:r w:rsidRPr="00344DBC">
        <w:rPr>
          <w:rStyle w:val="StyleUnderline"/>
        </w:rPr>
        <w:t xml:space="preserve"> example o</w:t>
      </w:r>
      <w:r w:rsidRPr="00610E5B">
        <w:rPr>
          <w:rStyle w:val="StyleUnderline"/>
        </w:rPr>
        <w:t xml:space="preserve">f </w:t>
      </w:r>
      <w:r w:rsidRPr="007C0E8C">
        <w:rPr>
          <w:rStyle w:val="StyleUnderline"/>
        </w:rPr>
        <w:t xml:space="preserve">the </w:t>
      </w:r>
      <w:r w:rsidRPr="00610E5B">
        <w:rPr>
          <w:rStyle w:val="StyleUnderline"/>
          <w:highlight w:val="green"/>
        </w:rPr>
        <w:t>biopharma</w:t>
      </w:r>
      <w:r w:rsidRPr="007C0E8C">
        <w:rPr>
          <w:rStyle w:val="StyleUnderline"/>
        </w:rPr>
        <w:t>ceutical industry</w:t>
      </w:r>
      <w:r w:rsidRPr="00344DBC">
        <w:rPr>
          <w:rStyle w:val="StyleUnderline"/>
        </w:rPr>
        <w:t xml:space="preserve">, it </w:t>
      </w:r>
      <w:r w:rsidRPr="00610E5B">
        <w:rPr>
          <w:rStyle w:val="StyleUnderline"/>
          <w:highlight w:val="green"/>
        </w:rPr>
        <w:t xml:space="preserve">is </w:t>
      </w:r>
      <w:r w:rsidRPr="007C0E8C">
        <w:rPr>
          <w:rStyle w:val="StyleUnderline"/>
        </w:rPr>
        <w:t xml:space="preserve">characterized by </w:t>
      </w:r>
      <w:r w:rsidRPr="00610E5B">
        <w:rPr>
          <w:rStyle w:val="StyleUnderline"/>
          <w:highlight w:val="green"/>
        </w:rPr>
        <w:t>high-risk</w:t>
      </w:r>
      <w:r w:rsidRPr="00344DBC">
        <w:rPr>
          <w:rStyle w:val="StyleUnderline"/>
        </w:rPr>
        <w:t xml:space="preserve">, time-consuming, and expensive processes including basic </w:t>
      </w:r>
      <w:r w:rsidRPr="00610E5B">
        <w:rPr>
          <w:rStyle w:val="StyleUnderline"/>
          <w:highlight w:val="green"/>
        </w:rPr>
        <w:t>research</w:t>
      </w:r>
      <w:r w:rsidRPr="00344DBC">
        <w:rPr>
          <w:rStyle w:val="StyleUnderline"/>
        </w:rPr>
        <w:t xml:space="preserve">, drug </w:t>
      </w:r>
      <w:r w:rsidRPr="00610E5B">
        <w:rPr>
          <w:rStyle w:val="StyleUnderline"/>
          <w:highlight w:val="green"/>
        </w:rPr>
        <w:t>discovery</w:t>
      </w:r>
      <w:r w:rsidRPr="00344DBC">
        <w:rPr>
          <w:rStyle w:val="StyleUnderline"/>
        </w:rPr>
        <w:t xml:space="preserve">, pre-clinical </w:t>
      </w:r>
      <w:r w:rsidRPr="00610E5B">
        <w:rPr>
          <w:rStyle w:val="StyleUnderline"/>
          <w:highlight w:val="green"/>
        </w:rPr>
        <w:t>trials</w:t>
      </w:r>
      <w:r w:rsidRPr="00344DBC">
        <w:rPr>
          <w:rStyle w:val="StyleUnderline"/>
        </w:rPr>
        <w:t xml:space="preserve">, three stages of human clinical trials, regulatory review, </w:t>
      </w:r>
      <w:r w:rsidRPr="00610E5B">
        <w:rPr>
          <w:rStyle w:val="StyleUnderline"/>
          <w:highlight w:val="green"/>
        </w:rPr>
        <w:t>and</w:t>
      </w:r>
      <w:r w:rsidRPr="00344DBC">
        <w:rPr>
          <w:rStyle w:val="StyleUnderline"/>
        </w:rPr>
        <w:t xml:space="preserve"> post-</w:t>
      </w:r>
      <w:r w:rsidRPr="00610E5B">
        <w:rPr>
          <w:rStyle w:val="StyleUnderline"/>
          <w:highlight w:val="green"/>
        </w:rPr>
        <w:t>approval</w:t>
      </w:r>
      <w:r w:rsidRPr="00344DBC">
        <w:rPr>
          <w:rStyle w:val="StyleUnderline"/>
        </w:rPr>
        <w:t xml:space="preserve"> research and safety monitoring</w:t>
      </w:r>
      <w:r w:rsidRPr="00A03C25">
        <w:rPr>
          <w:rFonts w:asciiTheme="minorHAnsi" w:hAnsiTheme="minorHAnsi" w:cstheme="minorHAnsi"/>
          <w:sz w:val="12"/>
        </w:rPr>
        <w:t>. The drug development process spans an average of 11.5 to 15 years.6 For every 5,000 to 10,000 compounds screened on average during the basic research and drug discovery phases, approximately 250 molecular compounds, or 2.5 to 5 percent, make it to preclinical testing. Out of those 250 molecular compounds, approximately 5 make it to clinical testing. That is, 0.05 to 0.1 percent of drugs make it from basic research into clinical trials. Of those rare few which make it to clinical testing, less than 12 percent are ultimately approved for use by the U.S. Food and Drug Administration (FDA).7</w:t>
      </w:r>
    </w:p>
    <w:p w14:paraId="6404F868" w14:textId="77777777" w:rsidR="001C753C" w:rsidRPr="00A03C25" w:rsidRDefault="001C753C" w:rsidP="001C753C">
      <w:pPr>
        <w:rPr>
          <w:rFonts w:asciiTheme="minorHAnsi" w:hAnsiTheme="minorHAnsi" w:cstheme="minorHAnsi"/>
          <w:sz w:val="12"/>
        </w:rPr>
      </w:pPr>
      <w:r w:rsidRPr="00A03C25">
        <w:rPr>
          <w:rFonts w:asciiTheme="minorHAnsi" w:hAnsiTheme="minorHAnsi" w:cstheme="minorHAnsi"/>
          <w:sz w:val="12"/>
        </w:rPr>
        <w:t xml:space="preserve">In addition to high risks, </w:t>
      </w:r>
      <w:r w:rsidRPr="00344DBC">
        <w:rPr>
          <w:rStyle w:val="Emphasis"/>
        </w:rPr>
        <w:t xml:space="preserve">drug </w:t>
      </w:r>
      <w:r w:rsidRPr="00610E5B">
        <w:rPr>
          <w:rStyle w:val="Emphasis"/>
          <w:highlight w:val="green"/>
        </w:rPr>
        <w:t>development is costly</w:t>
      </w:r>
      <w:r w:rsidRPr="00344DBC">
        <w:rPr>
          <w:rStyle w:val="Emphasis"/>
        </w:rPr>
        <w:t>,</w:t>
      </w:r>
      <w:r w:rsidRPr="00A03C25">
        <w:rPr>
          <w:rFonts w:asciiTheme="minorHAnsi" w:hAnsiTheme="minorHAnsi" w:cstheme="minorHAnsi"/>
          <w:sz w:val="12"/>
        </w:rPr>
        <w:t xml:space="preserve"> and the expenses associated with it are increasing. </w:t>
      </w:r>
      <w:r w:rsidRPr="00344DBC">
        <w:rPr>
          <w:rStyle w:val="StyleUnderline"/>
        </w:rPr>
        <w:t>A 2019 report by the Deloitte Center for Health Solutions concluded that since 2010 the average cost of bringing a new drug to market increased by 67 percent</w:t>
      </w:r>
      <w:r w:rsidRPr="00A03C25">
        <w:rPr>
          <w:rFonts w:asciiTheme="minorHAnsi" w:hAnsiTheme="minorHAnsi" w:cstheme="minorHAnsi"/>
          <w:sz w:val="12"/>
        </w:rPr>
        <w:t xml:space="preserve">.8 Numerous </w:t>
      </w:r>
      <w:r w:rsidRPr="00344DBC">
        <w:rPr>
          <w:rStyle w:val="StyleUnderline"/>
        </w:rPr>
        <w:t xml:space="preserve">studies have examined the substantial cost of biopharmaceutical R&amp;D, and most confirm </w:t>
      </w:r>
      <w:r w:rsidRPr="00610E5B">
        <w:rPr>
          <w:rStyle w:val="StyleUnderline"/>
          <w:highlight w:val="green"/>
        </w:rPr>
        <w:t>investing</w:t>
      </w:r>
      <w:r w:rsidRPr="00344DBC">
        <w:rPr>
          <w:rStyle w:val="StyleUnderline"/>
        </w:rPr>
        <w:t xml:space="preserve"> in new drug development </w:t>
      </w:r>
      <w:r w:rsidRPr="00610E5B">
        <w:rPr>
          <w:rStyle w:val="StyleUnderline"/>
          <w:highlight w:val="green"/>
        </w:rPr>
        <w:t xml:space="preserve">requires $1.7 </w:t>
      </w:r>
      <w:r w:rsidRPr="00610E5B">
        <w:rPr>
          <w:rStyle w:val="StyleUnderline"/>
        </w:rPr>
        <w:t xml:space="preserve">billion </w:t>
      </w:r>
      <w:r w:rsidRPr="00610E5B">
        <w:rPr>
          <w:rStyle w:val="StyleUnderline"/>
          <w:highlight w:val="green"/>
        </w:rPr>
        <w:t>to $3.2 billion</w:t>
      </w:r>
      <w:r w:rsidRPr="00344DBC">
        <w:rPr>
          <w:rStyle w:val="StyleUnderline"/>
        </w:rPr>
        <w:t xml:space="preserve"> up front </w:t>
      </w:r>
      <w:r w:rsidRPr="00610E5B">
        <w:rPr>
          <w:rStyle w:val="StyleUnderline"/>
          <w:highlight w:val="green"/>
        </w:rPr>
        <w:t>on average</w:t>
      </w:r>
      <w:r w:rsidRPr="00A03C25">
        <w:rPr>
          <w:rFonts w:asciiTheme="minorHAnsi" w:hAnsiTheme="minorHAnsi" w:cstheme="minorHAnsi"/>
          <w:sz w:val="12"/>
        </w:rPr>
        <w:t>.9 A 2018 study by the Coalition for Epidemic Preparedness found similar risks and figures for vaccines, stating, “In general, vaccine development from discovery to licensure can cost billions of dollars, can take over 10 years to complete, and has an average 94 percent chance of failure.”10 Yet, a 2010 study found that 80 percent of new drugs—that is, the less than 12 percent ultimately approved by the FDA—made less than their capitalized R&amp;D costs.</w:t>
      </w:r>
      <w:r w:rsidRPr="00AB7A9E">
        <w:rPr>
          <w:rStyle w:val="StyleUnderline"/>
        </w:rPr>
        <w:t>11 Another study found that only 1 percent (maybe three new drugs each year) of the most successful 10 percent of FDA approved drugs generate half of the profits of the entire drug industry</w:t>
      </w:r>
      <w:r w:rsidRPr="00A03C25">
        <w:rPr>
          <w:rFonts w:asciiTheme="minorHAnsi" w:hAnsiTheme="minorHAnsi" w:cstheme="minorHAnsi"/>
          <w:sz w:val="12"/>
        </w:rPr>
        <w:t>.12</w:t>
      </w:r>
    </w:p>
    <w:p w14:paraId="2DBAA7C4" w14:textId="77777777" w:rsidR="001C753C" w:rsidRPr="003C397A" w:rsidRDefault="001C753C" w:rsidP="001C753C">
      <w:pPr>
        <w:rPr>
          <w:b/>
          <w:iCs/>
          <w:u w:val="single"/>
          <w:bdr w:val="single" w:sz="12" w:space="0" w:color="auto"/>
        </w:rPr>
      </w:pPr>
      <w:r w:rsidRPr="00A03C25">
        <w:rPr>
          <w:rFonts w:asciiTheme="minorHAnsi" w:hAnsiTheme="minorHAnsi" w:cstheme="minorHAnsi"/>
          <w:sz w:val="12"/>
        </w:rPr>
        <w:t xml:space="preserve">To say the least, </w:t>
      </w:r>
      <w:r w:rsidRPr="00273F18">
        <w:rPr>
          <w:rStyle w:val="StyleUnderline"/>
        </w:rPr>
        <w:t xml:space="preserve">biopharmaceutical </w:t>
      </w:r>
      <w:r w:rsidRPr="00B463CD">
        <w:rPr>
          <w:rStyle w:val="StyleUnderline"/>
          <w:highlight w:val="green"/>
        </w:rPr>
        <w:t>R&amp;D represents a</w:t>
      </w:r>
      <w:r w:rsidRPr="00B463CD">
        <w:rPr>
          <w:rStyle w:val="StyleUnderline"/>
        </w:rPr>
        <w:t xml:space="preserve"> high-stakes</w:t>
      </w:r>
      <w:r w:rsidRPr="00AB7A9E">
        <w:rPr>
          <w:rStyle w:val="StyleUnderline"/>
        </w:rPr>
        <w:t xml:space="preserve">, </w:t>
      </w:r>
      <w:r w:rsidRPr="00B463CD">
        <w:rPr>
          <w:rStyle w:val="StyleUnderline"/>
          <w:highlight w:val="green"/>
        </w:rPr>
        <w:t>long-term endeavor</w:t>
      </w:r>
      <w:r w:rsidRPr="00AB7A9E">
        <w:rPr>
          <w:rStyle w:val="StyleUnderline"/>
        </w:rPr>
        <w:t xml:space="preserve"> with precarious returns. </w:t>
      </w:r>
      <w:r w:rsidRPr="00B463CD">
        <w:rPr>
          <w:rStyle w:val="StyleUnderline"/>
          <w:highlight w:val="green"/>
        </w:rPr>
        <w:t>Without</w:t>
      </w:r>
      <w:r w:rsidRPr="00AB7A9E">
        <w:rPr>
          <w:rStyle w:val="StyleUnderline"/>
        </w:rPr>
        <w:t xml:space="preserve"> IP </w:t>
      </w:r>
      <w:r w:rsidRPr="00B463CD">
        <w:rPr>
          <w:rStyle w:val="StyleUnderline"/>
          <w:highlight w:val="green"/>
        </w:rPr>
        <w:t>protection</w:t>
      </w:r>
      <w:r w:rsidRPr="00AB7A9E">
        <w:rPr>
          <w:rStyle w:val="StyleUnderline"/>
        </w:rPr>
        <w:t xml:space="preserve">, biopharmaceutical </w:t>
      </w:r>
      <w:r w:rsidRPr="00B463CD">
        <w:rPr>
          <w:rStyle w:val="StyleUnderline"/>
          <w:highlight w:val="green"/>
        </w:rPr>
        <w:t>manufacturers have little incentive</w:t>
      </w:r>
      <w:r w:rsidRPr="00AB7A9E">
        <w:rPr>
          <w:rStyle w:val="StyleUnderline"/>
        </w:rPr>
        <w:t xml:space="preserve"> </w:t>
      </w:r>
      <w:r w:rsidRPr="00B463CD">
        <w:rPr>
          <w:rStyle w:val="StyleUnderline"/>
          <w:highlight w:val="green"/>
        </w:rPr>
        <w:t xml:space="preserve">to take </w:t>
      </w:r>
      <w:r w:rsidRPr="00B463CD">
        <w:rPr>
          <w:rStyle w:val="StyleUnderline"/>
        </w:rPr>
        <w:t xml:space="preserve">the </w:t>
      </w:r>
      <w:r w:rsidRPr="00B463CD">
        <w:rPr>
          <w:rStyle w:val="StyleUnderline"/>
          <w:highlight w:val="green"/>
        </w:rPr>
        <w:t>risks</w:t>
      </w:r>
      <w:r w:rsidRPr="00AB7A9E">
        <w:rPr>
          <w:rStyle w:val="StyleUnderline"/>
        </w:rPr>
        <w:t xml:space="preserve"> necessary to engage in the R&amp;D process because they would be unable to recoup even a fraction of the costs incurred</w:t>
      </w:r>
      <w:r w:rsidRPr="00A03C25">
        <w:rPr>
          <w:rFonts w:asciiTheme="minorHAnsi" w:hAnsiTheme="minorHAnsi" w:cstheme="minorHAnsi"/>
          <w:sz w:val="12"/>
        </w:rPr>
        <w:t>. Diminished revenues also result in reduced investments in R&amp;D which means less research into cancer drugs, Alzheimer cures, vaccines, and more</w:t>
      </w:r>
      <w:r w:rsidRPr="00AB7A9E">
        <w:rPr>
          <w:rStyle w:val="StyleUnderline"/>
        </w:rPr>
        <w:t xml:space="preserve">. </w:t>
      </w:r>
      <w:r w:rsidRPr="00B463CD">
        <w:rPr>
          <w:rStyle w:val="StyleUnderline"/>
          <w:highlight w:val="green"/>
        </w:rPr>
        <w:t>IP rights give</w:t>
      </w:r>
      <w:r w:rsidRPr="00AB7A9E">
        <w:rPr>
          <w:rStyle w:val="StyleUnderline"/>
        </w:rPr>
        <w:t xml:space="preserve"> life-sciences enterprises the </w:t>
      </w:r>
      <w:r w:rsidRPr="00B463CD">
        <w:rPr>
          <w:rStyle w:val="StyleUnderline"/>
          <w:highlight w:val="green"/>
        </w:rPr>
        <w:t xml:space="preserve">confidence needed to </w:t>
      </w:r>
      <w:r w:rsidRPr="00273F18">
        <w:rPr>
          <w:rStyle w:val="StyleUnderline"/>
        </w:rPr>
        <w:t>undertake</w:t>
      </w:r>
      <w:r w:rsidRPr="00AB7A9E">
        <w:rPr>
          <w:rStyle w:val="StyleUnderline"/>
        </w:rPr>
        <w:t xml:space="preserve"> the difficult, risky, and expensive process of life-sciences </w:t>
      </w:r>
      <w:r w:rsidRPr="00B463CD">
        <w:rPr>
          <w:rStyle w:val="StyleUnderline"/>
          <w:highlight w:val="green"/>
        </w:rPr>
        <w:t>innovat</w:t>
      </w:r>
      <w:r w:rsidRPr="00273F18">
        <w:rPr>
          <w:rStyle w:val="Style13ptBold"/>
          <w:b w:val="0"/>
          <w:sz w:val="16"/>
          <w:szCs w:val="16"/>
          <w:u w:val="none"/>
        </w:rPr>
        <w:t>ion</w:t>
      </w:r>
      <w:r w:rsidRPr="00AB7A9E">
        <w:rPr>
          <w:rStyle w:val="StyleUnderline"/>
        </w:rPr>
        <w:t xml:space="preserve"> secure in the knowledge they can capture a share of the gains from their innovations, which is indispensable not only </w:t>
      </w:r>
      <w:r w:rsidRPr="001F55CC">
        <w:rPr>
          <w:rStyle w:val="StyleUnderline"/>
          <w:highlight w:val="green"/>
        </w:rPr>
        <w:t>to</w:t>
      </w:r>
      <w:r w:rsidRPr="00AB7A9E">
        <w:rPr>
          <w:rStyle w:val="StyleUnderline"/>
        </w:rPr>
        <w:t xml:space="preserve"> recouping the up-front R&amp;D costs of a given drug, but </w:t>
      </w:r>
      <w:r w:rsidRPr="001F55CC">
        <w:rPr>
          <w:rStyle w:val="Emphasis"/>
        </w:rPr>
        <w:t xml:space="preserve">which </w:t>
      </w:r>
      <w:r w:rsidRPr="00B463CD">
        <w:rPr>
          <w:rStyle w:val="Emphasis"/>
        </w:rPr>
        <w:t>can</w:t>
      </w:r>
      <w:r w:rsidRPr="00AB7A9E">
        <w:rPr>
          <w:rStyle w:val="Emphasis"/>
        </w:rPr>
        <w:t xml:space="preserve"> </w:t>
      </w:r>
      <w:r w:rsidRPr="00B463CD">
        <w:rPr>
          <w:rStyle w:val="Emphasis"/>
          <w:highlight w:val="green"/>
        </w:rPr>
        <w:t>generate</w:t>
      </w:r>
      <w:r w:rsidRPr="00AB7A9E">
        <w:rPr>
          <w:rStyle w:val="Emphasis"/>
        </w:rPr>
        <w:t xml:space="preserve"> sufficient </w:t>
      </w:r>
      <w:r w:rsidRPr="00B463CD">
        <w:rPr>
          <w:rStyle w:val="Emphasis"/>
          <w:highlight w:val="green"/>
        </w:rPr>
        <w:t xml:space="preserve">profits </w:t>
      </w:r>
      <w:r w:rsidRPr="00B463CD">
        <w:rPr>
          <w:rStyle w:val="Emphasis"/>
        </w:rPr>
        <w:t xml:space="preserve">to </w:t>
      </w:r>
      <w:r w:rsidRPr="00B463CD">
        <w:rPr>
          <w:rStyle w:val="Emphasis"/>
          <w:highlight w:val="green"/>
        </w:rPr>
        <w:t>enable investment</w:t>
      </w:r>
      <w:r w:rsidRPr="00AB7A9E">
        <w:rPr>
          <w:rStyle w:val="Emphasis"/>
        </w:rPr>
        <w:t xml:space="preserve"> in future generations of biomedical innovation </w:t>
      </w:r>
      <w:r w:rsidRPr="00B463CD">
        <w:rPr>
          <w:rStyle w:val="Emphasis"/>
          <w:highlight w:val="green"/>
        </w:rPr>
        <w:t>and</w:t>
      </w:r>
      <w:r w:rsidRPr="00AB7A9E">
        <w:rPr>
          <w:rStyle w:val="Emphasis"/>
        </w:rPr>
        <w:t xml:space="preserve"> thus </w:t>
      </w:r>
      <w:r w:rsidRPr="00B463CD">
        <w:rPr>
          <w:rStyle w:val="Emphasis"/>
          <w:highlight w:val="green"/>
        </w:rPr>
        <w:t>perpetuate</w:t>
      </w:r>
      <w:r w:rsidRPr="00AB7A9E">
        <w:rPr>
          <w:rStyle w:val="Emphasis"/>
        </w:rPr>
        <w:t xml:space="preserve"> the </w:t>
      </w:r>
      <w:r w:rsidRPr="00B463CD">
        <w:rPr>
          <w:rStyle w:val="Emphasis"/>
        </w:rPr>
        <w:t>enterprises</w:t>
      </w:r>
      <w:r w:rsidRPr="00AB7A9E">
        <w:rPr>
          <w:rStyle w:val="Emphasis"/>
        </w:rPr>
        <w:t xml:space="preserve"> into </w:t>
      </w:r>
      <w:r w:rsidRPr="00B463CD">
        <w:rPr>
          <w:rStyle w:val="Emphasis"/>
          <w:highlight w:val="green"/>
        </w:rPr>
        <w:t>the future</w:t>
      </w:r>
      <w:r w:rsidRPr="00AB7A9E">
        <w:rPr>
          <w:rStyle w:val="Emphasis"/>
        </w:rPr>
        <w:t>.13</w:t>
      </w:r>
    </w:p>
    <w:p w14:paraId="6CC2D8F3" w14:textId="77777777" w:rsidR="001C753C" w:rsidRDefault="001C753C" w:rsidP="001C753C">
      <w:pPr>
        <w:pStyle w:val="Heading4"/>
      </w:pPr>
      <w:r>
        <w:t>Future pandemics are more likely and more deadly which makes innovation key to stop extinction</w:t>
      </w:r>
    </w:p>
    <w:p w14:paraId="0A09DED0" w14:textId="77777777" w:rsidR="001C753C" w:rsidRPr="00490345" w:rsidRDefault="001C753C" w:rsidP="001C753C">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w:t>
      </w:r>
      <w:r w:rsidRPr="00490345">
        <w:rPr>
          <w:sz w:val="16"/>
        </w:rPr>
        <w:lastRenderedPageBreak/>
        <w:t xml:space="preserve">sixth mass extinction.], 5/27/21, “THE SIXTH MASS EXTINCTION AND THE FUTURE OF HUMANITY”, Population Matters, </w:t>
      </w:r>
      <w:hyperlink r:id="rId11" w:history="1">
        <w:r w:rsidRPr="00490345">
          <w:rPr>
            <w:rStyle w:val="Hyperlink"/>
            <w:sz w:val="16"/>
          </w:rPr>
          <w:t>https://populationmatters.org/news/2021/05/sixth-mass-extinction-and-future-humanity</w:t>
        </w:r>
      </w:hyperlink>
      <w:r w:rsidRPr="00490345">
        <w:rPr>
          <w:sz w:val="16"/>
        </w:rPr>
        <w:t xml:space="preserve"> DD AG</w:t>
      </w:r>
    </w:p>
    <w:p w14:paraId="37B580D8" w14:textId="77777777" w:rsidR="001C753C" w:rsidRPr="00490345" w:rsidRDefault="001C753C" w:rsidP="001C753C">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Covid-19 became the worst pandemic since the Spanish flu in 1918. The horrific human suffering it has caused, and its economic, social and political impacts, are still unraveling.</w:t>
      </w:r>
    </w:p>
    <w:p w14:paraId="491CA98C" w14:textId="77777777" w:rsidR="001C753C" w:rsidRPr="00490345" w:rsidRDefault="001C753C" w:rsidP="001C753C">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animals to humans in the last four decades 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environments and the 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6BA139D9" w14:textId="77777777" w:rsidR="001C753C" w:rsidRPr="00490345" w:rsidRDefault="001C753C" w:rsidP="001C753C">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23351971" w14:textId="77777777" w:rsidR="001C753C" w:rsidRPr="00490345" w:rsidRDefault="001C753C" w:rsidP="001C753C">
      <w:pPr>
        <w:rPr>
          <w:sz w:val="16"/>
        </w:rPr>
      </w:pPr>
      <w:r w:rsidRPr="00490345">
        <w:rPr>
          <w:rStyle w:val="StyleUnderline"/>
          <w:highlight w:val="green"/>
        </w:rPr>
        <w:t>Wildlife trade is one of several human impacts, including habitat loss and fragmentation, pollution, toxification and invasive species, that 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471DD533" w14:textId="77777777" w:rsidR="001C753C" w:rsidRPr="00490345" w:rsidRDefault="001C753C" w:rsidP="001C753C">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5E88D480" w14:textId="77777777" w:rsidR="001C753C" w:rsidRPr="00490345" w:rsidRDefault="001C753C" w:rsidP="001C753C">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424D1D93" w14:textId="77777777" w:rsidR="001C753C" w:rsidRPr="00490345" w:rsidRDefault="001C753C" w:rsidP="001C753C">
      <w:pPr>
        <w:rPr>
          <w:rStyle w:val="StyleUnderline"/>
        </w:rPr>
      </w:pPr>
      <w:r w:rsidRPr="00490345">
        <w:rPr>
          <w:sz w:val="16"/>
        </w:rPr>
        <w:t>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w:t>
      </w:r>
      <w:r w:rsidRPr="00490345">
        <w:rPr>
          <w:sz w:val="16"/>
          <w:highlight w:val="green"/>
        </w:rPr>
        <w:t xml:space="preserve">. </w:t>
      </w:r>
      <w:r w:rsidRPr="00490345">
        <w:rPr>
          <w:rStyle w:val="StyleUnderline"/>
          <w:highlight w:val="green"/>
        </w:rPr>
        <w:t>Every time a species is lost, ecosystem services</w:t>
      </w:r>
      <w:r w:rsidRPr="00490345">
        <w:rPr>
          <w:rStyle w:val="StyleUnderline"/>
        </w:rPr>
        <w:t xml:space="preserve"> are likely to </w:t>
      </w:r>
      <w:r w:rsidRPr="00490345">
        <w:rPr>
          <w:rStyle w:val="StyleUnderline"/>
          <w:highlight w:val="green"/>
        </w:rPr>
        <w:t>erode and</w:t>
      </w:r>
      <w:r w:rsidRPr="00490345">
        <w:rPr>
          <w:rStyle w:val="StyleUnderline"/>
        </w:rPr>
        <w:t xml:space="preserve"> human </w:t>
      </w:r>
      <w:r w:rsidRPr="00490345">
        <w:rPr>
          <w:rStyle w:val="StyleUnderline"/>
          <w:highlight w:val="green"/>
        </w:rPr>
        <w:t>well-being is reduced</w:t>
      </w:r>
      <w:r w:rsidRPr="00490345">
        <w:rPr>
          <w:rStyle w:val="StyleUnderline"/>
        </w:rPr>
        <w:t>.</w:t>
      </w:r>
    </w:p>
    <w:p w14:paraId="23745989" w14:textId="43BF50FD" w:rsidR="001C753C" w:rsidRDefault="001C753C" w:rsidP="001C753C">
      <w:pPr>
        <w:rPr>
          <w:sz w:val="16"/>
        </w:rPr>
      </w:pPr>
      <w:r w:rsidRPr="00490345">
        <w:rPr>
          <w:rStyle w:val="StyleUnderline"/>
        </w:rPr>
        <w:lastRenderedPageBreak/>
        <w:t xml:space="preserve">The </w:t>
      </w:r>
      <w:r w:rsidRPr="00490345">
        <w:rPr>
          <w:rStyle w:val="StyleUnderline"/>
          <w:highlight w:val="green"/>
        </w:rPr>
        <w:t xml:space="preserve">loss of so many ecosystems and species </w:t>
      </w:r>
      <w:proofErr w:type="gramStart"/>
      <w:r w:rsidRPr="00490345">
        <w:rPr>
          <w:rStyle w:val="StyleUnderline"/>
          <w:highlight w:val="green"/>
        </w:rPr>
        <w:t>is</w:t>
      </w:r>
      <w:proofErr w:type="gramEnd"/>
      <w:r w:rsidRPr="00490345">
        <w:rPr>
          <w:rStyle w:val="StyleUnderline"/>
          <w:highlight w:val="green"/>
        </w:rPr>
        <w:t xml:space="preserve">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2F34A7D6" w14:textId="121779A9" w:rsidR="00405271" w:rsidRDefault="00405271" w:rsidP="00405271">
      <w:pPr>
        <w:pStyle w:val="Heading3"/>
      </w:pPr>
      <w:r>
        <w:lastRenderedPageBreak/>
        <w:t>2</w:t>
      </w:r>
    </w:p>
    <w:p w14:paraId="2370AE55" w14:textId="3322D5EC" w:rsidR="001E0AA7" w:rsidRPr="006C4666" w:rsidRDefault="00D91C85" w:rsidP="001E0AA7">
      <w:pPr>
        <w:pStyle w:val="Heading4"/>
        <w:rPr>
          <w:rFonts w:cstheme="minorHAnsi"/>
        </w:rPr>
      </w:pPr>
      <w:r>
        <w:rPr>
          <w:rFonts w:cstheme="minorHAnsi"/>
        </w:rPr>
        <w:t xml:space="preserve">1] </w:t>
      </w:r>
      <w:r w:rsidR="001E0AA7" w:rsidRPr="006C4666">
        <w:rPr>
          <w:rFonts w:cstheme="minorHAnsi"/>
        </w:rPr>
        <w:t>Extinction comes first!</w:t>
      </w:r>
    </w:p>
    <w:p w14:paraId="34DCAE13" w14:textId="77777777" w:rsidR="001E0AA7" w:rsidRPr="006C4666" w:rsidRDefault="001E0AA7" w:rsidP="001E0AA7">
      <w:pPr>
        <w:rPr>
          <w:rFonts w:cstheme="minorHAnsi"/>
        </w:rPr>
      </w:pPr>
      <w:proofErr w:type="spellStart"/>
      <w:r w:rsidRPr="006C4666">
        <w:rPr>
          <w:rStyle w:val="Style13ptBold"/>
          <w:rFonts w:cstheme="minorHAnsi"/>
        </w:rPr>
        <w:t>Pummer</w:t>
      </w:r>
      <w:proofErr w:type="spellEnd"/>
      <w:r w:rsidRPr="006C4666">
        <w:rPr>
          <w:rStyle w:val="Style13ptBold"/>
          <w:rFonts w:cstheme="minorHAnsi"/>
        </w:rPr>
        <w:t xml:space="preserve">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2B59E378" w14:textId="43FFDD48" w:rsidR="001E0AA7" w:rsidRPr="00EC32DE" w:rsidRDefault="001E0AA7" w:rsidP="00C614D3">
      <w:pPr>
        <w:rPr>
          <w:rStyle w:val="Style13ptBold"/>
          <w:rFonts w:cstheme="minorHAnsi"/>
          <w:b w:val="0"/>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w:t>
      </w:r>
      <w:proofErr w:type="gramStart"/>
      <w:r w:rsidRPr="006C4666">
        <w:rPr>
          <w:rStyle w:val="StyleUnderline"/>
          <w:rFonts w:cstheme="minorHAnsi"/>
        </w:rPr>
        <w:t>high quality</w:t>
      </w:r>
      <w:proofErr w:type="gramEnd"/>
      <w:r w:rsidRPr="006C4666">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 xml:space="preserve">All ethical </w:t>
      </w:r>
      <w:r w:rsidRPr="006C4666">
        <w:rPr>
          <w:rStyle w:val="StyleUnderline"/>
          <w:rFonts w:cstheme="minorHAnsi"/>
        </w:rPr>
        <w:lastRenderedPageBreak/>
        <w:t>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w:t>
      </w:r>
      <w:r w:rsidRPr="006C4666">
        <w:rPr>
          <w:rFonts w:cstheme="minorHAnsi"/>
        </w:rPr>
        <w:lastRenderedPageBreak/>
        <w:t xml:space="preserve">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w:t>
      </w:r>
      <w:r w:rsidRPr="006C4666">
        <w:rPr>
          <w:rStyle w:val="StyleUnderline"/>
          <w:rFonts w:cstheme="minorHAnsi"/>
        </w:rPr>
        <w:lastRenderedPageBreak/>
        <w:t xml:space="preserve">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 xml:space="preserve">Our descendants might, I believe, make the further future very good. But that good future may also depend in part on us. If our selfish recklessness ends human history, we would be acting </w:t>
      </w:r>
      <w:r w:rsidR="00C614D3">
        <w:rPr>
          <w:rStyle w:val="StyleUnderline"/>
          <w:rFonts w:cstheme="minorHAnsi"/>
        </w:rPr>
        <w:t>\</w:t>
      </w:r>
    </w:p>
    <w:p w14:paraId="256F310E" w14:textId="4069CA24" w:rsidR="00D91C85" w:rsidRPr="00FF0CF7" w:rsidRDefault="00C614D3" w:rsidP="00D91C85">
      <w:pPr>
        <w:pStyle w:val="Heading4"/>
        <w:rPr>
          <w:rFonts w:cs="Calibri"/>
        </w:rPr>
      </w:pPr>
      <w:r>
        <w:t>2</w:t>
      </w:r>
      <w:r w:rsidR="00D91C85">
        <w:t xml:space="preserve">] </w:t>
      </w:r>
      <w:r w:rsidR="00D91C85">
        <w:rPr>
          <w:rFonts w:cs="Calibri"/>
        </w:rPr>
        <w:t>Biological d</w:t>
      </w:r>
      <w:r w:rsidR="00D91C85" w:rsidRPr="00FF0CF7">
        <w:rPr>
          <w:rFonts w:cs="Calibri"/>
        </w:rPr>
        <w:t>eath is the worst evil</w:t>
      </w:r>
      <w:r>
        <w:rPr>
          <w:rFonts w:cs="Calibri"/>
        </w:rPr>
        <w:t xml:space="preserve"> – it’s not white paranoia</w:t>
      </w:r>
    </w:p>
    <w:p w14:paraId="35B99CDD" w14:textId="77777777" w:rsidR="00D91C85" w:rsidRPr="00FF0CF7" w:rsidRDefault="00D91C85" w:rsidP="00D91C85">
      <w:r w:rsidRPr="00FF0CF7">
        <w:rPr>
          <w:rStyle w:val="Style13ptBold"/>
        </w:rPr>
        <w:t xml:space="preserve">Paterson 03 </w:t>
      </w:r>
      <w:r w:rsidRPr="00FF0CF7">
        <w:t xml:space="preserve">– Department of Philosophy, Providence College, Rhode Island. (Craig, “A Life Not Worth Living?”, Studies in Christian Ethics, </w:t>
      </w:r>
      <w:hyperlink r:id="rId12" w:history="1">
        <w:r w:rsidRPr="00FF0CF7">
          <w:rPr>
            <w:rStyle w:val="Hyperlink"/>
          </w:rPr>
          <w:t>http://sce.sagepub.com</w:t>
        </w:r>
      </w:hyperlink>
      <w:r w:rsidRPr="00FF0CF7">
        <w:t>)</w:t>
      </w:r>
    </w:p>
    <w:p w14:paraId="2CC38C4C" w14:textId="77777777" w:rsidR="00D91C85" w:rsidRDefault="00D91C85" w:rsidP="00D91C85">
      <w:pPr>
        <w:rPr>
          <w:szCs w:val="16"/>
        </w:rPr>
      </w:pPr>
      <w:r w:rsidRPr="00FF0CF7">
        <w:rPr>
          <w:szCs w:val="16"/>
        </w:rPr>
        <w:t xml:space="preserve">Contrary to those accounts, I would argue that it is </w:t>
      </w:r>
      <w:r w:rsidRPr="00C07B92">
        <w:rPr>
          <w:rStyle w:val="StyleUnderline"/>
          <w:highlight w:val="green"/>
        </w:rPr>
        <w:t>death</w:t>
      </w:r>
      <w:r w:rsidRPr="00FF0CF7">
        <w:rPr>
          <w:rStyle w:val="StyleUnderline"/>
        </w:rPr>
        <w:t xml:space="preserve"> </w:t>
      </w:r>
      <w:r w:rsidRPr="00FF0CF7">
        <w:rPr>
          <w:szCs w:val="16"/>
        </w:rPr>
        <w:t xml:space="preserve">per se that </w:t>
      </w:r>
      <w:r w:rsidRPr="00FF0CF7">
        <w:rPr>
          <w:rStyle w:val="StyleUnderline"/>
        </w:rPr>
        <w:t xml:space="preserve">is </w:t>
      </w:r>
      <w:r w:rsidRPr="00FF0CF7">
        <w:rPr>
          <w:szCs w:val="16"/>
        </w:rPr>
        <w:t xml:space="preserve">really </w:t>
      </w:r>
      <w:r w:rsidRPr="00FF0CF7">
        <w:rPr>
          <w:rStyle w:val="StyleUnderline"/>
        </w:rPr>
        <w:t xml:space="preserve">the objective evil </w:t>
      </w:r>
      <w:r w:rsidRPr="00FF0CF7">
        <w:rPr>
          <w:szCs w:val="16"/>
        </w:rPr>
        <w:t>for us,</w:t>
      </w:r>
      <w:r w:rsidRPr="00FF0CF7">
        <w:rPr>
          <w:rStyle w:val="StyleUnderline"/>
        </w:rPr>
        <w:t xml:space="preserve"> not because it </w:t>
      </w:r>
      <w:r w:rsidRPr="00C07B92">
        <w:rPr>
          <w:rStyle w:val="StyleUnderline"/>
          <w:highlight w:val="green"/>
        </w:rPr>
        <w:t>deprives us of</w:t>
      </w:r>
      <w:r w:rsidRPr="00FF0CF7">
        <w:rPr>
          <w:rStyle w:val="StyleUnderline"/>
        </w:rPr>
        <w:t xml:space="preserve"> a </w:t>
      </w:r>
      <w:r w:rsidRPr="00FF0CF7">
        <w:rPr>
          <w:szCs w:val="16"/>
        </w:rPr>
        <w:t xml:space="preserve">prospective </w:t>
      </w:r>
      <w:r w:rsidRPr="00C07B92">
        <w:rPr>
          <w:rStyle w:val="StyleUnderline"/>
          <w:highlight w:val="green"/>
        </w:rPr>
        <w:t>future</w:t>
      </w:r>
      <w:r w:rsidRPr="00FF0CF7">
        <w:rPr>
          <w:rStyle w:val="StyleUnderline"/>
        </w:rPr>
        <w:t xml:space="preserve"> of overall </w:t>
      </w:r>
      <w:r w:rsidRPr="00C07B92">
        <w:rPr>
          <w:rStyle w:val="StyleUnderline"/>
          <w:highlight w:val="green"/>
        </w:rPr>
        <w:t>good</w:t>
      </w:r>
      <w:r w:rsidRPr="00FF0CF7">
        <w:rPr>
          <w:szCs w:val="16"/>
        </w:rPr>
        <w:t xml:space="preserve"> judged better than the alter- native of non-being. </w:t>
      </w:r>
      <w:r w:rsidRPr="00FF0CF7">
        <w:rPr>
          <w:rStyle w:val="StyleUnderline"/>
        </w:rPr>
        <w:t xml:space="preserve">It cannot be about harm to a former person who has ceased to exist, for no person actually suffers from the sub-sequent non-participation. Rather, death in itself is </w:t>
      </w:r>
      <w:r w:rsidRPr="00FF0CF7">
        <w:rPr>
          <w:szCs w:val="16"/>
        </w:rPr>
        <w:t xml:space="preserve">an </w:t>
      </w:r>
      <w:r w:rsidRPr="00FF0CF7">
        <w:rPr>
          <w:rStyle w:val="StyleUnderline"/>
        </w:rPr>
        <w:t xml:space="preserve">evil </w:t>
      </w:r>
      <w:r w:rsidRPr="00FF0CF7">
        <w:rPr>
          <w:szCs w:val="16"/>
        </w:rPr>
        <w:t xml:space="preserve">to us </w:t>
      </w:r>
      <w:r w:rsidRPr="00FF0CF7">
        <w:rPr>
          <w:rStyle w:val="StyleUnderline"/>
        </w:rPr>
        <w:t xml:space="preserve">because </w:t>
      </w:r>
      <w:r w:rsidRPr="00C07B92">
        <w:rPr>
          <w:rStyle w:val="StyleUnderline"/>
          <w:highlight w:val="green"/>
        </w:rPr>
        <w:t xml:space="preserve">it ontologically destroys the </w:t>
      </w:r>
      <w:r w:rsidRPr="00FF0CF7">
        <w:rPr>
          <w:rStyle w:val="StyleUnderline"/>
        </w:rPr>
        <w:t xml:space="preserve">current existent </w:t>
      </w:r>
      <w:r w:rsidRPr="00C07B92">
        <w:rPr>
          <w:rStyle w:val="StyleUnderline"/>
          <w:highlight w:val="green"/>
        </w:rPr>
        <w:t xml:space="preserve">subject </w:t>
      </w:r>
      <w:r w:rsidRPr="00FF0CF7">
        <w:rPr>
          <w:rStyle w:val="StyleUnderline"/>
        </w:rPr>
        <w:t xml:space="preserve">— it is the ultimate </w:t>
      </w:r>
      <w:r w:rsidRPr="00FF0CF7">
        <w:rPr>
          <w:szCs w:val="16"/>
        </w:rPr>
        <w:t xml:space="preserve">in </w:t>
      </w:r>
      <w:r w:rsidRPr="00FF0CF7">
        <w:rPr>
          <w:rStyle w:val="StyleUnderline"/>
        </w:rPr>
        <w:t xml:space="preserve">metaphysical </w:t>
      </w:r>
      <w:proofErr w:type="spellStart"/>
      <w:r w:rsidRPr="00FF0CF7">
        <w:rPr>
          <w:rStyle w:val="StyleUnderline"/>
        </w:rPr>
        <w:t>lightening</w:t>
      </w:r>
      <w:proofErr w:type="spellEnd"/>
      <w:r w:rsidRPr="00FF0CF7">
        <w:rPr>
          <w:rStyle w:val="StyleUnderline"/>
        </w:rPr>
        <w:t xml:space="preserve"> strike</w:t>
      </w:r>
      <w:r w:rsidRPr="00FF0CF7">
        <w:rPr>
          <w:szCs w:val="16"/>
        </w:rPr>
        <w:t xml:space="preserve">s.80 The evil of death is truly an ontological evil borne by the person who already exists, </w:t>
      </w:r>
      <w:r w:rsidRPr="00C07B92">
        <w:rPr>
          <w:rStyle w:val="StyleUnderline"/>
          <w:highlight w:val="green"/>
        </w:rPr>
        <w:t xml:space="preserve">independently of calculations about better or worse possible lives. </w:t>
      </w:r>
      <w:r w:rsidRPr="00FF0CF7">
        <w:rPr>
          <w:szCs w:val="16"/>
        </w:rPr>
        <w:t xml:space="preserve">Such an evil need not be consciously experienced in order to be an evil for the kind of being a human person is. </w:t>
      </w:r>
      <w:r w:rsidRPr="00C07B92">
        <w:rPr>
          <w:rStyle w:val="StyleUnderline"/>
          <w:highlight w:val="green"/>
        </w:rPr>
        <w:t xml:space="preserve">Death is </w:t>
      </w:r>
      <w:r w:rsidRPr="00FF0CF7">
        <w:rPr>
          <w:szCs w:val="16"/>
        </w:rPr>
        <w:t xml:space="preserve">an evil because of the change in kind it brings about, a change that is </w:t>
      </w:r>
      <w:r w:rsidRPr="00C07B92">
        <w:rPr>
          <w:rStyle w:val="StyleUnderline"/>
          <w:highlight w:val="green"/>
        </w:rPr>
        <w:t>destructive of the type of entity that we</w:t>
      </w:r>
      <w:r w:rsidRPr="00FF0CF7">
        <w:rPr>
          <w:rStyle w:val="StyleUnderline"/>
        </w:rPr>
        <w:t xml:space="preserve"> </w:t>
      </w:r>
      <w:r w:rsidRPr="00FF0CF7">
        <w:rPr>
          <w:szCs w:val="16"/>
        </w:rPr>
        <w:t xml:space="preserve">essentially </w:t>
      </w:r>
      <w:r w:rsidRPr="00C07B92">
        <w:rPr>
          <w:rStyle w:val="StyleUnderline"/>
          <w:highlight w:val="green"/>
        </w:rPr>
        <w:t>are</w:t>
      </w:r>
      <w:r w:rsidRPr="00FF0CF7">
        <w:rPr>
          <w:rStyle w:val="StyleUnderline"/>
        </w:rPr>
        <w:t xml:space="preserve">. </w:t>
      </w:r>
      <w:r w:rsidRPr="00FF0CF7">
        <w:rPr>
          <w:szCs w:val="16"/>
        </w:rPr>
        <w:t xml:space="preserve">Anything, whether caused naturally or caused by human intervention (intentional or unintentional) that drastically interferes in the process of maintaining the person in existence is an objective evil for the person. </w:t>
      </w:r>
      <w:r w:rsidRPr="00FF0CF7">
        <w:rPr>
          <w:rStyle w:val="StyleUnderline"/>
        </w:rPr>
        <w:t xml:space="preserve">What is crucially at stake here, </w:t>
      </w:r>
      <w:r w:rsidRPr="00FF0CF7">
        <w:rPr>
          <w:szCs w:val="16"/>
        </w:rPr>
        <w:t>and is dialectically supportive of the self-</w:t>
      </w:r>
      <w:proofErr w:type="spellStart"/>
      <w:r w:rsidRPr="00FF0CF7">
        <w:rPr>
          <w:szCs w:val="16"/>
        </w:rPr>
        <w:t>evidency</w:t>
      </w:r>
      <w:proofErr w:type="spellEnd"/>
      <w:r w:rsidRPr="00FF0CF7">
        <w:rPr>
          <w:szCs w:val="16"/>
        </w:rPr>
        <w:t xml:space="preserve"> of the basic good of human life, </w:t>
      </w:r>
      <w:r w:rsidRPr="00FF0CF7">
        <w:rPr>
          <w:rStyle w:val="StyleUnderline"/>
        </w:rPr>
        <w:t xml:space="preserve">is that death is a radical interference with the current life process </w:t>
      </w:r>
      <w:r w:rsidRPr="00FF0CF7">
        <w:rPr>
          <w:szCs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FF0CF7">
        <w:rPr>
          <w:rStyle w:val="StyleUnderline"/>
        </w:rPr>
        <w:t xml:space="preserve"> </w:t>
      </w:r>
      <w:r w:rsidRPr="00C07B92">
        <w:rPr>
          <w:rStyle w:val="StyleUnderline"/>
          <w:highlight w:val="green"/>
        </w:rPr>
        <w:t xml:space="preserve">any </w:t>
      </w:r>
      <w:r w:rsidRPr="00FF0CF7">
        <w:rPr>
          <w:szCs w:val="16"/>
        </w:rPr>
        <w:t>intentional</w:t>
      </w:r>
      <w:r w:rsidRPr="00FF0CF7">
        <w:rPr>
          <w:rStyle w:val="StyleUnderline"/>
        </w:rPr>
        <w:t xml:space="preserve"> </w:t>
      </w:r>
      <w:r w:rsidRPr="00C07B92">
        <w:rPr>
          <w:rStyle w:val="StyleUnderline"/>
          <w:highlight w:val="green"/>
        </w:rPr>
        <w:t xml:space="preserve">rejection of </w:t>
      </w:r>
      <w:r w:rsidRPr="00FF0CF7">
        <w:rPr>
          <w:szCs w:val="16"/>
        </w:rPr>
        <w:t>human</w:t>
      </w:r>
      <w:r w:rsidRPr="00FF0CF7">
        <w:rPr>
          <w:rStyle w:val="StyleUnderline"/>
        </w:rPr>
        <w:t xml:space="preserve"> </w:t>
      </w:r>
      <w:r w:rsidRPr="00C07B92">
        <w:rPr>
          <w:rStyle w:val="StyleUnderline"/>
          <w:highlight w:val="green"/>
        </w:rPr>
        <w:t xml:space="preserve">life </w:t>
      </w:r>
      <w:r w:rsidRPr="00FF0CF7">
        <w:rPr>
          <w:szCs w:val="16"/>
        </w:rPr>
        <w:t>itself</w:t>
      </w:r>
      <w:r w:rsidRPr="00FF0CF7">
        <w:rPr>
          <w:rStyle w:val="StyleUnderline"/>
        </w:rPr>
        <w:t xml:space="preserve"> </w:t>
      </w:r>
      <w:r w:rsidRPr="00C07B92">
        <w:rPr>
          <w:rStyle w:val="StyleUnderline"/>
          <w:highlight w:val="green"/>
        </w:rPr>
        <w:t xml:space="preserve">cannot </w:t>
      </w:r>
      <w:r w:rsidRPr="00FF0CF7">
        <w:rPr>
          <w:szCs w:val="16"/>
        </w:rPr>
        <w:t>therefore</w:t>
      </w:r>
      <w:r w:rsidRPr="00FF0CF7">
        <w:rPr>
          <w:rStyle w:val="StyleUnderline"/>
        </w:rPr>
        <w:t xml:space="preserve"> </w:t>
      </w:r>
      <w:r w:rsidRPr="00C07B92">
        <w:rPr>
          <w:rStyle w:val="StyleUnderline"/>
          <w:highlight w:val="green"/>
        </w:rPr>
        <w:t>be warranted since it is an expression of an ultimate disvalue for the subject</w:t>
      </w:r>
      <w:r w:rsidRPr="00FF0CF7">
        <w:rPr>
          <w:szCs w:val="16"/>
        </w:rPr>
        <w:t>, namely,</w:t>
      </w:r>
      <w:r w:rsidRPr="00FF0CF7">
        <w:rPr>
          <w:rStyle w:val="StyleUnderline"/>
        </w:rPr>
        <w:t xml:space="preserve"> the destruction of the present person</w:t>
      </w:r>
      <w:r w:rsidRPr="00FF0CF7">
        <w:rPr>
          <w:szCs w:val="16"/>
        </w:rPr>
        <w:t>;</w:t>
      </w:r>
      <w:r w:rsidRPr="00FF0CF7">
        <w:rPr>
          <w:rStyle w:val="StyleUnderline"/>
        </w:rPr>
        <w:t xml:space="preserve"> a radical ontological good that we cannot begin to weigh </w:t>
      </w:r>
      <w:r w:rsidRPr="00FF0CF7">
        <w:rPr>
          <w:szCs w:val="16"/>
        </w:rPr>
        <w:t>objectively</w:t>
      </w:r>
      <w:r w:rsidRPr="00FF0CF7">
        <w:rPr>
          <w:rStyle w:val="StyleUnderline"/>
        </w:rPr>
        <w:t xml:space="preserve"> against the travails of life </w:t>
      </w:r>
      <w:r w:rsidRPr="00FF0CF7">
        <w:rPr>
          <w:szCs w:val="16"/>
        </w:rPr>
        <w:t xml:space="preserve">in a rational manner. To deal with the sources of disvalue (pain, suffering, etc.) we should not seek to irrationally destroy the person, the very source and condition of all human possibility.82 </w:t>
      </w:r>
    </w:p>
    <w:p w14:paraId="1D92CA89" w14:textId="0ABD1775" w:rsidR="001E0AA7" w:rsidRDefault="00C614D3" w:rsidP="00D91C85">
      <w:pPr>
        <w:pStyle w:val="Heading4"/>
      </w:pPr>
      <w:r>
        <w:lastRenderedPageBreak/>
        <w:t>3</w:t>
      </w:r>
      <w:r w:rsidR="00D91C85">
        <w:t xml:space="preserve">] </w:t>
      </w:r>
      <w:r w:rsidR="00D91C85">
        <w:t>Probability should be contextualized in magnitude and timeframe – otherwise, our actions would always be the safest bet</w:t>
      </w:r>
    </w:p>
    <w:p w14:paraId="678BB94D" w14:textId="258F93C5" w:rsidR="00D546D4" w:rsidRDefault="00C614D3" w:rsidP="00D546D4">
      <w:pPr>
        <w:pStyle w:val="Heading4"/>
      </w:pPr>
      <w:r>
        <w:t>4</w:t>
      </w:r>
      <w:r w:rsidR="00D546D4">
        <w:t xml:space="preserve">] </w:t>
      </w:r>
      <w:r w:rsidR="00D546D4">
        <w:t xml:space="preserve">Ballot shouldn’t be viewed as a referendum on mitigating oppression given the nature of debate – there has to be a loser, and in that </w:t>
      </w:r>
      <w:proofErr w:type="gramStart"/>
      <w:r w:rsidR="00D546D4">
        <w:t>case</w:t>
      </w:r>
      <w:proofErr w:type="gramEnd"/>
      <w:r w:rsidR="00D546D4">
        <w:t xml:space="preserve"> you would be saying one debater isn’t doing it good enough, which is incredibly violent </w:t>
      </w:r>
    </w:p>
    <w:p w14:paraId="7650A745" w14:textId="68F70DD6" w:rsidR="00D546D4" w:rsidRDefault="00C614D3" w:rsidP="00D546D4">
      <w:pPr>
        <w:pStyle w:val="Heading4"/>
      </w:pPr>
      <w:r>
        <w:t>5</w:t>
      </w:r>
      <w:r w:rsidR="00D546D4">
        <w:t xml:space="preserve">] </w:t>
      </w:r>
      <w:r w:rsidR="00D546D4">
        <w:t>Racism being bad doesn’t answer the question of why it’s bad – conceptions of pain</w:t>
      </w:r>
    </w:p>
    <w:p w14:paraId="6084F3D9" w14:textId="77777777" w:rsidR="00D546D4" w:rsidRPr="00D546D4" w:rsidRDefault="00D546D4" w:rsidP="00D546D4"/>
    <w:p w14:paraId="419B9B09" w14:textId="70851F10" w:rsidR="001C753C" w:rsidRDefault="00405271" w:rsidP="001C753C">
      <w:pPr>
        <w:pStyle w:val="Heading3"/>
      </w:pPr>
      <w:r>
        <w:lastRenderedPageBreak/>
        <w:t>3</w:t>
      </w:r>
    </w:p>
    <w:p w14:paraId="45E650B5" w14:textId="77777777" w:rsidR="001C753C" w:rsidRDefault="001C753C" w:rsidP="001C753C">
      <w:pPr>
        <w:pStyle w:val="Heading4"/>
      </w:pPr>
      <w:r>
        <w:t>Text:</w:t>
      </w:r>
    </w:p>
    <w:p w14:paraId="2FB302A0" w14:textId="77777777" w:rsidR="001C753C" w:rsidRPr="00DC6F8E" w:rsidRDefault="001C753C" w:rsidP="001C753C">
      <w:pPr>
        <w:pStyle w:val="Heading4"/>
      </w:pPr>
      <w:r>
        <w:t>1. The World Trade Organization ought to be abolished.</w:t>
      </w:r>
    </w:p>
    <w:p w14:paraId="017889EC" w14:textId="77777777" w:rsidR="001C753C" w:rsidRDefault="001C753C" w:rsidP="001C753C">
      <w:pPr>
        <w:pStyle w:val="Heading4"/>
      </w:pPr>
      <w:r>
        <w:t>2. The following 164 countries listed in the speech doc ought to independently and without influence from international government [opponent’s plan]</w:t>
      </w:r>
    </w:p>
    <w:p w14:paraId="084FD564" w14:textId="77777777" w:rsidR="001C753C" w:rsidRPr="00DC6F8E" w:rsidRDefault="001C753C" w:rsidP="001C753C"/>
    <w:p w14:paraId="79BA08B6" w14:textId="77777777" w:rsidR="001C753C" w:rsidRPr="00DC6F8E" w:rsidRDefault="001C753C" w:rsidP="001C753C">
      <w:pPr>
        <w:rPr>
          <w:sz w:val="12"/>
          <w:szCs w:val="12"/>
        </w:rPr>
      </w:pPr>
      <w:r w:rsidRPr="00DC6F8E">
        <w:rPr>
          <w:sz w:val="12"/>
          <w:szCs w:val="12"/>
        </w:rPr>
        <w:t>Afghanistan</w:t>
      </w:r>
    </w:p>
    <w:p w14:paraId="70ED19F9" w14:textId="77777777" w:rsidR="001C753C" w:rsidRPr="00DC6F8E" w:rsidRDefault="001C753C" w:rsidP="001C753C">
      <w:pPr>
        <w:rPr>
          <w:sz w:val="12"/>
          <w:szCs w:val="12"/>
        </w:rPr>
      </w:pPr>
      <w:r w:rsidRPr="00DC6F8E">
        <w:rPr>
          <w:sz w:val="12"/>
          <w:szCs w:val="12"/>
        </w:rPr>
        <w:t>Albania</w:t>
      </w:r>
    </w:p>
    <w:p w14:paraId="530A649C" w14:textId="77777777" w:rsidR="001C753C" w:rsidRPr="00DC6F8E" w:rsidRDefault="001C753C" w:rsidP="001C753C">
      <w:pPr>
        <w:rPr>
          <w:sz w:val="12"/>
          <w:szCs w:val="12"/>
        </w:rPr>
      </w:pPr>
      <w:r w:rsidRPr="00DC6F8E">
        <w:rPr>
          <w:sz w:val="12"/>
          <w:szCs w:val="12"/>
        </w:rPr>
        <w:t>Angola</w:t>
      </w:r>
    </w:p>
    <w:p w14:paraId="50C297F3" w14:textId="77777777" w:rsidR="001C753C" w:rsidRPr="00DC6F8E" w:rsidRDefault="001C753C" w:rsidP="001C753C">
      <w:pPr>
        <w:rPr>
          <w:sz w:val="12"/>
          <w:szCs w:val="12"/>
        </w:rPr>
      </w:pPr>
      <w:r w:rsidRPr="00DC6F8E">
        <w:rPr>
          <w:sz w:val="12"/>
          <w:szCs w:val="12"/>
        </w:rPr>
        <w:t>Antigua and Barbuda</w:t>
      </w:r>
    </w:p>
    <w:p w14:paraId="544C38F7" w14:textId="77777777" w:rsidR="001C753C" w:rsidRPr="00DC6F8E" w:rsidRDefault="001C753C" w:rsidP="001C753C">
      <w:pPr>
        <w:rPr>
          <w:sz w:val="12"/>
          <w:szCs w:val="12"/>
        </w:rPr>
      </w:pPr>
      <w:r w:rsidRPr="00DC6F8E">
        <w:rPr>
          <w:sz w:val="12"/>
          <w:szCs w:val="12"/>
        </w:rPr>
        <w:t>Argentina</w:t>
      </w:r>
    </w:p>
    <w:p w14:paraId="0B3246F5" w14:textId="77777777" w:rsidR="001C753C" w:rsidRPr="00DC6F8E" w:rsidRDefault="001C753C" w:rsidP="001C753C">
      <w:pPr>
        <w:rPr>
          <w:sz w:val="12"/>
          <w:szCs w:val="12"/>
        </w:rPr>
      </w:pPr>
      <w:r w:rsidRPr="00DC6F8E">
        <w:rPr>
          <w:sz w:val="12"/>
          <w:szCs w:val="12"/>
        </w:rPr>
        <w:t>Armenia</w:t>
      </w:r>
    </w:p>
    <w:p w14:paraId="22D8D5B6" w14:textId="77777777" w:rsidR="001C753C" w:rsidRPr="00DC6F8E" w:rsidRDefault="001C753C" w:rsidP="001C753C">
      <w:pPr>
        <w:rPr>
          <w:sz w:val="12"/>
          <w:szCs w:val="12"/>
        </w:rPr>
      </w:pPr>
      <w:r w:rsidRPr="00DC6F8E">
        <w:rPr>
          <w:sz w:val="12"/>
          <w:szCs w:val="12"/>
        </w:rPr>
        <w:t>Australia</w:t>
      </w:r>
    </w:p>
    <w:p w14:paraId="738B5D23" w14:textId="77777777" w:rsidR="001C753C" w:rsidRPr="00DC6F8E" w:rsidRDefault="001C753C" w:rsidP="001C753C">
      <w:pPr>
        <w:rPr>
          <w:sz w:val="12"/>
          <w:szCs w:val="12"/>
        </w:rPr>
      </w:pPr>
      <w:r w:rsidRPr="00DC6F8E">
        <w:rPr>
          <w:sz w:val="12"/>
          <w:szCs w:val="12"/>
        </w:rPr>
        <w:t>Austria</w:t>
      </w:r>
    </w:p>
    <w:p w14:paraId="4481067E" w14:textId="77777777" w:rsidR="001C753C" w:rsidRPr="00DC6F8E" w:rsidRDefault="001C753C" w:rsidP="001C753C">
      <w:pPr>
        <w:rPr>
          <w:sz w:val="12"/>
          <w:szCs w:val="12"/>
        </w:rPr>
      </w:pPr>
      <w:r w:rsidRPr="00DC6F8E">
        <w:rPr>
          <w:sz w:val="12"/>
          <w:szCs w:val="12"/>
        </w:rPr>
        <w:t>Bahrain, Kingdom of</w:t>
      </w:r>
    </w:p>
    <w:p w14:paraId="24E2F681" w14:textId="77777777" w:rsidR="001C753C" w:rsidRPr="00DC6F8E" w:rsidRDefault="001C753C" w:rsidP="001C753C">
      <w:pPr>
        <w:rPr>
          <w:sz w:val="12"/>
          <w:szCs w:val="12"/>
        </w:rPr>
      </w:pPr>
      <w:r w:rsidRPr="00DC6F8E">
        <w:rPr>
          <w:sz w:val="12"/>
          <w:szCs w:val="12"/>
        </w:rPr>
        <w:t>Bangladesh</w:t>
      </w:r>
    </w:p>
    <w:p w14:paraId="32176777" w14:textId="77777777" w:rsidR="001C753C" w:rsidRPr="00DC6F8E" w:rsidRDefault="001C753C" w:rsidP="001C753C">
      <w:pPr>
        <w:rPr>
          <w:sz w:val="12"/>
          <w:szCs w:val="12"/>
        </w:rPr>
      </w:pPr>
      <w:r w:rsidRPr="00DC6F8E">
        <w:rPr>
          <w:sz w:val="12"/>
          <w:szCs w:val="12"/>
        </w:rPr>
        <w:t>Barbados</w:t>
      </w:r>
    </w:p>
    <w:p w14:paraId="46E90756" w14:textId="77777777" w:rsidR="001C753C" w:rsidRPr="00DC6F8E" w:rsidRDefault="001C753C" w:rsidP="001C753C">
      <w:pPr>
        <w:rPr>
          <w:sz w:val="12"/>
          <w:szCs w:val="12"/>
        </w:rPr>
      </w:pPr>
      <w:r w:rsidRPr="00DC6F8E">
        <w:rPr>
          <w:sz w:val="12"/>
          <w:szCs w:val="12"/>
        </w:rPr>
        <w:t>Belgium</w:t>
      </w:r>
    </w:p>
    <w:p w14:paraId="74CB568A" w14:textId="77777777" w:rsidR="001C753C" w:rsidRPr="00DC6F8E" w:rsidRDefault="001C753C" w:rsidP="001C753C">
      <w:pPr>
        <w:rPr>
          <w:sz w:val="12"/>
          <w:szCs w:val="12"/>
        </w:rPr>
      </w:pPr>
      <w:r w:rsidRPr="00DC6F8E">
        <w:rPr>
          <w:sz w:val="12"/>
          <w:szCs w:val="12"/>
        </w:rPr>
        <w:t>Belize</w:t>
      </w:r>
    </w:p>
    <w:p w14:paraId="37C3E657" w14:textId="77777777" w:rsidR="001C753C" w:rsidRPr="00DC6F8E" w:rsidRDefault="001C753C" w:rsidP="001C753C">
      <w:pPr>
        <w:rPr>
          <w:sz w:val="12"/>
          <w:szCs w:val="12"/>
        </w:rPr>
      </w:pPr>
      <w:r w:rsidRPr="00DC6F8E">
        <w:rPr>
          <w:sz w:val="12"/>
          <w:szCs w:val="12"/>
        </w:rPr>
        <w:t>Benin</w:t>
      </w:r>
    </w:p>
    <w:p w14:paraId="71687B55" w14:textId="77777777" w:rsidR="001C753C" w:rsidRPr="00DC6F8E" w:rsidRDefault="001C753C" w:rsidP="001C753C">
      <w:pPr>
        <w:rPr>
          <w:sz w:val="12"/>
          <w:szCs w:val="12"/>
        </w:rPr>
      </w:pPr>
      <w:r w:rsidRPr="00DC6F8E">
        <w:rPr>
          <w:sz w:val="12"/>
          <w:szCs w:val="12"/>
        </w:rPr>
        <w:t xml:space="preserve">Bolivia, </w:t>
      </w:r>
      <w:proofErr w:type="spellStart"/>
      <w:r w:rsidRPr="00DC6F8E">
        <w:rPr>
          <w:sz w:val="12"/>
          <w:szCs w:val="12"/>
        </w:rPr>
        <w:t>Plurinational</w:t>
      </w:r>
      <w:proofErr w:type="spellEnd"/>
      <w:r w:rsidRPr="00DC6F8E">
        <w:rPr>
          <w:sz w:val="12"/>
          <w:szCs w:val="12"/>
        </w:rPr>
        <w:t xml:space="preserve"> State of</w:t>
      </w:r>
    </w:p>
    <w:p w14:paraId="50506304" w14:textId="77777777" w:rsidR="001C753C" w:rsidRPr="00DC6F8E" w:rsidRDefault="001C753C" w:rsidP="001C753C">
      <w:pPr>
        <w:rPr>
          <w:sz w:val="12"/>
          <w:szCs w:val="12"/>
        </w:rPr>
      </w:pPr>
      <w:r w:rsidRPr="00DC6F8E">
        <w:rPr>
          <w:sz w:val="12"/>
          <w:szCs w:val="12"/>
        </w:rPr>
        <w:t>Botswana</w:t>
      </w:r>
    </w:p>
    <w:p w14:paraId="36F3631A" w14:textId="77777777" w:rsidR="001C753C" w:rsidRPr="00DC6F8E" w:rsidRDefault="001C753C" w:rsidP="001C753C">
      <w:pPr>
        <w:rPr>
          <w:sz w:val="12"/>
          <w:szCs w:val="12"/>
        </w:rPr>
      </w:pPr>
      <w:r w:rsidRPr="00DC6F8E">
        <w:rPr>
          <w:sz w:val="12"/>
          <w:szCs w:val="12"/>
        </w:rPr>
        <w:t>Brazil</w:t>
      </w:r>
    </w:p>
    <w:p w14:paraId="322D9D56" w14:textId="77777777" w:rsidR="001C753C" w:rsidRPr="00DC6F8E" w:rsidRDefault="001C753C" w:rsidP="001C753C">
      <w:pPr>
        <w:rPr>
          <w:sz w:val="12"/>
          <w:szCs w:val="12"/>
        </w:rPr>
      </w:pPr>
      <w:r w:rsidRPr="00DC6F8E">
        <w:rPr>
          <w:sz w:val="12"/>
          <w:szCs w:val="12"/>
        </w:rPr>
        <w:t>Brunei Darussalam</w:t>
      </w:r>
    </w:p>
    <w:p w14:paraId="1AF9AB42" w14:textId="77777777" w:rsidR="001C753C" w:rsidRPr="00DC6F8E" w:rsidRDefault="001C753C" w:rsidP="001C753C">
      <w:pPr>
        <w:rPr>
          <w:sz w:val="12"/>
          <w:szCs w:val="12"/>
        </w:rPr>
      </w:pPr>
      <w:r w:rsidRPr="00DC6F8E">
        <w:rPr>
          <w:sz w:val="12"/>
          <w:szCs w:val="12"/>
        </w:rPr>
        <w:t>Bulgaria</w:t>
      </w:r>
    </w:p>
    <w:p w14:paraId="772BD399" w14:textId="77777777" w:rsidR="001C753C" w:rsidRPr="00DC6F8E" w:rsidRDefault="001C753C" w:rsidP="001C753C">
      <w:pPr>
        <w:rPr>
          <w:sz w:val="12"/>
          <w:szCs w:val="12"/>
        </w:rPr>
      </w:pPr>
      <w:r w:rsidRPr="00DC6F8E">
        <w:rPr>
          <w:sz w:val="12"/>
          <w:szCs w:val="12"/>
        </w:rPr>
        <w:t>Burkina Faso</w:t>
      </w:r>
    </w:p>
    <w:p w14:paraId="67617F81" w14:textId="77777777" w:rsidR="001C753C" w:rsidRPr="00DC6F8E" w:rsidRDefault="001C753C" w:rsidP="001C753C">
      <w:pPr>
        <w:rPr>
          <w:sz w:val="12"/>
          <w:szCs w:val="12"/>
        </w:rPr>
      </w:pPr>
      <w:r w:rsidRPr="00DC6F8E">
        <w:rPr>
          <w:sz w:val="12"/>
          <w:szCs w:val="12"/>
        </w:rPr>
        <w:t>Burundi</w:t>
      </w:r>
    </w:p>
    <w:p w14:paraId="2265597F" w14:textId="77777777" w:rsidR="001C753C" w:rsidRPr="00DC6F8E" w:rsidRDefault="001C753C" w:rsidP="001C753C">
      <w:pPr>
        <w:rPr>
          <w:sz w:val="12"/>
          <w:szCs w:val="12"/>
        </w:rPr>
      </w:pPr>
      <w:r w:rsidRPr="00DC6F8E">
        <w:rPr>
          <w:sz w:val="12"/>
          <w:szCs w:val="12"/>
        </w:rPr>
        <w:t>Cabo Verde</w:t>
      </w:r>
    </w:p>
    <w:p w14:paraId="25272A9D" w14:textId="77777777" w:rsidR="001C753C" w:rsidRPr="00DC6F8E" w:rsidRDefault="001C753C" w:rsidP="001C753C">
      <w:pPr>
        <w:rPr>
          <w:sz w:val="12"/>
          <w:szCs w:val="12"/>
        </w:rPr>
      </w:pPr>
      <w:r w:rsidRPr="00DC6F8E">
        <w:rPr>
          <w:sz w:val="12"/>
          <w:szCs w:val="12"/>
        </w:rPr>
        <w:t>Cambodia</w:t>
      </w:r>
    </w:p>
    <w:p w14:paraId="6A9A9BD4" w14:textId="77777777" w:rsidR="001C753C" w:rsidRPr="00DC6F8E" w:rsidRDefault="001C753C" w:rsidP="001C753C">
      <w:pPr>
        <w:rPr>
          <w:sz w:val="12"/>
          <w:szCs w:val="12"/>
        </w:rPr>
      </w:pPr>
      <w:r w:rsidRPr="00DC6F8E">
        <w:rPr>
          <w:sz w:val="12"/>
          <w:szCs w:val="12"/>
        </w:rPr>
        <w:t>Cameroon</w:t>
      </w:r>
    </w:p>
    <w:p w14:paraId="48590934" w14:textId="77777777" w:rsidR="001C753C" w:rsidRPr="00DC6F8E" w:rsidRDefault="001C753C" w:rsidP="001C753C">
      <w:pPr>
        <w:rPr>
          <w:sz w:val="12"/>
          <w:szCs w:val="12"/>
        </w:rPr>
      </w:pPr>
      <w:r w:rsidRPr="00DC6F8E">
        <w:rPr>
          <w:sz w:val="12"/>
          <w:szCs w:val="12"/>
        </w:rPr>
        <w:t>Canada</w:t>
      </w:r>
    </w:p>
    <w:p w14:paraId="1AC2ED07" w14:textId="77777777" w:rsidR="001C753C" w:rsidRPr="00DC6F8E" w:rsidRDefault="001C753C" w:rsidP="001C753C">
      <w:pPr>
        <w:rPr>
          <w:sz w:val="12"/>
          <w:szCs w:val="12"/>
        </w:rPr>
      </w:pPr>
      <w:r w:rsidRPr="00DC6F8E">
        <w:rPr>
          <w:sz w:val="12"/>
          <w:szCs w:val="12"/>
        </w:rPr>
        <w:t>Central African Republic</w:t>
      </w:r>
    </w:p>
    <w:p w14:paraId="430BF6EA" w14:textId="77777777" w:rsidR="001C753C" w:rsidRPr="00DC6F8E" w:rsidRDefault="001C753C" w:rsidP="001C753C">
      <w:pPr>
        <w:rPr>
          <w:sz w:val="12"/>
          <w:szCs w:val="12"/>
        </w:rPr>
      </w:pPr>
      <w:r w:rsidRPr="00DC6F8E">
        <w:rPr>
          <w:sz w:val="12"/>
          <w:szCs w:val="12"/>
        </w:rPr>
        <w:t>Chad</w:t>
      </w:r>
    </w:p>
    <w:p w14:paraId="3D0C52E3" w14:textId="77777777" w:rsidR="001C753C" w:rsidRPr="00DC6F8E" w:rsidRDefault="001C753C" w:rsidP="001C753C">
      <w:pPr>
        <w:rPr>
          <w:sz w:val="12"/>
          <w:szCs w:val="12"/>
        </w:rPr>
      </w:pPr>
      <w:r w:rsidRPr="00DC6F8E">
        <w:rPr>
          <w:sz w:val="12"/>
          <w:szCs w:val="12"/>
        </w:rPr>
        <w:t>Chile</w:t>
      </w:r>
    </w:p>
    <w:p w14:paraId="1CD4AD2D" w14:textId="77777777" w:rsidR="001C753C" w:rsidRPr="00DC6F8E" w:rsidRDefault="001C753C" w:rsidP="001C753C">
      <w:pPr>
        <w:rPr>
          <w:sz w:val="12"/>
          <w:szCs w:val="12"/>
        </w:rPr>
      </w:pPr>
      <w:r w:rsidRPr="00DC6F8E">
        <w:rPr>
          <w:sz w:val="12"/>
          <w:szCs w:val="12"/>
        </w:rPr>
        <w:t>China</w:t>
      </w:r>
    </w:p>
    <w:p w14:paraId="2604619A" w14:textId="77777777" w:rsidR="001C753C" w:rsidRPr="00DC6F8E" w:rsidRDefault="001C753C" w:rsidP="001C753C">
      <w:pPr>
        <w:rPr>
          <w:sz w:val="12"/>
          <w:szCs w:val="12"/>
        </w:rPr>
      </w:pPr>
      <w:r w:rsidRPr="00DC6F8E">
        <w:rPr>
          <w:sz w:val="12"/>
          <w:szCs w:val="12"/>
        </w:rPr>
        <w:t>Colombia</w:t>
      </w:r>
    </w:p>
    <w:p w14:paraId="11212B03" w14:textId="77777777" w:rsidR="001C753C" w:rsidRPr="00DC6F8E" w:rsidRDefault="001C753C" w:rsidP="001C753C">
      <w:pPr>
        <w:rPr>
          <w:sz w:val="12"/>
          <w:szCs w:val="12"/>
        </w:rPr>
      </w:pPr>
      <w:r w:rsidRPr="00DC6F8E">
        <w:rPr>
          <w:sz w:val="12"/>
          <w:szCs w:val="12"/>
        </w:rPr>
        <w:t>Congo</w:t>
      </w:r>
    </w:p>
    <w:p w14:paraId="407BD24E" w14:textId="77777777" w:rsidR="001C753C" w:rsidRPr="00DC6F8E" w:rsidRDefault="001C753C" w:rsidP="001C753C">
      <w:pPr>
        <w:rPr>
          <w:sz w:val="12"/>
          <w:szCs w:val="12"/>
        </w:rPr>
      </w:pPr>
      <w:r w:rsidRPr="00DC6F8E">
        <w:rPr>
          <w:sz w:val="12"/>
          <w:szCs w:val="12"/>
        </w:rPr>
        <w:t>Costa Rica</w:t>
      </w:r>
    </w:p>
    <w:p w14:paraId="693FC75C" w14:textId="77777777" w:rsidR="001C753C" w:rsidRPr="00DC6F8E" w:rsidRDefault="001C753C" w:rsidP="001C753C">
      <w:pPr>
        <w:rPr>
          <w:sz w:val="12"/>
          <w:szCs w:val="12"/>
        </w:rPr>
      </w:pPr>
      <w:r w:rsidRPr="00DC6F8E">
        <w:rPr>
          <w:sz w:val="12"/>
          <w:szCs w:val="12"/>
        </w:rPr>
        <w:t>Côte d’Ivoire</w:t>
      </w:r>
    </w:p>
    <w:p w14:paraId="4ED00A22" w14:textId="77777777" w:rsidR="001C753C" w:rsidRPr="00DC6F8E" w:rsidRDefault="001C753C" w:rsidP="001C753C">
      <w:pPr>
        <w:rPr>
          <w:sz w:val="12"/>
          <w:szCs w:val="12"/>
        </w:rPr>
      </w:pPr>
      <w:r w:rsidRPr="00DC6F8E">
        <w:rPr>
          <w:sz w:val="12"/>
          <w:szCs w:val="12"/>
        </w:rPr>
        <w:lastRenderedPageBreak/>
        <w:t>Croatia</w:t>
      </w:r>
    </w:p>
    <w:p w14:paraId="1E21A1E8" w14:textId="77777777" w:rsidR="001C753C" w:rsidRPr="00DC6F8E" w:rsidRDefault="001C753C" w:rsidP="001C753C">
      <w:pPr>
        <w:rPr>
          <w:sz w:val="12"/>
          <w:szCs w:val="12"/>
        </w:rPr>
      </w:pPr>
      <w:r w:rsidRPr="00DC6F8E">
        <w:rPr>
          <w:sz w:val="12"/>
          <w:szCs w:val="12"/>
        </w:rPr>
        <w:t>Cuba</w:t>
      </w:r>
    </w:p>
    <w:p w14:paraId="0B4CF5CF" w14:textId="77777777" w:rsidR="001C753C" w:rsidRPr="00DC6F8E" w:rsidRDefault="001C753C" w:rsidP="001C753C">
      <w:pPr>
        <w:rPr>
          <w:sz w:val="12"/>
          <w:szCs w:val="12"/>
        </w:rPr>
      </w:pPr>
      <w:r w:rsidRPr="00DC6F8E">
        <w:rPr>
          <w:sz w:val="12"/>
          <w:szCs w:val="12"/>
        </w:rPr>
        <w:t>Cyprus</w:t>
      </w:r>
    </w:p>
    <w:p w14:paraId="227EC657" w14:textId="77777777" w:rsidR="001C753C" w:rsidRPr="00DC6F8E" w:rsidRDefault="001C753C" w:rsidP="001C753C">
      <w:pPr>
        <w:rPr>
          <w:sz w:val="12"/>
          <w:szCs w:val="12"/>
        </w:rPr>
      </w:pPr>
      <w:r w:rsidRPr="00DC6F8E">
        <w:rPr>
          <w:sz w:val="12"/>
          <w:szCs w:val="12"/>
        </w:rPr>
        <w:t>Czech Republic</w:t>
      </w:r>
    </w:p>
    <w:p w14:paraId="748BBDA9" w14:textId="77777777" w:rsidR="001C753C" w:rsidRPr="00DC6F8E" w:rsidRDefault="001C753C" w:rsidP="001C753C">
      <w:pPr>
        <w:rPr>
          <w:sz w:val="12"/>
          <w:szCs w:val="12"/>
        </w:rPr>
      </w:pPr>
      <w:r w:rsidRPr="00DC6F8E">
        <w:rPr>
          <w:sz w:val="12"/>
          <w:szCs w:val="12"/>
        </w:rPr>
        <w:t>Democratic Republic of the Congo</w:t>
      </w:r>
    </w:p>
    <w:p w14:paraId="2FF7F63B" w14:textId="77777777" w:rsidR="001C753C" w:rsidRPr="00DC6F8E" w:rsidRDefault="001C753C" w:rsidP="001C753C">
      <w:pPr>
        <w:rPr>
          <w:sz w:val="12"/>
          <w:szCs w:val="12"/>
        </w:rPr>
      </w:pPr>
      <w:r w:rsidRPr="00DC6F8E">
        <w:rPr>
          <w:sz w:val="12"/>
          <w:szCs w:val="12"/>
        </w:rPr>
        <w:t>Denmark</w:t>
      </w:r>
    </w:p>
    <w:p w14:paraId="56ADF665" w14:textId="77777777" w:rsidR="001C753C" w:rsidRPr="00DC6F8E" w:rsidRDefault="001C753C" w:rsidP="001C753C">
      <w:pPr>
        <w:rPr>
          <w:sz w:val="12"/>
          <w:szCs w:val="12"/>
        </w:rPr>
      </w:pPr>
      <w:r w:rsidRPr="00DC6F8E">
        <w:rPr>
          <w:sz w:val="12"/>
          <w:szCs w:val="12"/>
        </w:rPr>
        <w:t>Djibouti</w:t>
      </w:r>
    </w:p>
    <w:p w14:paraId="6AD26D09" w14:textId="77777777" w:rsidR="001C753C" w:rsidRPr="00DC6F8E" w:rsidRDefault="001C753C" w:rsidP="001C753C">
      <w:pPr>
        <w:rPr>
          <w:sz w:val="12"/>
          <w:szCs w:val="12"/>
        </w:rPr>
      </w:pPr>
      <w:r w:rsidRPr="00DC6F8E">
        <w:rPr>
          <w:sz w:val="12"/>
          <w:szCs w:val="12"/>
        </w:rPr>
        <w:t>Dominica</w:t>
      </w:r>
    </w:p>
    <w:p w14:paraId="25ADE523" w14:textId="77777777" w:rsidR="001C753C" w:rsidRPr="00DC6F8E" w:rsidRDefault="001C753C" w:rsidP="001C753C">
      <w:pPr>
        <w:rPr>
          <w:sz w:val="12"/>
          <w:szCs w:val="12"/>
        </w:rPr>
      </w:pPr>
      <w:r w:rsidRPr="00DC6F8E">
        <w:rPr>
          <w:sz w:val="12"/>
          <w:szCs w:val="12"/>
        </w:rPr>
        <w:t>Dominican Republic</w:t>
      </w:r>
    </w:p>
    <w:p w14:paraId="1B3C34BA" w14:textId="77777777" w:rsidR="001C753C" w:rsidRPr="00DC6F8E" w:rsidRDefault="001C753C" w:rsidP="001C753C">
      <w:pPr>
        <w:rPr>
          <w:sz w:val="12"/>
          <w:szCs w:val="12"/>
        </w:rPr>
      </w:pPr>
      <w:r w:rsidRPr="00DC6F8E">
        <w:rPr>
          <w:sz w:val="12"/>
          <w:szCs w:val="12"/>
        </w:rPr>
        <w:t>Ecuador</w:t>
      </w:r>
    </w:p>
    <w:p w14:paraId="6FBF8235" w14:textId="77777777" w:rsidR="001C753C" w:rsidRPr="00DC6F8E" w:rsidRDefault="001C753C" w:rsidP="001C753C">
      <w:pPr>
        <w:rPr>
          <w:sz w:val="12"/>
          <w:szCs w:val="12"/>
        </w:rPr>
      </w:pPr>
      <w:r w:rsidRPr="00DC6F8E">
        <w:rPr>
          <w:sz w:val="12"/>
          <w:szCs w:val="12"/>
        </w:rPr>
        <w:t>Egypt</w:t>
      </w:r>
    </w:p>
    <w:p w14:paraId="20F325C4" w14:textId="77777777" w:rsidR="001C753C" w:rsidRPr="00DC6F8E" w:rsidRDefault="001C753C" w:rsidP="001C753C">
      <w:pPr>
        <w:rPr>
          <w:sz w:val="12"/>
          <w:szCs w:val="12"/>
        </w:rPr>
      </w:pPr>
      <w:r w:rsidRPr="00DC6F8E">
        <w:rPr>
          <w:sz w:val="12"/>
          <w:szCs w:val="12"/>
        </w:rPr>
        <w:t>El Salvador</w:t>
      </w:r>
    </w:p>
    <w:p w14:paraId="2AFC8315" w14:textId="77777777" w:rsidR="001C753C" w:rsidRPr="00DC6F8E" w:rsidRDefault="001C753C" w:rsidP="001C753C">
      <w:pPr>
        <w:rPr>
          <w:sz w:val="12"/>
          <w:szCs w:val="12"/>
        </w:rPr>
      </w:pPr>
      <w:r w:rsidRPr="00DC6F8E">
        <w:rPr>
          <w:sz w:val="12"/>
          <w:szCs w:val="12"/>
        </w:rPr>
        <w:t>Estonia</w:t>
      </w:r>
    </w:p>
    <w:p w14:paraId="343D7CEB" w14:textId="77777777" w:rsidR="001C753C" w:rsidRPr="00DC6F8E" w:rsidRDefault="001C753C" w:rsidP="001C753C">
      <w:pPr>
        <w:rPr>
          <w:sz w:val="12"/>
          <w:szCs w:val="12"/>
        </w:rPr>
      </w:pPr>
      <w:r w:rsidRPr="00DC6F8E">
        <w:rPr>
          <w:sz w:val="12"/>
          <w:szCs w:val="12"/>
        </w:rPr>
        <w:t>Eswatini</w:t>
      </w:r>
    </w:p>
    <w:p w14:paraId="35EE175E" w14:textId="77777777" w:rsidR="001C753C" w:rsidRPr="00DC6F8E" w:rsidRDefault="001C753C" w:rsidP="001C753C">
      <w:pPr>
        <w:rPr>
          <w:sz w:val="12"/>
          <w:szCs w:val="12"/>
        </w:rPr>
      </w:pPr>
      <w:r w:rsidRPr="00DC6F8E">
        <w:rPr>
          <w:sz w:val="12"/>
          <w:szCs w:val="12"/>
        </w:rPr>
        <w:t>European Union (formerly EC)</w:t>
      </w:r>
    </w:p>
    <w:p w14:paraId="0A033C61" w14:textId="77777777" w:rsidR="001C753C" w:rsidRPr="00DC6F8E" w:rsidRDefault="001C753C" w:rsidP="001C753C">
      <w:pPr>
        <w:rPr>
          <w:sz w:val="12"/>
          <w:szCs w:val="12"/>
        </w:rPr>
      </w:pPr>
      <w:r w:rsidRPr="00DC6F8E">
        <w:rPr>
          <w:sz w:val="12"/>
          <w:szCs w:val="12"/>
        </w:rPr>
        <w:t>Fiji</w:t>
      </w:r>
    </w:p>
    <w:p w14:paraId="393016CD" w14:textId="77777777" w:rsidR="001C753C" w:rsidRPr="00DC6F8E" w:rsidRDefault="001C753C" w:rsidP="001C753C">
      <w:pPr>
        <w:rPr>
          <w:sz w:val="12"/>
          <w:szCs w:val="12"/>
        </w:rPr>
      </w:pPr>
      <w:r w:rsidRPr="00DC6F8E">
        <w:rPr>
          <w:sz w:val="12"/>
          <w:szCs w:val="12"/>
        </w:rPr>
        <w:t>Finland</w:t>
      </w:r>
    </w:p>
    <w:p w14:paraId="04E78DD8" w14:textId="77777777" w:rsidR="001C753C" w:rsidRPr="00DC6F8E" w:rsidRDefault="001C753C" w:rsidP="001C753C">
      <w:pPr>
        <w:rPr>
          <w:sz w:val="12"/>
          <w:szCs w:val="12"/>
        </w:rPr>
      </w:pPr>
      <w:r w:rsidRPr="00DC6F8E">
        <w:rPr>
          <w:sz w:val="12"/>
          <w:szCs w:val="12"/>
        </w:rPr>
        <w:t>France</w:t>
      </w:r>
    </w:p>
    <w:p w14:paraId="42394301" w14:textId="77777777" w:rsidR="001C753C" w:rsidRPr="00DC6F8E" w:rsidRDefault="001C753C" w:rsidP="001C753C">
      <w:pPr>
        <w:rPr>
          <w:sz w:val="12"/>
          <w:szCs w:val="12"/>
        </w:rPr>
      </w:pPr>
      <w:r w:rsidRPr="00DC6F8E">
        <w:rPr>
          <w:sz w:val="12"/>
          <w:szCs w:val="12"/>
        </w:rPr>
        <w:t>Gabon</w:t>
      </w:r>
    </w:p>
    <w:p w14:paraId="29CC454C" w14:textId="77777777" w:rsidR="001C753C" w:rsidRPr="00DC6F8E" w:rsidRDefault="001C753C" w:rsidP="001C753C">
      <w:pPr>
        <w:rPr>
          <w:sz w:val="12"/>
          <w:szCs w:val="12"/>
        </w:rPr>
      </w:pPr>
      <w:r w:rsidRPr="00DC6F8E">
        <w:rPr>
          <w:sz w:val="12"/>
          <w:szCs w:val="12"/>
        </w:rPr>
        <w:t>Gambia</w:t>
      </w:r>
    </w:p>
    <w:p w14:paraId="1C8B3679" w14:textId="77777777" w:rsidR="001C753C" w:rsidRPr="00DC6F8E" w:rsidRDefault="001C753C" w:rsidP="001C753C">
      <w:pPr>
        <w:rPr>
          <w:sz w:val="12"/>
          <w:szCs w:val="12"/>
        </w:rPr>
      </w:pPr>
      <w:r w:rsidRPr="00DC6F8E">
        <w:rPr>
          <w:sz w:val="12"/>
          <w:szCs w:val="12"/>
        </w:rPr>
        <w:t>Georgia</w:t>
      </w:r>
    </w:p>
    <w:p w14:paraId="23B58CD6" w14:textId="77777777" w:rsidR="001C753C" w:rsidRPr="00DC6F8E" w:rsidRDefault="001C753C" w:rsidP="001C753C">
      <w:pPr>
        <w:rPr>
          <w:sz w:val="12"/>
          <w:szCs w:val="12"/>
        </w:rPr>
      </w:pPr>
      <w:r w:rsidRPr="00DC6F8E">
        <w:rPr>
          <w:sz w:val="12"/>
          <w:szCs w:val="12"/>
        </w:rPr>
        <w:t>Germany</w:t>
      </w:r>
    </w:p>
    <w:p w14:paraId="06E8AF29" w14:textId="77777777" w:rsidR="001C753C" w:rsidRPr="00DC6F8E" w:rsidRDefault="001C753C" w:rsidP="001C753C">
      <w:pPr>
        <w:rPr>
          <w:sz w:val="12"/>
          <w:szCs w:val="12"/>
        </w:rPr>
      </w:pPr>
      <w:r w:rsidRPr="00DC6F8E">
        <w:rPr>
          <w:sz w:val="12"/>
          <w:szCs w:val="12"/>
        </w:rPr>
        <w:t>Ghana</w:t>
      </w:r>
    </w:p>
    <w:p w14:paraId="27945AF6" w14:textId="77777777" w:rsidR="001C753C" w:rsidRPr="00DC6F8E" w:rsidRDefault="001C753C" w:rsidP="001C753C">
      <w:pPr>
        <w:rPr>
          <w:sz w:val="12"/>
          <w:szCs w:val="12"/>
        </w:rPr>
      </w:pPr>
      <w:r w:rsidRPr="00DC6F8E">
        <w:rPr>
          <w:sz w:val="12"/>
          <w:szCs w:val="12"/>
        </w:rPr>
        <w:t>Greece</w:t>
      </w:r>
    </w:p>
    <w:p w14:paraId="01726983" w14:textId="77777777" w:rsidR="001C753C" w:rsidRPr="00DC6F8E" w:rsidRDefault="001C753C" w:rsidP="001C753C">
      <w:pPr>
        <w:rPr>
          <w:sz w:val="12"/>
          <w:szCs w:val="12"/>
        </w:rPr>
      </w:pPr>
      <w:r w:rsidRPr="00DC6F8E">
        <w:rPr>
          <w:sz w:val="12"/>
          <w:szCs w:val="12"/>
        </w:rPr>
        <w:t>Grenada</w:t>
      </w:r>
    </w:p>
    <w:p w14:paraId="1D466769" w14:textId="77777777" w:rsidR="001C753C" w:rsidRPr="00DC6F8E" w:rsidRDefault="001C753C" w:rsidP="001C753C">
      <w:pPr>
        <w:rPr>
          <w:sz w:val="12"/>
          <w:szCs w:val="12"/>
        </w:rPr>
      </w:pPr>
      <w:r w:rsidRPr="00DC6F8E">
        <w:rPr>
          <w:sz w:val="12"/>
          <w:szCs w:val="12"/>
        </w:rPr>
        <w:t>Guatemala</w:t>
      </w:r>
    </w:p>
    <w:p w14:paraId="30F9F00D" w14:textId="77777777" w:rsidR="001C753C" w:rsidRPr="00DC6F8E" w:rsidRDefault="001C753C" w:rsidP="001C753C">
      <w:pPr>
        <w:rPr>
          <w:sz w:val="12"/>
          <w:szCs w:val="12"/>
        </w:rPr>
      </w:pPr>
      <w:r w:rsidRPr="00DC6F8E">
        <w:rPr>
          <w:sz w:val="12"/>
          <w:szCs w:val="12"/>
        </w:rPr>
        <w:t>Guinea</w:t>
      </w:r>
    </w:p>
    <w:p w14:paraId="7F7AFDF2" w14:textId="77777777" w:rsidR="001C753C" w:rsidRPr="00DC6F8E" w:rsidRDefault="001C753C" w:rsidP="001C753C">
      <w:pPr>
        <w:rPr>
          <w:sz w:val="12"/>
          <w:szCs w:val="12"/>
        </w:rPr>
      </w:pPr>
      <w:r w:rsidRPr="00DC6F8E">
        <w:rPr>
          <w:sz w:val="12"/>
          <w:szCs w:val="12"/>
        </w:rPr>
        <w:t>Guinea-Bissau</w:t>
      </w:r>
    </w:p>
    <w:p w14:paraId="2C6D1F98" w14:textId="77777777" w:rsidR="001C753C" w:rsidRPr="00DC6F8E" w:rsidRDefault="001C753C" w:rsidP="001C753C">
      <w:pPr>
        <w:rPr>
          <w:sz w:val="12"/>
          <w:szCs w:val="12"/>
        </w:rPr>
      </w:pPr>
      <w:r w:rsidRPr="00DC6F8E">
        <w:rPr>
          <w:sz w:val="12"/>
          <w:szCs w:val="12"/>
        </w:rPr>
        <w:t>Guyana</w:t>
      </w:r>
    </w:p>
    <w:p w14:paraId="7161D106" w14:textId="77777777" w:rsidR="001C753C" w:rsidRPr="00DC6F8E" w:rsidRDefault="001C753C" w:rsidP="001C753C">
      <w:pPr>
        <w:rPr>
          <w:sz w:val="12"/>
          <w:szCs w:val="12"/>
        </w:rPr>
      </w:pPr>
      <w:r w:rsidRPr="00DC6F8E">
        <w:rPr>
          <w:sz w:val="12"/>
          <w:szCs w:val="12"/>
        </w:rPr>
        <w:t>Haiti</w:t>
      </w:r>
    </w:p>
    <w:p w14:paraId="509CC5F8" w14:textId="77777777" w:rsidR="001C753C" w:rsidRPr="00DC6F8E" w:rsidRDefault="001C753C" w:rsidP="001C753C">
      <w:pPr>
        <w:rPr>
          <w:sz w:val="12"/>
          <w:szCs w:val="12"/>
        </w:rPr>
      </w:pPr>
      <w:r w:rsidRPr="00DC6F8E">
        <w:rPr>
          <w:sz w:val="12"/>
          <w:szCs w:val="12"/>
        </w:rPr>
        <w:t>Honduras</w:t>
      </w:r>
    </w:p>
    <w:p w14:paraId="29639F6D" w14:textId="77777777" w:rsidR="001C753C" w:rsidRPr="00DC6F8E" w:rsidRDefault="001C753C" w:rsidP="001C753C">
      <w:pPr>
        <w:rPr>
          <w:sz w:val="12"/>
          <w:szCs w:val="12"/>
        </w:rPr>
      </w:pPr>
      <w:r w:rsidRPr="00DC6F8E">
        <w:rPr>
          <w:sz w:val="12"/>
          <w:szCs w:val="12"/>
        </w:rPr>
        <w:t>Hong Kong, China</w:t>
      </w:r>
    </w:p>
    <w:p w14:paraId="6DE7D463" w14:textId="77777777" w:rsidR="001C753C" w:rsidRPr="00DC6F8E" w:rsidRDefault="001C753C" w:rsidP="001C753C">
      <w:pPr>
        <w:rPr>
          <w:sz w:val="12"/>
          <w:szCs w:val="12"/>
        </w:rPr>
      </w:pPr>
      <w:r w:rsidRPr="00DC6F8E">
        <w:rPr>
          <w:sz w:val="12"/>
          <w:szCs w:val="12"/>
        </w:rPr>
        <w:t>Hungary</w:t>
      </w:r>
    </w:p>
    <w:p w14:paraId="71CBD837" w14:textId="77777777" w:rsidR="001C753C" w:rsidRPr="00DC6F8E" w:rsidRDefault="001C753C" w:rsidP="001C753C">
      <w:pPr>
        <w:rPr>
          <w:sz w:val="12"/>
          <w:szCs w:val="12"/>
        </w:rPr>
      </w:pPr>
      <w:r w:rsidRPr="00DC6F8E">
        <w:rPr>
          <w:sz w:val="12"/>
          <w:szCs w:val="12"/>
        </w:rPr>
        <w:t>Iceland</w:t>
      </w:r>
    </w:p>
    <w:p w14:paraId="3432B8BB" w14:textId="77777777" w:rsidR="001C753C" w:rsidRPr="00DC6F8E" w:rsidRDefault="001C753C" w:rsidP="001C753C">
      <w:pPr>
        <w:rPr>
          <w:sz w:val="12"/>
          <w:szCs w:val="12"/>
        </w:rPr>
      </w:pPr>
      <w:r w:rsidRPr="00DC6F8E">
        <w:rPr>
          <w:sz w:val="12"/>
          <w:szCs w:val="12"/>
        </w:rPr>
        <w:t>India</w:t>
      </w:r>
    </w:p>
    <w:p w14:paraId="18E5B66D" w14:textId="77777777" w:rsidR="001C753C" w:rsidRPr="00DC6F8E" w:rsidRDefault="001C753C" w:rsidP="001C753C">
      <w:pPr>
        <w:rPr>
          <w:sz w:val="12"/>
          <w:szCs w:val="12"/>
        </w:rPr>
      </w:pPr>
      <w:r w:rsidRPr="00DC6F8E">
        <w:rPr>
          <w:sz w:val="12"/>
          <w:szCs w:val="12"/>
        </w:rPr>
        <w:t>Indonesia</w:t>
      </w:r>
    </w:p>
    <w:p w14:paraId="3F943AEE" w14:textId="77777777" w:rsidR="001C753C" w:rsidRPr="00DC6F8E" w:rsidRDefault="001C753C" w:rsidP="001C753C">
      <w:pPr>
        <w:rPr>
          <w:sz w:val="12"/>
          <w:szCs w:val="12"/>
        </w:rPr>
      </w:pPr>
      <w:r w:rsidRPr="00DC6F8E">
        <w:rPr>
          <w:sz w:val="12"/>
          <w:szCs w:val="12"/>
        </w:rPr>
        <w:t>Ireland</w:t>
      </w:r>
    </w:p>
    <w:p w14:paraId="34A5934E" w14:textId="77777777" w:rsidR="001C753C" w:rsidRPr="00DC6F8E" w:rsidRDefault="001C753C" w:rsidP="001C753C">
      <w:pPr>
        <w:rPr>
          <w:sz w:val="12"/>
          <w:szCs w:val="12"/>
        </w:rPr>
      </w:pPr>
      <w:r w:rsidRPr="00DC6F8E">
        <w:rPr>
          <w:sz w:val="12"/>
          <w:szCs w:val="12"/>
        </w:rPr>
        <w:t>Israel</w:t>
      </w:r>
    </w:p>
    <w:p w14:paraId="4F10DED1" w14:textId="77777777" w:rsidR="001C753C" w:rsidRPr="00DC6F8E" w:rsidRDefault="001C753C" w:rsidP="001C753C">
      <w:pPr>
        <w:rPr>
          <w:sz w:val="12"/>
          <w:szCs w:val="12"/>
        </w:rPr>
      </w:pPr>
      <w:r w:rsidRPr="00DC6F8E">
        <w:rPr>
          <w:sz w:val="12"/>
          <w:szCs w:val="12"/>
        </w:rPr>
        <w:t>Italy</w:t>
      </w:r>
    </w:p>
    <w:p w14:paraId="5540DCB4" w14:textId="77777777" w:rsidR="001C753C" w:rsidRPr="00DC6F8E" w:rsidRDefault="001C753C" w:rsidP="001C753C">
      <w:pPr>
        <w:rPr>
          <w:sz w:val="12"/>
          <w:szCs w:val="12"/>
        </w:rPr>
      </w:pPr>
      <w:r w:rsidRPr="00DC6F8E">
        <w:rPr>
          <w:sz w:val="12"/>
          <w:szCs w:val="12"/>
        </w:rPr>
        <w:t>Jamaica</w:t>
      </w:r>
    </w:p>
    <w:p w14:paraId="345FCAFF" w14:textId="77777777" w:rsidR="001C753C" w:rsidRPr="00DC6F8E" w:rsidRDefault="001C753C" w:rsidP="001C753C">
      <w:pPr>
        <w:rPr>
          <w:sz w:val="12"/>
          <w:szCs w:val="12"/>
        </w:rPr>
      </w:pPr>
      <w:r w:rsidRPr="00DC6F8E">
        <w:rPr>
          <w:sz w:val="12"/>
          <w:szCs w:val="12"/>
        </w:rPr>
        <w:t>Japan</w:t>
      </w:r>
    </w:p>
    <w:p w14:paraId="59FB57CD" w14:textId="77777777" w:rsidR="001C753C" w:rsidRPr="00DC6F8E" w:rsidRDefault="001C753C" w:rsidP="001C753C">
      <w:pPr>
        <w:rPr>
          <w:sz w:val="12"/>
          <w:szCs w:val="12"/>
        </w:rPr>
      </w:pPr>
      <w:r w:rsidRPr="00DC6F8E">
        <w:rPr>
          <w:sz w:val="12"/>
          <w:szCs w:val="12"/>
        </w:rPr>
        <w:lastRenderedPageBreak/>
        <w:t>Jordan</w:t>
      </w:r>
    </w:p>
    <w:p w14:paraId="1A643209" w14:textId="77777777" w:rsidR="001C753C" w:rsidRPr="00DC6F8E" w:rsidRDefault="001C753C" w:rsidP="001C753C">
      <w:pPr>
        <w:rPr>
          <w:sz w:val="12"/>
          <w:szCs w:val="12"/>
        </w:rPr>
      </w:pPr>
      <w:r w:rsidRPr="00DC6F8E">
        <w:rPr>
          <w:sz w:val="12"/>
          <w:szCs w:val="12"/>
        </w:rPr>
        <w:t>Kazakhstan</w:t>
      </w:r>
    </w:p>
    <w:p w14:paraId="10E03F97" w14:textId="77777777" w:rsidR="001C753C" w:rsidRPr="00DC6F8E" w:rsidRDefault="001C753C" w:rsidP="001C753C">
      <w:pPr>
        <w:rPr>
          <w:sz w:val="12"/>
          <w:szCs w:val="12"/>
        </w:rPr>
      </w:pPr>
      <w:r w:rsidRPr="00DC6F8E">
        <w:rPr>
          <w:sz w:val="12"/>
          <w:szCs w:val="12"/>
        </w:rPr>
        <w:t>Kenya</w:t>
      </w:r>
    </w:p>
    <w:p w14:paraId="05F43FCD" w14:textId="77777777" w:rsidR="001C753C" w:rsidRPr="00DC6F8E" w:rsidRDefault="001C753C" w:rsidP="001C753C">
      <w:pPr>
        <w:rPr>
          <w:sz w:val="12"/>
          <w:szCs w:val="12"/>
        </w:rPr>
      </w:pPr>
      <w:r w:rsidRPr="00DC6F8E">
        <w:rPr>
          <w:sz w:val="12"/>
          <w:szCs w:val="12"/>
        </w:rPr>
        <w:t>Korea, Republic of</w:t>
      </w:r>
    </w:p>
    <w:p w14:paraId="06405AF1" w14:textId="77777777" w:rsidR="001C753C" w:rsidRPr="00DC6F8E" w:rsidRDefault="001C753C" w:rsidP="001C753C">
      <w:pPr>
        <w:rPr>
          <w:sz w:val="12"/>
          <w:szCs w:val="12"/>
        </w:rPr>
      </w:pPr>
      <w:r w:rsidRPr="00DC6F8E">
        <w:rPr>
          <w:sz w:val="12"/>
          <w:szCs w:val="12"/>
        </w:rPr>
        <w:t>Kuwait, the State of</w:t>
      </w:r>
    </w:p>
    <w:p w14:paraId="6DED7D41" w14:textId="77777777" w:rsidR="001C753C" w:rsidRPr="00DC6F8E" w:rsidRDefault="001C753C" w:rsidP="001C753C">
      <w:pPr>
        <w:rPr>
          <w:sz w:val="12"/>
          <w:szCs w:val="12"/>
        </w:rPr>
      </w:pPr>
      <w:r w:rsidRPr="00DC6F8E">
        <w:rPr>
          <w:sz w:val="12"/>
          <w:szCs w:val="12"/>
        </w:rPr>
        <w:t>Kyrgyz Republic</w:t>
      </w:r>
    </w:p>
    <w:p w14:paraId="4AEB1F2C" w14:textId="77777777" w:rsidR="001C753C" w:rsidRPr="00DC6F8E" w:rsidRDefault="001C753C" w:rsidP="001C753C">
      <w:pPr>
        <w:rPr>
          <w:sz w:val="12"/>
          <w:szCs w:val="12"/>
        </w:rPr>
      </w:pPr>
      <w:r w:rsidRPr="00DC6F8E">
        <w:rPr>
          <w:sz w:val="12"/>
          <w:szCs w:val="12"/>
        </w:rPr>
        <w:t>Lao People’s Democratic Republic</w:t>
      </w:r>
    </w:p>
    <w:p w14:paraId="3917BEDD" w14:textId="77777777" w:rsidR="001C753C" w:rsidRPr="00DC6F8E" w:rsidRDefault="001C753C" w:rsidP="001C753C">
      <w:pPr>
        <w:rPr>
          <w:sz w:val="12"/>
          <w:szCs w:val="12"/>
        </w:rPr>
      </w:pPr>
      <w:r w:rsidRPr="00DC6F8E">
        <w:rPr>
          <w:sz w:val="12"/>
          <w:szCs w:val="12"/>
        </w:rPr>
        <w:t>Latvia</w:t>
      </w:r>
    </w:p>
    <w:p w14:paraId="5F0202FE" w14:textId="77777777" w:rsidR="001C753C" w:rsidRPr="00DC6F8E" w:rsidRDefault="001C753C" w:rsidP="001C753C">
      <w:pPr>
        <w:rPr>
          <w:sz w:val="12"/>
          <w:szCs w:val="12"/>
        </w:rPr>
      </w:pPr>
      <w:r w:rsidRPr="00DC6F8E">
        <w:rPr>
          <w:sz w:val="12"/>
          <w:szCs w:val="12"/>
        </w:rPr>
        <w:t>Lesotho</w:t>
      </w:r>
    </w:p>
    <w:p w14:paraId="6B39BAE3" w14:textId="77777777" w:rsidR="001C753C" w:rsidRPr="00DC6F8E" w:rsidRDefault="001C753C" w:rsidP="001C753C">
      <w:pPr>
        <w:rPr>
          <w:sz w:val="12"/>
          <w:szCs w:val="12"/>
        </w:rPr>
      </w:pPr>
      <w:r w:rsidRPr="00DC6F8E">
        <w:rPr>
          <w:sz w:val="12"/>
          <w:szCs w:val="12"/>
        </w:rPr>
        <w:t>Liberia</w:t>
      </w:r>
    </w:p>
    <w:p w14:paraId="20C396E5" w14:textId="77777777" w:rsidR="001C753C" w:rsidRPr="00DC6F8E" w:rsidRDefault="001C753C" w:rsidP="001C753C">
      <w:pPr>
        <w:rPr>
          <w:sz w:val="12"/>
          <w:szCs w:val="12"/>
        </w:rPr>
      </w:pPr>
      <w:r w:rsidRPr="00DC6F8E">
        <w:rPr>
          <w:sz w:val="12"/>
          <w:szCs w:val="12"/>
        </w:rPr>
        <w:t>Liechtenstein</w:t>
      </w:r>
    </w:p>
    <w:p w14:paraId="0A808F8F" w14:textId="77777777" w:rsidR="001C753C" w:rsidRPr="00DC6F8E" w:rsidRDefault="001C753C" w:rsidP="001C753C">
      <w:pPr>
        <w:rPr>
          <w:sz w:val="12"/>
          <w:szCs w:val="12"/>
        </w:rPr>
      </w:pPr>
      <w:r w:rsidRPr="00DC6F8E">
        <w:rPr>
          <w:sz w:val="12"/>
          <w:szCs w:val="12"/>
        </w:rPr>
        <w:t>Lithuania</w:t>
      </w:r>
    </w:p>
    <w:p w14:paraId="0110158E" w14:textId="77777777" w:rsidR="001C753C" w:rsidRPr="00DC6F8E" w:rsidRDefault="001C753C" w:rsidP="001C753C">
      <w:pPr>
        <w:rPr>
          <w:sz w:val="12"/>
          <w:szCs w:val="12"/>
        </w:rPr>
      </w:pPr>
      <w:r w:rsidRPr="00DC6F8E">
        <w:rPr>
          <w:sz w:val="12"/>
          <w:szCs w:val="12"/>
        </w:rPr>
        <w:t>Luxembourg</w:t>
      </w:r>
    </w:p>
    <w:p w14:paraId="61178954" w14:textId="77777777" w:rsidR="001C753C" w:rsidRPr="00DC6F8E" w:rsidRDefault="001C753C" w:rsidP="001C753C">
      <w:pPr>
        <w:rPr>
          <w:sz w:val="12"/>
          <w:szCs w:val="12"/>
        </w:rPr>
      </w:pPr>
      <w:r w:rsidRPr="00DC6F8E">
        <w:rPr>
          <w:sz w:val="12"/>
          <w:szCs w:val="12"/>
        </w:rPr>
        <w:t>Macao, China</w:t>
      </w:r>
    </w:p>
    <w:p w14:paraId="5EFC43D1" w14:textId="77777777" w:rsidR="001C753C" w:rsidRPr="00DC6F8E" w:rsidRDefault="001C753C" w:rsidP="001C753C">
      <w:pPr>
        <w:rPr>
          <w:sz w:val="12"/>
          <w:szCs w:val="12"/>
        </w:rPr>
      </w:pPr>
      <w:r w:rsidRPr="00DC6F8E">
        <w:rPr>
          <w:sz w:val="12"/>
          <w:szCs w:val="12"/>
        </w:rPr>
        <w:t>Madagascar</w:t>
      </w:r>
    </w:p>
    <w:p w14:paraId="0EC2883D" w14:textId="77777777" w:rsidR="001C753C" w:rsidRPr="00FA3276" w:rsidRDefault="001C753C" w:rsidP="001C753C">
      <w:pPr>
        <w:rPr>
          <w:sz w:val="12"/>
          <w:szCs w:val="12"/>
          <w:lang w:val="fr-FR"/>
        </w:rPr>
      </w:pPr>
      <w:r w:rsidRPr="00FA3276">
        <w:rPr>
          <w:sz w:val="12"/>
          <w:szCs w:val="12"/>
          <w:lang w:val="fr-FR"/>
        </w:rPr>
        <w:t>Malawi</w:t>
      </w:r>
    </w:p>
    <w:p w14:paraId="57F1416F" w14:textId="77777777" w:rsidR="001C753C" w:rsidRPr="00FA3276" w:rsidRDefault="001C753C" w:rsidP="001C753C">
      <w:pPr>
        <w:rPr>
          <w:sz w:val="12"/>
          <w:szCs w:val="12"/>
          <w:lang w:val="fr-FR"/>
        </w:rPr>
      </w:pPr>
      <w:r w:rsidRPr="00FA3276">
        <w:rPr>
          <w:sz w:val="12"/>
          <w:szCs w:val="12"/>
          <w:lang w:val="fr-FR"/>
        </w:rPr>
        <w:t>Malaysia</w:t>
      </w:r>
    </w:p>
    <w:p w14:paraId="5D681EC8" w14:textId="77777777" w:rsidR="001C753C" w:rsidRPr="00FA3276" w:rsidRDefault="001C753C" w:rsidP="001C753C">
      <w:pPr>
        <w:rPr>
          <w:sz w:val="12"/>
          <w:szCs w:val="12"/>
          <w:lang w:val="fr-FR"/>
        </w:rPr>
      </w:pPr>
      <w:r w:rsidRPr="00FA3276">
        <w:rPr>
          <w:sz w:val="12"/>
          <w:szCs w:val="12"/>
          <w:lang w:val="fr-FR"/>
        </w:rPr>
        <w:t>Maldives</w:t>
      </w:r>
    </w:p>
    <w:p w14:paraId="7E71C83A" w14:textId="77777777" w:rsidR="001C753C" w:rsidRPr="00FA3276" w:rsidRDefault="001C753C" w:rsidP="001C753C">
      <w:pPr>
        <w:rPr>
          <w:sz w:val="12"/>
          <w:szCs w:val="12"/>
          <w:lang w:val="fr-FR"/>
        </w:rPr>
      </w:pPr>
      <w:r w:rsidRPr="00FA3276">
        <w:rPr>
          <w:sz w:val="12"/>
          <w:szCs w:val="12"/>
          <w:lang w:val="fr-FR"/>
        </w:rPr>
        <w:t>Mali</w:t>
      </w:r>
    </w:p>
    <w:p w14:paraId="6E1B56A6" w14:textId="77777777" w:rsidR="001C753C" w:rsidRPr="00FA3276" w:rsidRDefault="001C753C" w:rsidP="001C753C">
      <w:pPr>
        <w:rPr>
          <w:sz w:val="12"/>
          <w:szCs w:val="12"/>
          <w:lang w:val="fr-FR"/>
        </w:rPr>
      </w:pPr>
      <w:r w:rsidRPr="00FA3276">
        <w:rPr>
          <w:sz w:val="12"/>
          <w:szCs w:val="12"/>
          <w:lang w:val="fr-FR"/>
        </w:rPr>
        <w:t>Malta</w:t>
      </w:r>
    </w:p>
    <w:p w14:paraId="29D808A1" w14:textId="77777777" w:rsidR="001C753C" w:rsidRPr="00FA3276" w:rsidRDefault="001C753C" w:rsidP="001C753C">
      <w:pPr>
        <w:rPr>
          <w:sz w:val="12"/>
          <w:szCs w:val="12"/>
          <w:lang w:val="fr-FR"/>
        </w:rPr>
      </w:pPr>
      <w:proofErr w:type="spellStart"/>
      <w:r w:rsidRPr="00FA3276">
        <w:rPr>
          <w:sz w:val="12"/>
          <w:szCs w:val="12"/>
          <w:lang w:val="fr-FR"/>
        </w:rPr>
        <w:t>Mauritania</w:t>
      </w:r>
      <w:proofErr w:type="spellEnd"/>
    </w:p>
    <w:p w14:paraId="5FCFD8BC" w14:textId="77777777" w:rsidR="001C753C" w:rsidRPr="00DC6F8E" w:rsidRDefault="001C753C" w:rsidP="001C753C">
      <w:pPr>
        <w:rPr>
          <w:sz w:val="12"/>
          <w:szCs w:val="12"/>
        </w:rPr>
      </w:pPr>
      <w:r w:rsidRPr="00DC6F8E">
        <w:rPr>
          <w:sz w:val="12"/>
          <w:szCs w:val="12"/>
        </w:rPr>
        <w:t>Mauritius</w:t>
      </w:r>
    </w:p>
    <w:p w14:paraId="43BA92BE" w14:textId="77777777" w:rsidR="001C753C" w:rsidRPr="00DC6F8E" w:rsidRDefault="001C753C" w:rsidP="001C753C">
      <w:pPr>
        <w:rPr>
          <w:sz w:val="12"/>
          <w:szCs w:val="12"/>
        </w:rPr>
      </w:pPr>
      <w:r w:rsidRPr="00DC6F8E">
        <w:rPr>
          <w:sz w:val="12"/>
          <w:szCs w:val="12"/>
        </w:rPr>
        <w:t>Mexico</w:t>
      </w:r>
    </w:p>
    <w:p w14:paraId="679C52D2" w14:textId="77777777" w:rsidR="001C753C" w:rsidRPr="00DC6F8E" w:rsidRDefault="001C753C" w:rsidP="001C753C">
      <w:pPr>
        <w:rPr>
          <w:sz w:val="12"/>
          <w:szCs w:val="12"/>
        </w:rPr>
      </w:pPr>
      <w:r w:rsidRPr="00DC6F8E">
        <w:rPr>
          <w:sz w:val="12"/>
          <w:szCs w:val="12"/>
        </w:rPr>
        <w:t>Moldova, Republic of</w:t>
      </w:r>
    </w:p>
    <w:p w14:paraId="73222D49" w14:textId="77777777" w:rsidR="001C753C" w:rsidRPr="00DC6F8E" w:rsidRDefault="001C753C" w:rsidP="001C753C">
      <w:pPr>
        <w:rPr>
          <w:sz w:val="12"/>
          <w:szCs w:val="12"/>
        </w:rPr>
      </w:pPr>
      <w:r w:rsidRPr="00DC6F8E">
        <w:rPr>
          <w:sz w:val="12"/>
          <w:szCs w:val="12"/>
        </w:rPr>
        <w:t>Mongolia</w:t>
      </w:r>
    </w:p>
    <w:p w14:paraId="0130320C" w14:textId="77777777" w:rsidR="001C753C" w:rsidRPr="00DC6F8E" w:rsidRDefault="001C753C" w:rsidP="001C753C">
      <w:pPr>
        <w:rPr>
          <w:sz w:val="12"/>
          <w:szCs w:val="12"/>
        </w:rPr>
      </w:pPr>
      <w:r w:rsidRPr="00DC6F8E">
        <w:rPr>
          <w:sz w:val="12"/>
          <w:szCs w:val="12"/>
        </w:rPr>
        <w:t>Montenegro</w:t>
      </w:r>
    </w:p>
    <w:p w14:paraId="30FCB8D2" w14:textId="77777777" w:rsidR="001C753C" w:rsidRPr="00DC6F8E" w:rsidRDefault="001C753C" w:rsidP="001C753C">
      <w:pPr>
        <w:rPr>
          <w:sz w:val="12"/>
          <w:szCs w:val="12"/>
        </w:rPr>
      </w:pPr>
      <w:r w:rsidRPr="00DC6F8E">
        <w:rPr>
          <w:sz w:val="12"/>
          <w:szCs w:val="12"/>
        </w:rPr>
        <w:t>Morocco</w:t>
      </w:r>
    </w:p>
    <w:p w14:paraId="6A4B2E8C" w14:textId="77777777" w:rsidR="001C753C" w:rsidRPr="00DC6F8E" w:rsidRDefault="001C753C" w:rsidP="001C753C">
      <w:pPr>
        <w:rPr>
          <w:sz w:val="12"/>
          <w:szCs w:val="12"/>
        </w:rPr>
      </w:pPr>
      <w:r w:rsidRPr="00DC6F8E">
        <w:rPr>
          <w:sz w:val="12"/>
          <w:szCs w:val="12"/>
        </w:rPr>
        <w:t>Mozambique</w:t>
      </w:r>
    </w:p>
    <w:p w14:paraId="6145A988" w14:textId="77777777" w:rsidR="001C753C" w:rsidRPr="00DC6F8E" w:rsidRDefault="001C753C" w:rsidP="001C753C">
      <w:pPr>
        <w:rPr>
          <w:sz w:val="12"/>
          <w:szCs w:val="12"/>
        </w:rPr>
      </w:pPr>
      <w:r w:rsidRPr="00DC6F8E">
        <w:rPr>
          <w:sz w:val="12"/>
          <w:szCs w:val="12"/>
        </w:rPr>
        <w:t>Myanmar</w:t>
      </w:r>
    </w:p>
    <w:p w14:paraId="4885A185" w14:textId="77777777" w:rsidR="001C753C" w:rsidRPr="00DC6F8E" w:rsidRDefault="001C753C" w:rsidP="001C753C">
      <w:pPr>
        <w:rPr>
          <w:sz w:val="12"/>
          <w:szCs w:val="12"/>
        </w:rPr>
      </w:pPr>
      <w:r w:rsidRPr="00DC6F8E">
        <w:rPr>
          <w:sz w:val="12"/>
          <w:szCs w:val="12"/>
        </w:rPr>
        <w:t>Namibia</w:t>
      </w:r>
    </w:p>
    <w:p w14:paraId="4992405C" w14:textId="77777777" w:rsidR="001C753C" w:rsidRPr="00DC6F8E" w:rsidRDefault="001C753C" w:rsidP="001C753C">
      <w:pPr>
        <w:rPr>
          <w:sz w:val="12"/>
          <w:szCs w:val="12"/>
        </w:rPr>
      </w:pPr>
      <w:r w:rsidRPr="00DC6F8E">
        <w:rPr>
          <w:sz w:val="12"/>
          <w:szCs w:val="12"/>
        </w:rPr>
        <w:t>Nepal</w:t>
      </w:r>
    </w:p>
    <w:p w14:paraId="0ABBE97C" w14:textId="77777777" w:rsidR="001C753C" w:rsidRPr="00DC6F8E" w:rsidRDefault="001C753C" w:rsidP="001C753C">
      <w:pPr>
        <w:rPr>
          <w:sz w:val="12"/>
          <w:szCs w:val="12"/>
        </w:rPr>
      </w:pPr>
      <w:r w:rsidRPr="00DC6F8E">
        <w:rPr>
          <w:sz w:val="12"/>
          <w:szCs w:val="12"/>
        </w:rPr>
        <w:t>Netherlands</w:t>
      </w:r>
    </w:p>
    <w:p w14:paraId="65F8E847" w14:textId="77777777" w:rsidR="001C753C" w:rsidRPr="00DC6F8E" w:rsidRDefault="001C753C" w:rsidP="001C753C">
      <w:pPr>
        <w:rPr>
          <w:sz w:val="12"/>
          <w:szCs w:val="12"/>
        </w:rPr>
      </w:pPr>
      <w:r w:rsidRPr="00DC6F8E">
        <w:rPr>
          <w:sz w:val="12"/>
          <w:szCs w:val="12"/>
        </w:rPr>
        <w:t>New Zealand</w:t>
      </w:r>
    </w:p>
    <w:p w14:paraId="18F3C868" w14:textId="77777777" w:rsidR="001C753C" w:rsidRPr="00DC6F8E" w:rsidRDefault="001C753C" w:rsidP="001C753C">
      <w:pPr>
        <w:rPr>
          <w:sz w:val="12"/>
          <w:szCs w:val="12"/>
        </w:rPr>
      </w:pPr>
      <w:r w:rsidRPr="00DC6F8E">
        <w:rPr>
          <w:sz w:val="12"/>
          <w:szCs w:val="12"/>
        </w:rPr>
        <w:t>Nicaragua</w:t>
      </w:r>
    </w:p>
    <w:p w14:paraId="5B5C04BD" w14:textId="77777777" w:rsidR="001C753C" w:rsidRPr="00DC6F8E" w:rsidRDefault="001C753C" w:rsidP="001C753C">
      <w:pPr>
        <w:rPr>
          <w:sz w:val="12"/>
          <w:szCs w:val="12"/>
        </w:rPr>
      </w:pPr>
      <w:r w:rsidRPr="00DC6F8E">
        <w:rPr>
          <w:sz w:val="12"/>
          <w:szCs w:val="12"/>
        </w:rPr>
        <w:t>Niger</w:t>
      </w:r>
    </w:p>
    <w:p w14:paraId="742EA105" w14:textId="77777777" w:rsidR="001C753C" w:rsidRPr="00DC6F8E" w:rsidRDefault="001C753C" w:rsidP="001C753C">
      <w:pPr>
        <w:rPr>
          <w:sz w:val="12"/>
          <w:szCs w:val="12"/>
        </w:rPr>
      </w:pPr>
      <w:r w:rsidRPr="00DC6F8E">
        <w:rPr>
          <w:sz w:val="12"/>
          <w:szCs w:val="12"/>
        </w:rPr>
        <w:t>Nigeria</w:t>
      </w:r>
    </w:p>
    <w:p w14:paraId="3BE43F44" w14:textId="77777777" w:rsidR="001C753C" w:rsidRPr="00DC6F8E" w:rsidRDefault="001C753C" w:rsidP="001C753C">
      <w:pPr>
        <w:rPr>
          <w:sz w:val="12"/>
          <w:szCs w:val="12"/>
        </w:rPr>
      </w:pPr>
      <w:r w:rsidRPr="00DC6F8E">
        <w:rPr>
          <w:sz w:val="12"/>
          <w:szCs w:val="12"/>
        </w:rPr>
        <w:t>North Macedonia</w:t>
      </w:r>
    </w:p>
    <w:p w14:paraId="3E5BF6AF" w14:textId="77777777" w:rsidR="001C753C" w:rsidRPr="00DC6F8E" w:rsidRDefault="001C753C" w:rsidP="001C753C">
      <w:pPr>
        <w:rPr>
          <w:sz w:val="12"/>
          <w:szCs w:val="12"/>
        </w:rPr>
      </w:pPr>
      <w:r w:rsidRPr="00DC6F8E">
        <w:rPr>
          <w:sz w:val="12"/>
          <w:szCs w:val="12"/>
        </w:rPr>
        <w:t>Norway</w:t>
      </w:r>
    </w:p>
    <w:p w14:paraId="69136F63" w14:textId="77777777" w:rsidR="001C753C" w:rsidRPr="00DC6F8E" w:rsidRDefault="001C753C" w:rsidP="001C753C">
      <w:pPr>
        <w:rPr>
          <w:sz w:val="12"/>
          <w:szCs w:val="12"/>
        </w:rPr>
      </w:pPr>
      <w:r w:rsidRPr="00DC6F8E">
        <w:rPr>
          <w:sz w:val="12"/>
          <w:szCs w:val="12"/>
        </w:rPr>
        <w:t>Oman</w:t>
      </w:r>
    </w:p>
    <w:p w14:paraId="29A524AC" w14:textId="77777777" w:rsidR="001C753C" w:rsidRPr="00DC6F8E" w:rsidRDefault="001C753C" w:rsidP="001C753C">
      <w:pPr>
        <w:rPr>
          <w:sz w:val="12"/>
          <w:szCs w:val="12"/>
        </w:rPr>
      </w:pPr>
      <w:r w:rsidRPr="00DC6F8E">
        <w:rPr>
          <w:sz w:val="12"/>
          <w:szCs w:val="12"/>
        </w:rPr>
        <w:t>Pakistan</w:t>
      </w:r>
    </w:p>
    <w:p w14:paraId="3F7CB00E" w14:textId="77777777" w:rsidR="001C753C" w:rsidRPr="00DC6F8E" w:rsidRDefault="001C753C" w:rsidP="001C753C">
      <w:pPr>
        <w:rPr>
          <w:sz w:val="12"/>
          <w:szCs w:val="12"/>
        </w:rPr>
      </w:pPr>
      <w:r w:rsidRPr="00DC6F8E">
        <w:rPr>
          <w:sz w:val="12"/>
          <w:szCs w:val="12"/>
        </w:rPr>
        <w:t>Panama</w:t>
      </w:r>
    </w:p>
    <w:p w14:paraId="2D7ACD32" w14:textId="77777777" w:rsidR="001C753C" w:rsidRPr="00DC6F8E" w:rsidRDefault="001C753C" w:rsidP="001C753C">
      <w:pPr>
        <w:rPr>
          <w:sz w:val="12"/>
          <w:szCs w:val="12"/>
        </w:rPr>
      </w:pPr>
      <w:r w:rsidRPr="00DC6F8E">
        <w:rPr>
          <w:sz w:val="12"/>
          <w:szCs w:val="12"/>
        </w:rPr>
        <w:lastRenderedPageBreak/>
        <w:t>Papua New Guinea</w:t>
      </w:r>
    </w:p>
    <w:p w14:paraId="5B1ED546" w14:textId="77777777" w:rsidR="001C753C" w:rsidRPr="00C456AC" w:rsidRDefault="001C753C" w:rsidP="001C753C">
      <w:pPr>
        <w:rPr>
          <w:sz w:val="12"/>
          <w:szCs w:val="12"/>
        </w:rPr>
      </w:pPr>
      <w:r w:rsidRPr="00C456AC">
        <w:rPr>
          <w:sz w:val="12"/>
          <w:szCs w:val="12"/>
        </w:rPr>
        <w:t>Paraguay</w:t>
      </w:r>
    </w:p>
    <w:p w14:paraId="48E8BDAA" w14:textId="77777777" w:rsidR="001C753C" w:rsidRPr="00C456AC" w:rsidRDefault="001C753C" w:rsidP="001C753C">
      <w:pPr>
        <w:rPr>
          <w:sz w:val="12"/>
          <w:szCs w:val="12"/>
        </w:rPr>
      </w:pPr>
      <w:r w:rsidRPr="00C456AC">
        <w:rPr>
          <w:sz w:val="12"/>
          <w:szCs w:val="12"/>
        </w:rPr>
        <w:t>Peru</w:t>
      </w:r>
    </w:p>
    <w:p w14:paraId="23C0F76E" w14:textId="77777777" w:rsidR="001C753C" w:rsidRPr="00C456AC" w:rsidRDefault="001C753C" w:rsidP="001C753C">
      <w:pPr>
        <w:rPr>
          <w:sz w:val="12"/>
          <w:szCs w:val="12"/>
        </w:rPr>
      </w:pPr>
      <w:r w:rsidRPr="00C456AC">
        <w:rPr>
          <w:sz w:val="12"/>
          <w:szCs w:val="12"/>
        </w:rPr>
        <w:t>Philippines</w:t>
      </w:r>
    </w:p>
    <w:p w14:paraId="3CE0F42E" w14:textId="77777777" w:rsidR="001C753C" w:rsidRPr="00C456AC" w:rsidRDefault="001C753C" w:rsidP="001C753C">
      <w:pPr>
        <w:rPr>
          <w:sz w:val="12"/>
          <w:szCs w:val="12"/>
        </w:rPr>
      </w:pPr>
      <w:r w:rsidRPr="00C456AC">
        <w:rPr>
          <w:sz w:val="12"/>
          <w:szCs w:val="12"/>
        </w:rPr>
        <w:t>Poland</w:t>
      </w:r>
    </w:p>
    <w:p w14:paraId="1D044B8D" w14:textId="77777777" w:rsidR="001C753C" w:rsidRPr="00C456AC" w:rsidRDefault="001C753C" w:rsidP="001C753C">
      <w:pPr>
        <w:rPr>
          <w:sz w:val="12"/>
          <w:szCs w:val="12"/>
        </w:rPr>
      </w:pPr>
      <w:r w:rsidRPr="00C456AC">
        <w:rPr>
          <w:sz w:val="12"/>
          <w:szCs w:val="12"/>
        </w:rPr>
        <w:t>Portugal</w:t>
      </w:r>
    </w:p>
    <w:p w14:paraId="48D31499" w14:textId="77777777" w:rsidR="001C753C" w:rsidRPr="00C456AC" w:rsidRDefault="001C753C" w:rsidP="001C753C">
      <w:pPr>
        <w:rPr>
          <w:sz w:val="12"/>
          <w:szCs w:val="12"/>
        </w:rPr>
      </w:pPr>
      <w:r w:rsidRPr="00C456AC">
        <w:rPr>
          <w:sz w:val="12"/>
          <w:szCs w:val="12"/>
        </w:rPr>
        <w:t>Qatar</w:t>
      </w:r>
    </w:p>
    <w:p w14:paraId="64CA0A25" w14:textId="77777777" w:rsidR="001C753C" w:rsidRPr="00DC6F8E" w:rsidRDefault="001C753C" w:rsidP="001C753C">
      <w:pPr>
        <w:rPr>
          <w:sz w:val="12"/>
          <w:szCs w:val="12"/>
        </w:rPr>
      </w:pPr>
      <w:r w:rsidRPr="00DC6F8E">
        <w:rPr>
          <w:sz w:val="12"/>
          <w:szCs w:val="12"/>
        </w:rPr>
        <w:t>Romania</w:t>
      </w:r>
    </w:p>
    <w:p w14:paraId="35F4221B" w14:textId="77777777" w:rsidR="001C753C" w:rsidRPr="00DC6F8E" w:rsidRDefault="001C753C" w:rsidP="001C753C">
      <w:pPr>
        <w:rPr>
          <w:sz w:val="12"/>
          <w:szCs w:val="12"/>
        </w:rPr>
      </w:pPr>
      <w:r w:rsidRPr="00DC6F8E">
        <w:rPr>
          <w:sz w:val="12"/>
          <w:szCs w:val="12"/>
        </w:rPr>
        <w:t>Russian Federation</w:t>
      </w:r>
    </w:p>
    <w:p w14:paraId="71CD3887" w14:textId="77777777" w:rsidR="001C753C" w:rsidRPr="00DC6F8E" w:rsidRDefault="001C753C" w:rsidP="001C753C">
      <w:pPr>
        <w:rPr>
          <w:sz w:val="12"/>
          <w:szCs w:val="12"/>
        </w:rPr>
      </w:pPr>
      <w:r w:rsidRPr="00DC6F8E">
        <w:rPr>
          <w:sz w:val="12"/>
          <w:szCs w:val="12"/>
        </w:rPr>
        <w:t>Rwanda</w:t>
      </w:r>
    </w:p>
    <w:p w14:paraId="68FE8143" w14:textId="77777777" w:rsidR="001C753C" w:rsidRPr="00DC6F8E" w:rsidRDefault="001C753C" w:rsidP="001C753C">
      <w:pPr>
        <w:rPr>
          <w:sz w:val="12"/>
          <w:szCs w:val="12"/>
        </w:rPr>
      </w:pPr>
      <w:r w:rsidRPr="00DC6F8E">
        <w:rPr>
          <w:sz w:val="12"/>
          <w:szCs w:val="12"/>
        </w:rPr>
        <w:t>Saint Kitts and Nevis</w:t>
      </w:r>
    </w:p>
    <w:p w14:paraId="06B1C8AD" w14:textId="77777777" w:rsidR="001C753C" w:rsidRPr="00DC6F8E" w:rsidRDefault="001C753C" w:rsidP="001C753C">
      <w:pPr>
        <w:rPr>
          <w:sz w:val="12"/>
          <w:szCs w:val="12"/>
        </w:rPr>
      </w:pPr>
      <w:r w:rsidRPr="00DC6F8E">
        <w:rPr>
          <w:sz w:val="12"/>
          <w:szCs w:val="12"/>
        </w:rPr>
        <w:t>Saint Lucia</w:t>
      </w:r>
    </w:p>
    <w:p w14:paraId="6D6C4673" w14:textId="77777777" w:rsidR="001C753C" w:rsidRPr="00DC6F8E" w:rsidRDefault="001C753C" w:rsidP="001C753C">
      <w:pPr>
        <w:rPr>
          <w:sz w:val="12"/>
          <w:szCs w:val="12"/>
        </w:rPr>
      </w:pPr>
      <w:r w:rsidRPr="00DC6F8E">
        <w:rPr>
          <w:sz w:val="12"/>
          <w:szCs w:val="12"/>
        </w:rPr>
        <w:t>Saint Vincent and the Grenadines</w:t>
      </w:r>
    </w:p>
    <w:p w14:paraId="6DD78D0E" w14:textId="77777777" w:rsidR="001C753C" w:rsidRPr="00DC6F8E" w:rsidRDefault="001C753C" w:rsidP="001C753C">
      <w:pPr>
        <w:rPr>
          <w:sz w:val="12"/>
          <w:szCs w:val="12"/>
        </w:rPr>
      </w:pPr>
      <w:r w:rsidRPr="00DC6F8E">
        <w:rPr>
          <w:sz w:val="12"/>
          <w:szCs w:val="12"/>
        </w:rPr>
        <w:t>Samoa</w:t>
      </w:r>
    </w:p>
    <w:p w14:paraId="014B45DB" w14:textId="77777777" w:rsidR="001C753C" w:rsidRPr="00DC6F8E" w:rsidRDefault="001C753C" w:rsidP="001C753C">
      <w:pPr>
        <w:rPr>
          <w:sz w:val="12"/>
          <w:szCs w:val="12"/>
        </w:rPr>
      </w:pPr>
      <w:r w:rsidRPr="00DC6F8E">
        <w:rPr>
          <w:sz w:val="12"/>
          <w:szCs w:val="12"/>
        </w:rPr>
        <w:t>Saudi Arabia, Kingdom of</w:t>
      </w:r>
    </w:p>
    <w:p w14:paraId="3FC38819" w14:textId="77777777" w:rsidR="001C753C" w:rsidRPr="00DC6F8E" w:rsidRDefault="001C753C" w:rsidP="001C753C">
      <w:pPr>
        <w:rPr>
          <w:sz w:val="12"/>
          <w:szCs w:val="12"/>
        </w:rPr>
      </w:pPr>
      <w:r w:rsidRPr="00DC6F8E">
        <w:rPr>
          <w:sz w:val="12"/>
          <w:szCs w:val="12"/>
        </w:rPr>
        <w:t>Senegal</w:t>
      </w:r>
    </w:p>
    <w:p w14:paraId="4B4900FF" w14:textId="77777777" w:rsidR="001C753C" w:rsidRPr="00DC6F8E" w:rsidRDefault="001C753C" w:rsidP="001C753C">
      <w:pPr>
        <w:rPr>
          <w:sz w:val="12"/>
          <w:szCs w:val="12"/>
        </w:rPr>
      </w:pPr>
      <w:r w:rsidRPr="00DC6F8E">
        <w:rPr>
          <w:sz w:val="12"/>
          <w:szCs w:val="12"/>
        </w:rPr>
        <w:t>Seychelles</w:t>
      </w:r>
    </w:p>
    <w:p w14:paraId="4AB81ABE" w14:textId="77777777" w:rsidR="001C753C" w:rsidRPr="00DC6F8E" w:rsidRDefault="001C753C" w:rsidP="001C753C">
      <w:pPr>
        <w:rPr>
          <w:sz w:val="12"/>
          <w:szCs w:val="12"/>
        </w:rPr>
      </w:pPr>
      <w:r w:rsidRPr="00DC6F8E">
        <w:rPr>
          <w:sz w:val="12"/>
          <w:szCs w:val="12"/>
        </w:rPr>
        <w:t>Sierra Leone</w:t>
      </w:r>
    </w:p>
    <w:p w14:paraId="13E6B847" w14:textId="77777777" w:rsidR="001C753C" w:rsidRPr="00DC6F8E" w:rsidRDefault="001C753C" w:rsidP="001C753C">
      <w:pPr>
        <w:rPr>
          <w:sz w:val="12"/>
          <w:szCs w:val="12"/>
        </w:rPr>
      </w:pPr>
      <w:r w:rsidRPr="00DC6F8E">
        <w:rPr>
          <w:sz w:val="12"/>
          <w:szCs w:val="12"/>
        </w:rPr>
        <w:t>Singapore</w:t>
      </w:r>
    </w:p>
    <w:p w14:paraId="153839B0" w14:textId="77777777" w:rsidR="001C753C" w:rsidRPr="00DC6F8E" w:rsidRDefault="001C753C" w:rsidP="001C753C">
      <w:pPr>
        <w:rPr>
          <w:sz w:val="12"/>
          <w:szCs w:val="12"/>
        </w:rPr>
      </w:pPr>
      <w:r w:rsidRPr="00DC6F8E">
        <w:rPr>
          <w:sz w:val="12"/>
          <w:szCs w:val="12"/>
        </w:rPr>
        <w:t>Slovak Republic</w:t>
      </w:r>
    </w:p>
    <w:p w14:paraId="2909C9C4" w14:textId="77777777" w:rsidR="001C753C" w:rsidRPr="00DC6F8E" w:rsidRDefault="001C753C" w:rsidP="001C753C">
      <w:pPr>
        <w:rPr>
          <w:sz w:val="12"/>
          <w:szCs w:val="12"/>
        </w:rPr>
      </w:pPr>
      <w:r w:rsidRPr="00DC6F8E">
        <w:rPr>
          <w:sz w:val="12"/>
          <w:szCs w:val="12"/>
        </w:rPr>
        <w:t>Slovenia</w:t>
      </w:r>
    </w:p>
    <w:p w14:paraId="778E19D9" w14:textId="77777777" w:rsidR="001C753C" w:rsidRPr="00DC6F8E" w:rsidRDefault="001C753C" w:rsidP="001C753C">
      <w:pPr>
        <w:rPr>
          <w:sz w:val="12"/>
          <w:szCs w:val="12"/>
        </w:rPr>
      </w:pPr>
      <w:r w:rsidRPr="00DC6F8E">
        <w:rPr>
          <w:sz w:val="12"/>
          <w:szCs w:val="12"/>
        </w:rPr>
        <w:t>Solomon Islands</w:t>
      </w:r>
    </w:p>
    <w:p w14:paraId="21829C22" w14:textId="77777777" w:rsidR="001C753C" w:rsidRPr="00DC6F8E" w:rsidRDefault="001C753C" w:rsidP="001C753C">
      <w:pPr>
        <w:rPr>
          <w:sz w:val="12"/>
          <w:szCs w:val="12"/>
        </w:rPr>
      </w:pPr>
      <w:r w:rsidRPr="00DC6F8E">
        <w:rPr>
          <w:sz w:val="12"/>
          <w:szCs w:val="12"/>
        </w:rPr>
        <w:t>South Africa</w:t>
      </w:r>
    </w:p>
    <w:p w14:paraId="2AAC9966" w14:textId="77777777" w:rsidR="001C753C" w:rsidRPr="00DC6F8E" w:rsidRDefault="001C753C" w:rsidP="001C753C">
      <w:pPr>
        <w:rPr>
          <w:sz w:val="12"/>
          <w:szCs w:val="12"/>
        </w:rPr>
      </w:pPr>
      <w:r w:rsidRPr="00DC6F8E">
        <w:rPr>
          <w:sz w:val="12"/>
          <w:szCs w:val="12"/>
        </w:rPr>
        <w:t>Spain</w:t>
      </w:r>
    </w:p>
    <w:p w14:paraId="3A8597C0" w14:textId="77777777" w:rsidR="001C753C" w:rsidRPr="00DC6F8E" w:rsidRDefault="001C753C" w:rsidP="001C753C">
      <w:pPr>
        <w:rPr>
          <w:sz w:val="12"/>
          <w:szCs w:val="12"/>
        </w:rPr>
      </w:pPr>
      <w:r w:rsidRPr="00DC6F8E">
        <w:rPr>
          <w:sz w:val="12"/>
          <w:szCs w:val="12"/>
        </w:rPr>
        <w:t>Sri Lanka</w:t>
      </w:r>
    </w:p>
    <w:p w14:paraId="321B7558" w14:textId="77777777" w:rsidR="001C753C" w:rsidRPr="00DC6F8E" w:rsidRDefault="001C753C" w:rsidP="001C753C">
      <w:pPr>
        <w:rPr>
          <w:sz w:val="12"/>
          <w:szCs w:val="12"/>
        </w:rPr>
      </w:pPr>
      <w:r w:rsidRPr="00DC6F8E">
        <w:rPr>
          <w:sz w:val="12"/>
          <w:szCs w:val="12"/>
        </w:rPr>
        <w:t>Suriname</w:t>
      </w:r>
    </w:p>
    <w:p w14:paraId="62718D94" w14:textId="77777777" w:rsidR="001C753C" w:rsidRPr="00DC6F8E" w:rsidRDefault="001C753C" w:rsidP="001C753C">
      <w:pPr>
        <w:rPr>
          <w:sz w:val="12"/>
          <w:szCs w:val="12"/>
        </w:rPr>
      </w:pPr>
      <w:r w:rsidRPr="00DC6F8E">
        <w:rPr>
          <w:sz w:val="12"/>
          <w:szCs w:val="12"/>
        </w:rPr>
        <w:t>Sweden</w:t>
      </w:r>
    </w:p>
    <w:p w14:paraId="39515416" w14:textId="77777777" w:rsidR="001C753C" w:rsidRPr="00DC6F8E" w:rsidRDefault="001C753C" w:rsidP="001C753C">
      <w:pPr>
        <w:rPr>
          <w:sz w:val="12"/>
          <w:szCs w:val="12"/>
        </w:rPr>
      </w:pPr>
      <w:r w:rsidRPr="00DC6F8E">
        <w:rPr>
          <w:sz w:val="12"/>
          <w:szCs w:val="12"/>
        </w:rPr>
        <w:t>Switzerland</w:t>
      </w:r>
    </w:p>
    <w:p w14:paraId="0013AA5C" w14:textId="77777777" w:rsidR="001C753C" w:rsidRPr="00DC6F8E" w:rsidRDefault="001C753C" w:rsidP="001C753C">
      <w:pPr>
        <w:rPr>
          <w:sz w:val="12"/>
          <w:szCs w:val="12"/>
        </w:rPr>
      </w:pPr>
      <w:r w:rsidRPr="00DC6F8E">
        <w:rPr>
          <w:sz w:val="12"/>
          <w:szCs w:val="12"/>
        </w:rPr>
        <w:t>Chinese Taipei</w:t>
      </w:r>
    </w:p>
    <w:p w14:paraId="0D7B4126" w14:textId="77777777" w:rsidR="001C753C" w:rsidRPr="00DC6F8E" w:rsidRDefault="001C753C" w:rsidP="001C753C">
      <w:pPr>
        <w:rPr>
          <w:sz w:val="12"/>
          <w:szCs w:val="12"/>
        </w:rPr>
      </w:pPr>
      <w:r w:rsidRPr="00DC6F8E">
        <w:rPr>
          <w:sz w:val="12"/>
          <w:szCs w:val="12"/>
        </w:rPr>
        <w:t>Tajikistan</w:t>
      </w:r>
    </w:p>
    <w:p w14:paraId="4C7F0B59" w14:textId="77777777" w:rsidR="001C753C" w:rsidRPr="00DC6F8E" w:rsidRDefault="001C753C" w:rsidP="001C753C">
      <w:pPr>
        <w:rPr>
          <w:sz w:val="12"/>
          <w:szCs w:val="12"/>
        </w:rPr>
      </w:pPr>
      <w:r w:rsidRPr="00DC6F8E">
        <w:rPr>
          <w:sz w:val="12"/>
          <w:szCs w:val="12"/>
        </w:rPr>
        <w:t>Tanzania</w:t>
      </w:r>
    </w:p>
    <w:p w14:paraId="40E333D6" w14:textId="77777777" w:rsidR="001C753C" w:rsidRPr="00DC6F8E" w:rsidRDefault="001C753C" w:rsidP="001C753C">
      <w:pPr>
        <w:rPr>
          <w:sz w:val="12"/>
          <w:szCs w:val="12"/>
        </w:rPr>
      </w:pPr>
      <w:r w:rsidRPr="00DC6F8E">
        <w:rPr>
          <w:sz w:val="12"/>
          <w:szCs w:val="12"/>
        </w:rPr>
        <w:t>Thailand</w:t>
      </w:r>
    </w:p>
    <w:p w14:paraId="67486C96" w14:textId="77777777" w:rsidR="001C753C" w:rsidRPr="00DC6F8E" w:rsidRDefault="001C753C" w:rsidP="001C753C">
      <w:pPr>
        <w:rPr>
          <w:sz w:val="12"/>
          <w:szCs w:val="12"/>
        </w:rPr>
      </w:pPr>
      <w:r w:rsidRPr="00DC6F8E">
        <w:rPr>
          <w:sz w:val="12"/>
          <w:szCs w:val="12"/>
        </w:rPr>
        <w:t>Togo</w:t>
      </w:r>
    </w:p>
    <w:p w14:paraId="607A9A25" w14:textId="77777777" w:rsidR="001C753C" w:rsidRPr="00DC6F8E" w:rsidRDefault="001C753C" w:rsidP="001C753C">
      <w:pPr>
        <w:rPr>
          <w:sz w:val="12"/>
          <w:szCs w:val="12"/>
        </w:rPr>
      </w:pPr>
      <w:r w:rsidRPr="00DC6F8E">
        <w:rPr>
          <w:sz w:val="12"/>
          <w:szCs w:val="12"/>
        </w:rPr>
        <w:t>Tonga</w:t>
      </w:r>
    </w:p>
    <w:p w14:paraId="5A786D9C" w14:textId="77777777" w:rsidR="001C753C" w:rsidRPr="00DC6F8E" w:rsidRDefault="001C753C" w:rsidP="001C753C">
      <w:pPr>
        <w:rPr>
          <w:sz w:val="12"/>
          <w:szCs w:val="12"/>
        </w:rPr>
      </w:pPr>
      <w:r w:rsidRPr="00DC6F8E">
        <w:rPr>
          <w:sz w:val="12"/>
          <w:szCs w:val="12"/>
        </w:rPr>
        <w:t>Trinidad and Tobago</w:t>
      </w:r>
    </w:p>
    <w:p w14:paraId="5911D04A" w14:textId="77777777" w:rsidR="001C753C" w:rsidRPr="00DC6F8E" w:rsidRDefault="001C753C" w:rsidP="001C753C">
      <w:pPr>
        <w:rPr>
          <w:sz w:val="12"/>
          <w:szCs w:val="12"/>
        </w:rPr>
      </w:pPr>
      <w:r w:rsidRPr="00DC6F8E">
        <w:rPr>
          <w:sz w:val="12"/>
          <w:szCs w:val="12"/>
        </w:rPr>
        <w:t>Tunisia</w:t>
      </w:r>
    </w:p>
    <w:p w14:paraId="1B707FD3" w14:textId="77777777" w:rsidR="001C753C" w:rsidRPr="00DC6F8E" w:rsidRDefault="001C753C" w:rsidP="001C753C">
      <w:pPr>
        <w:rPr>
          <w:sz w:val="12"/>
          <w:szCs w:val="12"/>
        </w:rPr>
      </w:pPr>
      <w:r w:rsidRPr="00DC6F8E">
        <w:rPr>
          <w:sz w:val="12"/>
          <w:szCs w:val="12"/>
        </w:rPr>
        <w:t>Turkey</w:t>
      </w:r>
    </w:p>
    <w:p w14:paraId="45E48C6E" w14:textId="77777777" w:rsidR="001C753C" w:rsidRPr="00DC6F8E" w:rsidRDefault="001C753C" w:rsidP="001C753C">
      <w:pPr>
        <w:rPr>
          <w:sz w:val="12"/>
          <w:szCs w:val="12"/>
        </w:rPr>
      </w:pPr>
      <w:r w:rsidRPr="00DC6F8E">
        <w:rPr>
          <w:sz w:val="12"/>
          <w:szCs w:val="12"/>
        </w:rPr>
        <w:t>Uganda</w:t>
      </w:r>
    </w:p>
    <w:p w14:paraId="6BEC3C70" w14:textId="77777777" w:rsidR="001C753C" w:rsidRPr="00DC6F8E" w:rsidRDefault="001C753C" w:rsidP="001C753C">
      <w:pPr>
        <w:rPr>
          <w:sz w:val="12"/>
          <w:szCs w:val="12"/>
        </w:rPr>
      </w:pPr>
      <w:r w:rsidRPr="00DC6F8E">
        <w:rPr>
          <w:sz w:val="12"/>
          <w:szCs w:val="12"/>
        </w:rPr>
        <w:t>Ukraine</w:t>
      </w:r>
    </w:p>
    <w:p w14:paraId="60D784C7" w14:textId="77777777" w:rsidR="001C753C" w:rsidRPr="00DC6F8E" w:rsidRDefault="001C753C" w:rsidP="001C753C">
      <w:pPr>
        <w:rPr>
          <w:sz w:val="12"/>
          <w:szCs w:val="12"/>
        </w:rPr>
      </w:pPr>
      <w:r w:rsidRPr="00DC6F8E">
        <w:rPr>
          <w:sz w:val="12"/>
          <w:szCs w:val="12"/>
        </w:rPr>
        <w:t>United Arab Emirates</w:t>
      </w:r>
    </w:p>
    <w:p w14:paraId="470DBC4E" w14:textId="77777777" w:rsidR="001C753C" w:rsidRPr="00DC6F8E" w:rsidRDefault="001C753C" w:rsidP="001C753C">
      <w:pPr>
        <w:rPr>
          <w:sz w:val="12"/>
          <w:szCs w:val="12"/>
        </w:rPr>
      </w:pPr>
      <w:r w:rsidRPr="00DC6F8E">
        <w:rPr>
          <w:sz w:val="12"/>
          <w:szCs w:val="12"/>
        </w:rPr>
        <w:t>United Kingdom</w:t>
      </w:r>
    </w:p>
    <w:p w14:paraId="74FDD965" w14:textId="77777777" w:rsidR="001C753C" w:rsidRPr="00DC6F8E" w:rsidRDefault="001C753C" w:rsidP="001C753C">
      <w:pPr>
        <w:rPr>
          <w:sz w:val="12"/>
          <w:szCs w:val="12"/>
        </w:rPr>
      </w:pPr>
      <w:r w:rsidRPr="00DC6F8E">
        <w:rPr>
          <w:sz w:val="12"/>
          <w:szCs w:val="12"/>
        </w:rPr>
        <w:lastRenderedPageBreak/>
        <w:t>United States</w:t>
      </w:r>
    </w:p>
    <w:p w14:paraId="4989E875" w14:textId="77777777" w:rsidR="001C753C" w:rsidRPr="00DC6F8E" w:rsidRDefault="001C753C" w:rsidP="001C753C">
      <w:pPr>
        <w:rPr>
          <w:sz w:val="12"/>
          <w:szCs w:val="12"/>
        </w:rPr>
      </w:pPr>
      <w:r w:rsidRPr="00DC6F8E">
        <w:rPr>
          <w:sz w:val="12"/>
          <w:szCs w:val="12"/>
        </w:rPr>
        <w:t>Uruguay</w:t>
      </w:r>
    </w:p>
    <w:p w14:paraId="4AA7B894" w14:textId="77777777" w:rsidR="001C753C" w:rsidRPr="00DC6F8E" w:rsidRDefault="001C753C" w:rsidP="001C753C">
      <w:pPr>
        <w:rPr>
          <w:sz w:val="12"/>
          <w:szCs w:val="12"/>
        </w:rPr>
      </w:pPr>
      <w:r w:rsidRPr="00DC6F8E">
        <w:rPr>
          <w:sz w:val="12"/>
          <w:szCs w:val="12"/>
        </w:rPr>
        <w:t>Vanuatu</w:t>
      </w:r>
    </w:p>
    <w:p w14:paraId="1F60EB12" w14:textId="77777777" w:rsidR="001C753C" w:rsidRPr="00DC6F8E" w:rsidRDefault="001C753C" w:rsidP="001C753C">
      <w:pPr>
        <w:rPr>
          <w:sz w:val="12"/>
          <w:szCs w:val="12"/>
        </w:rPr>
      </w:pPr>
      <w:r w:rsidRPr="00DC6F8E">
        <w:rPr>
          <w:sz w:val="12"/>
          <w:szCs w:val="12"/>
        </w:rPr>
        <w:t>Venezuela, Bolivarian Republic of</w:t>
      </w:r>
    </w:p>
    <w:p w14:paraId="6426DB31" w14:textId="77777777" w:rsidR="001C753C" w:rsidRPr="00DC6F8E" w:rsidRDefault="001C753C" w:rsidP="001C753C">
      <w:pPr>
        <w:rPr>
          <w:sz w:val="12"/>
          <w:szCs w:val="12"/>
        </w:rPr>
      </w:pPr>
      <w:r w:rsidRPr="00DC6F8E">
        <w:rPr>
          <w:sz w:val="12"/>
          <w:szCs w:val="12"/>
        </w:rPr>
        <w:t>Viet Nam</w:t>
      </w:r>
    </w:p>
    <w:p w14:paraId="41B3D5D8" w14:textId="77777777" w:rsidR="001C753C" w:rsidRPr="00DC6F8E" w:rsidRDefault="001C753C" w:rsidP="001C753C">
      <w:pPr>
        <w:rPr>
          <w:sz w:val="12"/>
          <w:szCs w:val="12"/>
        </w:rPr>
      </w:pPr>
      <w:r w:rsidRPr="00DC6F8E">
        <w:rPr>
          <w:sz w:val="12"/>
          <w:szCs w:val="12"/>
        </w:rPr>
        <w:t>Yemen</w:t>
      </w:r>
    </w:p>
    <w:p w14:paraId="2B1FA0A7" w14:textId="77777777" w:rsidR="001C753C" w:rsidRPr="00DC6F8E" w:rsidRDefault="001C753C" w:rsidP="001C753C">
      <w:pPr>
        <w:rPr>
          <w:sz w:val="12"/>
          <w:szCs w:val="12"/>
        </w:rPr>
      </w:pPr>
      <w:r w:rsidRPr="00DC6F8E">
        <w:rPr>
          <w:sz w:val="12"/>
          <w:szCs w:val="12"/>
        </w:rPr>
        <w:t>Zambia</w:t>
      </w:r>
    </w:p>
    <w:p w14:paraId="7762F0B2" w14:textId="77777777" w:rsidR="001C753C" w:rsidRDefault="001C753C" w:rsidP="001C753C">
      <w:pPr>
        <w:rPr>
          <w:sz w:val="12"/>
          <w:szCs w:val="12"/>
        </w:rPr>
      </w:pPr>
      <w:r w:rsidRPr="00DC6F8E">
        <w:rPr>
          <w:sz w:val="12"/>
          <w:szCs w:val="12"/>
        </w:rPr>
        <w:t>Zimbabwe</w:t>
      </w:r>
    </w:p>
    <w:p w14:paraId="29B8C830" w14:textId="77777777" w:rsidR="001C753C" w:rsidRDefault="001C753C" w:rsidP="001C753C">
      <w:pPr>
        <w:rPr>
          <w:sz w:val="12"/>
          <w:szCs w:val="12"/>
        </w:rPr>
      </w:pPr>
    </w:p>
    <w:p w14:paraId="30E4A617" w14:textId="77777777" w:rsidR="001C753C" w:rsidRPr="0065023F" w:rsidRDefault="001C753C" w:rsidP="001C753C">
      <w:pPr>
        <w:rPr>
          <w:rStyle w:val="Style13ptBold"/>
        </w:rPr>
      </w:pPr>
      <w:r w:rsidRPr="0065023F">
        <w:rPr>
          <w:rStyle w:val="Style13ptBold"/>
        </w:rPr>
        <w:t>Hawley</w:t>
      </w:r>
      <w:r>
        <w:rPr>
          <w:rStyle w:val="Style13ptBold"/>
        </w:rPr>
        <w:t>, senator,</w:t>
      </w:r>
      <w:r w:rsidRPr="0065023F">
        <w:rPr>
          <w:rStyle w:val="Style13ptBold"/>
        </w:rPr>
        <w:t xml:space="preserve"> </w:t>
      </w:r>
      <w:r>
        <w:rPr>
          <w:rStyle w:val="Style13ptBold"/>
        </w:rPr>
        <w:t xml:space="preserve">JD Yale, </w:t>
      </w:r>
      <w:r w:rsidRPr="0065023F">
        <w:rPr>
          <w:rStyle w:val="Style13ptBold"/>
        </w:rPr>
        <w:t>20</w:t>
      </w:r>
    </w:p>
    <w:p w14:paraId="4EC4933A" w14:textId="77777777" w:rsidR="001C753C" w:rsidRPr="00E44987" w:rsidRDefault="001C753C" w:rsidP="001C753C">
      <w:pPr>
        <w:rPr>
          <w:sz w:val="16"/>
          <w:szCs w:val="16"/>
        </w:rPr>
      </w:pPr>
      <w:r w:rsidRPr="0065023F">
        <w:rPr>
          <w:sz w:val="16"/>
          <w:szCs w:val="16"/>
        </w:rPr>
        <w:t>(Josh, 5-5, https://www.nytimes.com/2020/05/05/opinion/hawley-abolish-wto-china.html)</w:t>
      </w:r>
    </w:p>
    <w:p w14:paraId="6650EDDC" w14:textId="77777777" w:rsidR="001C753C" w:rsidRDefault="001C753C" w:rsidP="001C753C">
      <w:pPr>
        <w:rPr>
          <w:sz w:val="12"/>
          <w:szCs w:val="12"/>
        </w:rPr>
      </w:pPr>
      <w:r w:rsidRPr="00D433F6">
        <w:rPr>
          <w:sz w:val="16"/>
          <w:szCs w:val="16"/>
        </w:rPr>
        <w:t xml:space="preserve">The coronavirus emergency is not only a public health crisis. With </w:t>
      </w:r>
      <w:hyperlink r:id="rId13" w:tgtFrame="_blank" w:history="1">
        <w:r w:rsidRPr="00D433F6">
          <w:rPr>
            <w:rStyle w:val="Hyperlink"/>
            <w:sz w:val="16"/>
            <w:szCs w:val="16"/>
          </w:rPr>
          <w:t>30 million Americans unemployed</w:t>
        </w:r>
      </w:hyperlink>
      <w:r w:rsidRPr="00D433F6">
        <w:rPr>
          <w:sz w:val="16"/>
          <w:szCs w:val="16"/>
        </w:rPr>
        <w:t>, it is also an economic crisis. And it has exposed a hard truth about the modern global economy: it weakens American workers and has empowered China’s rise.</w:t>
      </w:r>
      <w:r w:rsidRPr="00E44987">
        <w:rPr>
          <w:sz w:val="16"/>
        </w:rPr>
        <w:t xml:space="preserve"> That must change. </w:t>
      </w:r>
      <w:r w:rsidRPr="00C456AC">
        <w:rPr>
          <w:rStyle w:val="StyleUnderline"/>
          <w:highlight w:val="green"/>
        </w:rPr>
        <w:t>The global economic system</w:t>
      </w:r>
      <w:r w:rsidRPr="00E44987">
        <w:rPr>
          <w:sz w:val="16"/>
        </w:rPr>
        <w:t xml:space="preserve"> as we know it is a relic; it </w:t>
      </w:r>
      <w:r w:rsidRPr="00C456AC">
        <w:rPr>
          <w:rStyle w:val="StyleUnderline"/>
          <w:highlight w:val="green"/>
        </w:rPr>
        <w:t>requires reform,</w:t>
      </w:r>
      <w:r w:rsidRPr="00D341AA">
        <w:rPr>
          <w:rStyle w:val="StyleUnderline"/>
        </w:rPr>
        <w:t xml:space="preserve"> top to bottom</w:t>
      </w:r>
      <w:r w:rsidRPr="00E44987">
        <w:rPr>
          <w:sz w:val="16"/>
        </w:rPr>
        <w:t xml:space="preserve">. </w:t>
      </w:r>
      <w:r w:rsidRPr="00C456AC">
        <w:rPr>
          <w:rStyle w:val="StyleUnderline"/>
          <w:highlight w:val="green"/>
        </w:rPr>
        <w:t>We should begin with</w:t>
      </w:r>
      <w:r w:rsidRPr="00D341AA">
        <w:rPr>
          <w:rStyle w:val="StyleUnderline"/>
        </w:rPr>
        <w:t xml:space="preserve"> one of its leading institutions, </w:t>
      </w:r>
      <w:r w:rsidRPr="00C456AC">
        <w:rPr>
          <w:rStyle w:val="Emphasis"/>
          <w:highlight w:val="green"/>
        </w:rPr>
        <w:t>the W</w:t>
      </w:r>
      <w:r w:rsidRPr="00D341AA">
        <w:rPr>
          <w:rStyle w:val="Emphasis"/>
        </w:rPr>
        <w:t xml:space="preserve">orld </w:t>
      </w:r>
      <w:r w:rsidRPr="00C456AC">
        <w:rPr>
          <w:rStyle w:val="Emphasis"/>
          <w:highlight w:val="green"/>
        </w:rPr>
        <w:t>T</w:t>
      </w:r>
      <w:r w:rsidRPr="00D341AA">
        <w:rPr>
          <w:rStyle w:val="Emphasis"/>
        </w:rPr>
        <w:t xml:space="preserve">rade </w:t>
      </w:r>
      <w:r w:rsidRPr="00C456AC">
        <w:rPr>
          <w:rStyle w:val="Emphasis"/>
          <w:highlight w:val="green"/>
        </w:rPr>
        <w:t>O</w:t>
      </w:r>
      <w:r w:rsidRPr="00D341AA">
        <w:rPr>
          <w:rStyle w:val="Emphasis"/>
        </w:rPr>
        <w:t>rganization.</w:t>
      </w:r>
      <w:r>
        <w:rPr>
          <w:rStyle w:val="Emphasis"/>
        </w:rPr>
        <w:t xml:space="preserve"> </w:t>
      </w:r>
      <w:r w:rsidRPr="00D341AA">
        <w:rPr>
          <w:rStyle w:val="Emphasis"/>
        </w:rPr>
        <w:t>We should abolish it.</w:t>
      </w:r>
    </w:p>
    <w:p w14:paraId="49C2104D" w14:textId="77777777" w:rsidR="001C753C" w:rsidRDefault="001C753C" w:rsidP="001C753C">
      <w:pPr>
        <w:rPr>
          <w:sz w:val="12"/>
          <w:szCs w:val="12"/>
        </w:rPr>
      </w:pPr>
    </w:p>
    <w:p w14:paraId="15F9E813" w14:textId="77777777" w:rsidR="001C753C" w:rsidRDefault="001C753C" w:rsidP="001C753C">
      <w:pPr>
        <w:pStyle w:val="Heading4"/>
      </w:pPr>
      <w:r>
        <w:t>The WTO as an institution is unethical and perpetuates colonialism</w:t>
      </w:r>
    </w:p>
    <w:p w14:paraId="2F48DDE5" w14:textId="77777777" w:rsidR="001C753C" w:rsidRPr="00D315CD" w:rsidRDefault="001C753C" w:rsidP="001C753C">
      <w:pPr>
        <w:rPr>
          <w:rStyle w:val="Style13ptBold"/>
        </w:rPr>
      </w:pPr>
      <w:r w:rsidRPr="00D315CD">
        <w:rPr>
          <w:rStyle w:val="Style13ptBold"/>
        </w:rPr>
        <w:t>Godrej 20</w:t>
      </w:r>
    </w:p>
    <w:p w14:paraId="19756E7D" w14:textId="77777777" w:rsidR="001C753C" w:rsidRPr="00D315CD" w:rsidRDefault="001C753C" w:rsidP="001C753C">
      <w:pPr>
        <w:rPr>
          <w:sz w:val="16"/>
          <w:szCs w:val="16"/>
        </w:rPr>
      </w:pPr>
      <w:r w:rsidRPr="00D315CD">
        <w:rPr>
          <w:sz w:val="16"/>
          <w:szCs w:val="16"/>
        </w:rPr>
        <w:t>(</w:t>
      </w:r>
      <w:proofErr w:type="spellStart"/>
      <w:r w:rsidRPr="00D315CD">
        <w:rPr>
          <w:sz w:val="16"/>
          <w:szCs w:val="16"/>
        </w:rPr>
        <w:t>Dinyar</w:t>
      </w:r>
      <w:proofErr w:type="spellEnd"/>
      <w:r w:rsidRPr="00D315CD">
        <w:rPr>
          <w:sz w:val="16"/>
          <w:szCs w:val="16"/>
        </w:rPr>
        <w:t>, Co-editor @ New Internationalist, 4-20, https://newint.org/features/2020/02/10/brief-history-impoverishment)</w:t>
      </w:r>
    </w:p>
    <w:p w14:paraId="491C7226" w14:textId="77777777" w:rsidR="001C753C" w:rsidRDefault="001C753C" w:rsidP="001C753C">
      <w:pPr>
        <w:rPr>
          <w:rStyle w:val="StyleUnderline"/>
        </w:rPr>
      </w:pPr>
      <w:r w:rsidRPr="00AE1EED">
        <w:rPr>
          <w:rStyle w:val="StyleUnderline"/>
        </w:rPr>
        <w:t>For countries</w:t>
      </w:r>
      <w:r w:rsidRPr="00D315CD">
        <w:rPr>
          <w:sz w:val="16"/>
        </w:rPr>
        <w:t xml:space="preserve"> that were </w:t>
      </w:r>
      <w:r w:rsidRPr="00AE1EED">
        <w:rPr>
          <w:rStyle w:val="StyleUnderline"/>
        </w:rPr>
        <w:t>undergoing economic ravishment</w:t>
      </w:r>
      <w:r w:rsidRPr="00D315CD">
        <w:rPr>
          <w:sz w:val="16"/>
        </w:rPr>
        <w:t xml:space="preserve"> by structural adjustment, </w:t>
      </w:r>
      <w:r w:rsidRPr="00C456AC">
        <w:rPr>
          <w:rStyle w:val="StyleUnderline"/>
          <w:highlight w:val="green"/>
        </w:rPr>
        <w:t>the</w:t>
      </w:r>
      <w:r w:rsidRPr="00D315CD">
        <w:rPr>
          <w:sz w:val="16"/>
        </w:rPr>
        <w:t xml:space="preserve"> </w:t>
      </w:r>
      <w:r w:rsidRPr="00C456AC">
        <w:rPr>
          <w:sz w:val="16"/>
          <w:highlight w:val="green"/>
        </w:rPr>
        <w:t>19</w:t>
      </w:r>
      <w:r w:rsidRPr="00C456AC">
        <w:rPr>
          <w:rStyle w:val="StyleUnderline"/>
          <w:highlight w:val="green"/>
        </w:rPr>
        <w:t>90s</w:t>
      </w:r>
      <w:r w:rsidRPr="00C456AC">
        <w:rPr>
          <w:sz w:val="16"/>
          <w:highlight w:val="green"/>
        </w:rPr>
        <w:t xml:space="preserve"> </w:t>
      </w:r>
      <w:r w:rsidRPr="00C456AC">
        <w:rPr>
          <w:rStyle w:val="StyleUnderline"/>
          <w:highlight w:val="green"/>
        </w:rPr>
        <w:t>brought</w:t>
      </w:r>
      <w:r w:rsidRPr="00C456AC">
        <w:rPr>
          <w:sz w:val="16"/>
          <w:highlight w:val="green"/>
        </w:rPr>
        <w:t xml:space="preserve"> </w:t>
      </w:r>
      <w:r w:rsidRPr="00C456AC">
        <w:rPr>
          <w:rStyle w:val="StyleUnderline"/>
          <w:highlight w:val="green"/>
        </w:rPr>
        <w:t xml:space="preserve">new </w:t>
      </w:r>
      <w:r w:rsidRPr="00C456AC">
        <w:rPr>
          <w:rStyle w:val="Emphasis"/>
          <w:highlight w:val="green"/>
        </w:rPr>
        <w:t>torments in the form of</w:t>
      </w:r>
      <w:r w:rsidRPr="00D315CD">
        <w:rPr>
          <w:rStyle w:val="Emphasis"/>
        </w:rPr>
        <w:t xml:space="preserve"> the World Trade Organization</w:t>
      </w:r>
      <w:r w:rsidRPr="00D315CD">
        <w:rPr>
          <w:sz w:val="16"/>
        </w:rPr>
        <w:t xml:space="preserve"> (</w:t>
      </w:r>
      <w:r w:rsidRPr="00C456AC">
        <w:rPr>
          <w:rStyle w:val="StyleUnderline"/>
          <w:highlight w:val="green"/>
        </w:rPr>
        <w:t>WTO</w:t>
      </w:r>
      <w:r w:rsidRPr="00C456AC">
        <w:rPr>
          <w:sz w:val="16"/>
        </w:rPr>
        <w:t xml:space="preserve">), </w:t>
      </w:r>
      <w:r w:rsidRPr="00C456AC">
        <w:rPr>
          <w:rStyle w:val="StyleUnderline"/>
        </w:rPr>
        <w:t xml:space="preserve">a club </w:t>
      </w:r>
      <w:r w:rsidRPr="00C456AC">
        <w:rPr>
          <w:rStyle w:val="StyleUnderline"/>
          <w:highlight w:val="green"/>
        </w:rPr>
        <w:t>dominated by rich nations</w:t>
      </w:r>
      <w:r w:rsidRPr="00D315CD">
        <w:rPr>
          <w:sz w:val="16"/>
        </w:rPr>
        <w:t xml:space="preserve">. </w:t>
      </w:r>
      <w:r w:rsidRPr="00AE1EED">
        <w:rPr>
          <w:rStyle w:val="StyleUnderline"/>
        </w:rPr>
        <w:t>In the name of</w:t>
      </w:r>
      <w:r w:rsidRPr="00D315CD">
        <w:rPr>
          <w:sz w:val="16"/>
        </w:rPr>
        <w:t xml:space="preserve"> </w:t>
      </w:r>
      <w:r w:rsidRPr="00AE1EED">
        <w:rPr>
          <w:rStyle w:val="StyleUnderline"/>
        </w:rPr>
        <w:t>creating a ‘level playing field’</w:t>
      </w:r>
      <w:r w:rsidRPr="00D315CD">
        <w:rPr>
          <w:sz w:val="16"/>
        </w:rPr>
        <w:t xml:space="preserve">, </w:t>
      </w:r>
      <w:r w:rsidRPr="00C456AC">
        <w:rPr>
          <w:rStyle w:val="StyleUnderline"/>
          <w:highlight w:val="green"/>
        </w:rPr>
        <w:t>the WTO</w:t>
      </w:r>
      <w:r w:rsidRPr="00C456AC">
        <w:rPr>
          <w:sz w:val="16"/>
          <w:highlight w:val="green"/>
        </w:rPr>
        <w:t xml:space="preserve"> </w:t>
      </w:r>
      <w:r w:rsidRPr="00C456AC">
        <w:rPr>
          <w:rStyle w:val="StyleUnderline"/>
          <w:highlight w:val="green"/>
        </w:rPr>
        <w:t>required poorer countries to sign</w:t>
      </w:r>
      <w:r w:rsidRPr="00D315CD">
        <w:rPr>
          <w:sz w:val="16"/>
        </w:rPr>
        <w:t xml:space="preserve"> up to an </w:t>
      </w:r>
      <w:r w:rsidRPr="00C456AC">
        <w:rPr>
          <w:rStyle w:val="StyleUnderline"/>
          <w:highlight w:val="green"/>
        </w:rPr>
        <w:t>all-or-nothing</w:t>
      </w:r>
      <w:r w:rsidRPr="00C456AC">
        <w:rPr>
          <w:sz w:val="16"/>
          <w:highlight w:val="green"/>
        </w:rPr>
        <w:t xml:space="preserve">, </w:t>
      </w:r>
      <w:r w:rsidRPr="00C456AC">
        <w:rPr>
          <w:rStyle w:val="StyleUnderline"/>
          <w:highlight w:val="green"/>
        </w:rPr>
        <w:t>binding</w:t>
      </w:r>
      <w:r w:rsidRPr="00D315CD">
        <w:rPr>
          <w:sz w:val="16"/>
        </w:rPr>
        <w:t xml:space="preserve"> set of </w:t>
      </w:r>
      <w:r w:rsidRPr="00C456AC">
        <w:rPr>
          <w:rStyle w:val="StyleUnderline"/>
          <w:highlight w:val="green"/>
        </w:rPr>
        <w:t>rules</w:t>
      </w:r>
      <w:r w:rsidRPr="00C456AC">
        <w:rPr>
          <w:sz w:val="16"/>
          <w:highlight w:val="green"/>
        </w:rPr>
        <w:t xml:space="preserve">, </w:t>
      </w:r>
      <w:r w:rsidRPr="00C456AC">
        <w:rPr>
          <w:rStyle w:val="StyleUnderline"/>
          <w:highlight w:val="green"/>
        </w:rPr>
        <w:t>which</w:t>
      </w:r>
      <w:r w:rsidRPr="00C456AC">
        <w:rPr>
          <w:sz w:val="16"/>
          <w:highlight w:val="green"/>
        </w:rPr>
        <w:t xml:space="preserve"> </w:t>
      </w:r>
      <w:r w:rsidRPr="00C456AC">
        <w:rPr>
          <w:rStyle w:val="StyleUnderline"/>
          <w:highlight w:val="green"/>
        </w:rPr>
        <w:t>removed protections</w:t>
      </w:r>
      <w:r w:rsidRPr="00AE1EED">
        <w:rPr>
          <w:rStyle w:val="StyleUnderline"/>
        </w:rPr>
        <w:t xml:space="preserve"> </w:t>
      </w:r>
      <w:r w:rsidRPr="00D315CD">
        <w:rPr>
          <w:sz w:val="16"/>
        </w:rPr>
        <w:t xml:space="preserve">for domestic industries </w:t>
      </w:r>
      <w:r w:rsidRPr="00C456AC">
        <w:rPr>
          <w:rStyle w:val="StyleUnderline"/>
          <w:highlight w:val="green"/>
        </w:rPr>
        <w:t>and allowed foreign capital unhindered access</w:t>
      </w:r>
      <w:r w:rsidRPr="00D315CD">
        <w:rPr>
          <w:sz w:val="16"/>
        </w:rPr>
        <w:t xml:space="preserve">. </w:t>
      </w:r>
      <w:r w:rsidRPr="00AE1EED">
        <w:rPr>
          <w:rStyle w:val="StyleUnderline"/>
        </w:rPr>
        <w:t xml:space="preserve">This </w:t>
      </w:r>
      <w:r w:rsidRPr="00AE1EED">
        <w:rPr>
          <w:rStyle w:val="Emphasis"/>
        </w:rPr>
        <w:t>was strongly prejudicial to the interests of local industries</w:t>
      </w:r>
      <w:r w:rsidRPr="00D315CD">
        <w:rPr>
          <w:sz w:val="16"/>
        </w:rPr>
        <w:t xml:space="preserve">, </w:t>
      </w:r>
      <w:r w:rsidRPr="00AE1EED">
        <w:rPr>
          <w:rStyle w:val="StyleUnderline"/>
        </w:rPr>
        <w:t>which</w:t>
      </w:r>
      <w:r w:rsidRPr="00D315CD">
        <w:rPr>
          <w:sz w:val="16"/>
        </w:rPr>
        <w:t xml:space="preserve"> </w:t>
      </w:r>
      <w:r w:rsidRPr="00AE1EED">
        <w:rPr>
          <w:rStyle w:val="StyleUnderline"/>
        </w:rPr>
        <w:t>were not in a position to withstand foreign competition</w:t>
      </w:r>
      <w:r w:rsidRPr="00D315CD">
        <w:rPr>
          <w:sz w:val="16"/>
        </w:rPr>
        <w:t xml:space="preserve">. </w:t>
      </w:r>
      <w:r w:rsidRPr="00AE1EED">
        <w:rPr>
          <w:rStyle w:val="StyleUnderline"/>
        </w:rPr>
        <w:t>Influence</w:t>
      </w:r>
      <w:r w:rsidRPr="00D315CD">
        <w:rPr>
          <w:sz w:val="16"/>
        </w:rPr>
        <w:t xml:space="preserve"> </w:t>
      </w:r>
      <w:r w:rsidRPr="00AE1EED">
        <w:rPr>
          <w:rStyle w:val="StyleUnderline"/>
        </w:rPr>
        <w:t>within the WTO is weighted by</w:t>
      </w:r>
      <w:r w:rsidRPr="00D315CD">
        <w:rPr>
          <w:sz w:val="16"/>
        </w:rPr>
        <w:t xml:space="preserve"> the </w:t>
      </w:r>
      <w:r w:rsidRPr="00AE1EED">
        <w:rPr>
          <w:rStyle w:val="StyleUnderline"/>
        </w:rPr>
        <w:t>size of a nation’s economy</w:t>
      </w:r>
      <w:r w:rsidRPr="00D315CD">
        <w:rPr>
          <w:sz w:val="16"/>
        </w:rPr>
        <w:t xml:space="preserve"> – </w:t>
      </w:r>
      <w:r w:rsidRPr="00AE1EED">
        <w:rPr>
          <w:rStyle w:val="StyleUnderline"/>
        </w:rPr>
        <w:t xml:space="preserve">thus </w:t>
      </w:r>
      <w:r w:rsidRPr="00C456AC">
        <w:rPr>
          <w:rStyle w:val="Emphasis"/>
          <w:highlight w:val="green"/>
        </w:rPr>
        <w:t>even if all poorer nations joined forces</w:t>
      </w:r>
      <w:r w:rsidRPr="00D315CD">
        <w:rPr>
          <w:sz w:val="16"/>
        </w:rPr>
        <w:t xml:space="preserve"> to demand policy </w:t>
      </w:r>
      <w:proofErr w:type="gramStart"/>
      <w:r w:rsidRPr="00D315CD">
        <w:rPr>
          <w:sz w:val="16"/>
        </w:rPr>
        <w:t>changes</w:t>
      </w:r>
      <w:proofErr w:type="gramEnd"/>
      <w:r w:rsidRPr="00D315CD">
        <w:rPr>
          <w:sz w:val="16"/>
        </w:rPr>
        <w:t xml:space="preserve"> </w:t>
      </w:r>
      <w:r w:rsidRPr="00C456AC">
        <w:rPr>
          <w:rStyle w:val="Emphasis"/>
          <w:highlight w:val="green"/>
        </w:rPr>
        <w:t>they would still not have a chance</w:t>
      </w:r>
      <w:r w:rsidRPr="00D315CD">
        <w:rPr>
          <w:sz w:val="16"/>
        </w:rPr>
        <w:t xml:space="preserve"> against wealthy nations. This trade injustice has drawn widespread protests and pressure for the WTO to reform. Meanwhile, </w:t>
      </w:r>
      <w:r w:rsidRPr="00AE1EED">
        <w:rPr>
          <w:rStyle w:val="StyleUnderline"/>
        </w:rPr>
        <w:t>wealthy nations are increasingly going down the route of bilateral Free Trade Agreements</w:t>
      </w:r>
      <w:r w:rsidRPr="00D315CD">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AE1EED">
        <w:rPr>
          <w:rStyle w:val="StyleUnderline"/>
        </w:rPr>
        <w:t>Such</w:t>
      </w:r>
      <w:r w:rsidRPr="00D315CD">
        <w:rPr>
          <w:sz w:val="16"/>
        </w:rPr>
        <w:t xml:space="preserve"> instruments </w:t>
      </w:r>
      <w:r w:rsidRPr="00AE1EED">
        <w:rPr>
          <w:rStyle w:val="StyleUnderline"/>
        </w:rPr>
        <w:t>are working to create a utopia for</w:t>
      </w:r>
      <w:r w:rsidRPr="00D315CD">
        <w:rPr>
          <w:sz w:val="16"/>
        </w:rPr>
        <w:t xml:space="preserve"> </w:t>
      </w:r>
      <w:r w:rsidRPr="00AE1EED">
        <w:rPr>
          <w:rStyle w:val="StyleUnderline"/>
        </w:rPr>
        <w:t>transnational corporations</w:t>
      </w:r>
      <w:r w:rsidRPr="00D315CD">
        <w:rPr>
          <w:sz w:val="16"/>
        </w:rPr>
        <w:t xml:space="preserve">, creating a business-friendly climate, </w:t>
      </w:r>
      <w:r w:rsidRPr="00AE1EED">
        <w:rPr>
          <w:rStyle w:val="StyleUnderline"/>
        </w:rPr>
        <w:t xml:space="preserve">which translates as the </w:t>
      </w:r>
      <w:r w:rsidRPr="00AE1EED">
        <w:rPr>
          <w:rStyle w:val="Emphasis"/>
        </w:rPr>
        <w:t xml:space="preserve">demolition of </w:t>
      </w:r>
      <w:proofErr w:type="spellStart"/>
      <w:r w:rsidRPr="00AE1EED">
        <w:rPr>
          <w:rStyle w:val="Emphasis"/>
        </w:rPr>
        <w:t>labour</w:t>
      </w:r>
      <w:proofErr w:type="spellEnd"/>
      <w:r w:rsidRPr="00AE1EED">
        <w:rPr>
          <w:rStyle w:val="Emphasis"/>
        </w:rPr>
        <w:t xml:space="preserve"> protection, tax cuts for the wealthiest and a supine </w:t>
      </w:r>
      <w:r w:rsidRPr="00AE1EED">
        <w:rPr>
          <w:rStyle w:val="Emphasis"/>
        </w:rPr>
        <w:lastRenderedPageBreak/>
        <w:t>regulatory environment</w:t>
      </w:r>
      <w:r w:rsidRPr="00D315CD">
        <w:rPr>
          <w:sz w:val="16"/>
        </w:rPr>
        <w:t xml:space="preserve">. </w:t>
      </w:r>
      <w:r w:rsidRPr="00AE1EED">
        <w:rPr>
          <w:rStyle w:val="StyleUnderline"/>
        </w:rPr>
        <w:t>Tax havens operated</w:t>
      </w:r>
      <w:r w:rsidRPr="00D315CD">
        <w:rPr>
          <w:sz w:val="16"/>
        </w:rPr>
        <w:t xml:space="preserve"> </w:t>
      </w:r>
      <w:r w:rsidRPr="00AE1EED">
        <w:rPr>
          <w:rStyle w:val="StyleUnderline"/>
        </w:rPr>
        <w:t>by</w:t>
      </w:r>
      <w:r w:rsidRPr="00D315CD">
        <w:rPr>
          <w:sz w:val="16"/>
        </w:rPr>
        <w:t xml:space="preserve"> the </w:t>
      </w:r>
      <w:r w:rsidRPr="00AE1EED">
        <w:rPr>
          <w:rStyle w:val="StyleUnderline"/>
        </w:rPr>
        <w:t>rich</w:t>
      </w:r>
      <w:r w:rsidRPr="00D315CD">
        <w:rPr>
          <w:sz w:val="16"/>
        </w:rPr>
        <w:t xml:space="preserve">est </w:t>
      </w:r>
      <w:r w:rsidRPr="00AE1EED">
        <w:rPr>
          <w:rStyle w:val="StyleUnderline"/>
        </w:rPr>
        <w:t>countries</w:t>
      </w:r>
      <w:r w:rsidRPr="00D315CD">
        <w:rPr>
          <w:sz w:val="16"/>
        </w:rPr>
        <w:t xml:space="preserve"> </w:t>
      </w:r>
      <w:r w:rsidRPr="00AE1EED">
        <w:rPr>
          <w:rStyle w:val="StyleUnderline"/>
        </w:rPr>
        <w:t>are home to huge sums of illicit wealth draining</w:t>
      </w:r>
      <w:r w:rsidRPr="00D315CD">
        <w:rPr>
          <w:sz w:val="16"/>
        </w:rPr>
        <w:t xml:space="preserve"> </w:t>
      </w:r>
      <w:r w:rsidRPr="00AE1EED">
        <w:rPr>
          <w:rStyle w:val="StyleUnderline"/>
        </w:rPr>
        <w:t>out of some of the poorest</w:t>
      </w:r>
      <w:r w:rsidRPr="00D315CD">
        <w:rPr>
          <w:sz w:val="16"/>
        </w:rPr>
        <w:t xml:space="preserve">. </w:t>
      </w:r>
      <w:r w:rsidRPr="00AE1EED">
        <w:rPr>
          <w:rStyle w:val="StyleUnderline"/>
        </w:rPr>
        <w:t>Today</w:t>
      </w:r>
      <w:r w:rsidRPr="00D315CD">
        <w:rPr>
          <w:sz w:val="16"/>
        </w:rPr>
        <w:t xml:space="preserve">, due to how the global economy has been engineered, </w:t>
      </w:r>
      <w:r w:rsidRPr="0039796C">
        <w:rPr>
          <w:rStyle w:val="Emphasis"/>
          <w:highlight w:val="green"/>
        </w:rPr>
        <w:t>for every dollar of aid sent to poorer countries, they lose 10 times as much in outflows</w:t>
      </w:r>
      <w:r w:rsidRPr="0039796C">
        <w:rPr>
          <w:sz w:val="16"/>
          <w:highlight w:val="green"/>
        </w:rPr>
        <w:t xml:space="preserve"> – </w:t>
      </w:r>
      <w:r w:rsidRPr="0039796C">
        <w:rPr>
          <w:rStyle w:val="Emphasis"/>
          <w:highlight w:val="green"/>
        </w:rPr>
        <w:t xml:space="preserve">and that’s before one counts their losses through unfair trade rules and underpaid </w:t>
      </w:r>
      <w:proofErr w:type="spellStart"/>
      <w:r w:rsidRPr="0039796C">
        <w:rPr>
          <w:rStyle w:val="Emphasis"/>
          <w:highlight w:val="green"/>
        </w:rPr>
        <w:t>labour</w:t>
      </w:r>
      <w:proofErr w:type="spellEnd"/>
      <w:r w:rsidRPr="0039796C">
        <w:rPr>
          <w:sz w:val="16"/>
          <w:highlight w:val="green"/>
        </w:rPr>
        <w:t>.</w:t>
      </w:r>
      <w:r w:rsidRPr="00D315CD">
        <w:rPr>
          <w:sz w:val="16"/>
        </w:rPr>
        <w:t xml:space="preserve"> Foreign investors take nearly $500 billion a year in profits from the Global South, and trade-power imbalances cost poorer nations $700 billion a year in lost export revenue. 7 </w:t>
      </w:r>
      <w:proofErr w:type="gramStart"/>
      <w:r w:rsidRPr="00D315CD">
        <w:rPr>
          <w:sz w:val="16"/>
        </w:rPr>
        <w:t>CONCENTRATION</w:t>
      </w:r>
      <w:proofErr w:type="gramEnd"/>
      <w:r w:rsidRPr="00D315CD">
        <w:rPr>
          <w:sz w:val="16"/>
        </w:rPr>
        <w:t xml:space="preserve">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AE1EED">
        <w:rPr>
          <w:rStyle w:val="StyleUnderline"/>
        </w:rPr>
        <w:t>neoliberal capitalism is leading inevitably to wage erosion and work precarity</w:t>
      </w:r>
      <w:r w:rsidRPr="00D315CD">
        <w:rPr>
          <w:sz w:val="16"/>
        </w:rPr>
        <w:t xml:space="preserve">, coupled with the withdrawal of state support. </w:t>
      </w:r>
      <w:r w:rsidRPr="00AE1EED">
        <w:rPr>
          <w:rStyle w:val="StyleUnderline"/>
        </w:rPr>
        <w:t>Inequality is rising dramatically</w:t>
      </w:r>
      <w:r w:rsidRPr="00D315CD">
        <w:rPr>
          <w:sz w:val="16"/>
        </w:rPr>
        <w:t xml:space="preserve">. In 2018 </w:t>
      </w:r>
      <w:r w:rsidRPr="0039796C">
        <w:rPr>
          <w:rStyle w:val="StyleUnderline"/>
          <w:highlight w:val="green"/>
        </w:rPr>
        <w:t>the richest 26 people owned wealth equivalent to the poorest half of the world’s population</w:t>
      </w:r>
      <w:r w:rsidRPr="00D315CD">
        <w:rPr>
          <w:sz w:val="16"/>
        </w:rPr>
        <w:t xml:space="preserve">. And their wealth was increasing at the rate of $2.5 billion a day. </w:t>
      </w:r>
      <w:r w:rsidRPr="00AE1EED">
        <w:rPr>
          <w:rStyle w:val="StyleUnderline"/>
        </w:rPr>
        <w:t xml:space="preserve">Meanwhile </w:t>
      </w:r>
      <w:r w:rsidRPr="0039796C">
        <w:rPr>
          <w:rStyle w:val="StyleUnderline"/>
          <w:highlight w:val="green"/>
        </w:rPr>
        <w:t>3.4 billion</w:t>
      </w:r>
      <w:r w:rsidRPr="0039796C">
        <w:rPr>
          <w:sz w:val="16"/>
          <w:highlight w:val="green"/>
        </w:rPr>
        <w:t xml:space="preserve"> </w:t>
      </w:r>
      <w:r w:rsidRPr="0039796C">
        <w:rPr>
          <w:rStyle w:val="StyleUnderline"/>
          <w:highlight w:val="green"/>
        </w:rPr>
        <w:t>people</w:t>
      </w:r>
      <w:r w:rsidRPr="00D315CD">
        <w:rPr>
          <w:sz w:val="16"/>
        </w:rPr>
        <w:t xml:space="preserve"> – </w:t>
      </w:r>
      <w:r w:rsidRPr="00AE1EED">
        <w:rPr>
          <w:rStyle w:val="StyleUnderline"/>
        </w:rPr>
        <w:t>nearly half the world</w:t>
      </w:r>
      <w:r w:rsidRPr="00D315CD">
        <w:rPr>
          <w:sz w:val="16"/>
        </w:rPr>
        <w:t xml:space="preserve"> – </w:t>
      </w:r>
      <w:r w:rsidRPr="0039796C">
        <w:rPr>
          <w:rStyle w:val="StyleUnderline"/>
          <w:highlight w:val="green"/>
        </w:rPr>
        <w:t>were living on less than $5.50 a day.</w:t>
      </w:r>
    </w:p>
    <w:p w14:paraId="107C4230" w14:textId="79C7750F" w:rsidR="001C753C" w:rsidRDefault="00405271" w:rsidP="001C753C">
      <w:pPr>
        <w:pStyle w:val="Heading3"/>
      </w:pPr>
      <w:r>
        <w:lastRenderedPageBreak/>
        <w:t>4</w:t>
      </w:r>
    </w:p>
    <w:p w14:paraId="5E540016" w14:textId="77777777" w:rsidR="001C753C" w:rsidRDefault="001C753C" w:rsidP="001C753C">
      <w:pPr>
        <w:pStyle w:val="Heading4"/>
      </w:pPr>
      <w:proofErr w:type="spellStart"/>
      <w:r>
        <w:t>Interp</w:t>
      </w:r>
      <w:proofErr w:type="spellEnd"/>
      <w:r>
        <w:t>- The 1AC must advocate for the immediate reduction intellectual property protections</w:t>
      </w:r>
    </w:p>
    <w:p w14:paraId="579434AA" w14:textId="77777777" w:rsidR="001C753C" w:rsidRPr="000D4D21" w:rsidRDefault="001C753C" w:rsidP="001C753C"/>
    <w:p w14:paraId="26756877" w14:textId="77777777" w:rsidR="001C753C" w:rsidRDefault="001C753C" w:rsidP="001C753C">
      <w:pPr>
        <w:pStyle w:val="Heading4"/>
      </w:pPr>
      <w:r>
        <w:t xml:space="preserve">Violation: </w:t>
      </w:r>
    </w:p>
    <w:p w14:paraId="013568FD" w14:textId="77777777" w:rsidR="001C753C" w:rsidRDefault="001C753C" w:rsidP="001C753C">
      <w:pPr>
        <w:pStyle w:val="Heading4"/>
      </w:pPr>
      <w:r>
        <w:t>“I affirm rhetorical decolonization to reduce intellectual property protections for medicines in the member nations of the World Trade Organization.”</w:t>
      </w:r>
    </w:p>
    <w:p w14:paraId="3109C472" w14:textId="223F76F8" w:rsidR="001C753C" w:rsidRDefault="001C753C" w:rsidP="001C753C">
      <w:pPr>
        <w:pStyle w:val="Heading4"/>
      </w:pPr>
      <w:r>
        <w:t xml:space="preserve">Proves the </w:t>
      </w:r>
      <w:proofErr w:type="spellStart"/>
      <w:r>
        <w:t>aff</w:t>
      </w:r>
      <w:proofErr w:type="spellEnd"/>
      <w:r>
        <w:t xml:space="preserve"> requires rhetorical </w:t>
      </w:r>
      <w:proofErr w:type="spellStart"/>
      <w:r>
        <w:t>decol</w:t>
      </w:r>
      <w:proofErr w:type="spellEnd"/>
      <w:r>
        <w:t xml:space="preserve"> before the plan can happen – at best, they’re effects-t and at worst it’s a solvency deficit to case.</w:t>
      </w:r>
    </w:p>
    <w:p w14:paraId="5EC2250D" w14:textId="77777777" w:rsidR="001C753C" w:rsidRDefault="001C753C" w:rsidP="001C753C">
      <w:pPr>
        <w:pStyle w:val="Heading4"/>
      </w:pPr>
      <w:r>
        <w:t>Standards:</w:t>
      </w:r>
    </w:p>
    <w:p w14:paraId="5914432E" w14:textId="77777777" w:rsidR="001C753C" w:rsidRPr="00BE3EE9" w:rsidRDefault="001C753C" w:rsidP="001C753C">
      <w:pPr>
        <w:pStyle w:val="Heading4"/>
      </w:pPr>
      <w:r w:rsidRPr="00BE3EE9">
        <w:t>1~ Limits—T</w:t>
      </w:r>
      <w:r>
        <w:t xml:space="preserve">hey can push the actual elimination of LAWs into the future indefinitely and allows for thousands of new </w:t>
      </w:r>
      <w:proofErr w:type="spellStart"/>
      <w:r>
        <w:t>affs</w:t>
      </w:r>
      <w:proofErr w:type="spellEnd"/>
      <w:r>
        <w:t xml:space="preserve"> that gradually change when the ban happens and kill neg ground since we can’t access things like delay CPs which kills education.</w:t>
      </w:r>
    </w:p>
    <w:p w14:paraId="58B66E9E" w14:textId="1BB656E5" w:rsidR="001C753C" w:rsidRDefault="001C753C" w:rsidP="001C753C">
      <w:pPr>
        <w:pStyle w:val="Heading4"/>
      </w:pPr>
      <w:r w:rsidRPr="00BE3EE9">
        <w:t xml:space="preserve">2~ Inherency—Neg DAs are based on </w:t>
      </w:r>
      <w:proofErr w:type="spellStart"/>
      <w:r w:rsidRPr="00BE3EE9">
        <w:t>squo</w:t>
      </w:r>
      <w:proofErr w:type="spellEnd"/>
      <w:r w:rsidRPr="00BE3EE9">
        <w:t xml:space="preserve"> defense. </w:t>
      </w:r>
      <w:proofErr w:type="spellStart"/>
      <w:r w:rsidRPr="00BE3EE9">
        <w:t>Affs</w:t>
      </w:r>
      <w:proofErr w:type="spellEnd"/>
      <w:r w:rsidRPr="00BE3EE9">
        <w:t xml:space="preserve"> that codify the </w:t>
      </w:r>
      <w:proofErr w:type="spellStart"/>
      <w:r w:rsidRPr="00BE3EE9">
        <w:t>squo</w:t>
      </w:r>
      <w:proofErr w:type="spellEnd"/>
      <w:r w:rsidRPr="00BE3EE9">
        <w:t xml:space="preserve"> have zero ground as there can be no </w:t>
      </w:r>
      <w:r>
        <w:t>UQ for the claims.</w:t>
      </w:r>
    </w:p>
    <w:p w14:paraId="69BE99EF" w14:textId="77777777" w:rsidR="001C753C" w:rsidRDefault="001C753C" w:rsidP="001C753C"/>
    <w:p w14:paraId="7334406E" w14:textId="3C9B8834" w:rsidR="001C753C" w:rsidRPr="00EC32DE" w:rsidRDefault="001C753C" w:rsidP="001C753C">
      <w:pPr>
        <w:pStyle w:val="Heading4"/>
      </w:pPr>
      <w:r w:rsidRPr="00EC32DE">
        <w:t xml:space="preserve">Fairness is an impact – [1] it’s an intrinsic good – some level of competitive equity is necessary to sustain the [2] probability – your ballot can’t solve their impacts but it can solve mine – debate can’t alter subjectivity, but can rectify </w:t>
      </w:r>
      <w:r w:rsidR="00921B69">
        <w:t xml:space="preserve">abuse in round </w:t>
      </w:r>
      <w:r w:rsidRPr="00EC32DE">
        <w:t xml:space="preserve">[3] comes </w:t>
      </w:r>
      <w:r w:rsidRPr="00EC32DE">
        <w:rPr>
          <w:u w:val="single"/>
        </w:rPr>
        <w:t>before substance</w:t>
      </w:r>
      <w:r w:rsidRPr="00EC32DE">
        <w:t xml:space="preserve"> – deciding any other argument in this debate </w:t>
      </w:r>
      <w:r w:rsidRPr="00EC32DE">
        <w:rPr>
          <w:u w:val="single"/>
        </w:rPr>
        <w:t>cannot be disentangled</w:t>
      </w:r>
      <w:r w:rsidRPr="00EC32DE">
        <w:t xml:space="preserve"> from our inability to prepare for it – any argument you think they’re winning is a </w:t>
      </w:r>
      <w:r w:rsidRPr="00EC32DE">
        <w:rPr>
          <w:u w:val="single"/>
        </w:rPr>
        <w:t>link</w:t>
      </w:r>
      <w:r w:rsidRPr="00EC32DE">
        <w:t xml:space="preserve">, not a reason to vote for them, </w:t>
      </w:r>
    </w:p>
    <w:p w14:paraId="04C6EBE2" w14:textId="77777777" w:rsidR="001C753C" w:rsidRPr="001C753C" w:rsidRDefault="001C753C" w:rsidP="001C753C"/>
    <w:p w14:paraId="75392893" w14:textId="27FC2DF8" w:rsidR="001C753C" w:rsidRDefault="001C753C" w:rsidP="001C753C">
      <w:pPr>
        <w:pStyle w:val="Heading3"/>
      </w:pPr>
      <w:r>
        <w:lastRenderedPageBreak/>
        <w:t>Case</w:t>
      </w:r>
    </w:p>
    <w:p w14:paraId="431516DE" w14:textId="23976D32" w:rsidR="00A30075" w:rsidRDefault="00A50F1D" w:rsidP="00361F71">
      <w:pPr>
        <w:pStyle w:val="Heading4"/>
        <w:rPr>
          <w:rFonts w:asciiTheme="minorHAnsi" w:hAnsiTheme="minorHAnsi" w:cstheme="minorHAnsi"/>
        </w:rPr>
      </w:pPr>
      <w:r>
        <w:rPr>
          <w:rFonts w:asciiTheme="minorHAnsi" w:hAnsiTheme="minorHAnsi" w:cstheme="minorHAnsi"/>
        </w:rPr>
        <w:t xml:space="preserve">1] </w:t>
      </w:r>
      <w:r w:rsidRPr="002019CB">
        <w:rPr>
          <w:rFonts w:asciiTheme="minorHAnsi" w:hAnsiTheme="minorHAnsi" w:cstheme="minorHAnsi"/>
        </w:rPr>
        <w:t xml:space="preserve">Framework—Interpretation: They have to </w:t>
      </w:r>
      <w:r w:rsidR="00361F71">
        <w:rPr>
          <w:rFonts w:asciiTheme="minorHAnsi" w:hAnsiTheme="minorHAnsi" w:cstheme="minorHAnsi"/>
        </w:rPr>
        <w:t>prove</w:t>
      </w:r>
      <w:r w:rsidRPr="002019CB">
        <w:rPr>
          <w:rFonts w:asciiTheme="minorHAnsi" w:hAnsiTheme="minorHAnsi" w:cstheme="minorHAnsi"/>
        </w:rPr>
        <w:t xml:space="preserve"> the desirability of the causal consequences of the plan.</w:t>
      </w:r>
      <w:r>
        <w:rPr>
          <w:rFonts w:asciiTheme="minorHAnsi" w:hAnsiTheme="minorHAnsi" w:cstheme="minorHAnsi"/>
        </w:rPr>
        <w:t xml:space="preserve">, </w:t>
      </w:r>
      <w:r w:rsidRPr="002019CB">
        <w:rPr>
          <w:rFonts w:asciiTheme="minorHAnsi" w:hAnsiTheme="minorHAnsi" w:cstheme="minorHAnsi"/>
        </w:rPr>
        <w:t xml:space="preserve">Fairness—Arbitrary frameworks moot the 1AC—there are infinite parts of the 1AC they could problematize forcing 1AR restart. Our scholarship is tied to the consequences of the plan so it makes no sense to separate assumptions from implementation. </w:t>
      </w:r>
    </w:p>
    <w:p w14:paraId="4D8D5C70" w14:textId="3FE720D0" w:rsidR="00A30075" w:rsidRDefault="00A30075" w:rsidP="00A30075">
      <w:pPr>
        <w:pStyle w:val="Heading4"/>
      </w:pPr>
      <w:r>
        <w:t xml:space="preserve">Reject performative offense – it is predicated on not endorsing the resolution, so if they endorse the </w:t>
      </w:r>
      <w:proofErr w:type="spellStart"/>
      <w:r>
        <w:t>rez</w:t>
      </w:r>
      <w:proofErr w:type="spellEnd"/>
      <w:r>
        <w:t>, they can’t get access to any of this making debate better stuff</w:t>
      </w:r>
    </w:p>
    <w:p w14:paraId="20E29DC3" w14:textId="20EEF12F" w:rsidR="00B56C7B" w:rsidRDefault="00B56C7B" w:rsidP="00B56C7B">
      <w:pPr>
        <w:pStyle w:val="Heading4"/>
      </w:pPr>
      <w:r>
        <w:t xml:space="preserve">The affirmative is a drop in the bucket – racial cap is prevalent through the rest of our worlds – there’s no reason that IP protections are the lynchpin of removing racial biases in the world. That means you should probably give less priority to their </w:t>
      </w:r>
      <w:proofErr w:type="spellStart"/>
      <w:r w:rsidR="00280A6F">
        <w:t>impx</w:t>
      </w:r>
      <w:proofErr w:type="spellEnd"/>
      <w:r w:rsidR="00280A6F">
        <w:t xml:space="preserve"> if we prove real </w:t>
      </w:r>
      <w:proofErr w:type="spellStart"/>
      <w:r w:rsidR="00280A6F">
        <w:t>impx</w:t>
      </w:r>
      <w:proofErr w:type="spellEnd"/>
      <w:r w:rsidR="00280A6F">
        <w:t xml:space="preserve"> that kill people</w:t>
      </w:r>
    </w:p>
    <w:p w14:paraId="7703989A" w14:textId="77777777" w:rsidR="00F03947" w:rsidRDefault="00F03947" w:rsidP="00F03947">
      <w:pPr>
        <w:pStyle w:val="Heading4"/>
      </w:pPr>
      <w:r>
        <w:t>The first Vats card – it doesn’t create a correlation between race and patents – it’s statistics 101 they need correlation to justify causation – they shouldn’t get access to this impact</w:t>
      </w:r>
    </w:p>
    <w:p w14:paraId="60023525" w14:textId="77777777" w:rsidR="00F03947" w:rsidRDefault="00F03947" w:rsidP="00F03947">
      <w:pPr>
        <w:pStyle w:val="Heading4"/>
      </w:pPr>
      <w:r>
        <w:t xml:space="preserve">The second Vats card just outlines problems with the WTO and the way TRIPS is written – the plan doesn’t do anything about this since they aren’t advocating for changing TRIPS or removing the WTO – only the CP does this, which means the CP solves even better than the </w:t>
      </w:r>
      <w:proofErr w:type="spellStart"/>
      <w:r>
        <w:t>aff</w:t>
      </w:r>
      <w:proofErr w:type="spellEnd"/>
    </w:p>
    <w:p w14:paraId="4FBDA72E" w14:textId="77777777" w:rsidR="00F03947" w:rsidRDefault="00F03947" w:rsidP="00F03947">
      <w:pPr>
        <w:pStyle w:val="Heading4"/>
      </w:pPr>
      <w:r>
        <w:t xml:space="preserve">The third Vats card makes a lot of empirical claims without empirical warrants – you should be skeptical of all of these </w:t>
      </w:r>
      <w:proofErr w:type="spellStart"/>
      <w:r>
        <w:t>args</w:t>
      </w:r>
      <w:proofErr w:type="spellEnd"/>
      <w:r>
        <w:t xml:space="preserve"> </w:t>
      </w:r>
    </w:p>
    <w:p w14:paraId="09A76CBF" w14:textId="18843A19" w:rsidR="00F03947" w:rsidRPr="00F03947" w:rsidRDefault="00F03947" w:rsidP="00F03947">
      <w:pPr>
        <w:pStyle w:val="Heading4"/>
        <w:rPr>
          <w:b w:val="0"/>
        </w:rPr>
      </w:pPr>
      <w:r>
        <w:t>The sixth Vats card says “</w:t>
      </w:r>
      <w:r w:rsidRPr="009644B7">
        <w:t>We cannot be satisfied with the recognition</w:t>
      </w:r>
      <w:r>
        <w:t xml:space="preserve">” but the ballot is a politics of recognition- vote neg in order to spread the message of vote </w:t>
      </w:r>
      <w:proofErr w:type="spellStart"/>
      <w:r>
        <w:t>aff</w:t>
      </w:r>
      <w:proofErr w:type="spellEnd"/>
      <w:r>
        <w:t xml:space="preserve"> – they’ve double turned themselves. If you buy any little part of the </w:t>
      </w:r>
      <w:proofErr w:type="spellStart"/>
      <w:r>
        <w:t>aff</w:t>
      </w:r>
      <w:proofErr w:type="spellEnd"/>
      <w:r>
        <w:t xml:space="preserve">, you should still vote neg </w:t>
      </w:r>
      <w:proofErr w:type="spellStart"/>
      <w:r>
        <w:t>bc</w:t>
      </w:r>
      <w:proofErr w:type="spellEnd"/>
      <w:r>
        <w:t xml:space="preserve"> otherwise you’re buying into the politics of rejection that the </w:t>
      </w:r>
      <w:proofErr w:type="spellStart"/>
      <w:r>
        <w:t>aff</w:t>
      </w:r>
      <w:proofErr w:type="spellEnd"/>
      <w:r>
        <w:t xml:space="preserve"> rejects. </w:t>
      </w:r>
    </w:p>
    <w:p w14:paraId="1554381C" w14:textId="4E4A261A" w:rsidR="001C753C" w:rsidRDefault="001C753C" w:rsidP="001C753C">
      <w:pPr>
        <w:pStyle w:val="Heading4"/>
      </w:pPr>
      <w:r>
        <w:t xml:space="preserve">Their totalizing depiction of racial capitalism as requiring suicide produces a heroic drive for total revolution that obscures “as existing” progress </w:t>
      </w:r>
    </w:p>
    <w:p w14:paraId="5AF9570C" w14:textId="77777777" w:rsidR="001C753C" w:rsidRDefault="001C753C" w:rsidP="001C753C">
      <w:pPr>
        <w:rPr>
          <w:rStyle w:val="Style13ptBold"/>
        </w:rPr>
      </w:pPr>
      <w:r>
        <w:rPr>
          <w:rStyle w:val="Style13ptBold"/>
        </w:rPr>
        <w:t>Shulman, PhD, 17</w:t>
      </w:r>
    </w:p>
    <w:p w14:paraId="2A8D4F23" w14:textId="77777777" w:rsidR="001C753C" w:rsidRDefault="001C753C" w:rsidP="001C753C">
      <w:pPr>
        <w:rPr>
          <w:sz w:val="16"/>
        </w:rPr>
      </w:pPr>
      <w:r>
        <w:rPr>
          <w:sz w:val="16"/>
        </w:rPr>
        <w:t xml:space="preserve">(George, </w:t>
      </w:r>
      <w:proofErr w:type="spellStart"/>
      <w:r>
        <w:rPr>
          <w:sz w:val="16"/>
        </w:rPr>
        <w:t>PoliSci@NYU</w:t>
      </w:r>
      <w:proofErr w:type="spellEnd"/>
      <w:r>
        <w:rPr>
          <w:sz w:val="16"/>
        </w:rPr>
        <w:t>, Critical Exchange Afro pessimism, Contemporary political theory)</w:t>
      </w:r>
    </w:p>
    <w:p w14:paraId="0A21BB26" w14:textId="77777777" w:rsidR="001C753C" w:rsidRDefault="001C753C" w:rsidP="001C753C">
      <w:pPr>
        <w:rPr>
          <w:sz w:val="16"/>
        </w:rPr>
      </w:pPr>
      <w:r>
        <w:rPr>
          <w:sz w:val="16"/>
        </w:rPr>
        <w:t>For on the one hand, it seems to me that ‘‘</w:t>
      </w:r>
      <w:r w:rsidRPr="00C80102">
        <w:rPr>
          <w:rStyle w:val="StyleUnderline"/>
          <w:highlight w:val="green"/>
        </w:rPr>
        <w:t>social death’’ is totalized</w:t>
      </w:r>
      <w:r>
        <w:rPr>
          <w:rStyle w:val="StyleUnderline"/>
        </w:rPr>
        <w:t xml:space="preserve"> as the truth</w:t>
      </w:r>
      <w:r>
        <w:rPr>
          <w:sz w:val="16"/>
        </w:rPr>
        <w:t xml:space="preserve"> that must be faced without consolation, while on the other hand, </w:t>
      </w:r>
      <w:r>
        <w:rPr>
          <w:rStyle w:val="StyleUnderline"/>
        </w:rPr>
        <w:t xml:space="preserve">the only valid </w:t>
      </w:r>
      <w:r w:rsidRPr="00C80102">
        <w:rPr>
          <w:rStyle w:val="StyleUnderline"/>
          <w:highlight w:val="green"/>
        </w:rPr>
        <w:t>response is</w:t>
      </w:r>
      <w:r>
        <w:rPr>
          <w:sz w:val="16"/>
        </w:rPr>
        <w:t xml:space="preserve"> depicted as </w:t>
      </w:r>
      <w:r w:rsidRPr="00C80102">
        <w:rPr>
          <w:rStyle w:val="Emphasis"/>
          <w:highlight w:val="green"/>
        </w:rPr>
        <w:t>revolutionary</w:t>
      </w:r>
      <w:r>
        <w:rPr>
          <w:sz w:val="16"/>
        </w:rPr>
        <w:t xml:space="preserve"> (perhaps violent) </w:t>
      </w:r>
      <w:r w:rsidRPr="00C80102">
        <w:rPr>
          <w:rStyle w:val="Emphasis"/>
          <w:highlight w:val="green"/>
        </w:rPr>
        <w:t>refusal</w:t>
      </w:r>
      <w:r>
        <w:rPr>
          <w:rStyle w:val="Emphasis"/>
        </w:rPr>
        <w:t>.</w:t>
      </w:r>
      <w:r>
        <w:rPr>
          <w:sz w:val="16"/>
        </w:rPr>
        <w:t xml:space="preserve"> </w:t>
      </w:r>
      <w:r>
        <w:rPr>
          <w:rStyle w:val="StyleUnderline"/>
        </w:rPr>
        <w:t>We are driven toward helplessness and despair by an annihilating structure that seems impossible to change, but also</w:t>
      </w:r>
      <w:r>
        <w:rPr>
          <w:sz w:val="16"/>
        </w:rPr>
        <w:t xml:space="preserve">, if we ask, what can be done, </w:t>
      </w:r>
      <w:r>
        <w:rPr>
          <w:rStyle w:val="StyleUnderline"/>
        </w:rPr>
        <w:t xml:space="preserve">we </w:t>
      </w:r>
      <w:r>
        <w:rPr>
          <w:rStyle w:val="StyleUnderline"/>
        </w:rPr>
        <w:lastRenderedPageBreak/>
        <w:t xml:space="preserve">receive images of </w:t>
      </w:r>
      <w:r>
        <w:rPr>
          <w:rStyle w:val="Emphasis"/>
        </w:rPr>
        <w:t>revolutionary suicide.</w:t>
      </w:r>
      <w:r>
        <w:rPr>
          <w:sz w:val="16"/>
        </w:rPr>
        <w:t xml:space="preserve"> </w:t>
      </w:r>
      <w:r>
        <w:rPr>
          <w:rStyle w:val="StyleUnderline"/>
        </w:rPr>
        <w:t xml:space="preserve">The systematic character of critique </w:t>
      </w:r>
      <w:r w:rsidRPr="00C80102">
        <w:rPr>
          <w:rStyle w:val="StyleUnderline"/>
          <w:highlight w:val="green"/>
        </w:rPr>
        <w:t xml:space="preserve">offers a </w:t>
      </w:r>
      <w:r>
        <w:rPr>
          <w:rStyle w:val="Emphasis"/>
        </w:rPr>
        <w:t>clarity that is appealing</w:t>
      </w:r>
      <w:r>
        <w:rPr>
          <w:sz w:val="16"/>
        </w:rPr>
        <w:t xml:space="preserve">; </w:t>
      </w:r>
      <w:r>
        <w:rPr>
          <w:rStyle w:val="StyleUnderline"/>
        </w:rPr>
        <w:t>we also may be tempted by the</w:t>
      </w:r>
      <w:r>
        <w:rPr>
          <w:sz w:val="16"/>
        </w:rPr>
        <w:t xml:space="preserve"> appearance of </w:t>
      </w:r>
      <w:r w:rsidRPr="00C80102">
        <w:rPr>
          <w:rStyle w:val="Emphasis"/>
          <w:highlight w:val="green"/>
        </w:rPr>
        <w:t>heroic radicalism</w:t>
      </w:r>
      <w:r>
        <w:rPr>
          <w:sz w:val="16"/>
        </w:rPr>
        <w:t xml:space="preserve"> – and by an </w:t>
      </w:r>
      <w:proofErr w:type="spellStart"/>
      <w:r>
        <w:rPr>
          <w:sz w:val="16"/>
        </w:rPr>
        <w:t>unavowed</w:t>
      </w:r>
      <w:proofErr w:type="spellEnd"/>
      <w:r>
        <w:rPr>
          <w:sz w:val="16"/>
        </w:rPr>
        <w:t xml:space="preserve"> solace we may derive from the form of ‘‘election’’ it offers. </w:t>
      </w:r>
      <w:r w:rsidRPr="00C80102">
        <w:rPr>
          <w:rStyle w:val="StyleUnderline"/>
          <w:highlight w:val="green"/>
        </w:rPr>
        <w:t>But</w:t>
      </w:r>
      <w:r>
        <w:rPr>
          <w:rStyle w:val="StyleUnderline"/>
        </w:rPr>
        <w:t xml:space="preserve"> we may be </w:t>
      </w:r>
      <w:r w:rsidRPr="00C80102">
        <w:rPr>
          <w:rStyle w:val="StyleUnderline"/>
          <w:highlight w:val="green"/>
        </w:rPr>
        <w:t xml:space="preserve">better served by </w:t>
      </w:r>
      <w:r w:rsidRPr="00C80102">
        <w:rPr>
          <w:rStyle w:val="Emphasis"/>
          <w:highlight w:val="green"/>
        </w:rPr>
        <w:t>questioning the either-or structure of exceptionality</w:t>
      </w:r>
      <w:r>
        <w:rPr>
          <w:rStyle w:val="Emphasis"/>
        </w:rPr>
        <w:t>,</w:t>
      </w:r>
      <w:r>
        <w:rPr>
          <w:sz w:val="16"/>
        </w:rPr>
        <w:t xml:space="preserve"> </w:t>
      </w:r>
      <w:r>
        <w:rPr>
          <w:rStyle w:val="StyleUnderline"/>
        </w:rPr>
        <w:t>which juxtaposes social death in/as the ordinary to metaphors of radical refusal</w:t>
      </w:r>
      <w:r>
        <w:rPr>
          <w:sz w:val="16"/>
        </w:rPr>
        <w:t xml:space="preserve">. By that structure, Schmitt distinguished ordinary existence as deadening repetition, and </w:t>
      </w:r>
      <w:r w:rsidRPr="00C80102">
        <w:rPr>
          <w:sz w:val="16"/>
          <w:highlight w:val="green"/>
        </w:rPr>
        <w:t>miracle</w:t>
      </w:r>
      <w:r>
        <w:rPr>
          <w:sz w:val="16"/>
        </w:rPr>
        <w:t xml:space="preserve"> as the decision to take exception to it</w:t>
      </w:r>
      <w:r>
        <w:rPr>
          <w:rStyle w:val="StyleUnderline"/>
        </w:rPr>
        <w:t xml:space="preserve">; for </w:t>
      </w:r>
      <w:proofErr w:type="spellStart"/>
      <w:r>
        <w:rPr>
          <w:rStyle w:val="StyleUnderline"/>
        </w:rPr>
        <w:t>Wilderson</w:t>
      </w:r>
      <w:proofErr w:type="spellEnd"/>
      <w:r>
        <w:rPr>
          <w:rStyle w:val="StyleUnderline"/>
        </w:rPr>
        <w:t xml:space="preserve"> and Sexton ‘‘</w:t>
      </w:r>
      <w:r w:rsidRPr="00C80102">
        <w:rPr>
          <w:rStyle w:val="StyleUnderline"/>
          <w:highlight w:val="green"/>
        </w:rPr>
        <w:t>life’’</w:t>
      </w:r>
      <w:r>
        <w:rPr>
          <w:rStyle w:val="StyleUnderline"/>
        </w:rPr>
        <w:t xml:space="preserve"> </w:t>
      </w:r>
      <w:r>
        <w:rPr>
          <w:sz w:val="16"/>
        </w:rPr>
        <w:t xml:space="preserve">thus </w:t>
      </w:r>
      <w:r>
        <w:rPr>
          <w:rStyle w:val="StyleUnderline"/>
        </w:rPr>
        <w:t xml:space="preserve">seems to </w:t>
      </w:r>
      <w:r w:rsidRPr="00C80102">
        <w:rPr>
          <w:rStyle w:val="StyleUnderline"/>
          <w:highlight w:val="green"/>
        </w:rPr>
        <w:t>require</w:t>
      </w:r>
      <w:r>
        <w:rPr>
          <w:rStyle w:val="StyleUnderline"/>
        </w:rPr>
        <w:t xml:space="preserve"> the decisive, unequivocal ‘‘event’’ of overcoming an ordinary life ruled</w:t>
      </w:r>
      <w:r>
        <w:rPr>
          <w:sz w:val="16"/>
        </w:rPr>
        <w:t xml:space="preserve"> – indeed emptied out, negated, or literally killed – </w:t>
      </w:r>
      <w:r>
        <w:rPr>
          <w:rStyle w:val="StyleUnderline"/>
        </w:rPr>
        <w:t xml:space="preserve">by inescapably gripping </w:t>
      </w:r>
      <w:r w:rsidRPr="00C80102">
        <w:rPr>
          <w:rStyle w:val="StyleUnderline"/>
          <w:highlight w:val="green"/>
        </w:rPr>
        <w:t>social death</w:t>
      </w:r>
      <w:r>
        <w:rPr>
          <w:sz w:val="16"/>
        </w:rPr>
        <w:t xml:space="preserve">. </w:t>
      </w:r>
      <w:r>
        <w:rPr>
          <w:rStyle w:val="Emphasis"/>
        </w:rPr>
        <w:t xml:space="preserve">But </w:t>
      </w:r>
      <w:r w:rsidRPr="00C80102">
        <w:rPr>
          <w:rStyle w:val="Emphasis"/>
          <w:highlight w:val="green"/>
        </w:rPr>
        <w:t xml:space="preserve">what </w:t>
      </w:r>
      <w:r>
        <w:rPr>
          <w:rStyle w:val="Emphasis"/>
        </w:rPr>
        <w:t xml:space="preserve">kind of </w:t>
      </w:r>
      <w:r w:rsidRPr="00C80102">
        <w:rPr>
          <w:rStyle w:val="Emphasis"/>
          <w:highlight w:val="green"/>
        </w:rPr>
        <w:t>life or politics is this</w:t>
      </w:r>
      <w:r>
        <w:rPr>
          <w:rStyle w:val="StyleUnderline"/>
        </w:rPr>
        <w:t xml:space="preserve">? </w:t>
      </w:r>
      <w:r w:rsidRPr="00C80102">
        <w:rPr>
          <w:rStyle w:val="StyleUnderline"/>
          <w:highlight w:val="green"/>
        </w:rPr>
        <w:t>Might</w:t>
      </w:r>
      <w:r>
        <w:rPr>
          <w:rStyle w:val="StyleUnderline"/>
        </w:rPr>
        <w:t xml:space="preserve"> the</w:t>
      </w:r>
      <w:r>
        <w:rPr>
          <w:sz w:val="16"/>
        </w:rPr>
        <w:t xml:space="preserve"> ‘‘fact’’ or ‘‘</w:t>
      </w:r>
      <w:r>
        <w:rPr>
          <w:rStyle w:val="StyleUnderline"/>
        </w:rPr>
        <w:t xml:space="preserve">lived experience’’ of </w:t>
      </w:r>
      <w:r w:rsidRPr="00C80102">
        <w:rPr>
          <w:rStyle w:val="StyleUnderline"/>
          <w:highlight w:val="green"/>
        </w:rPr>
        <w:t>blackness</w:t>
      </w:r>
      <w:r>
        <w:rPr>
          <w:rStyle w:val="StyleUnderline"/>
        </w:rPr>
        <w:t xml:space="preserve"> as social death </w:t>
      </w:r>
      <w:r w:rsidRPr="00C80102">
        <w:rPr>
          <w:rStyle w:val="StyleUnderline"/>
          <w:highlight w:val="green"/>
        </w:rPr>
        <w:t>be</w:t>
      </w:r>
      <w:r>
        <w:rPr>
          <w:rStyle w:val="StyleUnderline"/>
        </w:rPr>
        <w:t xml:space="preserve"> metabolized, </w:t>
      </w:r>
      <w:r w:rsidRPr="00C80102">
        <w:rPr>
          <w:rStyle w:val="Emphasis"/>
          <w:highlight w:val="green"/>
        </w:rPr>
        <w:t>transfigured, resisted</w:t>
      </w:r>
      <w:r>
        <w:rPr>
          <w:rStyle w:val="StyleUnderline"/>
        </w:rPr>
        <w:t xml:space="preserve">, or dramatized </w:t>
      </w:r>
      <w:r w:rsidRPr="00C80102">
        <w:rPr>
          <w:rStyle w:val="StyleUnderline"/>
          <w:highlight w:val="green"/>
        </w:rPr>
        <w:t>in other ways</w:t>
      </w:r>
      <w:r>
        <w:rPr>
          <w:sz w:val="16"/>
        </w:rPr>
        <w:t xml:space="preserve">? </w:t>
      </w:r>
      <w:r>
        <w:rPr>
          <w:rStyle w:val="StyleUnderline"/>
        </w:rPr>
        <w:t xml:space="preserve">Rather than radically juxtapose </w:t>
      </w:r>
      <w:r>
        <w:rPr>
          <w:rStyle w:val="Emphasis"/>
        </w:rPr>
        <w:t>awful truth and demeaned consolation</w:t>
      </w:r>
      <w:r>
        <w:rPr>
          <w:sz w:val="16"/>
        </w:rPr>
        <w:t xml:space="preserve">, </w:t>
      </w:r>
      <w:r>
        <w:rPr>
          <w:rStyle w:val="StyleUnderline"/>
        </w:rPr>
        <w:t>could we rework the relationship of critique and repair</w:t>
      </w:r>
      <w:r>
        <w:rPr>
          <w:sz w:val="16"/>
        </w:rPr>
        <w:t xml:space="preserve">? Or is the impossibility of repair in its usual senses – because only a revolution would be truly reparative – the necessary assumption for rightly seeing the conditions of black agency? </w:t>
      </w:r>
      <w:r w:rsidRPr="00C80102">
        <w:rPr>
          <w:rStyle w:val="StyleUnderline"/>
          <w:highlight w:val="green"/>
        </w:rPr>
        <w:t xml:space="preserve">Rather than </w:t>
      </w:r>
      <w:r>
        <w:rPr>
          <w:rStyle w:val="StyleUnderline"/>
        </w:rPr>
        <w:t xml:space="preserve">respond to their critique by asking, what radical action could possibly </w:t>
      </w:r>
      <w:r w:rsidRPr="00C80102">
        <w:rPr>
          <w:rStyle w:val="StyleUnderline"/>
          <w:highlight w:val="green"/>
        </w:rPr>
        <w:t>suffice to change</w:t>
      </w:r>
      <w:r>
        <w:rPr>
          <w:rStyle w:val="StyleUnderline"/>
        </w:rPr>
        <w:t xml:space="preserve"> this world, could we </w:t>
      </w:r>
      <w:r w:rsidRPr="00C80102">
        <w:rPr>
          <w:rStyle w:val="StyleUnderline"/>
          <w:highlight w:val="green"/>
        </w:rPr>
        <w:t>ask</w:t>
      </w:r>
      <w:r>
        <w:rPr>
          <w:rStyle w:val="StyleUnderline"/>
        </w:rPr>
        <w:t xml:space="preserve"> instead</w:t>
      </w:r>
      <w:r>
        <w:rPr>
          <w:rStyle w:val="Emphasis"/>
        </w:rPr>
        <w:t xml:space="preserve">, </w:t>
      </w:r>
      <w:r w:rsidRPr="00C80102">
        <w:rPr>
          <w:rStyle w:val="Emphasis"/>
          <w:highlight w:val="green"/>
        </w:rPr>
        <w:t>what is already being done</w:t>
      </w:r>
      <w:r>
        <w:rPr>
          <w:sz w:val="16"/>
        </w:rPr>
        <w:t>?</w:t>
      </w:r>
    </w:p>
    <w:p w14:paraId="4B155494" w14:textId="77777777" w:rsidR="001C753C" w:rsidRPr="000319EF" w:rsidRDefault="001C753C" w:rsidP="001C753C">
      <w:pPr>
        <w:pStyle w:val="Heading4"/>
        <w:rPr>
          <w:u w:val="single"/>
        </w:rPr>
      </w:pPr>
      <w:r w:rsidRPr="000319EF">
        <w:t xml:space="preserve">Collapse makes their impacts </w:t>
      </w:r>
      <w:r w:rsidRPr="000319EF">
        <w:rPr>
          <w:u w:val="single"/>
        </w:rPr>
        <w:t>worse</w:t>
      </w:r>
    </w:p>
    <w:p w14:paraId="0C5A9F50" w14:textId="77777777" w:rsidR="001C753C" w:rsidRPr="000319EF" w:rsidRDefault="001C753C" w:rsidP="001C753C">
      <w:proofErr w:type="spellStart"/>
      <w:r w:rsidRPr="000319EF">
        <w:rPr>
          <w:b/>
        </w:rPr>
        <w:t>Korowicz</w:t>
      </w:r>
      <w:proofErr w:type="spellEnd"/>
      <w:r w:rsidRPr="000319EF">
        <w:rPr>
          <w:b/>
        </w:rPr>
        <w:t xml:space="preserve"> 14</w:t>
      </w:r>
      <w:r w:rsidRPr="000319EF">
        <w:t xml:space="preserve">—former ministerial appointment to the council of </w:t>
      </w:r>
      <w:proofErr w:type="spellStart"/>
      <w:r w:rsidRPr="000319EF">
        <w:t>Comhar</w:t>
      </w:r>
      <w:proofErr w:type="spellEnd"/>
      <w:r w:rsidRPr="000319EF">
        <w:t xml:space="preserve">, director of Metis Risk, on the executive committee of </w:t>
      </w:r>
      <w:proofErr w:type="spellStart"/>
      <w:r w:rsidRPr="000319EF">
        <w:t>Feasta</w:t>
      </w:r>
      <w:proofErr w:type="spellEnd"/>
      <w:r w:rsidRPr="000319EF">
        <w:t>, The Foundation for the Economics of Sustainability</w:t>
      </w:r>
    </w:p>
    <w:p w14:paraId="0B9E88F9" w14:textId="77777777" w:rsidR="001C753C" w:rsidRPr="00AC5B17" w:rsidRDefault="001C753C" w:rsidP="001C753C">
      <w:pPr>
        <w:rPr>
          <w:sz w:val="16"/>
          <w:szCs w:val="16"/>
        </w:rPr>
      </w:pPr>
      <w:r w:rsidRPr="000319EF">
        <w:rPr>
          <w:sz w:val="16"/>
          <w:szCs w:val="16"/>
        </w:rPr>
        <w:t xml:space="preserve">(David, “How to be Trapped: An Interview with David </w:t>
      </w:r>
      <w:proofErr w:type="spellStart"/>
      <w:r w:rsidRPr="000319EF">
        <w:rPr>
          <w:sz w:val="16"/>
          <w:szCs w:val="16"/>
        </w:rPr>
        <w:t>Korowicz</w:t>
      </w:r>
      <w:proofErr w:type="spellEnd"/>
      <w:r w:rsidRPr="000319EF">
        <w:rPr>
          <w:sz w:val="16"/>
          <w:szCs w:val="16"/>
        </w:rPr>
        <w:t xml:space="preserve">”, </w:t>
      </w:r>
      <w:hyperlink r:id="rId14" w:history="1">
        <w:r w:rsidRPr="000319EF">
          <w:rPr>
            <w:rStyle w:val="Hyperlink"/>
            <w:sz w:val="16"/>
            <w:szCs w:val="16"/>
          </w:rPr>
          <w:t>http://www.resilience.org/stories/2014-03-19/how-to-be-trapped-an-interview-with-david-korowicz</w:t>
        </w:r>
      </w:hyperlink>
      <w:r w:rsidRPr="000319EF">
        <w:rPr>
          <w:sz w:val="16"/>
          <w:szCs w:val="16"/>
        </w:rPr>
        <w:t xml:space="preserve">, </w:t>
      </w:r>
      <w:proofErr w:type="spellStart"/>
      <w:r w:rsidRPr="000319EF">
        <w:rPr>
          <w:sz w:val="16"/>
          <w:szCs w:val="16"/>
        </w:rPr>
        <w:t>dml</w:t>
      </w:r>
      <w:proofErr w:type="spellEnd"/>
      <w:r w:rsidRPr="000319EF">
        <w:rPr>
          <w:sz w:val="16"/>
          <w:szCs w:val="16"/>
        </w:rPr>
        <w:t>)</w:t>
      </w:r>
    </w:p>
    <w:p w14:paraId="5BF961D1" w14:textId="77777777" w:rsidR="001C753C" w:rsidRPr="000319EF" w:rsidRDefault="001C753C" w:rsidP="001C753C">
      <w:pPr>
        <w:rPr>
          <w:sz w:val="16"/>
        </w:rPr>
      </w:pPr>
      <w:r w:rsidRPr="000319EF">
        <w:rPr>
          <w:sz w:val="16"/>
        </w:rPr>
        <w:t xml:space="preserve">That said, </w:t>
      </w:r>
      <w:r w:rsidRPr="00C80102">
        <w:rPr>
          <w:rStyle w:val="StyleUnderline"/>
          <w:highlight w:val="green"/>
        </w:rPr>
        <w:t>a</w:t>
      </w:r>
      <w:r w:rsidRPr="000319EF">
        <w:rPr>
          <w:rStyle w:val="StyleUnderline"/>
        </w:rPr>
        <w:t xml:space="preserve"> disorderly </w:t>
      </w:r>
      <w:r w:rsidRPr="00C80102">
        <w:rPr>
          <w:rStyle w:val="StyleUnderline"/>
          <w:highlight w:val="green"/>
        </w:rPr>
        <w:t>de-growth</w:t>
      </w:r>
      <w:r w:rsidRPr="000319EF">
        <w:rPr>
          <w:rStyle w:val="StyleUnderline"/>
        </w:rPr>
        <w:t xml:space="preserve">/collapse </w:t>
      </w:r>
      <w:r w:rsidRPr="00C80102">
        <w:rPr>
          <w:rStyle w:val="StyleUnderline"/>
          <w:highlight w:val="green"/>
        </w:rPr>
        <w:t>would bring us to a new era where we would end up with a</w:t>
      </w:r>
      <w:r w:rsidRPr="000319EF">
        <w:rPr>
          <w:rStyle w:val="StyleUnderline"/>
        </w:rPr>
        <w:t xml:space="preserve"> </w:t>
      </w:r>
      <w:proofErr w:type="gramStart"/>
      <w:r w:rsidRPr="000319EF">
        <w:rPr>
          <w:rStyle w:val="StyleUnderline"/>
        </w:rPr>
        <w:t xml:space="preserve">much </w:t>
      </w:r>
      <w:r w:rsidRPr="00C80102">
        <w:rPr>
          <w:rStyle w:val="StyleUnderline"/>
          <w:highlight w:val="green"/>
        </w:rPr>
        <w:t>reduced</w:t>
      </w:r>
      <w:proofErr w:type="gramEnd"/>
      <w:r w:rsidRPr="00C80102">
        <w:rPr>
          <w:rStyle w:val="StyleUnderline"/>
          <w:highlight w:val="green"/>
        </w:rPr>
        <w:t xml:space="preserve"> capacity</w:t>
      </w:r>
      <w:r w:rsidRPr="000319EF">
        <w:rPr>
          <w:rStyle w:val="StyleUnderline"/>
        </w:rPr>
        <w:t xml:space="preserve"> </w:t>
      </w:r>
      <w:r w:rsidRPr="00C80102">
        <w:rPr>
          <w:rStyle w:val="StyleUnderline"/>
          <w:highlight w:val="green"/>
        </w:rPr>
        <w:t>to access</w:t>
      </w:r>
      <w:r w:rsidRPr="000319EF">
        <w:rPr>
          <w:rStyle w:val="StyleUnderline"/>
        </w:rPr>
        <w:t xml:space="preserve"> and use </w:t>
      </w:r>
      <w:r w:rsidRPr="00C80102">
        <w:rPr>
          <w:rStyle w:val="StyleUnderline"/>
          <w:highlight w:val="green"/>
        </w:rPr>
        <w:t>resources</w:t>
      </w:r>
      <w:r w:rsidRPr="000319EF">
        <w:rPr>
          <w:rStyle w:val="StyleUnderline"/>
        </w:rPr>
        <w:t xml:space="preserve"> and dump waste</w:t>
      </w:r>
      <w:r w:rsidRPr="000319EF">
        <w:rPr>
          <w:sz w:val="16"/>
        </w:rPr>
        <w:t xml:space="preserve">. But </w:t>
      </w:r>
      <w:r w:rsidRPr="00C80102">
        <w:rPr>
          <w:rStyle w:val="Emphasis"/>
          <w:highlight w:val="green"/>
        </w:rPr>
        <w:t>we’d still have to respond to problems</w:t>
      </w:r>
      <w:r w:rsidRPr="00C80102">
        <w:rPr>
          <w:rStyle w:val="StyleUnderline"/>
          <w:highlight w:val="green"/>
        </w:rPr>
        <w:t xml:space="preserve"> and that would</w:t>
      </w:r>
      <w:r w:rsidRPr="000319EF">
        <w:rPr>
          <w:sz w:val="16"/>
        </w:rPr>
        <w:t xml:space="preserve"> generally </w:t>
      </w:r>
      <w:r w:rsidRPr="00C80102">
        <w:rPr>
          <w:rStyle w:val="StyleUnderline"/>
          <w:highlight w:val="green"/>
        </w:rPr>
        <w:t>require</w:t>
      </w:r>
      <w:r w:rsidRPr="000319EF">
        <w:rPr>
          <w:rStyle w:val="StyleUnderline"/>
        </w:rPr>
        <w:t xml:space="preserve"> </w:t>
      </w:r>
      <w:r w:rsidRPr="00C80102">
        <w:rPr>
          <w:rStyle w:val="StyleUnderline"/>
          <w:highlight w:val="green"/>
        </w:rPr>
        <w:t>whatever energy</w:t>
      </w:r>
      <w:r w:rsidRPr="000319EF">
        <w:rPr>
          <w:rStyle w:val="StyleUnderline"/>
        </w:rPr>
        <w:t xml:space="preserve"> and resources </w:t>
      </w:r>
      <w:r w:rsidRPr="00C80102">
        <w:rPr>
          <w:rStyle w:val="StyleUnderline"/>
          <w:highlight w:val="green"/>
        </w:rPr>
        <w:t>were at hand</w:t>
      </w:r>
      <w:r w:rsidRPr="000319EF">
        <w:rPr>
          <w:rStyle w:val="StyleUnderline"/>
        </w:rPr>
        <w:t>.</w:t>
      </w:r>
      <w:r w:rsidRPr="000319EF">
        <w:rPr>
          <w:sz w:val="16"/>
        </w:rPr>
        <w:t xml:space="preserve"> For example, anthropogenic greenhouse gas </w:t>
      </w:r>
      <w:r w:rsidRPr="00C80102">
        <w:rPr>
          <w:rStyle w:val="StyleUnderline"/>
          <w:highlight w:val="green"/>
        </w:rPr>
        <w:t>emissions would</w:t>
      </w:r>
      <w:r w:rsidRPr="000319EF">
        <w:rPr>
          <w:sz w:val="16"/>
        </w:rPr>
        <w:t xml:space="preserve"> likely </w:t>
      </w:r>
      <w:r w:rsidRPr="00C80102">
        <w:rPr>
          <w:rStyle w:val="StyleUnderline"/>
          <w:highlight w:val="green"/>
        </w:rPr>
        <w:t>nose-dive</w:t>
      </w:r>
      <w:r w:rsidRPr="000319EF">
        <w:rPr>
          <w:sz w:val="16"/>
        </w:rPr>
        <w:t xml:space="preserve">, a good thing of course, </w:t>
      </w:r>
      <w:r w:rsidRPr="00C80102">
        <w:rPr>
          <w:rStyle w:val="StyleUnderline"/>
          <w:highlight w:val="green"/>
        </w:rPr>
        <w:t>although the effects of climate changes would continue to get worse because of lags</w:t>
      </w:r>
      <w:r w:rsidRPr="000319EF">
        <w:rPr>
          <w:rStyle w:val="StyleUnderline"/>
        </w:rPr>
        <w:t xml:space="preserve"> in the climate system </w:t>
      </w:r>
      <w:r w:rsidRPr="00C80102">
        <w:rPr>
          <w:rStyle w:val="StyleUnderline"/>
          <w:highlight w:val="green"/>
        </w:rPr>
        <w:t>while our</w:t>
      </w:r>
      <w:r w:rsidRPr="000319EF">
        <w:rPr>
          <w:rStyle w:val="StyleUnderline"/>
        </w:rPr>
        <w:t xml:space="preserve"> </w:t>
      </w:r>
      <w:r w:rsidRPr="00C80102">
        <w:rPr>
          <w:rStyle w:val="StyleUnderline"/>
          <w:highlight w:val="green"/>
        </w:rPr>
        <w:t>adaptive capacity</w:t>
      </w:r>
      <w:r w:rsidRPr="000319EF">
        <w:rPr>
          <w:sz w:val="16"/>
        </w:rPr>
        <w:t xml:space="preserve"> compared to today </w:t>
      </w:r>
      <w:r w:rsidRPr="00C80102">
        <w:rPr>
          <w:rStyle w:val="Emphasis"/>
          <w:highlight w:val="green"/>
        </w:rPr>
        <w:t>would have been shattered</w:t>
      </w:r>
      <w:r w:rsidRPr="000319EF">
        <w:rPr>
          <w:sz w:val="16"/>
        </w:rPr>
        <w:t xml:space="preserve">. </w:t>
      </w:r>
      <w:proofErr w:type="gramStart"/>
      <w:r w:rsidRPr="000319EF">
        <w:rPr>
          <w:sz w:val="16"/>
        </w:rPr>
        <w:t>Thus</w:t>
      </w:r>
      <w:proofErr w:type="gramEnd"/>
      <w:r w:rsidRPr="000319EF">
        <w:rPr>
          <w:sz w:val="16"/>
        </w:rPr>
        <w:t xml:space="preserve"> </w:t>
      </w:r>
      <w:r w:rsidRPr="00C80102">
        <w:rPr>
          <w:rStyle w:val="StyleUnderline"/>
          <w:highlight w:val="green"/>
        </w:rPr>
        <w:t>the</w:t>
      </w:r>
      <w:r w:rsidRPr="000319EF">
        <w:rPr>
          <w:rStyle w:val="StyleUnderline"/>
        </w:rPr>
        <w:t xml:space="preserve"> real </w:t>
      </w:r>
      <w:r w:rsidRPr="00C80102">
        <w:rPr>
          <w:rStyle w:val="StyleUnderline"/>
          <w:highlight w:val="green"/>
        </w:rPr>
        <w:t>cost of climate change would escalate</w:t>
      </w:r>
      <w:r w:rsidRPr="000319EF">
        <w:rPr>
          <w:rStyle w:val="StyleUnderline"/>
        </w:rPr>
        <w:t xml:space="preserve"> beyond our ability to pay </w:t>
      </w:r>
      <w:r w:rsidRPr="000319EF">
        <w:rPr>
          <w:rStyle w:val="Emphasis"/>
          <w:sz w:val="28"/>
          <w:szCs w:val="28"/>
        </w:rPr>
        <w:t xml:space="preserve">quite </w:t>
      </w:r>
      <w:r w:rsidRPr="00C80102">
        <w:rPr>
          <w:rStyle w:val="Emphasis"/>
          <w:sz w:val="28"/>
          <w:szCs w:val="28"/>
          <w:highlight w:val="green"/>
        </w:rPr>
        <w:t>suddenly</w:t>
      </w:r>
      <w:r w:rsidRPr="000319EF">
        <w:rPr>
          <w:rStyle w:val="StyleUnderline"/>
          <w:sz w:val="28"/>
          <w:szCs w:val="28"/>
        </w:rPr>
        <w:t xml:space="preserve"> and </w:t>
      </w:r>
      <w:r w:rsidRPr="000319EF">
        <w:rPr>
          <w:rStyle w:val="Emphasis"/>
          <w:sz w:val="28"/>
          <w:szCs w:val="28"/>
        </w:rPr>
        <w:t>much faster</w:t>
      </w:r>
      <w:r w:rsidRPr="000319EF">
        <w:rPr>
          <w:rStyle w:val="StyleUnderline"/>
        </w:rPr>
        <w:t xml:space="preserve"> than conventional climate-economic models would suggest</w:t>
      </w:r>
      <w:r w:rsidRPr="000319EF">
        <w:rPr>
          <w:sz w:val="16"/>
        </w:rPr>
        <w:t xml:space="preserve">. The danger here is that </w:t>
      </w:r>
      <w:r w:rsidRPr="00C80102">
        <w:rPr>
          <w:rStyle w:val="StyleUnderline"/>
          <w:highlight w:val="green"/>
        </w:rPr>
        <w:t>in a state of poverty and forced localization our attempts to respond to such</w:t>
      </w:r>
      <w:r w:rsidRPr="000319EF">
        <w:rPr>
          <w:rStyle w:val="StyleUnderline"/>
        </w:rPr>
        <w:t xml:space="preserve"> </w:t>
      </w:r>
      <w:r w:rsidRPr="00C80102">
        <w:rPr>
          <w:rStyle w:val="StyleUnderline"/>
          <w:highlight w:val="green"/>
        </w:rPr>
        <w:t>emergent</w:t>
      </w:r>
      <w:r w:rsidRPr="000319EF">
        <w:rPr>
          <w:rStyle w:val="StyleUnderline"/>
        </w:rPr>
        <w:t xml:space="preserve"> stress and </w:t>
      </w:r>
      <w:r w:rsidRPr="00C80102">
        <w:rPr>
          <w:rStyle w:val="StyleUnderline"/>
          <w:highlight w:val="green"/>
        </w:rPr>
        <w:t xml:space="preserve">crises mean we start </w:t>
      </w:r>
      <w:r w:rsidRPr="00C80102">
        <w:rPr>
          <w:rStyle w:val="Emphasis"/>
          <w:highlight w:val="green"/>
        </w:rPr>
        <w:t>undermining our</w:t>
      </w:r>
      <w:r w:rsidRPr="000319EF">
        <w:rPr>
          <w:rStyle w:val="Emphasis"/>
        </w:rPr>
        <w:t xml:space="preserve"> local </w:t>
      </w:r>
      <w:r w:rsidRPr="00C80102">
        <w:rPr>
          <w:rStyle w:val="Emphasis"/>
          <w:highlight w:val="green"/>
        </w:rPr>
        <w:t>environments</w:t>
      </w:r>
      <w:r w:rsidRPr="00C80102">
        <w:rPr>
          <w:rStyle w:val="StyleUnderline"/>
          <w:highlight w:val="green"/>
        </w:rPr>
        <w:t xml:space="preserve"> and their </w:t>
      </w:r>
      <w:r w:rsidRPr="00F26CB6">
        <w:rPr>
          <w:rStyle w:val="StyleUnderline"/>
        </w:rPr>
        <w:t xml:space="preserve">on-going </w:t>
      </w:r>
      <w:r w:rsidRPr="00C80102">
        <w:rPr>
          <w:rStyle w:val="StyleUnderline"/>
          <w:highlight w:val="green"/>
        </w:rPr>
        <w:t>capacity to</w:t>
      </w:r>
      <w:r w:rsidRPr="000319EF">
        <w:rPr>
          <w:rStyle w:val="StyleUnderline"/>
        </w:rPr>
        <w:t xml:space="preserve"> </w:t>
      </w:r>
      <w:r w:rsidRPr="00C80102">
        <w:rPr>
          <w:rStyle w:val="StyleUnderline"/>
          <w:highlight w:val="green"/>
        </w:rPr>
        <w:t>support us</w:t>
      </w:r>
      <w:r w:rsidRPr="000319EF">
        <w:rPr>
          <w:sz w:val="16"/>
        </w:rPr>
        <w:t xml:space="preserve">. </w:t>
      </w:r>
      <w:proofErr w:type="gramStart"/>
      <w:r w:rsidRPr="000319EF">
        <w:rPr>
          <w:sz w:val="16"/>
        </w:rPr>
        <w:lastRenderedPageBreak/>
        <w:t>So</w:t>
      </w:r>
      <w:proofErr w:type="gramEnd"/>
      <w:r w:rsidRPr="000319EF">
        <w:rPr>
          <w:sz w:val="16"/>
        </w:rPr>
        <w:t xml:space="preserve"> </w:t>
      </w:r>
      <w:r w:rsidRPr="000319EF">
        <w:rPr>
          <w:rStyle w:val="StyleUnderline"/>
        </w:rPr>
        <w:t>any form of steady-state economy in the foreseeable future is inherently problematic</w:t>
      </w:r>
      <w:r w:rsidRPr="000319EF">
        <w:rPr>
          <w:sz w:val="16"/>
        </w:rPr>
        <w:t>.</w:t>
      </w:r>
    </w:p>
    <w:p w14:paraId="45123920" w14:textId="348ECD63" w:rsidR="00377702" w:rsidRDefault="00405271" w:rsidP="00405271">
      <w:pPr>
        <w:pStyle w:val="Heading3"/>
      </w:pPr>
      <w:r>
        <w:lastRenderedPageBreak/>
        <w:t>5</w:t>
      </w:r>
    </w:p>
    <w:p w14:paraId="0BA5E41A" w14:textId="77777777" w:rsidR="00BA61BC" w:rsidRPr="0049160D" w:rsidRDefault="00BA61BC" w:rsidP="00BA61BC">
      <w:pPr>
        <w:pStyle w:val="Heading4"/>
      </w:pPr>
      <w:r w:rsidRPr="0049160D">
        <w:t>Counterplan text: [Countries] should establish a government-financed Pharmaceutical Innovation Fund, which will financially reward companies for therapeutic drugs, cost-reducing innovations, and reward those who prove patents to be invalid.</w:t>
      </w:r>
    </w:p>
    <w:p w14:paraId="762C82B9" w14:textId="77777777" w:rsidR="00BA61BC" w:rsidRPr="0049160D" w:rsidRDefault="00BA61BC" w:rsidP="00BA61BC">
      <w:pPr>
        <w:pStyle w:val="Heading4"/>
      </w:pPr>
      <w:r w:rsidRPr="0049160D">
        <w:t>That incentivizes better therapeutic drugs and boosts innovation</w:t>
      </w:r>
    </w:p>
    <w:p w14:paraId="249FE5C6" w14:textId="77777777" w:rsidR="00BA61BC" w:rsidRPr="0049160D" w:rsidRDefault="00BA61BC" w:rsidP="00BA61BC">
      <w:pPr>
        <w:rPr>
          <w:rStyle w:val="Style13ptBold"/>
        </w:rPr>
      </w:pPr>
      <w:r w:rsidRPr="0049160D">
        <w:rPr>
          <w:rStyle w:val="Style13ptBold"/>
        </w:rPr>
        <w:t>Hollis 04</w:t>
      </w:r>
    </w:p>
    <w:p w14:paraId="253EAC6E" w14:textId="77777777" w:rsidR="00BA61BC" w:rsidRPr="0049160D" w:rsidRDefault="00BA61BC" w:rsidP="00BA61BC">
      <w:r w:rsidRPr="0049160D">
        <w:t xml:space="preserve">Aidan Hollis [Dr. Aidan Hollis is Professor in Economics at the University of Calgary, and President of Incentives for Global Health, a US-based NGO focused on the development of the Health Impact Fund proposal], 10 June 2004, “An Efficient Reward System for Pharmaceutical Innovation”, </w:t>
      </w:r>
      <w:hyperlink r:id="rId15" w:history="1">
        <w:r w:rsidRPr="0049160D">
          <w:rPr>
            <w:rStyle w:val="Hyperlink"/>
          </w:rPr>
          <w:t>https://www.who.int/intellectualproperty/news/Submission-Hollis6-Oct.pdf //</w:t>
        </w:r>
      </w:hyperlink>
      <w:r w:rsidRPr="0049160D">
        <w:t xml:space="preserve"> AK</w:t>
      </w:r>
    </w:p>
    <w:p w14:paraId="7069C715" w14:textId="77777777" w:rsidR="00BA61BC" w:rsidRPr="0049160D" w:rsidRDefault="00BA61BC" w:rsidP="00BA61BC">
      <w:pPr>
        <w:rPr>
          <w:sz w:val="16"/>
        </w:rPr>
      </w:pPr>
      <w:r w:rsidRPr="0049160D">
        <w:rPr>
          <w:rStyle w:val="StyleUnderline"/>
        </w:rPr>
        <w:t xml:space="preserve">This section describes a method for rewarding patented pharmaceuticals with payments or rewards paid out of </w:t>
      </w:r>
      <w:r w:rsidRPr="0049160D">
        <w:rPr>
          <w:rStyle w:val="StyleUnderline"/>
          <w:highlight w:val="green"/>
        </w:rPr>
        <w:t>a government-financed Pharmaceutical Innovation Fund</w:t>
      </w:r>
      <w:r w:rsidRPr="0049160D">
        <w:rPr>
          <w:rStyle w:val="StyleUnderline"/>
        </w:rPr>
        <w:t xml:space="preserve"> (PIF).</w:t>
      </w:r>
      <w:r w:rsidRPr="0049160D">
        <w:rPr>
          <w:sz w:val="16"/>
        </w:rPr>
        <w:t xml:space="preserve"> When a drug is approved for use in a country, it would be registered by a firm, normally by the owner of related patents required in the production of the drug.18 </w:t>
      </w:r>
      <w:r w:rsidRPr="0049160D">
        <w:rPr>
          <w:rStyle w:val="StyleUnderline"/>
        </w:rPr>
        <w:t xml:space="preserve">The PIF </w:t>
      </w:r>
      <w:r w:rsidRPr="0049160D">
        <w:rPr>
          <w:rStyle w:val="StyleUnderline"/>
          <w:highlight w:val="green"/>
        </w:rPr>
        <w:t>would make payments to registrants</w:t>
      </w:r>
      <w:r w:rsidRPr="0049160D">
        <w:rPr>
          <w:rStyle w:val="StyleUnderline"/>
        </w:rPr>
        <w:t xml:space="preserve">, and in exchange for such payments, </w:t>
      </w:r>
      <w:r w:rsidRPr="0049160D">
        <w:rPr>
          <w:rStyle w:val="StyleUnderline"/>
          <w:highlight w:val="green"/>
        </w:rPr>
        <w:t>registrants would be compelled to grant zero-priced licenses for all listed patents when used to make and sell the drug</w:t>
      </w:r>
      <w:r w:rsidRPr="0049160D">
        <w:rPr>
          <w:sz w:val="16"/>
          <w:highlight w:val="green"/>
        </w:rPr>
        <w:t>.</w:t>
      </w:r>
      <w:r w:rsidRPr="0049160D">
        <w:rPr>
          <w:sz w:val="16"/>
        </w:rPr>
        <w:t xml:space="preserve"> The payments would be annual during the period in which the registrant’s drugs were patented. </w:t>
      </w:r>
      <w:r w:rsidRPr="0049160D">
        <w:rPr>
          <w:rStyle w:val="StyleUnderline"/>
          <w:highlight w:val="green"/>
        </w:rPr>
        <w:t>Rewards would also be paid for patented cost-reducing process innovations, for exceptional discoveries not protected</w:t>
      </w:r>
      <w:r w:rsidRPr="0049160D">
        <w:rPr>
          <w:rStyle w:val="StyleUnderline"/>
        </w:rPr>
        <w:t xml:space="preserve"> by patents, and for court verdicts of invalidity or non-infringement which allowed for generic production without a compulsory license</w:t>
      </w:r>
      <w:r w:rsidRPr="0049160D">
        <w:rPr>
          <w:sz w:val="16"/>
        </w:rPr>
        <w:t xml:space="preserve">. The purpose of this section is to outline how the fund should determine the reward for a given innovation. Payments from the PIF would be made based on the proportion of points attributable, according to the following categories: (1) Drugs which advance health should be given points reflecting the gain in average therapeutic value less costs of treatment over that of the next best pre-existing treatment, for all units of the drug sold by the registrant and by other manufacturers in a given year. Therapeutic value is determined by multiplying the incremental QALYs of the treatment by the dollar value of a QALY.19 (In determining the next best treatment, the PIF should exclude patented medicines registered by the same firm and medicines relying on the same patented innovations as the medicine under consideration.) </w:t>
      </w:r>
      <w:r w:rsidRPr="0049160D">
        <w:rPr>
          <w:rStyle w:val="StyleUnderline"/>
        </w:rPr>
        <w:t xml:space="preserve">In other words, the </w:t>
      </w:r>
      <w:r w:rsidRPr="0049160D">
        <w:rPr>
          <w:rStyle w:val="StyleUnderline"/>
          <w:highlight w:val="green"/>
        </w:rPr>
        <w:t>PIF</w:t>
      </w:r>
      <w:r w:rsidRPr="0049160D">
        <w:rPr>
          <w:rStyle w:val="StyleUnderline"/>
        </w:rPr>
        <w:t xml:space="preserve"> agency </w:t>
      </w:r>
      <w:r w:rsidRPr="0049160D">
        <w:rPr>
          <w:rStyle w:val="StyleUnderline"/>
          <w:highlight w:val="green"/>
        </w:rPr>
        <w:t>will determine the net benefit of a drug</w:t>
      </w:r>
      <w:r w:rsidRPr="0049160D">
        <w:rPr>
          <w:rStyle w:val="StyleUnderline"/>
        </w:rPr>
        <w:t xml:space="preserve">, and then compare it to the net benefit of the next most effective pre-existing therapy, </w:t>
      </w:r>
      <w:r w:rsidRPr="0049160D">
        <w:rPr>
          <w:rStyle w:val="StyleUnderline"/>
          <w:highlight w:val="green"/>
        </w:rPr>
        <w:t>and award points based on</w:t>
      </w:r>
      <w:r w:rsidRPr="0049160D">
        <w:rPr>
          <w:rStyle w:val="StyleUnderline"/>
        </w:rPr>
        <w:t xml:space="preserve"> the </w:t>
      </w:r>
      <w:r w:rsidRPr="0049160D">
        <w:rPr>
          <w:rStyle w:val="StyleUnderline"/>
          <w:highlight w:val="green"/>
        </w:rPr>
        <w:t>improvement</w:t>
      </w:r>
      <w:r w:rsidRPr="0049160D">
        <w:rPr>
          <w:sz w:val="16"/>
        </w:rPr>
        <w:t xml:space="preserve">. These points would be awarded to the registrant for each year in which the registrant’s patents would, in the absence of compulsory licensing, be sufficient to prevent other firms from producing bio-equivalent products. Evaluation would be undertaken annually, based on the available information about a drug.20 See the appendix (S. 8) for more details on quantifying this amount. (2) </w:t>
      </w:r>
      <w:r w:rsidRPr="0049160D">
        <w:rPr>
          <w:rStyle w:val="StyleUnderline"/>
          <w:highlight w:val="green"/>
        </w:rPr>
        <w:t>Cost-reducing innovations should be granted points</w:t>
      </w:r>
      <w:r w:rsidRPr="0049160D">
        <w:rPr>
          <w:rStyle w:val="StyleUnderline"/>
        </w:rPr>
        <w:t xml:space="preserve"> equal to the price reductions enabled by implementation of the patented innovation</w:t>
      </w:r>
      <w:r w:rsidRPr="0049160D">
        <w:rPr>
          <w:sz w:val="16"/>
        </w:rPr>
        <w:t xml:space="preserve">. Specifically, points allocated for cost-reducing innovations should be equal to the difference between the average price of the medicine set by all sellers using the patented innovation and the average price of those not using </w:t>
      </w:r>
      <w:r w:rsidRPr="0049160D">
        <w:rPr>
          <w:sz w:val="16"/>
        </w:rPr>
        <w:lastRenderedPageBreak/>
        <w:t xml:space="preserve">the innovation, times the number of pills in which the innovation was implemented. See the appendix for more details on quantifying this amount. (3) </w:t>
      </w:r>
      <w:r w:rsidRPr="0049160D">
        <w:rPr>
          <w:rStyle w:val="StyleUnderline"/>
          <w:highlight w:val="green"/>
        </w:rPr>
        <w:t>A person</w:t>
      </w:r>
      <w:r w:rsidRPr="0049160D">
        <w:rPr>
          <w:rStyle w:val="StyleUnderline"/>
        </w:rPr>
        <w:t xml:space="preserve"> who was </w:t>
      </w:r>
      <w:r w:rsidRPr="0049160D">
        <w:rPr>
          <w:rStyle w:val="StyleUnderline"/>
          <w:highlight w:val="green"/>
        </w:rPr>
        <w:t>able to show</w:t>
      </w:r>
      <w:r w:rsidRPr="0049160D">
        <w:rPr>
          <w:rStyle w:val="StyleUnderline"/>
        </w:rPr>
        <w:t xml:space="preserve"> in court </w:t>
      </w:r>
      <w:r w:rsidRPr="0049160D">
        <w:rPr>
          <w:rStyle w:val="StyleUnderline"/>
          <w:highlight w:val="green"/>
        </w:rPr>
        <w:t>the invalidity of</w:t>
      </w:r>
      <w:r w:rsidRPr="0049160D">
        <w:rPr>
          <w:rStyle w:val="StyleUnderline"/>
        </w:rPr>
        <w:t xml:space="preserve"> all </w:t>
      </w:r>
      <w:r w:rsidRPr="0049160D">
        <w:rPr>
          <w:rStyle w:val="StyleUnderline"/>
          <w:highlight w:val="green"/>
        </w:rPr>
        <w:t>remaining patents on a drug should be rewarded</w:t>
      </w:r>
      <w:r w:rsidRPr="0049160D">
        <w:rPr>
          <w:rStyle w:val="StyleUnderline"/>
        </w:rPr>
        <w:t xml:space="preserve"> with a share (say 10%) of the previous year’s reward for that drug</w:t>
      </w:r>
      <w:r w:rsidRPr="0049160D">
        <w:rPr>
          <w:sz w:val="16"/>
        </w:rPr>
        <w:t xml:space="preserve">. Payment of monetary awards would be according to the following ordering. First, the PIF would pay out any awards under (3). Each registrant (for type (1)) or patentee of a cost- saving process (for type (2)) would obtain a payment equal to the total remaining monetary reward multiplied by its share of the total points allocated under (1) and (2). 21 </w:t>
      </w:r>
    </w:p>
    <w:p w14:paraId="250769A4" w14:textId="77777777" w:rsidR="00BA61BC" w:rsidRPr="0049160D" w:rsidRDefault="00BA61BC" w:rsidP="00BA61BC">
      <w:pPr>
        <w:rPr>
          <w:sz w:val="16"/>
        </w:rPr>
      </w:pPr>
    </w:p>
    <w:p w14:paraId="286C798B" w14:textId="77777777" w:rsidR="00BA61BC" w:rsidRPr="0049160D" w:rsidRDefault="00BA61BC" w:rsidP="00BA61BC">
      <w:pPr>
        <w:pStyle w:val="Heading4"/>
      </w:pPr>
      <w:r w:rsidRPr="0049160D">
        <w:t>Drug prices will drop significantly</w:t>
      </w:r>
    </w:p>
    <w:p w14:paraId="647F8F7A" w14:textId="77777777" w:rsidR="00BA61BC" w:rsidRPr="0049160D" w:rsidRDefault="00BA61BC" w:rsidP="00BA61BC">
      <w:pPr>
        <w:rPr>
          <w:rStyle w:val="Style13ptBold"/>
        </w:rPr>
      </w:pPr>
      <w:r w:rsidRPr="0049160D">
        <w:rPr>
          <w:rStyle w:val="Style13ptBold"/>
        </w:rPr>
        <w:t>Hollis 04</w:t>
      </w:r>
    </w:p>
    <w:p w14:paraId="0CB02E30" w14:textId="77777777" w:rsidR="00BA61BC" w:rsidRPr="0049160D" w:rsidRDefault="00BA61BC" w:rsidP="00BA61BC">
      <w:r w:rsidRPr="0049160D">
        <w:t xml:space="preserve">Aidan Hollis [Dr. Aidan Hollis is Professor in Economics at the University of Calgary, and President of Incentives for Global Health, a US-based NGO focused on the development of the Health Impact Fund proposal], 10 June 2004, “An Efficient Reward System for Pharmaceutical Innovation”, </w:t>
      </w:r>
      <w:hyperlink r:id="rId16" w:history="1">
        <w:r w:rsidRPr="0049160D">
          <w:rPr>
            <w:rStyle w:val="Hyperlink"/>
          </w:rPr>
          <w:t>https://www.who.int/intellectualproperty/news/Submission-Hollis6-Oct.pdf //</w:t>
        </w:r>
      </w:hyperlink>
      <w:r w:rsidRPr="0049160D">
        <w:t xml:space="preserve"> AK</w:t>
      </w:r>
    </w:p>
    <w:p w14:paraId="5DE8AC5F" w14:textId="77777777" w:rsidR="00BA61BC" w:rsidRDefault="00BA61BC" w:rsidP="00BA61BC">
      <w:pPr>
        <w:rPr>
          <w:sz w:val="16"/>
        </w:rPr>
      </w:pPr>
      <w:r w:rsidRPr="0049160D">
        <w:rPr>
          <w:rStyle w:val="StyleUnderline"/>
          <w:highlight w:val="green"/>
        </w:rPr>
        <w:t>Prices</w:t>
      </w:r>
      <w:r w:rsidRPr="0049160D">
        <w:rPr>
          <w:rStyle w:val="StyleUnderline"/>
        </w:rPr>
        <w:t xml:space="preserve"> of medicines under this proposal </w:t>
      </w:r>
      <w:r w:rsidRPr="0049160D">
        <w:rPr>
          <w:rStyle w:val="StyleUnderline"/>
          <w:highlight w:val="green"/>
        </w:rPr>
        <w:t>would fall to</w:t>
      </w:r>
      <w:r w:rsidRPr="0049160D">
        <w:rPr>
          <w:rStyle w:val="StyleUnderline"/>
        </w:rPr>
        <w:t xml:space="preserve"> approximately the average </w:t>
      </w:r>
      <w:r w:rsidRPr="0049160D">
        <w:rPr>
          <w:rStyle w:val="StyleUnderline"/>
          <w:highlight w:val="green"/>
        </w:rPr>
        <w:t>cost of production</w:t>
      </w:r>
      <w:r w:rsidRPr="0049160D">
        <w:rPr>
          <w:rStyle w:val="StyleUnderline"/>
        </w:rPr>
        <w:t xml:space="preserve">. Based on experience with drugs facing generic competition today, this implies that patented drug </w:t>
      </w:r>
      <w:r w:rsidRPr="0049160D">
        <w:rPr>
          <w:rStyle w:val="StyleUnderline"/>
          <w:highlight w:val="green"/>
        </w:rPr>
        <w:t>prices would decrease by</w:t>
      </w:r>
      <w:r w:rsidRPr="0049160D">
        <w:rPr>
          <w:rStyle w:val="StyleUnderline"/>
        </w:rPr>
        <w:t xml:space="preserve"> on average </w:t>
      </w:r>
      <w:r w:rsidRPr="0049160D">
        <w:rPr>
          <w:rStyle w:val="StyleUnderline"/>
          <w:highlight w:val="green"/>
        </w:rPr>
        <w:t>50</w:t>
      </w:r>
      <w:r w:rsidRPr="0049160D">
        <w:rPr>
          <w:rStyle w:val="StyleUnderline"/>
        </w:rPr>
        <w:t xml:space="preserve">% </w:t>
      </w:r>
      <w:r w:rsidRPr="0049160D">
        <w:rPr>
          <w:rStyle w:val="StyleUnderline"/>
          <w:highlight w:val="green"/>
        </w:rPr>
        <w:t>to 80%.</w:t>
      </w:r>
      <w:r w:rsidRPr="0049160D">
        <w:rPr>
          <w:sz w:val="16"/>
        </w:rPr>
        <w:t xml:space="preserve"> This would obviously be beneficial for consumers and insurers, with total savings in the US of on the order of $100bn annually. Globally, savings might be on the order of $200bn.25 </w:t>
      </w:r>
      <w:r w:rsidRPr="0049160D">
        <w:rPr>
          <w:rStyle w:val="StyleUnderline"/>
        </w:rPr>
        <w:t xml:space="preserve">Aside from the reduction in total expense to consumers, </w:t>
      </w:r>
      <w:r w:rsidRPr="0049160D">
        <w:rPr>
          <w:rStyle w:val="StyleUnderline"/>
          <w:highlight w:val="green"/>
        </w:rPr>
        <w:t>there would be a welfare gain from increased consumption of lower-priced medicines</w:t>
      </w:r>
      <w:r w:rsidRPr="0049160D">
        <w:rPr>
          <w:sz w:val="16"/>
        </w:rPr>
        <w:t xml:space="preserve">. The deadweight loss (DWL) from the current patent system is certainly immense in pharmaceutical markets. The gains from pricing drugs at approximately the average cost of production could easily be valued at $100bn, and gains in terms of saved lives would likely be very large. </w:t>
      </w:r>
    </w:p>
    <w:p w14:paraId="4229968C" w14:textId="77777777" w:rsidR="00BA61BC" w:rsidRDefault="00BA61BC" w:rsidP="00BA61BC">
      <w:pPr>
        <w:rPr>
          <w:sz w:val="16"/>
        </w:rPr>
      </w:pPr>
    </w:p>
    <w:p w14:paraId="50815120" w14:textId="77777777" w:rsidR="00BA61BC" w:rsidRPr="00364284" w:rsidRDefault="00BA61BC" w:rsidP="00BA61BC">
      <w:pPr>
        <w:pStyle w:val="Heading4"/>
      </w:pPr>
      <w:r>
        <w:t>Perm fails – complete replacement of the patent system is fiscally impossible and drives down innovation</w:t>
      </w:r>
    </w:p>
    <w:p w14:paraId="0C12116B" w14:textId="77777777" w:rsidR="00BA61BC" w:rsidRPr="00364284" w:rsidRDefault="00BA61BC" w:rsidP="00BA61BC">
      <w:pPr>
        <w:rPr>
          <w:rStyle w:val="Style13ptBold"/>
        </w:rPr>
      </w:pPr>
      <w:r>
        <w:rPr>
          <w:rStyle w:val="Style13ptBold"/>
        </w:rPr>
        <w:t>Stevens &amp; Ezell 20</w:t>
      </w:r>
    </w:p>
    <w:p w14:paraId="2C32F2B7" w14:textId="77777777" w:rsidR="00BA61BC" w:rsidRPr="00B83373" w:rsidRDefault="00BA61BC" w:rsidP="00BA61BC">
      <w:r>
        <w:t xml:space="preserve">Philip Stevens, Stephen </w:t>
      </w:r>
      <w:proofErr w:type="gramStart"/>
      <w:r>
        <w:t>Ezell  [</w:t>
      </w:r>
      <w:proofErr w:type="gramEnd"/>
      <w:r>
        <w:t>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3 February 2020, “</w:t>
      </w:r>
      <w:proofErr w:type="spellStart"/>
      <w:r>
        <w:t>Delinkage</w:t>
      </w:r>
      <w:proofErr w:type="spellEnd"/>
      <w:r>
        <w:t xml:space="preserve"> Debunked: Why Replacing Patents With Prizes for Drug Development Won’t Work”, </w:t>
      </w:r>
      <w:hyperlink r:id="rId17" w:history="1">
        <w:r w:rsidRPr="00F2552E">
          <w:rPr>
            <w:rStyle w:val="Hyperlink"/>
          </w:rPr>
          <w:t>https://itif.org/publications/2020/02/03/delinkage-debunked-why-replacing-patents-prizes-drug-development-wont-work //</w:t>
        </w:r>
      </w:hyperlink>
      <w:r>
        <w:t xml:space="preserve"> AK</w:t>
      </w:r>
    </w:p>
    <w:p w14:paraId="39961CD7" w14:textId="77777777" w:rsidR="00BA61BC" w:rsidRPr="003D0393" w:rsidRDefault="00BA61BC" w:rsidP="00BA61BC">
      <w:pPr>
        <w:rPr>
          <w:sz w:val="12"/>
        </w:rPr>
      </w:pPr>
      <w:r w:rsidRPr="003D0393">
        <w:rPr>
          <w:rStyle w:val="StyleUnderline"/>
          <w:highlight w:val="green"/>
        </w:rPr>
        <w:t>Governments</w:t>
      </w:r>
      <w:r w:rsidRPr="003D0393">
        <w:rPr>
          <w:rStyle w:val="StyleUnderline"/>
        </w:rPr>
        <w:t xml:space="preserve"> worldwide </w:t>
      </w:r>
      <w:r w:rsidRPr="003D0393">
        <w:rPr>
          <w:rStyle w:val="StyleUnderline"/>
          <w:highlight w:val="green"/>
        </w:rPr>
        <w:t>would need to come up with nearly</w:t>
      </w:r>
      <w:r w:rsidRPr="003D0393">
        <w:rPr>
          <w:rStyle w:val="StyleUnderline"/>
        </w:rPr>
        <w:t xml:space="preserve"> $</w:t>
      </w:r>
      <w:r w:rsidRPr="003D0393">
        <w:rPr>
          <w:rStyle w:val="StyleUnderline"/>
          <w:highlight w:val="green"/>
        </w:rPr>
        <w:t>200 billion a year to</w:t>
      </w:r>
      <w:r w:rsidRPr="003D0393">
        <w:rPr>
          <w:rStyle w:val="StyleUnderline"/>
        </w:rPr>
        <w:t xml:space="preserve"> comprehensively </w:t>
      </w:r>
      <w:r w:rsidRPr="003D0393">
        <w:rPr>
          <w:rStyle w:val="StyleUnderline"/>
          <w:highlight w:val="green"/>
        </w:rPr>
        <w:t>replace the</w:t>
      </w:r>
      <w:r w:rsidRPr="003D0393">
        <w:rPr>
          <w:rStyle w:val="StyleUnderline"/>
        </w:rPr>
        <w:t xml:space="preserve"> current market- and </w:t>
      </w:r>
      <w:r w:rsidRPr="003D0393">
        <w:rPr>
          <w:rStyle w:val="StyleUnderline"/>
          <w:highlight w:val="green"/>
        </w:rPr>
        <w:t>patent-based system with a prize system</w:t>
      </w:r>
      <w:r w:rsidRPr="003D0393">
        <w:rPr>
          <w:rStyle w:val="StyleUnderline"/>
        </w:rPr>
        <w:t>.</w:t>
      </w:r>
      <w:r w:rsidRPr="003D0393">
        <w:rPr>
          <w:sz w:val="12"/>
        </w:rPr>
        <w:t xml:space="preserve"> As noted, in America, U.S. Senator Bernie Sanders’s plan calls for an $80-billion-a-year prize fund. As Dean Baker has written, “The [U.S.] government already spends more than $30 billion a year to finance biomedical research through the National Institutes of Health. It would probably be necessary to increase this amount by $50–$60 billion a year in order to replace the funding currently supported through patent monopolies.”11 In fact, drug companies invest in excess of $180 billion per year in R&amp;D related to drug development.12 But even accepting Baker’s lower number, in a political and fiscal environment wherein the U.S. Congress cannot even index the gas tax to inflation to pay for badly needed roads and bridges (even with gas prices close to their lowest levels in nearly a generation), the chances Congress would be willing to appropriate the funds needed for any of these proposals is close to zero.13 In fact, the U.S. Congress’s modus operandi is to enact policies to shift public-sector costs to the private sector through mandates, not to take away private-sector costs with public-sector spending. And with government balance sheets tight everywhere (government debt as a share of GDP in Europe reached an all-time high in the mid-2010s, for instance), it is equally unlikely governments in other countries would be willing to allocate the sums needed. </w:t>
      </w:r>
      <w:r w:rsidRPr="00B83373">
        <w:rPr>
          <w:rStyle w:val="StyleUnderline"/>
          <w:highlight w:val="green"/>
        </w:rPr>
        <w:t>Given</w:t>
      </w:r>
      <w:r w:rsidRPr="003D0393">
        <w:rPr>
          <w:rStyle w:val="StyleUnderline"/>
        </w:rPr>
        <w:t xml:space="preserve"> the </w:t>
      </w:r>
      <w:r w:rsidRPr="00B83373">
        <w:rPr>
          <w:rStyle w:val="StyleUnderline"/>
          <w:highlight w:val="green"/>
        </w:rPr>
        <w:t>general unwillingness of the public</w:t>
      </w:r>
      <w:r w:rsidRPr="003D0393">
        <w:rPr>
          <w:rStyle w:val="StyleUnderline"/>
        </w:rPr>
        <w:t xml:space="preserve"> or lawmakers </w:t>
      </w:r>
      <w:r w:rsidRPr="00B83373">
        <w:rPr>
          <w:rStyle w:val="StyleUnderline"/>
          <w:highlight w:val="green"/>
        </w:rPr>
        <w:t>to support higher</w:t>
      </w:r>
      <w:r w:rsidRPr="003D0393">
        <w:rPr>
          <w:rStyle w:val="StyleUnderline"/>
        </w:rPr>
        <w:t xml:space="preserve"> taxes or </w:t>
      </w:r>
      <w:r w:rsidRPr="00B83373">
        <w:rPr>
          <w:rStyle w:val="StyleUnderline"/>
          <w:highlight w:val="green"/>
        </w:rPr>
        <w:t>spending</w:t>
      </w:r>
      <w:r w:rsidRPr="003D0393">
        <w:rPr>
          <w:rStyle w:val="StyleUnderline"/>
        </w:rPr>
        <w:t xml:space="preserve"> (in the United States or elsewhere), such </w:t>
      </w:r>
      <w:r w:rsidRPr="00B83373">
        <w:rPr>
          <w:rStyle w:val="StyleUnderline"/>
          <w:highlight w:val="green"/>
        </w:rPr>
        <w:t>proposals to replace private revenue with government spending would</w:t>
      </w:r>
      <w:r w:rsidRPr="003D0393">
        <w:rPr>
          <w:rStyle w:val="StyleUnderline"/>
        </w:rPr>
        <w:t xml:space="preserve"> almost </w:t>
      </w:r>
      <w:r w:rsidRPr="00B83373">
        <w:rPr>
          <w:rStyle w:val="StyleUnderline"/>
          <w:highlight w:val="green"/>
        </w:rPr>
        <w:t>certainly lead to reduced</w:t>
      </w:r>
      <w:r w:rsidRPr="003D0393">
        <w:rPr>
          <w:rStyle w:val="StyleUnderline"/>
        </w:rPr>
        <w:t xml:space="preserve"> overall </w:t>
      </w:r>
      <w:r w:rsidRPr="00B83373">
        <w:rPr>
          <w:rStyle w:val="StyleUnderline"/>
          <w:highlight w:val="green"/>
        </w:rPr>
        <w:t>investment</w:t>
      </w:r>
      <w:r w:rsidRPr="003D0393">
        <w:rPr>
          <w:rStyle w:val="StyleUnderline"/>
        </w:rPr>
        <w:t xml:space="preserve"> (combined private and public) </w:t>
      </w:r>
      <w:r w:rsidRPr="00B83373">
        <w:rPr>
          <w:rStyle w:val="StyleUnderline"/>
          <w:highlight w:val="green"/>
        </w:rPr>
        <w:t>in biomedical innovation</w:t>
      </w:r>
      <w:r w:rsidRPr="003D0393">
        <w:rPr>
          <w:sz w:val="12"/>
        </w:rPr>
        <w:t xml:space="preserve">. Moreover, if the United States did not step up to the plate, the effort would be stillborn from the start. That is because the United States currently accounts for just under half of global biomedical R&amp;D investment.14 And even that figure belies how significant U.S. contributions have been to biomedical R&amp;D in recent years, with one study finding that the United States has been the world’s largest global funder of biomedical R&amp;D investment over the past two decades, with a share some analyses suggest reached as high as 70 to 80 percent over that time period.15 A prize-based system would largely replace U.S. private capital with U.S. taxpayers as the leading funder of global biomedical innovation, and make the resulting IP and innovation a freely available global public good—a key reason why so many developing countries favor the scheme. Indeed, in a prize system, innovators would hold few cards. Their R&amp;D costs would already be sunk at the time of prize disbursement, and to qualify for the prize, details of the invention would have to be disclosed to the government (or an international agency) at a level of detail far beyond that currently required by the patent system. Thus, the main advantage of a </w:t>
      </w:r>
      <w:proofErr w:type="spellStart"/>
      <w:r w:rsidRPr="003D0393">
        <w:rPr>
          <w:sz w:val="12"/>
        </w:rPr>
        <w:t>delinkage</w:t>
      </w:r>
      <w:proofErr w:type="spellEnd"/>
      <w:r w:rsidRPr="003D0393">
        <w:rPr>
          <w:sz w:val="12"/>
        </w:rPr>
        <w:t xml:space="preserve"> system for countries such as China—which as part of its “Made in China 2025” plan has targeted building the largest generic drug industry in the world—would be to obtain free IP for its budding industry, the lion’s share of which would be funded by prizes paid for by taxpayers from developed nations.16 </w:t>
      </w:r>
      <w:r w:rsidRPr="003D0393">
        <w:rPr>
          <w:rStyle w:val="StyleUnderline"/>
        </w:rPr>
        <w:t xml:space="preserve">In other words, what </w:t>
      </w:r>
      <w:proofErr w:type="spellStart"/>
      <w:r w:rsidRPr="00B83373">
        <w:rPr>
          <w:rStyle w:val="StyleUnderline"/>
          <w:highlight w:val="green"/>
        </w:rPr>
        <w:t>delinkage</w:t>
      </w:r>
      <w:proofErr w:type="spellEnd"/>
      <w:r w:rsidRPr="00B83373">
        <w:rPr>
          <w:rStyle w:val="StyleUnderline"/>
          <w:highlight w:val="green"/>
        </w:rPr>
        <w:t xml:space="preserve"> proponents</w:t>
      </w:r>
      <w:r w:rsidRPr="003D0393">
        <w:rPr>
          <w:rStyle w:val="StyleUnderline"/>
        </w:rPr>
        <w:t xml:space="preserve"> really </w:t>
      </w:r>
      <w:r w:rsidRPr="00B83373">
        <w:rPr>
          <w:rStyle w:val="StyleUnderline"/>
          <w:highlight w:val="green"/>
        </w:rPr>
        <w:t>want</w:t>
      </w:r>
      <w:r w:rsidRPr="003D0393">
        <w:rPr>
          <w:rStyle w:val="StyleUnderline"/>
        </w:rPr>
        <w:t xml:space="preserve"> is for </w:t>
      </w:r>
      <w:r w:rsidRPr="00B83373">
        <w:rPr>
          <w:rStyle w:val="StyleUnderline"/>
          <w:highlight w:val="green"/>
        </w:rPr>
        <w:t>taxpayers in developed countries</w:t>
      </w:r>
      <w:r w:rsidRPr="003D0393">
        <w:rPr>
          <w:rStyle w:val="StyleUnderline"/>
        </w:rPr>
        <w:t xml:space="preserve"> (principally the United States) </w:t>
      </w:r>
      <w:r w:rsidRPr="00B83373">
        <w:rPr>
          <w:rStyle w:val="StyleUnderline"/>
          <w:highlight w:val="green"/>
        </w:rPr>
        <w:t>to finance</w:t>
      </w:r>
      <w:r w:rsidRPr="003D0393">
        <w:rPr>
          <w:rStyle w:val="StyleUnderline"/>
        </w:rPr>
        <w:t xml:space="preserve"> the bulk of global biomedical research and </w:t>
      </w:r>
      <w:r w:rsidRPr="00B83373">
        <w:rPr>
          <w:rStyle w:val="StyleUnderline"/>
          <w:highlight w:val="green"/>
        </w:rPr>
        <w:t>innovation</w:t>
      </w:r>
      <w:r w:rsidRPr="003D0393">
        <w:rPr>
          <w:rStyle w:val="StyleUnderline"/>
        </w:rPr>
        <w:t xml:space="preserve">, </w:t>
      </w:r>
      <w:r w:rsidRPr="00B83373">
        <w:rPr>
          <w:rStyle w:val="StyleUnderline"/>
          <w:highlight w:val="green"/>
        </w:rPr>
        <w:t>which would then become freely available for generic</w:t>
      </w:r>
      <w:r w:rsidRPr="003D0393">
        <w:rPr>
          <w:rStyle w:val="StyleUnderline"/>
        </w:rPr>
        <w:t xml:space="preserve"> drug </w:t>
      </w:r>
      <w:r w:rsidRPr="00B83373">
        <w:rPr>
          <w:rStyle w:val="StyleUnderline"/>
          <w:highlight w:val="green"/>
        </w:rPr>
        <w:t>manufacturers</w:t>
      </w:r>
      <w:r w:rsidRPr="003D0393">
        <w:rPr>
          <w:rStyle w:val="StyleUnderline"/>
        </w:rPr>
        <w:t xml:space="preserve"> to immediately copy at marginal cost and then export back to the countries paying the most for the prizes. As such, </w:t>
      </w:r>
      <w:r w:rsidRPr="00B83373">
        <w:rPr>
          <w:rStyle w:val="StyleUnderline"/>
          <w:highlight w:val="green"/>
        </w:rPr>
        <w:t>a prize model would</w:t>
      </w:r>
      <w:r w:rsidRPr="003D0393">
        <w:rPr>
          <w:rStyle w:val="StyleUnderline"/>
        </w:rPr>
        <w:t xml:space="preserve"> almost surely </w:t>
      </w:r>
      <w:r w:rsidRPr="00B83373">
        <w:rPr>
          <w:rStyle w:val="StyleUnderline"/>
          <w:highlight w:val="green"/>
        </w:rPr>
        <w:t>mean large trade deficits</w:t>
      </w:r>
      <w:r w:rsidRPr="003D0393">
        <w:rPr>
          <w:rStyle w:val="StyleUnderline"/>
        </w:rPr>
        <w:t xml:space="preserve"> in biopharmaceutical products </w:t>
      </w:r>
      <w:r w:rsidRPr="00B83373">
        <w:rPr>
          <w:rStyle w:val="StyleUnderline"/>
          <w:highlight w:val="green"/>
        </w:rPr>
        <w:t>for developed nations</w:t>
      </w:r>
      <w:r w:rsidRPr="003D0393">
        <w:rPr>
          <w:rStyle w:val="StyleUnderline"/>
        </w:rPr>
        <w:t xml:space="preserve">. </w:t>
      </w:r>
      <w:proofErr w:type="spellStart"/>
      <w:r w:rsidRPr="003D0393">
        <w:rPr>
          <w:sz w:val="12"/>
        </w:rPr>
        <w:t>Delinkage</w:t>
      </w:r>
      <w:proofErr w:type="spellEnd"/>
      <w:r w:rsidRPr="003D0393">
        <w:rPr>
          <w:sz w:val="12"/>
        </w:rPr>
        <w:t xml:space="preserve"> would further advance proponents’ fundamental goal of undermining a global IP system they abhor, as reflected in reports such as Dean Baker’s “Is Intellectual Property the Root of All Evil? Patents, Copyrights, and Inequality.”17 Or, as Baker wrote with Joseph Stiglitz and Arjun </w:t>
      </w:r>
      <w:proofErr w:type="spellStart"/>
      <w:r w:rsidRPr="003D0393">
        <w:rPr>
          <w:sz w:val="12"/>
        </w:rPr>
        <w:t>Jayadev</w:t>
      </w:r>
      <w:proofErr w:type="spellEnd"/>
      <w:r w:rsidRPr="003D0393">
        <w:rPr>
          <w:sz w:val="12"/>
        </w:rPr>
        <w:t xml:space="preserve"> in a Project Syndicate article, “The IP standards advanced countries favor typically are designed not to maximize innovation and scientific progress, but to maximize the profits of big pharmaceutical companies and others able to sway trade negotiations.”18 In this way, </w:t>
      </w:r>
      <w:proofErr w:type="spellStart"/>
      <w:r w:rsidRPr="003D0393">
        <w:rPr>
          <w:sz w:val="12"/>
        </w:rPr>
        <w:t>delinkage</w:t>
      </w:r>
      <w:proofErr w:type="spellEnd"/>
      <w:r w:rsidRPr="003D0393">
        <w:rPr>
          <w:sz w:val="12"/>
        </w:rPr>
        <w:t xml:space="preserve"> isn’t much different from the compulsory licensing policies they’ve advocated for several middle-income countries—including Brazil, Colombia, India, Indonesia, Malaysia, and Thailand—to issue on patents for innovative medicines over the past 20 years. Whether through </w:t>
      </w:r>
      <w:proofErr w:type="spellStart"/>
      <w:r w:rsidRPr="003D0393">
        <w:rPr>
          <w:sz w:val="12"/>
        </w:rPr>
        <w:t>delinkage</w:t>
      </w:r>
      <w:proofErr w:type="spellEnd"/>
      <w:r w:rsidRPr="003D0393">
        <w:rPr>
          <w:sz w:val="12"/>
        </w:rPr>
        <w:t xml:space="preserve"> or compulsory licenses, advocates want to weaken global IP rights, and force divulgence of IP at prices that would usually be far below market (if not outright free). But returning to the underlying underinvestment and free-riding challenge; this challenge isn’t just theoretical, it’s already a reality. </w:t>
      </w:r>
      <w:r w:rsidRPr="003D0393">
        <w:rPr>
          <w:rStyle w:val="StyleUnderline"/>
        </w:rPr>
        <w:t xml:space="preserve">That’s because </w:t>
      </w:r>
      <w:r w:rsidRPr="00B83373">
        <w:rPr>
          <w:rStyle w:val="StyleUnderline"/>
          <w:highlight w:val="green"/>
        </w:rPr>
        <w:t>a</w:t>
      </w:r>
      <w:r w:rsidRPr="003D0393">
        <w:rPr>
          <w:rStyle w:val="StyleUnderline"/>
        </w:rPr>
        <w:t xml:space="preserve"> drug development </w:t>
      </w:r>
      <w:r w:rsidRPr="00B83373">
        <w:rPr>
          <w:rStyle w:val="StyleUnderline"/>
          <w:highlight w:val="green"/>
        </w:rPr>
        <w:t>system in which prizes replaced intellectual property would have</w:t>
      </w:r>
      <w:r w:rsidRPr="003D0393">
        <w:rPr>
          <w:rStyle w:val="StyleUnderline"/>
        </w:rPr>
        <w:t xml:space="preserve"> very </w:t>
      </w:r>
      <w:r w:rsidRPr="00B83373">
        <w:rPr>
          <w:rStyle w:val="StyleUnderline"/>
          <w:highlight w:val="green"/>
        </w:rPr>
        <w:t>limited impact</w:t>
      </w:r>
      <w:r w:rsidRPr="003D0393">
        <w:rPr>
          <w:rStyle w:val="StyleUnderline"/>
        </w:rPr>
        <w:t xml:space="preserve"> if only one country chose to adopt it. </w:t>
      </w:r>
      <w:r w:rsidRPr="00B83373">
        <w:rPr>
          <w:rStyle w:val="StyleUnderline"/>
          <w:highlight w:val="green"/>
        </w:rPr>
        <w:t>Companies would be discouraged from applying for prizes</w:t>
      </w:r>
      <w:r w:rsidRPr="003D0393">
        <w:rPr>
          <w:rStyle w:val="StyleUnderline"/>
        </w:rPr>
        <w:t xml:space="preserve"> in that country </w:t>
      </w:r>
      <w:r w:rsidRPr="00B83373">
        <w:rPr>
          <w:rStyle w:val="StyleUnderline"/>
          <w:highlight w:val="green"/>
        </w:rPr>
        <w:t>because unless the award were large enough to cover</w:t>
      </w:r>
      <w:r w:rsidRPr="003D0393">
        <w:rPr>
          <w:rStyle w:val="StyleUnderline"/>
        </w:rPr>
        <w:t xml:space="preserve"> what otherwise would have been their </w:t>
      </w:r>
      <w:r w:rsidRPr="00B83373">
        <w:rPr>
          <w:rStyle w:val="StyleUnderline"/>
          <w:highlight w:val="green"/>
        </w:rPr>
        <w:t>global revenues</w:t>
      </w:r>
      <w:r w:rsidRPr="003D0393">
        <w:rPr>
          <w:rStyle w:val="StyleUnderline"/>
        </w:rPr>
        <w:t xml:space="preserve"> from development of a patent-protected drug, </w:t>
      </w:r>
      <w:r w:rsidRPr="00B83373">
        <w:rPr>
          <w:rStyle w:val="StyleUnderline"/>
          <w:highlight w:val="green"/>
        </w:rPr>
        <w:t>they would not apply</w:t>
      </w:r>
      <w:r w:rsidRPr="003D0393">
        <w:rPr>
          <w:rStyle w:val="StyleUnderline"/>
        </w:rPr>
        <w:t xml:space="preserve">. Instead, they would focus their efforts elsewhere on countries that retained robust standards of IP protection. </w:t>
      </w:r>
    </w:p>
    <w:p w14:paraId="656A0DD4" w14:textId="77777777" w:rsidR="00405271" w:rsidRPr="00405271" w:rsidRDefault="00405271" w:rsidP="00BA61BC">
      <w:pPr>
        <w:pStyle w:val="Heading4"/>
      </w:pPr>
    </w:p>
    <w:sectPr w:rsidR="00405271" w:rsidRPr="0040527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B001FC"/>
    <w:multiLevelType w:val="hybridMultilevel"/>
    <w:tmpl w:val="839EA8C8"/>
    <w:lvl w:ilvl="0" w:tplc="564C3B40">
      <w:start w:val="20"/>
      <w:numFmt w:val="bullet"/>
      <w:lvlText w:val="—"/>
      <w:lvlJc w:val="left"/>
      <w:pPr>
        <w:ind w:left="720" w:hanging="360"/>
      </w:pPr>
      <w:rPr>
        <w:rFonts w:ascii="Calibri" w:eastAsiaTheme="minorEastAsia" w:hAnsi="Calibri" w:cs="Calibri" w:hint="default"/>
        <w:b/>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EC3F65"/>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7555D"/>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53C"/>
    <w:rsid w:val="001D1A0D"/>
    <w:rsid w:val="001D36BF"/>
    <w:rsid w:val="001D4C28"/>
    <w:rsid w:val="001E0AA7"/>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A6F"/>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78E2"/>
    <w:rsid w:val="00351841"/>
    <w:rsid w:val="00361F71"/>
    <w:rsid w:val="003624A6"/>
    <w:rsid w:val="00364ADF"/>
    <w:rsid w:val="00365C8D"/>
    <w:rsid w:val="003670D9"/>
    <w:rsid w:val="00370B41"/>
    <w:rsid w:val="00371B27"/>
    <w:rsid w:val="003726C3"/>
    <w:rsid w:val="00375D2E"/>
    <w:rsid w:val="00377702"/>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45A1"/>
    <w:rsid w:val="003F7DF0"/>
    <w:rsid w:val="004039AF"/>
    <w:rsid w:val="00405271"/>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55D"/>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A8D"/>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1B69"/>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30075"/>
    <w:rsid w:val="00A431C6"/>
    <w:rsid w:val="00A50F1D"/>
    <w:rsid w:val="00A54315"/>
    <w:rsid w:val="00A60FBC"/>
    <w:rsid w:val="00A65C0B"/>
    <w:rsid w:val="00A776BA"/>
    <w:rsid w:val="00A81FD2"/>
    <w:rsid w:val="00A8441A"/>
    <w:rsid w:val="00A8674A"/>
    <w:rsid w:val="00A96E24"/>
    <w:rsid w:val="00AA6F6E"/>
    <w:rsid w:val="00AB122B"/>
    <w:rsid w:val="00AB21B0"/>
    <w:rsid w:val="00AB48D3"/>
    <w:rsid w:val="00AC57C1"/>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6C7B"/>
    <w:rsid w:val="00B60125"/>
    <w:rsid w:val="00B6656B"/>
    <w:rsid w:val="00B71625"/>
    <w:rsid w:val="00B75C54"/>
    <w:rsid w:val="00B8710E"/>
    <w:rsid w:val="00B92A93"/>
    <w:rsid w:val="00BA17A8"/>
    <w:rsid w:val="00BA3C33"/>
    <w:rsid w:val="00BA61BC"/>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4D3"/>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6D4"/>
    <w:rsid w:val="00D61A4E"/>
    <w:rsid w:val="00D634EA"/>
    <w:rsid w:val="00D713A1"/>
    <w:rsid w:val="00D77956"/>
    <w:rsid w:val="00D80F0C"/>
    <w:rsid w:val="00D90212"/>
    <w:rsid w:val="00D91C85"/>
    <w:rsid w:val="00D92077"/>
    <w:rsid w:val="00D951E2"/>
    <w:rsid w:val="00D9565A"/>
    <w:rsid w:val="00DB2337"/>
    <w:rsid w:val="00DB5F87"/>
    <w:rsid w:val="00DB699B"/>
    <w:rsid w:val="00DC0376"/>
    <w:rsid w:val="00DC099B"/>
    <w:rsid w:val="00DC2BE5"/>
    <w:rsid w:val="00DC3C88"/>
    <w:rsid w:val="00DD4CD4"/>
    <w:rsid w:val="00DD65A2"/>
    <w:rsid w:val="00DD6770"/>
    <w:rsid w:val="00DE0749"/>
    <w:rsid w:val="00DE1CE2"/>
    <w:rsid w:val="00DE5114"/>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947"/>
    <w:rsid w:val="00F053D8"/>
    <w:rsid w:val="00F07888"/>
    <w:rsid w:val="00F1313D"/>
    <w:rsid w:val="00F1408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692406"/>
  <w14:defaultImageDpi w14:val="300"/>
  <w15:docId w15:val="{7CBEDD70-AA9E-3D48-951C-43B210FFA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555D"/>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5755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555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7555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57555D"/>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5755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555D"/>
  </w:style>
  <w:style w:type="character" w:customStyle="1" w:styleId="Heading1Char">
    <w:name w:val="Heading 1 Char"/>
    <w:aliases w:val="Pocket Char"/>
    <w:basedOn w:val="DefaultParagraphFont"/>
    <w:link w:val="Heading1"/>
    <w:uiPriority w:val="9"/>
    <w:rsid w:val="0057555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7555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7555D"/>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57555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
    <w:basedOn w:val="DefaultParagraphFont"/>
    <w:uiPriority w:val="1"/>
    <w:qFormat/>
    <w:rsid w:val="0057555D"/>
    <w:rPr>
      <w:b/>
      <w:sz w:val="26"/>
      <w:u w:val="singl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57555D"/>
    <w:rPr>
      <w:b/>
      <w:sz w:val="26"/>
      <w:u w:val="single"/>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B,s"/>
    <w:basedOn w:val="DefaultParagraphFont"/>
    <w:link w:val="textbold"/>
    <w:uiPriority w:val="20"/>
    <w:qFormat/>
    <w:rsid w:val="0057555D"/>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57555D"/>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C"/>
    <w:basedOn w:val="DefaultParagraphFont"/>
    <w:link w:val="Card"/>
    <w:uiPriority w:val="99"/>
    <w:unhideWhenUsed/>
    <w:rsid w:val="0057555D"/>
    <w:rPr>
      <w:color w:val="auto"/>
      <w:u w:val="none"/>
    </w:rPr>
  </w:style>
  <w:style w:type="paragraph" w:styleId="DocumentMap">
    <w:name w:val="Document Map"/>
    <w:basedOn w:val="Normal"/>
    <w:link w:val="DocumentMapChar"/>
    <w:uiPriority w:val="99"/>
    <w:semiHidden/>
    <w:unhideWhenUsed/>
    <w:rsid w:val="005755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555D"/>
    <w:rPr>
      <w:rFonts w:ascii="Lucida Grande" w:hAnsi="Lucida Grande" w:cs="Lucida Grande"/>
    </w:rPr>
  </w:style>
  <w:style w:type="paragraph" w:customStyle="1" w:styleId="textbold">
    <w:name w:val="text bold"/>
    <w:basedOn w:val="Normal"/>
    <w:link w:val="Emphasis"/>
    <w:uiPriority w:val="20"/>
    <w:qFormat/>
    <w:rsid w:val="001C753C"/>
    <w:pPr>
      <w:ind w:left="720"/>
      <w:jc w:val="both"/>
    </w:pPr>
    <w:rPr>
      <w:b/>
      <w:iCs/>
      <w:u w:val="single"/>
      <w:bdr w:val="single" w:sz="12" w:space="0" w:color="auto"/>
    </w:rPr>
  </w:style>
  <w:style w:type="paragraph" w:customStyle="1" w:styleId="Card">
    <w:name w:val="Card"/>
    <w:aliases w:val="Note Level 2,Tags,No Spacing31,No Spacing22,No Spacing3,Dont use,No Spacing41,No Spacing111112,tag,No Spacing1111,No Spacing7,No Spacing6,No Spacing11211,No Spacing13,Medium Grid 21,card,Debate Text,No Spacing2,Read stuff,Small Text,Very Small Text"/>
    <w:basedOn w:val="Heading1"/>
    <w:link w:val="Hyperlink"/>
    <w:autoRedefine/>
    <w:uiPriority w:val="99"/>
    <w:qFormat/>
    <w:rsid w:val="001C753C"/>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C753C"/>
    <w:pPr>
      <w:pBdr>
        <w:top w:val="single" w:sz="12" w:space="1" w:color="auto"/>
        <w:left w:val="single" w:sz="12" w:space="4" w:color="auto"/>
        <w:bottom w:val="single" w:sz="12" w:space="1" w:color="auto"/>
        <w:right w:val="single" w:sz="12" w:space="4" w:color="auto"/>
      </w:pBdr>
    </w:pPr>
    <w:rPr>
      <w:b/>
      <w:sz w:val="26"/>
      <w:u w:val="single"/>
    </w:rPr>
  </w:style>
  <w:style w:type="paragraph" w:customStyle="1" w:styleId="Emphasis1">
    <w:name w:val="Emphasis1"/>
    <w:basedOn w:val="Normal"/>
    <w:autoRedefine/>
    <w:uiPriority w:val="20"/>
    <w:qFormat/>
    <w:rsid w:val="001C753C"/>
    <w:pPr>
      <w:pBdr>
        <w:top w:val="single" w:sz="8" w:space="1" w:color="auto"/>
        <w:left w:val="single" w:sz="8" w:space="4" w:color="auto"/>
        <w:bottom w:val="single" w:sz="8" w:space="1" w:color="auto"/>
        <w:right w:val="single" w:sz="8" w:space="4" w:color="auto"/>
      </w:pBdr>
      <w:ind w:left="720"/>
      <w:jc w:val="both"/>
    </w:pPr>
    <w:rPr>
      <w:b/>
      <w:iCs/>
      <w:u w:val="single"/>
      <w:bdr w:val="single" w:sz="12" w:space="0" w:color="auto"/>
    </w:rPr>
  </w:style>
  <w:style w:type="paragraph" w:styleId="NoSpacing">
    <w:name w:val="No Spacing"/>
    <w:aliases w:val="Card Format,DDI Tag,Tag Title,No Spacin,ClearFormatting,No Spacing8,No Spacing311,No Spacing111,Dont u"/>
    <w:basedOn w:val="Heading1"/>
    <w:autoRedefine/>
    <w:uiPriority w:val="99"/>
    <w:qFormat/>
    <w:rsid w:val="001C753C"/>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bCs w:val="0"/>
      <w:sz w:val="22"/>
      <w:szCs w:val="22"/>
    </w:rPr>
  </w:style>
  <w:style w:type="paragraph" w:styleId="ListParagraph">
    <w:name w:val="List Paragraph"/>
    <w:basedOn w:val="Normal"/>
    <w:uiPriority w:val="34"/>
    <w:qFormat/>
    <w:rsid w:val="003777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2020/04/30/us-weekly-jobless-claims.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sagepub.com" TargetMode="External"/><Relationship Id="rId17" Type="http://schemas.openxmlformats.org/officeDocument/2006/relationships/hyperlink" Target="https://itif.org/publications/2020/02/03/delinkage-debunked-why-replacing-patents-prizes-drug-development-wont-work%20//" TargetMode="External"/><Relationship Id="rId2" Type="http://schemas.openxmlformats.org/officeDocument/2006/relationships/customXml" Target="../customXml/item2.xml"/><Relationship Id="rId16" Type="http://schemas.openxmlformats.org/officeDocument/2006/relationships/hyperlink" Target="https://www.who.int/intellectualproperty/news/Submission-Hollis6-Oct.pdf%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pulationmatters.org/news/2021/05/sixth-mass-extinction-and-future-humanity" TargetMode="External"/><Relationship Id="rId5" Type="http://schemas.openxmlformats.org/officeDocument/2006/relationships/numbering" Target="numbering.xml"/><Relationship Id="rId15" Type="http://schemas.openxmlformats.org/officeDocument/2006/relationships/hyperlink" Target="https://www.who.int/intellectualproperty/news/Submission-Hollis6-Oct.pdf%20//" TargetMode="External"/><Relationship Id="rId10" Type="http://schemas.openxmlformats.org/officeDocument/2006/relationships/hyperlink" Target="https://itif.org/publications/2021/04/29/ten-ways-ip-has-enabled-innovations-have-helped-sustain-world-through"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itif.org/publications/2021/04/29/ten-ways-ip-has-enabled-innovations-have-helped-sustain-world-through" TargetMode="External"/><Relationship Id="rId14" Type="http://schemas.openxmlformats.org/officeDocument/2006/relationships/hyperlink" Target="http://www.resilience.org/stories/2014-03-19/how-to-be-trapped-an-interview-with-david-korowic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26</Pages>
  <Words>8267</Words>
  <Characters>47122</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55279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21</cp:revision>
  <dcterms:created xsi:type="dcterms:W3CDTF">2021-09-05T17:51:00Z</dcterms:created>
  <dcterms:modified xsi:type="dcterms:W3CDTF">2021-09-05T18:42:00Z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