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088E2" w14:textId="533D7526" w:rsidR="007F4201" w:rsidRDefault="0084351A" w:rsidP="0084351A">
      <w:pPr>
        <w:pStyle w:val="Heading1"/>
      </w:pPr>
      <w:r>
        <w:t>NC</w:t>
      </w:r>
    </w:p>
    <w:p w14:paraId="6164B06C" w14:textId="6ED1164B" w:rsidR="0084351A" w:rsidRDefault="0084351A" w:rsidP="0084351A">
      <w:pPr>
        <w:pStyle w:val="Heading3"/>
      </w:pPr>
      <w:r>
        <w:lastRenderedPageBreak/>
        <w:t>1</w:t>
      </w:r>
    </w:p>
    <w:p w14:paraId="3A02D998" w14:textId="606611CF" w:rsidR="007F4201" w:rsidRDefault="007F4201" w:rsidP="007F4201">
      <w:pPr>
        <w:pStyle w:val="Heading4"/>
      </w:pPr>
      <w:r>
        <w:t xml:space="preserve">Interpretation – the Aff may not specify a specific </w:t>
      </w:r>
      <w:r w:rsidR="009E757F">
        <w:t>subset of medicines</w:t>
      </w:r>
    </w:p>
    <w:p w14:paraId="46C62297" w14:textId="60D2CC79" w:rsidR="009E757F" w:rsidRPr="009E757F" w:rsidRDefault="009E757F" w:rsidP="009E757F">
      <w:pPr>
        <w:pStyle w:val="Heading4"/>
      </w:pPr>
      <w:r>
        <w:t>Violation – They spec patents based on indigenous knowledge</w:t>
      </w:r>
    </w:p>
    <w:p w14:paraId="1A626DE5" w14:textId="77777777" w:rsidR="007F4201" w:rsidRDefault="007F4201" w:rsidP="007F4201">
      <w:pPr>
        <w:pStyle w:val="Heading4"/>
      </w:pPr>
      <w:r>
        <w:t>Medicines is a generic bare plural</w:t>
      </w:r>
    </w:p>
    <w:p w14:paraId="4D1E9D38" w14:textId="77777777" w:rsidR="007F4201" w:rsidRPr="00ED374E" w:rsidRDefault="007F4201" w:rsidP="007F4201">
      <w:pPr>
        <w:rPr>
          <w:rFonts w:eastAsia="Cambria"/>
        </w:rPr>
      </w:pPr>
      <w:r w:rsidRPr="00ED374E">
        <w:rPr>
          <w:rFonts w:eastAsia="Cambria"/>
          <w:b/>
          <w:bCs/>
        </w:rPr>
        <w:t>Leslie and Lerner 16</w:t>
      </w:r>
      <w:r>
        <w:rPr>
          <w:rFonts w:eastAsia="Cambria"/>
          <w:b/>
          <w:bCs/>
        </w:rPr>
        <w:t xml:space="preserve"> </w:t>
      </w:r>
      <w:r w:rsidRPr="00ED374E">
        <w:rPr>
          <w:rFonts w:eastAsia="Cambria"/>
          <w:sz w:val="16"/>
          <w:szCs w:val="16"/>
        </w:rPr>
        <w:t xml:space="preserve">[Sarah-Jane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Kahneman-Treisman Center for Behavioral Science and Public Policy], and Adam Lerner, Ph.D, Postgraduate Research Associate in the Department of Philosophy at Princeton University, 4-24-2016, accessed 9-4-2021, "Generic Generalizations (Stanford Encyclopedia of Philosophy)," </w:t>
      </w:r>
      <w:hyperlink r:id="rId11" w:history="1">
        <w:r w:rsidRPr="00ED374E">
          <w:rPr>
            <w:rFonts w:eastAsia="Cambria"/>
            <w:sz w:val="16"/>
            <w:szCs w:val="16"/>
          </w:rPr>
          <w:t>https://plato.stanford.edu/entries/generics/</w:t>
        </w:r>
      </w:hyperlink>
      <w:r w:rsidRPr="00ED374E">
        <w:rPr>
          <w:rFonts w:eastAsia="Cambria"/>
          <w:sz w:val="16"/>
          <w:szCs w:val="16"/>
        </w:rPr>
        <w:t>] HWIC</w:t>
      </w:r>
    </w:p>
    <w:p w14:paraId="2A823B92" w14:textId="77777777" w:rsidR="007F4201" w:rsidRPr="000A26E9" w:rsidRDefault="007F4201" w:rsidP="007F4201">
      <w:pPr>
        <w:rPr>
          <w:sz w:val="16"/>
        </w:rPr>
      </w:pPr>
      <w:r w:rsidRPr="000A26E9">
        <w:rPr>
          <w:sz w:val="16"/>
        </w:rPr>
        <w:t xml:space="preserve">There are some tests that are helpful in distinguishing these two readings. For example, </w:t>
      </w:r>
      <w:r w:rsidRPr="00A86A50">
        <w:rPr>
          <w:rStyle w:val="StyleUnderline"/>
          <w:highlight w:val="green"/>
        </w:rPr>
        <w:t>the existential interpretation is upward entailing</w:t>
      </w:r>
      <w:r w:rsidRPr="000A26E9">
        <w:rPr>
          <w:sz w:val="16"/>
        </w:rPr>
        <w:t xml:space="preserve">, meaning that </w:t>
      </w:r>
      <w:r w:rsidRPr="00A86A50">
        <w:rPr>
          <w:rStyle w:val="StyleUnderline"/>
          <w:highlight w:val="green"/>
        </w:rPr>
        <w:t>the</w:t>
      </w:r>
      <w:r w:rsidRPr="000A26E9">
        <w:rPr>
          <w:rStyle w:val="StyleUnderline"/>
        </w:rPr>
        <w:t xml:space="preserve"> </w:t>
      </w:r>
      <w:r w:rsidRPr="00A86A50">
        <w:rPr>
          <w:rStyle w:val="StyleUnderline"/>
          <w:highlight w:val="green"/>
        </w:rPr>
        <w:t>statement</w:t>
      </w:r>
      <w:r w:rsidRPr="000A26E9">
        <w:rPr>
          <w:rStyle w:val="StyleUnderline"/>
        </w:rPr>
        <w:t xml:space="preserve"> </w:t>
      </w:r>
      <w:r w:rsidRPr="00A86A50">
        <w:rPr>
          <w:rStyle w:val="StyleUnderline"/>
          <w:highlight w:val="green"/>
        </w:rPr>
        <w:t>will</w:t>
      </w:r>
      <w:r w:rsidRPr="000A26E9">
        <w:rPr>
          <w:rStyle w:val="StyleUnderline"/>
        </w:rPr>
        <w:t xml:space="preserve"> always </w:t>
      </w:r>
      <w:r w:rsidRPr="00A86A50">
        <w:rPr>
          <w:rStyle w:val="StyleUnderline"/>
          <w:highlight w:val="green"/>
        </w:rPr>
        <w:t>remain true</w:t>
      </w:r>
      <w:r w:rsidRPr="000A26E9">
        <w:rPr>
          <w:rStyle w:val="StyleUnderline"/>
        </w:rPr>
        <w:t xml:space="preserve"> if we replace the subject term </w:t>
      </w:r>
      <w:r w:rsidRPr="00A86A50">
        <w:rPr>
          <w:rStyle w:val="StyleUnderline"/>
          <w:highlight w:val="green"/>
        </w:rPr>
        <w:t>with</w:t>
      </w:r>
      <w:r w:rsidRPr="000A26E9">
        <w:rPr>
          <w:rStyle w:val="StyleUnderline"/>
        </w:rPr>
        <w:t xml:space="preserve"> a </w:t>
      </w:r>
      <w:r w:rsidRPr="00A86A50">
        <w:rPr>
          <w:rStyle w:val="StyleUnderline"/>
          <w:highlight w:val="green"/>
        </w:rPr>
        <w:t>more inclusive term</w:t>
      </w:r>
      <w:r w:rsidRPr="000A26E9">
        <w:rPr>
          <w:sz w:val="16"/>
        </w:rPr>
        <w:t>. Consider our examples above. In (</w:t>
      </w:r>
      <w:hyperlink r:id="rId12" w:anchor="ex1b" w:history="1">
        <w:r w:rsidRPr="000A26E9">
          <w:rPr>
            <w:rStyle w:val="Hyperlink"/>
            <w:sz w:val="16"/>
          </w:rPr>
          <w:t>1b</w:t>
        </w:r>
      </w:hyperlink>
      <w:r w:rsidRPr="000A26E9">
        <w:rPr>
          <w:sz w:val="16"/>
        </w:rPr>
        <w:t>), we can replace “tiger” with “animal” salva veritate, but in (</w:t>
      </w:r>
      <w:hyperlink r:id="rId13" w:anchor="ex1a" w:history="1">
        <w:r w:rsidRPr="000A26E9">
          <w:rPr>
            <w:rStyle w:val="Hyperlink"/>
            <w:sz w:val="16"/>
          </w:rPr>
          <w:t>1a</w:t>
        </w:r>
      </w:hyperlink>
      <w:r w:rsidRPr="000A26E9">
        <w:rPr>
          <w:sz w:val="16"/>
        </w:rPr>
        <w:t xml:space="preserve">) we cannot. </w:t>
      </w:r>
      <w:r w:rsidRPr="00A86A50">
        <w:rPr>
          <w:rStyle w:val="Emphasis"/>
          <w:highlight w:val="green"/>
        </w:rPr>
        <w:t>If “tigers are on the lawn” is true, then “animals are on the lawn” must be true.</w:t>
      </w:r>
      <w:r w:rsidRPr="00A86A50">
        <w:rPr>
          <w:rStyle w:val="StyleUnderline"/>
          <w:highlight w:val="green"/>
        </w:rPr>
        <w:t xml:space="preserve"> However, </w:t>
      </w:r>
      <w:r w:rsidRPr="00A86A50">
        <w:rPr>
          <w:rStyle w:val="Emphasis"/>
          <w:highlight w:val="green"/>
        </w:rPr>
        <w:t>“tigers are striped” is true, yet “animals are striped” is false</w:t>
      </w:r>
      <w:r w:rsidRPr="000A26E9">
        <w:rPr>
          <w:sz w:val="16"/>
        </w:rPr>
        <w:t>. (</w:t>
      </w:r>
      <w:hyperlink r:id="rId14" w:anchor="ex1a" w:history="1">
        <w:r w:rsidRPr="000A26E9">
          <w:rPr>
            <w:rStyle w:val="Hyperlink"/>
            <w:sz w:val="16"/>
          </w:rPr>
          <w:t>1a</w:t>
        </w:r>
      </w:hyperlink>
      <w:r w:rsidRPr="000A26E9">
        <w:rPr>
          <w:sz w:val="16"/>
        </w:rPr>
        <w:t>) does not entail that animals are striped, but (</w:t>
      </w:r>
      <w:hyperlink r:id="rId15" w:anchor="ex1b" w:history="1">
        <w:r w:rsidRPr="000A26E9">
          <w:rPr>
            <w:rStyle w:val="Hyperlink"/>
            <w:sz w:val="16"/>
          </w:rPr>
          <w:t>1b</w:t>
        </w:r>
      </w:hyperlink>
      <w:r w:rsidRPr="000A26E9">
        <w:rPr>
          <w:sz w:val="16"/>
        </w:rPr>
        <w:t>) entails that animals are on the front lawn (Lawler 1973; Laca 1990; Krifka et al. 1995).</w:t>
      </w:r>
    </w:p>
    <w:p w14:paraId="61341BCA" w14:textId="77777777" w:rsidR="007F4201" w:rsidRPr="000A26E9" w:rsidRDefault="007F4201" w:rsidP="007F4201">
      <w:pPr>
        <w:rPr>
          <w:sz w:val="16"/>
        </w:rPr>
      </w:pPr>
      <w:r w:rsidRPr="00A86A50">
        <w:rPr>
          <w:rStyle w:val="StyleUnderline"/>
          <w:highlight w:val="green"/>
        </w:rPr>
        <w:t>Another test concerns whether we can</w:t>
      </w:r>
      <w:r w:rsidRPr="000A26E9">
        <w:rPr>
          <w:rStyle w:val="StyleUnderline"/>
        </w:rPr>
        <w:t xml:space="preserve"> </w:t>
      </w:r>
      <w:r w:rsidRPr="00A86A50">
        <w:rPr>
          <w:rStyle w:val="StyleUnderline"/>
          <w:highlight w:val="green"/>
        </w:rPr>
        <w:t>insert an adverb of quantification with minimal change of meaning</w:t>
      </w:r>
      <w:r w:rsidRPr="000A26E9">
        <w:rPr>
          <w:sz w:val="16"/>
        </w:rPr>
        <w:t xml:space="preserve"> (Krifka et al. 1995). For example, </w:t>
      </w:r>
      <w:r w:rsidRPr="00A86A50">
        <w:rPr>
          <w:rStyle w:val="StyleUnderline"/>
          <w:highlight w:val="green"/>
        </w:rPr>
        <w:t>inserting “usually” in the sentence</w:t>
      </w:r>
      <w:r w:rsidRPr="00A86A50">
        <w:rPr>
          <w:rStyle w:val="StyleUnderline"/>
        </w:rPr>
        <w:t>s in (</w:t>
      </w:r>
      <w:hyperlink r:id="rId16" w:anchor="ex1a" w:history="1">
        <w:r w:rsidRPr="000A26E9">
          <w:rPr>
            <w:rStyle w:val="StyleUnderline"/>
          </w:rPr>
          <w:t>1a</w:t>
        </w:r>
      </w:hyperlink>
      <w:r w:rsidRPr="000A26E9">
        <w:rPr>
          <w:rStyle w:val="StyleUnderline"/>
        </w:rPr>
        <w:t>) (e.g., “tigers are usually striped”) produces only a small change in meaning</w:t>
      </w:r>
      <w:r w:rsidRPr="000A26E9">
        <w:rPr>
          <w:sz w:val="16"/>
        </w:rPr>
        <w:t xml:space="preserve">, while </w:t>
      </w:r>
      <w:r w:rsidRPr="000A26E9">
        <w:rPr>
          <w:rStyle w:val="StyleUnderline"/>
        </w:rPr>
        <w:t>inserting “usually” in (</w:t>
      </w:r>
      <w:hyperlink r:id="rId17" w:anchor="ex1b" w:history="1">
        <w:r w:rsidRPr="000A26E9">
          <w:rPr>
            <w:rStyle w:val="StyleUnderline"/>
          </w:rPr>
          <w:t>1b</w:t>
        </w:r>
      </w:hyperlink>
      <w:r w:rsidRPr="000A26E9">
        <w:rPr>
          <w:rStyle w:val="StyleUnderline"/>
        </w:rPr>
        <w:t xml:space="preserve">) </w:t>
      </w:r>
      <w:r w:rsidRPr="00A86A50">
        <w:rPr>
          <w:rStyle w:val="StyleUnderline"/>
          <w:highlight w:val="green"/>
        </w:rPr>
        <w:t>dramatically alters the meaning of the sentence</w:t>
      </w:r>
      <w:r w:rsidRPr="000A26E9">
        <w:rPr>
          <w:rStyle w:val="StyleUnderline"/>
        </w:rPr>
        <w:t xml:space="preserve"> (e.g., “tigers are usually on the front lawn”). </w:t>
      </w:r>
      <w:r w:rsidRPr="000A26E9">
        <w:rPr>
          <w:sz w:val="16"/>
        </w:rPr>
        <w:t>(For generics such as “mosquitoes carry malaria”, the adverb “sometimes” is perhaps better used than “usually” to mark off the generic reading.)</w:t>
      </w:r>
    </w:p>
    <w:p w14:paraId="271B06BA" w14:textId="77777777" w:rsidR="007F4201" w:rsidRDefault="007F4201" w:rsidP="007F4201">
      <w:pPr>
        <w:pStyle w:val="Heading4"/>
      </w:pPr>
      <w:r>
        <w:t xml:space="preserve">It applies to this topic – </w:t>
      </w:r>
      <w:r>
        <w:rPr>
          <w:rFonts w:cs="Calibri"/>
        </w:rPr>
        <w:t>“Member nations ought to reduce IP for covid – therefore, member nations ought to reduce IP for all” is illogical</w:t>
      </w:r>
      <w:r>
        <w:t xml:space="preserve"> </w:t>
      </w:r>
    </w:p>
    <w:p w14:paraId="52DDC817" w14:textId="77777777" w:rsidR="007F4201" w:rsidRDefault="007F4201" w:rsidP="007F4201">
      <w:pPr>
        <w:pStyle w:val="Heading4"/>
      </w:pPr>
      <w:r>
        <w:t xml:space="preserve">1] Limits: There’s inf medicines they could specify, coupled with various types of countries. Kills neg burdens – it’s impossible for me to research every possible combination of the 195 countries and medicines. </w:t>
      </w:r>
    </w:p>
    <w:p w14:paraId="2151EEE0" w14:textId="77777777" w:rsidR="007F4201" w:rsidRDefault="007F4201" w:rsidP="007F4201">
      <w:pPr>
        <w:pStyle w:val="Heading4"/>
      </w:pPr>
      <w:r>
        <w:t>2] TVA Solves – just read your aff as an advantage to a whole rez aff. We aren’t stopping them from reading new FWs, mechanisms, or advantages. PICs don’t solve – it’s ridiculous to say that neg potential abuse justifies the aff making it impossible for me to win</w:t>
      </w:r>
    </w:p>
    <w:p w14:paraId="5F45DD04" w14:textId="77777777" w:rsidR="007F4201" w:rsidRDefault="007F4201" w:rsidP="007F4201"/>
    <w:p w14:paraId="163CD3E6" w14:textId="77777777" w:rsidR="007F4201" w:rsidRDefault="007F4201" w:rsidP="007F4201">
      <w:r>
        <w:t>Drop the debater bc you can’t drop the arg on their advocacy</w:t>
      </w:r>
    </w:p>
    <w:p w14:paraId="3699D22E" w14:textId="77777777" w:rsidR="007F4201" w:rsidRDefault="007F4201" w:rsidP="007F4201">
      <w:r>
        <w:t xml:space="preserve">No rvis – they can dump on theory in the 1ar, chilling us from checking abuse </w:t>
      </w:r>
    </w:p>
    <w:p w14:paraId="46210E52" w14:textId="605007C5" w:rsidR="007F4201" w:rsidRDefault="007F4201" w:rsidP="007F4201">
      <w:r>
        <w:lastRenderedPageBreak/>
        <w:t xml:space="preserve">Competing interps – reasonability is arbtiary and causes race to the bottom </w:t>
      </w:r>
    </w:p>
    <w:p w14:paraId="7946F052" w14:textId="024AF8FC" w:rsidR="00BE22EC" w:rsidRPr="00571450" w:rsidRDefault="00BE22EC" w:rsidP="007F4201">
      <w:r>
        <w:t>T before 1ar theory for norms – we only have two months to set T norms</w:t>
      </w:r>
    </w:p>
    <w:p w14:paraId="5AD860B5" w14:textId="77777777" w:rsidR="007F4201" w:rsidRPr="007F4201" w:rsidRDefault="007F4201" w:rsidP="007F4201"/>
    <w:p w14:paraId="135DADAC" w14:textId="21B49305" w:rsidR="00B02A36" w:rsidRDefault="00B02A36" w:rsidP="00E13DE2">
      <w:pPr>
        <w:pStyle w:val="Heading3"/>
      </w:pPr>
      <w:r>
        <w:lastRenderedPageBreak/>
        <w:t>2</w:t>
      </w:r>
    </w:p>
    <w:p w14:paraId="64B12604" w14:textId="77777777" w:rsidR="00B02A36" w:rsidRDefault="00B02A36" w:rsidP="00B02A36">
      <w:pPr>
        <w:pStyle w:val="Heading4"/>
      </w:pPr>
      <w:r>
        <w:t xml:space="preserve">Interpretation: reduce means to diminish </w:t>
      </w:r>
    </w:p>
    <w:p w14:paraId="7B0C5A04" w14:textId="77777777" w:rsidR="00B02A36" w:rsidRDefault="00B02A36" w:rsidP="00B02A36">
      <w:pPr>
        <w:rPr>
          <w:b/>
          <w:u w:val="single"/>
        </w:rPr>
      </w:pPr>
      <w:r>
        <w:rPr>
          <w:b/>
          <w:u w:val="single"/>
        </w:rPr>
        <w:t>Idaho State Court of Appeals 03</w:t>
      </w:r>
    </w:p>
    <w:p w14:paraId="23E6413E" w14:textId="77777777" w:rsidR="00B02A36" w:rsidRDefault="00B02A36" w:rsidP="00B02A36">
      <w:r>
        <w:t>(State v. Knutsen, 71 P. 3d 1065 - Idaho: Court of Appeals 2003) EE</w:t>
      </w:r>
    </w:p>
    <w:p w14:paraId="5361AFAE" w14:textId="77777777" w:rsidR="00B02A36" w:rsidRDefault="00B02A36" w:rsidP="00B02A36">
      <w:r>
        <w:t xml:space="preserve">By its plain language, Rule 35 grants a district court the authority within a limited period of time to reduce or modify a defendant's sentence after relinquishing jurisdiction. </w:t>
      </w:r>
      <w:r w:rsidRPr="00A86A50">
        <w:rPr>
          <w:highlight w:val="green"/>
          <w:u w:val="single"/>
        </w:rPr>
        <w:t>To "reduce" means to diminish in size, amount, extent or number</w:t>
      </w:r>
      <w:r>
        <w:rPr>
          <w:u w:val="single"/>
        </w:rPr>
        <w:t>, or to make smaller, lessen or shrink.</w:t>
      </w:r>
      <w:r>
        <w:t xml:space="preserve"> WEBSTER'S THIRD NEW INTERNATIONAL DICTIONARY 1905 (1993). To "modify" means to make more temperate and less extreme, or to lessen the severity of something. Id. at 1452. Thus, </w:t>
      </w:r>
      <w:r>
        <w:rPr>
          <w:u w:val="single"/>
        </w:rPr>
        <w:t>under the plain meaning of its language, Rule 35 authorizes a district court to diminish, lessen the severity of, or make more temperate a defendant's sentence</w:t>
      </w:r>
      <w:r>
        <w:t>. An order placing a defendant on probation lessens the severity of a defendant's sentence and thus falls within the district court's authority granted by Rule 35. Other state jurisdictions have held likewise in interpreting similar rules for reduction of sentence. See </w:t>
      </w:r>
      <w:hyperlink r:id="rId18">
        <w:r>
          <w:rPr>
            <w:color w:val="000000"/>
          </w:rPr>
          <w:t>State v. Knapp, 739 P.2d 1229, 1231-32 (Wy.1987)</w:t>
        </w:r>
      </w:hyperlink>
      <w:r>
        <w:t> (similar rule of criminal procedure authorizes reduction of a sentence of incarceration to probation); </w:t>
      </w:r>
      <w:hyperlink r:id="rId19">
        <w:r>
          <w:rPr>
            <w:color w:val="000000"/>
          </w:rPr>
          <w:t>People v. Santana, 961 P.2d 498, 499 (Co.Ct.App.1997)</w:t>
        </w:r>
      </w:hyperlink>
      <w:r>
        <w:t> (grant of probation is a "reduction" under Colorado Cr. R. 35(b)).</w:t>
      </w:r>
    </w:p>
    <w:p w14:paraId="659D7CFA" w14:textId="77777777" w:rsidR="00B02A36" w:rsidRDefault="00B02A36" w:rsidP="00B02A36">
      <w:pPr>
        <w:pStyle w:val="Heading4"/>
      </w:pPr>
      <w:r>
        <w:t>Reductions must be permanent</w:t>
      </w:r>
    </w:p>
    <w:p w14:paraId="65D069B2" w14:textId="77777777" w:rsidR="00B02A36" w:rsidRDefault="00B02A36" w:rsidP="00B02A36">
      <w:pPr>
        <w:rPr>
          <w:b/>
          <w:u w:val="single"/>
        </w:rPr>
      </w:pPr>
      <w:r>
        <w:rPr>
          <w:b/>
          <w:u w:val="single"/>
        </w:rPr>
        <w:t>New York Supreme Court 3rd Appellate Division</w:t>
      </w:r>
    </w:p>
    <w:p w14:paraId="0773BA91" w14:textId="77777777" w:rsidR="00B02A36" w:rsidRDefault="00B02A36" w:rsidP="00B02A36">
      <w:r>
        <w:t>(MATTER OF MONTESANI v. Levitt, 9 AD 2d 51 - NY: Appellate Div., 3rd Dept. 1959) EE</w:t>
      </w:r>
    </w:p>
    <w:p w14:paraId="7DC90B8A" w14:textId="77777777" w:rsidR="00B02A36" w:rsidRDefault="00B02A36" w:rsidP="00B02A36">
      <w:r>
        <w:t xml:space="preserve">Section 83's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section 83 were payable whenever the pensioner died or stopped his other employment the whole purpose of the </w:t>
      </w:r>
      <w:r>
        <w:lastRenderedPageBreak/>
        <w:t xml:space="preserve">provision would be defeated, i.e., the System might just as well have continued payments during the other employment since it must later pay it anyway. </w:t>
      </w:r>
      <w:r w:rsidRPr="00A86A50">
        <w:rPr>
          <w:highlight w:val="green"/>
          <w:u w:val="single"/>
        </w:rPr>
        <w:t>The section says "reduced",</w:t>
      </w:r>
      <w:r>
        <w:rPr>
          <w:u w:val="single"/>
        </w:rPr>
        <w:t xml:space="preserve"> does </w:t>
      </w:r>
      <w:r w:rsidRPr="00A86A50">
        <w:rPr>
          <w:highlight w:val="green"/>
          <w:u w:val="single"/>
        </w:rPr>
        <w:t>not</w:t>
      </w:r>
      <w:r>
        <w:rPr>
          <w:u w:val="single"/>
        </w:rPr>
        <w:t xml:space="preserve"> say that monthly payments shall be </w:t>
      </w:r>
      <w:r w:rsidRPr="00A86A50">
        <w:rPr>
          <w:highlight w:val="green"/>
          <w:u w:val="single"/>
        </w:rPr>
        <w:t>temporarily suspended</w:t>
      </w:r>
      <w:r>
        <w:rPr>
          <w:u w:val="single"/>
        </w:rPr>
        <w:t>;</w:t>
      </w:r>
      <w:r>
        <w:t xml:space="preserve"> it says that the pension itself shall be reduced. The plain dictionary meaning of the word is to diminish, lower or degrade. </w:t>
      </w:r>
      <w:r w:rsidRPr="00A86A50">
        <w:rPr>
          <w:highlight w:val="green"/>
          <w:u w:val="single"/>
        </w:rPr>
        <w:t>The word "reduce" seems adequately to indicate permanency.</w:t>
      </w:r>
    </w:p>
    <w:p w14:paraId="24CC962F" w14:textId="133B55C3" w:rsidR="00B02A36" w:rsidRDefault="00B02A36" w:rsidP="00B02A36">
      <w:pPr>
        <w:pStyle w:val="Heading4"/>
      </w:pPr>
      <w:r>
        <w:t xml:space="preserve">Violation: their aff is </w:t>
      </w:r>
      <w:r>
        <w:t>about elimination, not reduction</w:t>
      </w:r>
    </w:p>
    <w:p w14:paraId="2778E9E1" w14:textId="279CFFB9" w:rsidR="00B02A36" w:rsidRDefault="00B02A36" w:rsidP="00B02A36">
      <w:pPr>
        <w:pStyle w:val="Heading4"/>
      </w:pPr>
      <w:r>
        <w:t xml:space="preserve">Vote neg for limits and ground –affs </w:t>
      </w:r>
      <w:r w:rsidR="006C250C">
        <w:t xml:space="preserve"> that use different words instead of reduce </w:t>
      </w:r>
      <w:r>
        <w:t>open the floodgates to delay and conditions affs that could hypothetically result in future reductions. These affs don’t materially change the status quo which destroys neg link uniqueness and avoids core topic questions of medical IP good/bad in favor of burner condition-of-the-week affs that gain advantages from the most extreme of crises.</w:t>
      </w:r>
    </w:p>
    <w:p w14:paraId="4D0B1DFE" w14:textId="68DA2B42" w:rsidR="0019698E" w:rsidRPr="0019698E" w:rsidRDefault="0019698E" w:rsidP="0019698E">
      <w:pPr>
        <w:pStyle w:val="Heading4"/>
      </w:pPr>
      <w:r>
        <w:t xml:space="preserve">No 1ar theory – it’s irresolvable since their responses to my counterinterp will always be new. 2] it </w:t>
      </w:r>
      <w:r w:rsidR="00B90A7C">
        <w:t xml:space="preserve">splits the 2N since we have to cover substance and overcover theory 3] worst case, it’s just a reason to drop the arg, not the team bc we’re not that unfair </w:t>
      </w:r>
    </w:p>
    <w:p w14:paraId="4A8A3F85" w14:textId="30930619" w:rsidR="00E42E4C" w:rsidRDefault="007F4201" w:rsidP="00E13DE2">
      <w:pPr>
        <w:pStyle w:val="Heading3"/>
      </w:pPr>
      <w:r>
        <w:lastRenderedPageBreak/>
        <w:t>2</w:t>
      </w:r>
    </w:p>
    <w:p w14:paraId="2E007493" w14:textId="77777777" w:rsidR="00A629B4" w:rsidRDefault="00A629B4" w:rsidP="00A629B4">
      <w:pPr>
        <w:pStyle w:val="Heading4"/>
      </w:pPr>
      <w:r>
        <w:t>The World Trade Organization ought to be abolished.</w:t>
      </w:r>
    </w:p>
    <w:p w14:paraId="6284FECC" w14:textId="28122B3B" w:rsidR="00A629B4" w:rsidRDefault="00A629B4" w:rsidP="00A629B4">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The following 164 countries listed in the speech doc ought to independently</w:t>
      </w:r>
      <w:r w:rsidR="00F24BD3">
        <w:rPr>
          <w:rFonts w:ascii="Open Sans" w:hAnsi="Open Sans" w:cs="Open Sans"/>
          <w:color w:val="000000"/>
          <w:sz w:val="21"/>
          <w:szCs w:val="21"/>
        </w:rPr>
        <w:t xml:space="preserve"> </w:t>
      </w:r>
      <w:r w:rsidR="00E60707" w:rsidRPr="009B152E">
        <w:rPr>
          <w:rFonts w:ascii="Cambria" w:eastAsia="MS Gothic" w:hAnsi="Cambria" w:cs="Arial"/>
          <w:iCs/>
        </w:rPr>
        <w:t>eliminate patents on medicines based on Indigenous knowledge from patentability</w:t>
      </w:r>
    </w:p>
    <w:p w14:paraId="232FB852" w14:textId="77777777" w:rsidR="00A629B4" w:rsidRPr="00780572" w:rsidRDefault="00A629B4" w:rsidP="00A629B4">
      <w:pPr>
        <w:pStyle w:val="NormalWeb"/>
        <w:shd w:val="clear" w:color="auto" w:fill="FFFFFF"/>
        <w:spacing w:before="0" w:beforeAutospacing="0" w:after="150" w:afterAutospacing="0"/>
        <w:rPr>
          <w:rFonts w:ascii="Open Sans" w:hAnsi="Open Sans" w:cs="Open Sans"/>
          <w:color w:val="333333"/>
          <w:sz w:val="12"/>
          <w:szCs w:val="12"/>
        </w:rPr>
      </w:pPr>
      <w:r w:rsidRPr="00780572">
        <w:rPr>
          <w:rFonts w:ascii="Open Sans" w:hAnsi="Open Sans" w:cs="Open Sans"/>
          <w:color w:val="333333"/>
          <w:sz w:val="12"/>
          <w:szCs w:val="12"/>
        </w:rPr>
        <w:t>Afghanistan Albania Angola Antigua and Barbuda Argentina Armenia Australia Austria Bahrain, Kingdom of Bangladesh Barbados Belgium Belize Benin Bolivia, Plurinational State of Botswana Brazil Brunei Darussalam Bulgaria Burkina Faso Burundi Cabo Verde Cambodia Cameroon Canada Central African Republic Chad Chile China Colombia Congo Costa Rica Côte d’Ivoire Croatia Cuba Cyprus Czech Republic Democratic Republic of the Congo Denmark Djibouti Dominica Dominican Republic Ecuador Egypt El Salvador Estonia Eswatini European Union (formerly EC) Fiji Finland France Gabon Gambia Georgia Germany Ghana Greece Grenada Guatemala Guinea Guinea-Bissau Guyana Haiti Honduras Hong Kong, China Hungary Iceland India Indonesia Ireland Israel Italy Jamaica Japan Jordan Kazakhstan Kenya Korea, Republic of Kuwait, the State of Kyrgyz Republic Lao People’s Democratic Republic Latvia Lesotho Liberia Liechtenstein Lithuania Luxembourg Macao, China Madagascar Malawi Malaysia Maldives Mali Malta Mauritania Mauritius Mexico Moldova, Republic of Mongolia Montenegro Morocco Mozambique Myanmar Namibia Nepal Netherlands New Zealand Nicaragua Niger Nigeria North Macedonia Norway Oman Pakistan Panama Papua New Guinea Paraguay Peru Philippines Poland Portugal Qatar Romania Russian Federation Rwanda Saint Kitts and Nevis Saint Lucia Saint Vincent and the Grenadines Samoa Saudi Arabia, Kingdom of Senegal Seychelles Sierra Leone Singapore Slovak Republic Slovenia Solomon Islands South Africa Spain Sri Lanka Suriname Sweden Switzerland Chinese Taipei Tajikistan Tanzania Thailand Togo Tonga Trinidad and Tobago Tunisia Turkey Uganda Ukraine United Arab Emirates United Kingdom United States Uruguay Vanuatu Venezuela, Bolivarian Republic of Viet Nam Yemen Zambia Zimbabwe</w:t>
      </w:r>
    </w:p>
    <w:p w14:paraId="78BEDDF4" w14:textId="77777777" w:rsidR="00A629B4" w:rsidRPr="00206A5A" w:rsidRDefault="00A629B4" w:rsidP="00A629B4"/>
    <w:p w14:paraId="4D55D45F" w14:textId="77777777" w:rsidR="00A629B4" w:rsidRPr="00780572" w:rsidRDefault="00A629B4" w:rsidP="00A629B4">
      <w:pPr>
        <w:rPr>
          <w:b/>
          <w:bCs/>
        </w:rPr>
      </w:pPr>
      <w:r>
        <w:t xml:space="preserve">Josh </w:t>
      </w:r>
      <w:r w:rsidRPr="00780572">
        <w:rPr>
          <w:b/>
          <w:bCs/>
          <w:szCs w:val="26"/>
        </w:rPr>
        <w:t>Hawley 20</w:t>
      </w:r>
      <w:r>
        <w:t xml:space="preserve">. Senator from Missouri, JD @ Yale, “The W.T.O. Should Be Abolished,” New York Times, May 5, 2020, </w:t>
      </w:r>
      <w:hyperlink r:id="rId20" w:history="1">
        <w:r w:rsidRPr="00BF39D7">
          <w:rPr>
            <w:rStyle w:val="Hyperlink"/>
          </w:rPr>
          <w:t>https://www.nytimes.com/2020/05/05/opinion/hawley-abolish-wto-china.html</w:t>
        </w:r>
      </w:hyperlink>
      <w:r>
        <w:t xml:space="preserve">, </w:t>
      </w:r>
      <w:r w:rsidRPr="00780572">
        <w:rPr>
          <w:b/>
          <w:bCs/>
        </w:rPr>
        <w:t>RJP, DebateDrills</w:t>
      </w:r>
    </w:p>
    <w:p w14:paraId="70C12EBB" w14:textId="77777777" w:rsidR="00A629B4" w:rsidRPr="00780572" w:rsidRDefault="00A629B4" w:rsidP="00A629B4">
      <w:pPr>
        <w:rPr>
          <w:rStyle w:val="Style13ptBold"/>
          <w:b w:val="0"/>
          <w:bCs/>
          <w:sz w:val="22"/>
          <w:szCs w:val="22"/>
        </w:rPr>
      </w:pPr>
      <w:r w:rsidRPr="00FE18F7">
        <w:rPr>
          <w:rStyle w:val="Style13ptBold"/>
          <w:b w:val="0"/>
          <w:bCs/>
          <w:sz w:val="22"/>
          <w:szCs w:val="22"/>
          <w:highlight w:val="green"/>
        </w:rPr>
        <w:t>The coronavirus emergency</w:t>
      </w:r>
      <w:r w:rsidRPr="00780572">
        <w:rPr>
          <w:rStyle w:val="Style13ptBold"/>
          <w:b w:val="0"/>
          <w:bCs/>
          <w:sz w:val="22"/>
          <w:szCs w:val="22"/>
        </w:rPr>
        <w:t xml:space="preserve"> is not only a public health crisis. With </w:t>
      </w:r>
      <w:hyperlink r:id="rId21" w:tgtFrame="_blank" w:history="1">
        <w:r w:rsidRPr="00780572">
          <w:rPr>
            <w:rStyle w:val="Style13ptBold"/>
            <w:b w:val="0"/>
            <w:bCs/>
            <w:sz w:val="22"/>
            <w:szCs w:val="22"/>
          </w:rPr>
          <w:t>30 million Americans unemployed</w:t>
        </w:r>
      </w:hyperlink>
      <w:r w:rsidRPr="00780572">
        <w:rPr>
          <w:rStyle w:val="Style13ptBold"/>
          <w:b w:val="0"/>
          <w:bCs/>
          <w:sz w:val="22"/>
          <w:szCs w:val="22"/>
        </w:rPr>
        <w:t xml:space="preserve">, it </w:t>
      </w:r>
      <w:r w:rsidRPr="00FE18F7">
        <w:rPr>
          <w:rStyle w:val="Style13ptBold"/>
          <w:b w:val="0"/>
          <w:bCs/>
          <w:sz w:val="22"/>
          <w:szCs w:val="22"/>
          <w:highlight w:val="green"/>
        </w:rPr>
        <w:t>is</w:t>
      </w:r>
      <w:r w:rsidRPr="00780572">
        <w:rPr>
          <w:rStyle w:val="Style13ptBold"/>
          <w:b w:val="0"/>
          <w:bCs/>
          <w:sz w:val="22"/>
          <w:szCs w:val="22"/>
        </w:rPr>
        <w:t xml:space="preserve"> also </w:t>
      </w:r>
      <w:r w:rsidRPr="00FE18F7">
        <w:rPr>
          <w:rStyle w:val="Style13ptBold"/>
          <w:b w:val="0"/>
          <w:bCs/>
          <w:sz w:val="22"/>
          <w:szCs w:val="22"/>
          <w:highlight w:val="green"/>
        </w:rPr>
        <w:t>an economic crisis</w:t>
      </w:r>
      <w:r w:rsidRPr="00780572">
        <w:rPr>
          <w:rStyle w:val="Style13ptBold"/>
          <w:b w:val="0"/>
          <w:bCs/>
          <w:sz w:val="22"/>
          <w:szCs w:val="22"/>
        </w:rPr>
        <w:t xml:space="preserve">. And </w:t>
      </w:r>
      <w:r w:rsidRPr="00FE18F7">
        <w:rPr>
          <w:rStyle w:val="Style13ptBold"/>
          <w:b w:val="0"/>
          <w:bCs/>
          <w:sz w:val="22"/>
          <w:szCs w:val="22"/>
          <w:highlight w:val="green"/>
        </w:rPr>
        <w:t xml:space="preserve">it has </w:t>
      </w:r>
      <w:r w:rsidRPr="00FE18F7">
        <w:rPr>
          <w:rStyle w:val="Emphasis"/>
          <w:highlight w:val="green"/>
        </w:rPr>
        <w:t>exposed a hard truth</w:t>
      </w:r>
      <w:r w:rsidRPr="00780572">
        <w:rPr>
          <w:rStyle w:val="Style13ptBold"/>
          <w:b w:val="0"/>
          <w:bCs/>
          <w:sz w:val="22"/>
          <w:szCs w:val="22"/>
        </w:rPr>
        <w:t xml:space="preserve"> about the modern global economy: </w:t>
      </w:r>
      <w:r w:rsidRPr="00FE18F7">
        <w:rPr>
          <w:rStyle w:val="Style13ptBold"/>
          <w:b w:val="0"/>
          <w:bCs/>
          <w:sz w:val="22"/>
          <w:szCs w:val="22"/>
          <w:highlight w:val="green"/>
        </w:rPr>
        <w:t xml:space="preserve">it weakens American workers and has </w:t>
      </w:r>
      <w:r w:rsidRPr="00FE18F7">
        <w:rPr>
          <w:rStyle w:val="Emphasis"/>
          <w:highlight w:val="green"/>
        </w:rPr>
        <w:t>empowered China’s rise</w:t>
      </w:r>
      <w:r w:rsidRPr="00780572">
        <w:rPr>
          <w:rStyle w:val="Style13ptBold"/>
          <w:b w:val="0"/>
          <w:bCs/>
          <w:sz w:val="22"/>
          <w:szCs w:val="22"/>
        </w:rPr>
        <w:t>. That must change.</w:t>
      </w:r>
    </w:p>
    <w:p w14:paraId="3E2A9D31" w14:textId="77777777" w:rsidR="00A629B4" w:rsidRPr="00780572" w:rsidRDefault="00A629B4" w:rsidP="00A629B4">
      <w:pPr>
        <w:rPr>
          <w:rStyle w:val="Emphasis"/>
        </w:rPr>
      </w:pPr>
      <w:r w:rsidRPr="00FE18F7">
        <w:rPr>
          <w:rStyle w:val="Style13ptBold"/>
          <w:b w:val="0"/>
          <w:bCs/>
          <w:sz w:val="22"/>
          <w:szCs w:val="22"/>
          <w:highlight w:val="green"/>
        </w:rPr>
        <w:t>The global economic system as we know it is a relic</w:t>
      </w:r>
      <w:r w:rsidRPr="00780572">
        <w:rPr>
          <w:rStyle w:val="Style13ptBold"/>
          <w:b w:val="0"/>
          <w:bCs/>
          <w:sz w:val="22"/>
          <w:szCs w:val="22"/>
        </w:rPr>
        <w:t xml:space="preserve">; it requires reform, top to bottom. </w:t>
      </w:r>
      <w:r w:rsidRPr="00FE18F7">
        <w:rPr>
          <w:rStyle w:val="Style13ptBold"/>
          <w:b w:val="0"/>
          <w:bCs/>
          <w:sz w:val="22"/>
          <w:szCs w:val="22"/>
          <w:highlight w:val="green"/>
        </w:rPr>
        <w:t xml:space="preserve">We should begin with one of its leading institutions, </w:t>
      </w:r>
      <w:r w:rsidRPr="00FE18F7">
        <w:rPr>
          <w:rStyle w:val="Emphasis"/>
          <w:highlight w:val="green"/>
        </w:rPr>
        <w:t>the World Trade Organization.</w:t>
      </w:r>
    </w:p>
    <w:p w14:paraId="03DD31F4" w14:textId="77777777" w:rsidR="00A629B4" w:rsidRPr="00780572" w:rsidRDefault="00A629B4" w:rsidP="00A629B4">
      <w:pPr>
        <w:rPr>
          <w:rStyle w:val="Emphasis"/>
        </w:rPr>
      </w:pPr>
      <w:r w:rsidRPr="00FE18F7">
        <w:rPr>
          <w:rStyle w:val="Emphasis"/>
          <w:highlight w:val="green"/>
        </w:rPr>
        <w:t>We should abolish it.</w:t>
      </w:r>
    </w:p>
    <w:p w14:paraId="57D20640" w14:textId="77777777" w:rsidR="00A629B4" w:rsidRPr="00D906AD" w:rsidRDefault="00A629B4" w:rsidP="00A629B4"/>
    <w:p w14:paraId="2F46B053" w14:textId="77777777" w:rsidR="00A629B4" w:rsidRDefault="00A629B4" w:rsidP="00A629B4">
      <w:pPr>
        <w:pStyle w:val="Heading4"/>
      </w:pPr>
      <w:r>
        <w:t>Solves the case---abolition allows free trade and permits nations govern without the pitfalls of the WTO</w:t>
      </w:r>
    </w:p>
    <w:p w14:paraId="45E72948" w14:textId="77777777" w:rsidR="00A629B4" w:rsidRPr="00780572" w:rsidRDefault="00A629B4" w:rsidP="00A629B4">
      <w:pPr>
        <w:rPr>
          <w:b/>
          <w:bCs/>
        </w:rPr>
      </w:pPr>
      <w:r>
        <w:t xml:space="preserve">Josh </w:t>
      </w:r>
      <w:r w:rsidRPr="00780572">
        <w:rPr>
          <w:b/>
          <w:bCs/>
          <w:szCs w:val="26"/>
        </w:rPr>
        <w:t>Hawley 20</w:t>
      </w:r>
      <w:r>
        <w:t xml:space="preserve">. Senator from Missouri, JD @ Yale, “The W.T.O. Should Be Abolished,” New York Times, May 5, 2020, </w:t>
      </w:r>
      <w:hyperlink r:id="rId22" w:history="1">
        <w:r w:rsidRPr="00BF39D7">
          <w:rPr>
            <w:rStyle w:val="Hyperlink"/>
          </w:rPr>
          <w:t>https://www.nytimes.com/2020/05/05/opinion/hawley-abolish-wto-china.html</w:t>
        </w:r>
      </w:hyperlink>
      <w:r>
        <w:t xml:space="preserve">, </w:t>
      </w:r>
      <w:r w:rsidRPr="00780572">
        <w:rPr>
          <w:b/>
          <w:bCs/>
        </w:rPr>
        <w:t>RJP, DebateDrills</w:t>
      </w:r>
    </w:p>
    <w:p w14:paraId="502793C9" w14:textId="77777777" w:rsidR="00A629B4" w:rsidRPr="00780572" w:rsidRDefault="00A629B4" w:rsidP="00A629B4">
      <w:pPr>
        <w:rPr>
          <w:rStyle w:val="Emphasis"/>
        </w:rPr>
      </w:pPr>
      <w:r w:rsidRPr="00FE18F7">
        <w:rPr>
          <w:highlight w:val="green"/>
          <w:u w:val="single"/>
        </w:rPr>
        <w:t>Abandoning the W.T.O. is a start</w:t>
      </w:r>
      <w:r w:rsidRPr="00D906AD">
        <w:t xml:space="preserve">. </w:t>
      </w:r>
      <w:r w:rsidRPr="00FE18F7">
        <w:rPr>
          <w:highlight w:val="green"/>
          <w:u w:val="single"/>
        </w:rPr>
        <w:t xml:space="preserve">The United States must </w:t>
      </w:r>
      <w:r w:rsidRPr="00FE18F7">
        <w:rPr>
          <w:rStyle w:val="Emphasis"/>
          <w:highlight w:val="green"/>
        </w:rPr>
        <w:t>seek new arrangements</w:t>
      </w:r>
      <w:r w:rsidRPr="00780572">
        <w:rPr>
          <w:u w:val="single"/>
        </w:rPr>
        <w:t xml:space="preserve"> and new rules</w:t>
      </w:r>
      <w:r w:rsidRPr="00D906AD">
        <w:t xml:space="preserve">, in concert with other free nations, </w:t>
      </w:r>
      <w:r w:rsidRPr="00780572">
        <w:rPr>
          <w:u w:val="single"/>
        </w:rPr>
        <w:t>to restore America’s economic sovereignty</w:t>
      </w:r>
      <w:r w:rsidRPr="00D906AD">
        <w:t xml:space="preserve"> and allow this country to practice again the </w:t>
      </w:r>
      <w:r w:rsidRPr="00D906AD">
        <w:lastRenderedPageBreak/>
        <w:t xml:space="preserve">capitalism that made it strong. </w:t>
      </w:r>
      <w:r w:rsidRPr="00FE18F7">
        <w:rPr>
          <w:highlight w:val="green"/>
          <w:u w:val="single"/>
        </w:rPr>
        <w:t xml:space="preserve">History can be our guide. </w:t>
      </w:r>
      <w:r w:rsidRPr="00FE18F7">
        <w:rPr>
          <w:rStyle w:val="Emphasis"/>
          <w:highlight w:val="green"/>
        </w:rPr>
        <w:t>For nearly</w:t>
      </w:r>
      <w:r w:rsidRPr="00780572">
        <w:rPr>
          <w:rStyle w:val="Emphasis"/>
        </w:rPr>
        <w:t xml:space="preserve"> </w:t>
      </w:r>
      <w:r w:rsidRPr="00FE18F7">
        <w:rPr>
          <w:rStyle w:val="Emphasis"/>
          <w:highlight w:val="green"/>
        </w:rPr>
        <w:t xml:space="preserve">50 years </w:t>
      </w:r>
      <w:r w:rsidRPr="00FE18F7">
        <w:rPr>
          <w:highlight w:val="green"/>
          <w:u w:val="single"/>
        </w:rPr>
        <w:t>before the W.T.O.’s founding, the United States and</w:t>
      </w:r>
      <w:r w:rsidRPr="00780572">
        <w:rPr>
          <w:u w:val="single"/>
        </w:rPr>
        <w:t xml:space="preserve"> its </w:t>
      </w:r>
      <w:r w:rsidRPr="00FE18F7">
        <w:rPr>
          <w:highlight w:val="green"/>
          <w:u w:val="single"/>
        </w:rPr>
        <w:t>allies maintained</w:t>
      </w:r>
      <w:r w:rsidRPr="00780572">
        <w:rPr>
          <w:u w:val="single"/>
        </w:rPr>
        <w:t xml:space="preserve"> a network of reciprocal </w:t>
      </w:r>
      <w:r w:rsidRPr="00FE18F7">
        <w:rPr>
          <w:highlight w:val="green"/>
          <w:u w:val="single"/>
        </w:rPr>
        <w:t>trade that protected our national interests</w:t>
      </w:r>
      <w:r w:rsidRPr="00780572">
        <w:rPr>
          <w:u w:val="single"/>
        </w:rPr>
        <w:t xml:space="preserve"> and the nation’s workers. We can do it again, for the 21st century. That means returning production to this country, securing our critical supply chains and encouraging domestic innovation and manufacturing</w:t>
      </w:r>
      <w:r w:rsidRPr="00D906AD">
        <w:t xml:space="preserve">. It means striking trade deals that are truly mutual and truly beneficial for America and walking away when they are not. </w:t>
      </w:r>
      <w:r w:rsidRPr="00FE18F7">
        <w:rPr>
          <w:highlight w:val="green"/>
          <w:u w:val="single"/>
        </w:rPr>
        <w:t xml:space="preserve">It means building a </w:t>
      </w:r>
      <w:r w:rsidRPr="00FE18F7">
        <w:rPr>
          <w:rStyle w:val="Emphasis"/>
          <w:highlight w:val="green"/>
        </w:rPr>
        <w:t>new network</w:t>
      </w:r>
      <w:r w:rsidRPr="00FE18F7">
        <w:rPr>
          <w:highlight w:val="green"/>
          <w:u w:val="single"/>
        </w:rPr>
        <w:t xml:space="preserve"> of trusted friends and partners to </w:t>
      </w:r>
      <w:r w:rsidRPr="00FE18F7">
        <w:rPr>
          <w:rStyle w:val="Emphasis"/>
          <w:highlight w:val="green"/>
        </w:rPr>
        <w:t>resist Chinese economic imperialism.</w:t>
      </w:r>
    </w:p>
    <w:p w14:paraId="195D5DB0" w14:textId="77777777" w:rsidR="00A629B4" w:rsidRDefault="00A629B4" w:rsidP="00A629B4">
      <w:pPr>
        <w:pStyle w:val="Heading4"/>
      </w:pPr>
      <w:r>
        <w:t>Counterplan competes ---</w:t>
      </w:r>
    </w:p>
    <w:p w14:paraId="2DDFF058" w14:textId="77777777" w:rsidR="00A629B4" w:rsidRDefault="00A629B4" w:rsidP="00A629B4">
      <w:pPr>
        <w:pStyle w:val="Heading4"/>
      </w:pPr>
      <w:r>
        <w:t>1] Normal means---it’s a TRIPs waiver, which doesn’t make sense if TRIPs and the WTO doesn’t exist</w:t>
      </w:r>
    </w:p>
    <w:p w14:paraId="03143DC8" w14:textId="77777777" w:rsidR="00A629B4" w:rsidRPr="00594A42" w:rsidRDefault="00A629B4" w:rsidP="00A629B4">
      <w:pPr>
        <w:rPr>
          <w:color w:val="1A1714"/>
          <w:szCs w:val="22"/>
        </w:rPr>
      </w:pPr>
      <w:r w:rsidRPr="00594A42">
        <w:rPr>
          <w:szCs w:val="22"/>
        </w:rPr>
        <w:t xml:space="preserve">James </w:t>
      </w:r>
      <w:r w:rsidRPr="00594A42">
        <w:rPr>
          <w:b/>
          <w:bCs/>
          <w:szCs w:val="26"/>
        </w:rPr>
        <w:t>Bacchus 20</w:t>
      </w:r>
      <w:r w:rsidRPr="00594A42">
        <w:rPr>
          <w:szCs w:val="22"/>
        </w:rPr>
        <w:t xml:space="preserve">. </w:t>
      </w:r>
      <w:r w:rsidRPr="00594A42">
        <w:rPr>
          <w:color w:val="1A1714"/>
          <w:szCs w:val="22"/>
          <w:shd w:val="clear" w:color="auto" w:fill="FFFFFF"/>
        </w:rPr>
        <w:t>Member of the </w:t>
      </w:r>
      <w:hyperlink r:id="rId23" w:history="1">
        <w:r w:rsidRPr="00594A42">
          <w:rPr>
            <w:rStyle w:val="Hyperlink"/>
            <w:rFonts w:eastAsiaTheme="majorEastAsia"/>
            <w:spacing w:val="2"/>
            <w:szCs w:val="22"/>
            <w:shd w:val="clear" w:color="auto" w:fill="FFFFFF"/>
          </w:rPr>
          <w:t>Herbert A. Stiefel Center for Trade Policy Studies</w:t>
        </w:r>
      </w:hyperlink>
      <w:r w:rsidRPr="00594A42">
        <w:rPr>
          <w:color w:val="1A1714"/>
          <w:szCs w:val="22"/>
          <w:shd w:val="clear" w:color="auto" w:fill="FFFFFF"/>
        </w:rPr>
        <w:t>,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w:t>
      </w:r>
      <w:r w:rsidRPr="00594A42">
        <w:rPr>
          <w:color w:val="1A1714"/>
          <w:szCs w:val="22"/>
        </w:rPr>
        <w:t xml:space="preserve">An Unnecessary Proposal: A WTO Waiver of Intellectual Property Rights for COVID-19 Vaccines,” CATO, December 16, 2020, </w:t>
      </w:r>
      <w:hyperlink r:id="rId24" w:history="1">
        <w:r w:rsidRPr="00CC2A6A">
          <w:rPr>
            <w:rStyle w:val="Hyperlink"/>
            <w:szCs w:val="22"/>
          </w:rPr>
          <w:t>https://www.cato.org/free-trade-bulletin/unnecessary-proposal-wto-waiver-intellectual-property-rights-covid-19-vaccines</w:t>
        </w:r>
      </w:hyperlink>
      <w:r>
        <w:rPr>
          <w:color w:val="1A1714"/>
          <w:szCs w:val="22"/>
        </w:rPr>
        <w:t xml:space="preserve">, </w:t>
      </w:r>
      <w:r w:rsidRPr="006003AF">
        <w:rPr>
          <w:b/>
          <w:bCs/>
          <w:szCs w:val="22"/>
        </w:rPr>
        <w:t>RJP, DebateDrills</w:t>
      </w:r>
    </w:p>
    <w:p w14:paraId="3A92E504" w14:textId="77777777" w:rsidR="00A629B4" w:rsidRPr="00594A42" w:rsidRDefault="00A629B4" w:rsidP="00A629B4"/>
    <w:p w14:paraId="3068AF9C" w14:textId="77777777" w:rsidR="00A629B4" w:rsidRPr="00594A42" w:rsidRDefault="00A629B4" w:rsidP="00A629B4">
      <w:pPr>
        <w:shd w:val="clear" w:color="auto" w:fill="FFFFFF"/>
        <w:spacing w:after="100" w:afterAutospacing="1"/>
        <w:rPr>
          <w:color w:val="1A1714"/>
          <w:spacing w:val="2"/>
          <w:szCs w:val="22"/>
        </w:rPr>
      </w:pPr>
      <w:r w:rsidRPr="00594A42">
        <w:rPr>
          <w:color w:val="1A1714"/>
          <w:spacing w:val="2"/>
          <w:szCs w:val="22"/>
        </w:rPr>
        <w:t xml:space="preserve">In a sign of their increasing frustration with global efforts to ensure that all people everywhere will have access to COVID-19 vaccines, </w:t>
      </w:r>
      <w:r w:rsidRPr="00FE18F7">
        <w:rPr>
          <w:color w:val="1A1714"/>
          <w:spacing w:val="2"/>
          <w:szCs w:val="22"/>
          <w:highlight w:val="green"/>
          <w:u w:val="single"/>
        </w:rPr>
        <w:t xml:space="preserve">several developing countries have asked </w:t>
      </w:r>
      <w:r w:rsidRPr="00FE18F7">
        <w:rPr>
          <w:rStyle w:val="Emphasis"/>
          <w:highlight w:val="green"/>
        </w:rPr>
        <w:t>other members</w:t>
      </w:r>
      <w:r w:rsidRPr="00FE18F7">
        <w:rPr>
          <w:color w:val="1A1714"/>
          <w:spacing w:val="2"/>
          <w:szCs w:val="22"/>
          <w:highlight w:val="green"/>
          <w:u w:val="single"/>
        </w:rPr>
        <w:t xml:space="preserve"> of the</w:t>
      </w:r>
      <w:r w:rsidRPr="00594A42">
        <w:rPr>
          <w:color w:val="1A1714"/>
          <w:spacing w:val="2"/>
          <w:szCs w:val="22"/>
          <w:u w:val="single"/>
        </w:rPr>
        <w:t xml:space="preserve"> World Trade Organization (WTO) </w:t>
      </w:r>
      <w:r w:rsidRPr="00FE18F7">
        <w:rPr>
          <w:color w:val="1A1714"/>
          <w:spacing w:val="2"/>
          <w:szCs w:val="22"/>
          <w:highlight w:val="green"/>
          <w:u w:val="single"/>
        </w:rPr>
        <w:t xml:space="preserve">to </w:t>
      </w:r>
      <w:r w:rsidRPr="00FE18F7">
        <w:rPr>
          <w:rStyle w:val="Emphasis"/>
          <w:highlight w:val="green"/>
        </w:rPr>
        <w:t>join them in a sweeping waiver</w:t>
      </w:r>
      <w:r w:rsidRPr="00FE18F7">
        <w:rPr>
          <w:color w:val="1A1714"/>
          <w:spacing w:val="2"/>
          <w:szCs w:val="22"/>
          <w:highlight w:val="green"/>
          <w:u w:val="single"/>
        </w:rPr>
        <w:t xml:space="preserve"> of</w:t>
      </w:r>
      <w:r w:rsidRPr="00594A42">
        <w:rPr>
          <w:color w:val="1A1714"/>
          <w:spacing w:val="2"/>
          <w:szCs w:val="22"/>
          <w:u w:val="single"/>
        </w:rPr>
        <w:t xml:space="preserve"> the intellectual property </w:t>
      </w:r>
      <w:r w:rsidRPr="00FE18F7">
        <w:rPr>
          <w:color w:val="1A1714"/>
          <w:spacing w:val="2"/>
          <w:szCs w:val="22"/>
          <w:highlight w:val="green"/>
          <w:u w:val="single"/>
        </w:rPr>
        <w:t>(IP</w:t>
      </w:r>
      <w:r w:rsidRPr="00594A42">
        <w:rPr>
          <w:color w:val="1A1714"/>
          <w:spacing w:val="2"/>
          <w:szCs w:val="22"/>
          <w:u w:val="single"/>
        </w:rPr>
        <w:t xml:space="preserve">) rights relating </w:t>
      </w:r>
      <w:r w:rsidRPr="00FE18F7">
        <w:rPr>
          <w:color w:val="1A1714"/>
          <w:spacing w:val="2"/>
          <w:szCs w:val="22"/>
          <w:highlight w:val="green"/>
          <w:u w:val="single"/>
        </w:rPr>
        <w:t>to</w:t>
      </w:r>
      <w:r w:rsidRPr="00594A42">
        <w:rPr>
          <w:color w:val="1A1714"/>
          <w:spacing w:val="2"/>
          <w:szCs w:val="22"/>
          <w:u w:val="single"/>
        </w:rPr>
        <w:t xml:space="preserve"> those </w:t>
      </w:r>
      <w:r w:rsidRPr="00FE18F7">
        <w:rPr>
          <w:color w:val="1A1714"/>
          <w:spacing w:val="2"/>
          <w:szCs w:val="22"/>
          <w:highlight w:val="green"/>
          <w:u w:val="single"/>
        </w:rPr>
        <w:t>vaccines</w:t>
      </w:r>
      <w:r w:rsidRPr="00594A42">
        <w:rPr>
          <w:color w:val="1A1714"/>
          <w:spacing w:val="2"/>
          <w:szCs w:val="22"/>
          <w:u w:val="single"/>
        </w:rPr>
        <w:t xml:space="preserve">. Their waiver request raises anew the recurring debate </w:t>
      </w:r>
      <w:r w:rsidRPr="00FE18F7">
        <w:rPr>
          <w:rStyle w:val="Emphasis"/>
          <w:highlight w:val="green"/>
        </w:rPr>
        <w:t>within the WTO</w:t>
      </w:r>
      <w:r w:rsidRPr="00594A42">
        <w:rPr>
          <w:color w:val="1A1714"/>
          <w:spacing w:val="2"/>
          <w:szCs w:val="22"/>
        </w:rPr>
        <w:t xml:space="preserve"> over the right balance between the protection of IP rights and access in poorer countries to urgently needed medicines. But the last thing the WTO needs is another debate over perceived trade obstacles to public health.</w:t>
      </w:r>
    </w:p>
    <w:p w14:paraId="3B25C665" w14:textId="77777777" w:rsidR="00A629B4" w:rsidRPr="00594A42" w:rsidRDefault="00A629B4" w:rsidP="00A629B4">
      <w:pPr>
        <w:shd w:val="clear" w:color="auto" w:fill="FFFFFF"/>
        <w:rPr>
          <w:color w:val="1A1714"/>
          <w:spacing w:val="2"/>
          <w:sz w:val="21"/>
          <w:szCs w:val="21"/>
        </w:rPr>
      </w:pPr>
    </w:p>
    <w:p w14:paraId="3338D88C" w14:textId="77777777" w:rsidR="00A629B4" w:rsidRDefault="00A629B4" w:rsidP="00A629B4">
      <w:pPr>
        <w:pStyle w:val="Heading4"/>
      </w:pPr>
      <w:r>
        <w:lastRenderedPageBreak/>
        <w:t>2] “Member” is defined as part of a group---the counterplan abolishes the broader group</w:t>
      </w:r>
    </w:p>
    <w:p w14:paraId="26D8541E" w14:textId="77777777" w:rsidR="00A629B4" w:rsidRPr="00780572" w:rsidRDefault="00A629B4" w:rsidP="00A629B4">
      <w:r w:rsidRPr="00780572">
        <w:rPr>
          <w:b/>
          <w:bCs/>
          <w:szCs w:val="26"/>
        </w:rPr>
        <w:t>Merriam Webster n.d.</w:t>
      </w:r>
      <w:r>
        <w:t xml:space="preserve"> “</w:t>
      </w:r>
      <w:r w:rsidRPr="00FE18F7">
        <w:rPr>
          <w:rStyle w:val="Emphasis"/>
          <w:highlight w:val="green"/>
        </w:rPr>
        <w:t>Member</w:t>
      </w:r>
      <w:r>
        <w:t xml:space="preserve">,” </w:t>
      </w:r>
      <w:hyperlink r:id="rId25" w:history="1">
        <w:r w:rsidRPr="00BF39D7">
          <w:rPr>
            <w:rStyle w:val="Hyperlink"/>
          </w:rPr>
          <w:t>https://www.merriam-webster.com/dictionary/member</w:t>
        </w:r>
      </w:hyperlink>
      <w:r>
        <w:t xml:space="preserve">, </w:t>
      </w:r>
      <w:r w:rsidRPr="00780572">
        <w:rPr>
          <w:b/>
          <w:bCs/>
        </w:rPr>
        <w:t>RJP, DebateDrills</w:t>
      </w:r>
    </w:p>
    <w:p w14:paraId="541FD3E5" w14:textId="77777777" w:rsidR="00A629B4" w:rsidRPr="00780572" w:rsidRDefault="00A629B4" w:rsidP="00A629B4">
      <w:pPr>
        <w:rPr>
          <w:u w:val="single"/>
          <w:bdr w:val="none" w:sz="0" w:space="0" w:color="auto" w:frame="1"/>
        </w:rPr>
      </w:pPr>
      <w:r w:rsidRPr="00FE18F7">
        <w:rPr>
          <w:rFonts w:ascii="inherit" w:hAnsi="inherit"/>
          <w:b/>
          <w:bCs/>
          <w:highlight w:val="green"/>
          <w:u w:val="single"/>
          <w:bdr w:val="none" w:sz="0" w:space="0" w:color="auto" w:frame="1"/>
        </w:rPr>
        <w:t>: </w:t>
      </w:r>
      <w:r w:rsidRPr="00FE18F7">
        <w:rPr>
          <w:highlight w:val="green"/>
          <w:u w:val="single"/>
          <w:bdr w:val="none" w:sz="0" w:space="0" w:color="auto" w:frame="1"/>
        </w:rPr>
        <w:t>one of the individuals composing a group</w:t>
      </w:r>
    </w:p>
    <w:p w14:paraId="6410DF97" w14:textId="77777777" w:rsidR="00A629B4" w:rsidRPr="00D906AD" w:rsidRDefault="00A629B4" w:rsidP="00A629B4">
      <w:pPr>
        <w:pStyle w:val="Heading4"/>
      </w:pPr>
      <w:r>
        <w:t>3] “Member of” means “to be contained in” “to be included in” and “be part of” --- none of those are possible if the broader group is gone.</w:t>
      </w:r>
      <w:r>
        <w:rPr>
          <w:rStyle w:val="FootnoteReference"/>
        </w:rPr>
        <w:footnoteReference w:id="1"/>
      </w:r>
    </w:p>
    <w:p w14:paraId="61FA2D93" w14:textId="77777777" w:rsidR="00210961" w:rsidRDefault="00210961" w:rsidP="00210961">
      <w:pPr>
        <w:pStyle w:val="Heading4"/>
      </w:pPr>
      <w:r>
        <w:t>The WTO as an institution is unethical and perpetuates colonialism</w:t>
      </w:r>
    </w:p>
    <w:p w14:paraId="55B34E05" w14:textId="77777777" w:rsidR="00210961" w:rsidRPr="00D315CD" w:rsidRDefault="00210961" w:rsidP="00210961">
      <w:pPr>
        <w:rPr>
          <w:rStyle w:val="Style13ptBold"/>
        </w:rPr>
      </w:pPr>
      <w:r w:rsidRPr="00D315CD">
        <w:rPr>
          <w:rStyle w:val="Style13ptBold"/>
        </w:rPr>
        <w:t>Godrej 20</w:t>
      </w:r>
    </w:p>
    <w:p w14:paraId="5AC50C0D" w14:textId="77777777" w:rsidR="00210961" w:rsidRPr="00D315CD" w:rsidRDefault="00210961" w:rsidP="00210961">
      <w:pPr>
        <w:rPr>
          <w:sz w:val="16"/>
          <w:szCs w:val="16"/>
        </w:rPr>
      </w:pPr>
      <w:r w:rsidRPr="00D315CD">
        <w:rPr>
          <w:sz w:val="16"/>
          <w:szCs w:val="16"/>
        </w:rPr>
        <w:t>(Dinyar, Co-editor @ New Internationalist, 4-20, https://newint.org/features/2020/02/10/brief-history-impoverishment)</w:t>
      </w:r>
    </w:p>
    <w:p w14:paraId="546C40B0" w14:textId="77777777" w:rsidR="00210961" w:rsidRDefault="00210961" w:rsidP="00210961">
      <w:pPr>
        <w:rPr>
          <w:rStyle w:val="StyleUnderline"/>
        </w:rPr>
      </w:pPr>
      <w:r w:rsidRPr="00AE1EED">
        <w:rPr>
          <w:rStyle w:val="StyleUnderline"/>
        </w:rPr>
        <w:t>For countries</w:t>
      </w:r>
      <w:r w:rsidRPr="00D315CD">
        <w:rPr>
          <w:sz w:val="16"/>
        </w:rPr>
        <w:t xml:space="preserve"> that were </w:t>
      </w:r>
      <w:r w:rsidRPr="00AE1EED">
        <w:rPr>
          <w:rStyle w:val="StyleUnderline"/>
        </w:rPr>
        <w:t>undergoing economic ravishment</w:t>
      </w:r>
      <w:r w:rsidRPr="00D315CD">
        <w:rPr>
          <w:sz w:val="16"/>
        </w:rPr>
        <w:t xml:space="preserve"> by structural adjustment, </w:t>
      </w:r>
      <w:r w:rsidRPr="00C456AC">
        <w:rPr>
          <w:rStyle w:val="StyleUnderline"/>
          <w:highlight w:val="green"/>
        </w:rPr>
        <w:t>the</w:t>
      </w:r>
      <w:r w:rsidRPr="00D315CD">
        <w:rPr>
          <w:sz w:val="16"/>
        </w:rPr>
        <w:t xml:space="preserve"> </w:t>
      </w:r>
      <w:r w:rsidRPr="00C456AC">
        <w:rPr>
          <w:sz w:val="16"/>
          <w:highlight w:val="green"/>
        </w:rPr>
        <w:t>19</w:t>
      </w:r>
      <w:r w:rsidRPr="00C456AC">
        <w:rPr>
          <w:rStyle w:val="StyleUnderline"/>
          <w:highlight w:val="green"/>
        </w:rPr>
        <w:t>90s</w:t>
      </w:r>
      <w:r w:rsidRPr="00C456AC">
        <w:rPr>
          <w:sz w:val="16"/>
          <w:highlight w:val="green"/>
        </w:rPr>
        <w:t xml:space="preserve"> </w:t>
      </w:r>
      <w:r w:rsidRPr="00C456AC">
        <w:rPr>
          <w:rStyle w:val="StyleUnderline"/>
          <w:highlight w:val="green"/>
        </w:rPr>
        <w:t>brought</w:t>
      </w:r>
      <w:r w:rsidRPr="00C456AC">
        <w:rPr>
          <w:sz w:val="16"/>
          <w:highlight w:val="green"/>
        </w:rPr>
        <w:t xml:space="preserve"> </w:t>
      </w:r>
      <w:r w:rsidRPr="00C456AC">
        <w:rPr>
          <w:rStyle w:val="StyleUnderline"/>
          <w:highlight w:val="green"/>
        </w:rPr>
        <w:t xml:space="preserve">new </w:t>
      </w:r>
      <w:r w:rsidRPr="00C456AC">
        <w:rPr>
          <w:rStyle w:val="Emphasis"/>
          <w:highlight w:val="green"/>
        </w:rPr>
        <w:t>torments in the form of</w:t>
      </w:r>
      <w:r w:rsidRPr="00D315CD">
        <w:rPr>
          <w:rStyle w:val="Emphasis"/>
        </w:rPr>
        <w:t xml:space="preserve"> the World Trade Organization</w:t>
      </w:r>
      <w:r w:rsidRPr="00D315CD">
        <w:rPr>
          <w:sz w:val="16"/>
        </w:rPr>
        <w:t xml:space="preserve"> (</w:t>
      </w:r>
      <w:r w:rsidRPr="00C456AC">
        <w:rPr>
          <w:rStyle w:val="StyleUnderline"/>
          <w:highlight w:val="green"/>
        </w:rPr>
        <w:t>WTO</w:t>
      </w:r>
      <w:r w:rsidRPr="00C456AC">
        <w:rPr>
          <w:sz w:val="16"/>
        </w:rPr>
        <w:t xml:space="preserve">), </w:t>
      </w:r>
      <w:r w:rsidRPr="00C456AC">
        <w:rPr>
          <w:rStyle w:val="StyleUnderline"/>
        </w:rPr>
        <w:t xml:space="preserve">a club </w:t>
      </w:r>
      <w:r w:rsidRPr="00C456AC">
        <w:rPr>
          <w:rStyle w:val="StyleUnderline"/>
          <w:highlight w:val="green"/>
        </w:rPr>
        <w:t>dominated by rich nations</w:t>
      </w:r>
      <w:r w:rsidRPr="00D315CD">
        <w:rPr>
          <w:sz w:val="16"/>
        </w:rPr>
        <w:t xml:space="preserve">. </w:t>
      </w:r>
      <w:r w:rsidRPr="00AE1EED">
        <w:rPr>
          <w:rStyle w:val="StyleUnderline"/>
        </w:rPr>
        <w:t>In the name of</w:t>
      </w:r>
      <w:r w:rsidRPr="00D315CD">
        <w:rPr>
          <w:sz w:val="16"/>
        </w:rPr>
        <w:t xml:space="preserve"> </w:t>
      </w:r>
      <w:r w:rsidRPr="00AE1EED">
        <w:rPr>
          <w:rStyle w:val="StyleUnderline"/>
        </w:rPr>
        <w:t>creating a ‘level playing field’</w:t>
      </w:r>
      <w:r w:rsidRPr="00D315CD">
        <w:rPr>
          <w:sz w:val="16"/>
        </w:rPr>
        <w:t xml:space="preserve">, </w:t>
      </w:r>
      <w:r w:rsidRPr="00C456AC">
        <w:rPr>
          <w:rStyle w:val="StyleUnderline"/>
          <w:highlight w:val="green"/>
        </w:rPr>
        <w:t>the WTO</w:t>
      </w:r>
      <w:r w:rsidRPr="00C456AC">
        <w:rPr>
          <w:sz w:val="16"/>
          <w:highlight w:val="green"/>
        </w:rPr>
        <w:t xml:space="preserve"> </w:t>
      </w:r>
      <w:r w:rsidRPr="00C456AC">
        <w:rPr>
          <w:rStyle w:val="StyleUnderline"/>
          <w:highlight w:val="green"/>
        </w:rPr>
        <w:t>required poorer countries to sign</w:t>
      </w:r>
      <w:r w:rsidRPr="00D315CD">
        <w:rPr>
          <w:sz w:val="16"/>
        </w:rPr>
        <w:t xml:space="preserve"> up to an </w:t>
      </w:r>
      <w:r w:rsidRPr="00C456AC">
        <w:rPr>
          <w:rStyle w:val="StyleUnderline"/>
          <w:highlight w:val="green"/>
        </w:rPr>
        <w:t>all-or-nothing</w:t>
      </w:r>
      <w:r w:rsidRPr="00C456AC">
        <w:rPr>
          <w:sz w:val="16"/>
          <w:highlight w:val="green"/>
        </w:rPr>
        <w:t xml:space="preserve">, </w:t>
      </w:r>
      <w:r w:rsidRPr="00C456AC">
        <w:rPr>
          <w:rStyle w:val="StyleUnderline"/>
          <w:highlight w:val="green"/>
        </w:rPr>
        <w:t>binding</w:t>
      </w:r>
      <w:r w:rsidRPr="00D315CD">
        <w:rPr>
          <w:sz w:val="16"/>
        </w:rPr>
        <w:t xml:space="preserve"> set of </w:t>
      </w:r>
      <w:r w:rsidRPr="00C456AC">
        <w:rPr>
          <w:rStyle w:val="StyleUnderline"/>
          <w:highlight w:val="green"/>
        </w:rPr>
        <w:t>rules</w:t>
      </w:r>
      <w:r w:rsidRPr="00C456AC">
        <w:rPr>
          <w:sz w:val="16"/>
          <w:highlight w:val="green"/>
        </w:rPr>
        <w:t xml:space="preserve">, </w:t>
      </w:r>
      <w:r w:rsidRPr="00C456AC">
        <w:rPr>
          <w:rStyle w:val="StyleUnderline"/>
          <w:highlight w:val="green"/>
        </w:rPr>
        <w:t>which</w:t>
      </w:r>
      <w:r w:rsidRPr="00C456AC">
        <w:rPr>
          <w:sz w:val="16"/>
          <w:highlight w:val="green"/>
        </w:rPr>
        <w:t xml:space="preserve"> </w:t>
      </w:r>
      <w:r w:rsidRPr="00C456AC">
        <w:rPr>
          <w:rStyle w:val="StyleUnderline"/>
          <w:highlight w:val="green"/>
        </w:rPr>
        <w:t>removed protections</w:t>
      </w:r>
      <w:r w:rsidRPr="00AE1EED">
        <w:rPr>
          <w:rStyle w:val="StyleUnderline"/>
        </w:rPr>
        <w:t xml:space="preserve"> </w:t>
      </w:r>
      <w:r w:rsidRPr="00D315CD">
        <w:rPr>
          <w:sz w:val="16"/>
        </w:rPr>
        <w:t xml:space="preserve">for domestic industries </w:t>
      </w:r>
      <w:r w:rsidRPr="00C456AC">
        <w:rPr>
          <w:rStyle w:val="StyleUnderline"/>
          <w:highlight w:val="green"/>
        </w:rPr>
        <w:t>and allowed foreign capital unhindered access</w:t>
      </w:r>
      <w:r w:rsidRPr="00D315CD">
        <w:rPr>
          <w:sz w:val="16"/>
        </w:rPr>
        <w:t xml:space="preserve">. </w:t>
      </w:r>
      <w:r w:rsidRPr="00AE1EED">
        <w:rPr>
          <w:rStyle w:val="StyleUnderline"/>
        </w:rPr>
        <w:t xml:space="preserve">This </w:t>
      </w:r>
      <w:r w:rsidRPr="00AE1EED">
        <w:rPr>
          <w:rStyle w:val="Emphasis"/>
        </w:rPr>
        <w:t>was strongly prejudicial to the interests of local industries</w:t>
      </w:r>
      <w:r w:rsidRPr="00D315CD">
        <w:rPr>
          <w:sz w:val="16"/>
        </w:rPr>
        <w:t xml:space="preserve">, </w:t>
      </w:r>
      <w:r w:rsidRPr="00AE1EED">
        <w:rPr>
          <w:rStyle w:val="StyleUnderline"/>
        </w:rPr>
        <w:t>which</w:t>
      </w:r>
      <w:r w:rsidRPr="00D315CD">
        <w:rPr>
          <w:sz w:val="16"/>
        </w:rPr>
        <w:t xml:space="preserve"> </w:t>
      </w:r>
      <w:r w:rsidRPr="00AE1EED">
        <w:rPr>
          <w:rStyle w:val="StyleUnderline"/>
        </w:rPr>
        <w:t>were not in a position to withstand foreign competition</w:t>
      </w:r>
      <w:r w:rsidRPr="00D315CD">
        <w:rPr>
          <w:sz w:val="16"/>
        </w:rPr>
        <w:t xml:space="preserve">. </w:t>
      </w:r>
      <w:r w:rsidRPr="00AE1EED">
        <w:rPr>
          <w:rStyle w:val="StyleUnderline"/>
        </w:rPr>
        <w:t>Influence</w:t>
      </w:r>
      <w:r w:rsidRPr="00D315CD">
        <w:rPr>
          <w:sz w:val="16"/>
        </w:rPr>
        <w:t xml:space="preserve"> </w:t>
      </w:r>
      <w:r w:rsidRPr="00AE1EED">
        <w:rPr>
          <w:rStyle w:val="StyleUnderline"/>
        </w:rPr>
        <w:t>within the WTO is weighted by</w:t>
      </w:r>
      <w:r w:rsidRPr="00D315CD">
        <w:rPr>
          <w:sz w:val="16"/>
        </w:rPr>
        <w:t xml:space="preserve"> the </w:t>
      </w:r>
      <w:r w:rsidRPr="00AE1EED">
        <w:rPr>
          <w:rStyle w:val="StyleUnderline"/>
        </w:rPr>
        <w:t>size of a nation’s economy</w:t>
      </w:r>
      <w:r w:rsidRPr="00D315CD">
        <w:rPr>
          <w:sz w:val="16"/>
        </w:rPr>
        <w:t xml:space="preserve"> – </w:t>
      </w:r>
      <w:r w:rsidRPr="00AE1EED">
        <w:rPr>
          <w:rStyle w:val="StyleUnderline"/>
        </w:rPr>
        <w:t xml:space="preserve">thus </w:t>
      </w:r>
      <w:r w:rsidRPr="00C456AC">
        <w:rPr>
          <w:rStyle w:val="Emphasis"/>
          <w:highlight w:val="green"/>
        </w:rPr>
        <w:t>even if all poorer nations joined forces</w:t>
      </w:r>
      <w:r w:rsidRPr="00D315CD">
        <w:rPr>
          <w:sz w:val="16"/>
        </w:rPr>
        <w:t xml:space="preserve"> to demand policy changes </w:t>
      </w:r>
      <w:r w:rsidRPr="00C456AC">
        <w:rPr>
          <w:rStyle w:val="Emphasis"/>
          <w:highlight w:val="green"/>
        </w:rPr>
        <w:t>they would still not have a chance</w:t>
      </w:r>
      <w:r w:rsidRPr="00D315CD">
        <w:rPr>
          <w:sz w:val="16"/>
        </w:rPr>
        <w:t xml:space="preserve"> against wealthy nations. This trade injustice has drawn widespread protests and pressure for the WTO to reform. Meanwhile, </w:t>
      </w:r>
      <w:r w:rsidRPr="00AE1EED">
        <w:rPr>
          <w:rStyle w:val="StyleUnderline"/>
        </w:rPr>
        <w:t>wealthy nations are increasingly going down the route of bilateral Free Trade Agreements</w:t>
      </w:r>
      <w:r w:rsidRPr="00D315CD">
        <w:rPr>
          <w:sz w:val="16"/>
        </w:rPr>
        <w:t xml:space="preserve"> (FTAs). Usually negotiated in secret, the interests of their corporations are paramount in FTAs and include the ability to sue states for eye-watering sums (should they, for example, want to terminate a contract or nationalize an industry) with no provision for states to do the same. </w:t>
      </w:r>
      <w:r w:rsidRPr="00AE1EED">
        <w:rPr>
          <w:rStyle w:val="StyleUnderline"/>
        </w:rPr>
        <w:t>Such</w:t>
      </w:r>
      <w:r w:rsidRPr="00D315CD">
        <w:rPr>
          <w:sz w:val="16"/>
        </w:rPr>
        <w:t xml:space="preserve"> instruments </w:t>
      </w:r>
      <w:r w:rsidRPr="00AE1EED">
        <w:rPr>
          <w:rStyle w:val="StyleUnderline"/>
        </w:rPr>
        <w:t>are working to create a utopia for</w:t>
      </w:r>
      <w:r w:rsidRPr="00D315CD">
        <w:rPr>
          <w:sz w:val="16"/>
        </w:rPr>
        <w:t xml:space="preserve"> </w:t>
      </w:r>
      <w:r w:rsidRPr="00AE1EED">
        <w:rPr>
          <w:rStyle w:val="StyleUnderline"/>
        </w:rPr>
        <w:t>transnational corporations</w:t>
      </w:r>
      <w:r w:rsidRPr="00D315CD">
        <w:rPr>
          <w:sz w:val="16"/>
        </w:rPr>
        <w:t xml:space="preserve">, creating a business-friendly climate, </w:t>
      </w:r>
      <w:r w:rsidRPr="00AE1EED">
        <w:rPr>
          <w:rStyle w:val="StyleUnderline"/>
        </w:rPr>
        <w:t xml:space="preserve">which translates as the </w:t>
      </w:r>
      <w:r w:rsidRPr="00AE1EED">
        <w:rPr>
          <w:rStyle w:val="Emphasis"/>
        </w:rPr>
        <w:t>demolition of labour protection, tax cuts for the wealthiest and a supine regulatory environment</w:t>
      </w:r>
      <w:r w:rsidRPr="00D315CD">
        <w:rPr>
          <w:sz w:val="16"/>
        </w:rPr>
        <w:t xml:space="preserve">. </w:t>
      </w:r>
      <w:r w:rsidRPr="00AE1EED">
        <w:rPr>
          <w:rStyle w:val="StyleUnderline"/>
        </w:rPr>
        <w:t>Tax havens operated</w:t>
      </w:r>
      <w:r w:rsidRPr="00D315CD">
        <w:rPr>
          <w:sz w:val="16"/>
        </w:rPr>
        <w:t xml:space="preserve"> </w:t>
      </w:r>
      <w:r w:rsidRPr="00AE1EED">
        <w:rPr>
          <w:rStyle w:val="StyleUnderline"/>
        </w:rPr>
        <w:t>by</w:t>
      </w:r>
      <w:r w:rsidRPr="00D315CD">
        <w:rPr>
          <w:sz w:val="16"/>
        </w:rPr>
        <w:t xml:space="preserve"> the </w:t>
      </w:r>
      <w:r w:rsidRPr="00AE1EED">
        <w:rPr>
          <w:rStyle w:val="StyleUnderline"/>
        </w:rPr>
        <w:t>rich</w:t>
      </w:r>
      <w:r w:rsidRPr="00D315CD">
        <w:rPr>
          <w:sz w:val="16"/>
        </w:rPr>
        <w:t xml:space="preserve">est </w:t>
      </w:r>
      <w:r w:rsidRPr="00AE1EED">
        <w:rPr>
          <w:rStyle w:val="StyleUnderline"/>
        </w:rPr>
        <w:t>countries</w:t>
      </w:r>
      <w:r w:rsidRPr="00D315CD">
        <w:rPr>
          <w:sz w:val="16"/>
        </w:rPr>
        <w:t xml:space="preserve"> </w:t>
      </w:r>
      <w:r w:rsidRPr="00AE1EED">
        <w:rPr>
          <w:rStyle w:val="StyleUnderline"/>
        </w:rPr>
        <w:t>are home to huge sums of illicit wealth draining</w:t>
      </w:r>
      <w:r w:rsidRPr="00D315CD">
        <w:rPr>
          <w:sz w:val="16"/>
        </w:rPr>
        <w:t xml:space="preserve"> </w:t>
      </w:r>
      <w:r w:rsidRPr="00AE1EED">
        <w:rPr>
          <w:rStyle w:val="StyleUnderline"/>
        </w:rPr>
        <w:t>out of some of the poorest</w:t>
      </w:r>
      <w:r w:rsidRPr="00D315CD">
        <w:rPr>
          <w:sz w:val="16"/>
        </w:rPr>
        <w:t xml:space="preserve">. </w:t>
      </w:r>
      <w:r w:rsidRPr="00AE1EED">
        <w:rPr>
          <w:rStyle w:val="StyleUnderline"/>
        </w:rPr>
        <w:t>Today</w:t>
      </w:r>
      <w:r w:rsidRPr="00D315CD">
        <w:rPr>
          <w:sz w:val="16"/>
        </w:rPr>
        <w:t xml:space="preserve">, due to how the global economy has been engineered, </w:t>
      </w:r>
      <w:r w:rsidRPr="0039796C">
        <w:rPr>
          <w:rStyle w:val="Emphasis"/>
          <w:highlight w:val="green"/>
        </w:rPr>
        <w:t>for every dollar of aid sent to poorer countries, they lose 10 times as much in outflows</w:t>
      </w:r>
      <w:r w:rsidRPr="0039796C">
        <w:rPr>
          <w:sz w:val="16"/>
          <w:highlight w:val="green"/>
        </w:rPr>
        <w:t xml:space="preserve"> – </w:t>
      </w:r>
      <w:r w:rsidRPr="0039796C">
        <w:rPr>
          <w:rStyle w:val="Emphasis"/>
          <w:highlight w:val="green"/>
        </w:rPr>
        <w:t>and that’s before one counts their losses through unfair trade rules and underpaid labour</w:t>
      </w:r>
      <w:r w:rsidRPr="0039796C">
        <w:rPr>
          <w:sz w:val="16"/>
          <w:highlight w:val="green"/>
        </w:rPr>
        <w:t>.</w:t>
      </w:r>
      <w:r w:rsidRPr="00D315CD">
        <w:rPr>
          <w:sz w:val="16"/>
        </w:rPr>
        <w:t xml:space="preserve"> Foreign investors take nearly $500 billion a year in </w:t>
      </w:r>
      <w:r w:rsidRPr="00D315CD">
        <w:rPr>
          <w:sz w:val="16"/>
        </w:rPr>
        <w:lastRenderedPageBreak/>
        <w:t xml:space="preserve">profits from the Global South, and trade-power imbalances cost poorer nations $700 billion a year in lost export revenue. 7 CONCENTRATION In the 21st century wealth increasingly flows through corporate hands towards a small super-elite. In a trend that began in the 1990s, the lion’s share of equity value is being realized through squeezing workers: the classification ‘working poor’ so familiar in the Global South is now increasingly also being used in the wealthy North, where </w:t>
      </w:r>
      <w:r w:rsidRPr="00AE1EED">
        <w:rPr>
          <w:rStyle w:val="StyleUnderline"/>
        </w:rPr>
        <w:t>neoliberal capitalism is leading inevitably to wage erosion and work precarity</w:t>
      </w:r>
      <w:r w:rsidRPr="00D315CD">
        <w:rPr>
          <w:sz w:val="16"/>
        </w:rPr>
        <w:t xml:space="preserve">, coupled with the withdrawal of state support. </w:t>
      </w:r>
      <w:r w:rsidRPr="00AE1EED">
        <w:rPr>
          <w:rStyle w:val="StyleUnderline"/>
        </w:rPr>
        <w:t>Inequality is rising dramatically</w:t>
      </w:r>
      <w:r w:rsidRPr="00D315CD">
        <w:rPr>
          <w:sz w:val="16"/>
        </w:rPr>
        <w:t xml:space="preserve">. In 2018 </w:t>
      </w:r>
      <w:r w:rsidRPr="0039796C">
        <w:rPr>
          <w:rStyle w:val="StyleUnderline"/>
          <w:highlight w:val="green"/>
        </w:rPr>
        <w:t>the richest 26 people owned wealth equivalent to the poorest half of the world’s population</w:t>
      </w:r>
      <w:r w:rsidRPr="00D315CD">
        <w:rPr>
          <w:sz w:val="16"/>
        </w:rPr>
        <w:t xml:space="preserve">. And their wealth was increasing at the rate of $2.5 billion a day. </w:t>
      </w:r>
      <w:r w:rsidRPr="00AE1EED">
        <w:rPr>
          <w:rStyle w:val="StyleUnderline"/>
        </w:rPr>
        <w:t xml:space="preserve">Meanwhile </w:t>
      </w:r>
      <w:r w:rsidRPr="0039796C">
        <w:rPr>
          <w:rStyle w:val="StyleUnderline"/>
          <w:highlight w:val="green"/>
        </w:rPr>
        <w:t>3.4 billion</w:t>
      </w:r>
      <w:r w:rsidRPr="0039796C">
        <w:rPr>
          <w:sz w:val="16"/>
          <w:highlight w:val="green"/>
        </w:rPr>
        <w:t xml:space="preserve"> </w:t>
      </w:r>
      <w:r w:rsidRPr="0039796C">
        <w:rPr>
          <w:rStyle w:val="StyleUnderline"/>
          <w:highlight w:val="green"/>
        </w:rPr>
        <w:t>people</w:t>
      </w:r>
      <w:r w:rsidRPr="00D315CD">
        <w:rPr>
          <w:sz w:val="16"/>
        </w:rPr>
        <w:t xml:space="preserve"> – </w:t>
      </w:r>
      <w:r w:rsidRPr="00AE1EED">
        <w:rPr>
          <w:rStyle w:val="StyleUnderline"/>
        </w:rPr>
        <w:t>nearly half the world</w:t>
      </w:r>
      <w:r w:rsidRPr="00D315CD">
        <w:rPr>
          <w:sz w:val="16"/>
        </w:rPr>
        <w:t xml:space="preserve"> – </w:t>
      </w:r>
      <w:r w:rsidRPr="0039796C">
        <w:rPr>
          <w:rStyle w:val="StyleUnderline"/>
          <w:highlight w:val="green"/>
        </w:rPr>
        <w:t>were living on less than $5.50 a day.</w:t>
      </w:r>
    </w:p>
    <w:p w14:paraId="0633177A" w14:textId="77777777" w:rsidR="00914738" w:rsidRDefault="00914738" w:rsidP="00914738">
      <w:pPr>
        <w:pStyle w:val="Heading4"/>
      </w:pPr>
      <w:r>
        <w:t>Allows rampant Chinese tech theft and enrichment</w:t>
      </w:r>
    </w:p>
    <w:p w14:paraId="71184AE1" w14:textId="77777777" w:rsidR="00914738" w:rsidRPr="00780572" w:rsidRDefault="00914738" w:rsidP="00914738">
      <w:pPr>
        <w:rPr>
          <w:b/>
          <w:bCs/>
        </w:rPr>
      </w:pPr>
      <w:r>
        <w:t xml:space="preserve">Josh </w:t>
      </w:r>
      <w:r w:rsidRPr="00780572">
        <w:rPr>
          <w:b/>
          <w:bCs/>
          <w:szCs w:val="26"/>
        </w:rPr>
        <w:t>Hawley 20</w:t>
      </w:r>
      <w:r>
        <w:t xml:space="preserve">. Senator from Missouri, JD @ Yale, “The W.T.O. Should Be Abolished,” New York Times, May 5, 2020, </w:t>
      </w:r>
      <w:hyperlink r:id="rId26" w:history="1">
        <w:r w:rsidRPr="00BF39D7">
          <w:rPr>
            <w:rStyle w:val="Hyperlink"/>
          </w:rPr>
          <w:t>https://www.nytimes.com/2020/05/05/opinion/hawley-abolish-wto-china.html</w:t>
        </w:r>
      </w:hyperlink>
      <w:r>
        <w:t xml:space="preserve">, </w:t>
      </w:r>
      <w:r w:rsidRPr="00780572">
        <w:rPr>
          <w:b/>
          <w:bCs/>
        </w:rPr>
        <w:t>RJP, DebateDrills</w:t>
      </w:r>
    </w:p>
    <w:p w14:paraId="4BFD9658" w14:textId="77777777" w:rsidR="00914738" w:rsidRPr="005433FE" w:rsidRDefault="00914738" w:rsidP="00914738">
      <w:pPr>
        <w:rPr>
          <w:u w:val="single"/>
        </w:rPr>
      </w:pPr>
      <w:r w:rsidRPr="005433FE">
        <w:rPr>
          <w:u w:val="single"/>
        </w:rPr>
        <w:t xml:space="preserve">The </w:t>
      </w:r>
      <w:r w:rsidRPr="00FE18F7">
        <w:rPr>
          <w:highlight w:val="green"/>
          <w:u w:val="single"/>
        </w:rPr>
        <w:t>reformers wanted</w:t>
      </w:r>
      <w:r w:rsidRPr="005433FE">
        <w:rPr>
          <w:u w:val="single"/>
        </w:rPr>
        <w:t xml:space="preserve"> all </w:t>
      </w:r>
      <w:r w:rsidRPr="00FE18F7">
        <w:rPr>
          <w:highlight w:val="green"/>
          <w:u w:val="single"/>
        </w:rPr>
        <w:t>the world to follow the same economic rules</w:t>
      </w:r>
      <w:r w:rsidRPr="00D906AD">
        <w:t xml:space="preserve">, so that capital, products, and people could move easily across national boundaries. Nation-states themselves would become less important in setting economic policy and new, multilateral institutions, like </w:t>
      </w:r>
      <w:r w:rsidRPr="005433FE">
        <w:rPr>
          <w:u w:val="single"/>
        </w:rPr>
        <w:t>the W.T.O., would take on the role of managing the global economy.</w:t>
      </w:r>
    </w:p>
    <w:p w14:paraId="5A7D8A81" w14:textId="77777777" w:rsidR="00914738" w:rsidRPr="005433FE" w:rsidRDefault="00914738" w:rsidP="00914738">
      <w:r w:rsidRPr="005433FE">
        <w:rPr>
          <w:u w:val="single"/>
        </w:rPr>
        <w:t>It was a bold vision</w:t>
      </w:r>
      <w:r w:rsidRPr="00D906AD">
        <w:t>, and a major departure. The economic system it replaced had been created by America and its allies at the close of the Second World War and pursued more modest aims. The Cold War system sought to build up the free nations’ economies and to contain the Soviet Union. It took the independent nation-state as its basic building block, and encouraged trade and investment between nations as equal sovereigns. This system allowed each country to set its own internal economic policy and control its borders and trade.</w:t>
      </w:r>
    </w:p>
    <w:p w14:paraId="1D375D38" w14:textId="77777777" w:rsidR="00914738" w:rsidRPr="005433FE" w:rsidRDefault="00914738" w:rsidP="00914738">
      <w:r w:rsidRPr="00D906AD">
        <w:t>But in the early 1990s, with America’s principal adversary gone, Western policymakers were in a messianic frame of mind. President George H.W. Bush </w:t>
      </w:r>
      <w:hyperlink r:id="rId27" w:tgtFrame="_blank" w:history="1">
        <w:r w:rsidRPr="00D906AD">
          <w:rPr>
            <w:rFonts w:ascii="inherit" w:hAnsi="inherit"/>
            <w:color w:val="326891"/>
            <w:u w:val="single"/>
            <w:bdr w:val="none" w:sz="0" w:space="0" w:color="auto" w:frame="1"/>
          </w:rPr>
          <w:t>promised</w:t>
        </w:r>
      </w:hyperlink>
      <w:r w:rsidRPr="00D906AD">
        <w:t> a “new world order” of “open borders, open trade … and open minds,” a new international system based on liberal values to bring peace to the world. He and other internationalists wanted a new economic system to match.</w:t>
      </w:r>
    </w:p>
    <w:p w14:paraId="6FFFE576" w14:textId="77777777" w:rsidR="00914738" w:rsidRPr="005433FE" w:rsidRDefault="00914738" w:rsidP="00914738">
      <w:pPr>
        <w:rPr>
          <w:rStyle w:val="Emphasis"/>
        </w:rPr>
      </w:pPr>
      <w:r w:rsidRPr="005433FE">
        <w:rPr>
          <w:u w:val="single"/>
        </w:rPr>
        <w:t xml:space="preserve">That new order’s </w:t>
      </w:r>
      <w:r w:rsidRPr="00FE18F7">
        <w:rPr>
          <w:highlight w:val="green"/>
          <w:u w:val="single"/>
        </w:rPr>
        <w:t>universal peace never quite arrived</w:t>
      </w:r>
      <w:r w:rsidRPr="005433FE">
        <w:rPr>
          <w:u w:val="single"/>
        </w:rPr>
        <w:t>. Instead, the internationalists embroiled America in one foreign war after another</w:t>
      </w:r>
      <w:r w:rsidRPr="00D906AD">
        <w:t xml:space="preserve">. And </w:t>
      </w:r>
      <w:r w:rsidRPr="005433FE">
        <w:rPr>
          <w:u w:val="single"/>
        </w:rPr>
        <w:t xml:space="preserve">their liberal economic order fared little better. </w:t>
      </w:r>
      <w:r w:rsidRPr="00FE18F7">
        <w:rPr>
          <w:highlight w:val="green"/>
          <w:u w:val="single"/>
        </w:rPr>
        <w:t>It sent</w:t>
      </w:r>
      <w:r w:rsidRPr="005433FE">
        <w:rPr>
          <w:u w:val="single"/>
        </w:rPr>
        <w:t xml:space="preserve"> </w:t>
      </w:r>
      <w:r w:rsidRPr="00FE18F7">
        <w:rPr>
          <w:highlight w:val="green"/>
          <w:u w:val="single"/>
        </w:rPr>
        <w:t>American production overseas, compromised American supply chains, and cost American jobs</w:t>
      </w:r>
      <w:r w:rsidRPr="005433FE">
        <w:rPr>
          <w:u w:val="single"/>
        </w:rPr>
        <w:t xml:space="preserve">, all </w:t>
      </w:r>
      <w:r w:rsidRPr="00FE18F7">
        <w:rPr>
          <w:highlight w:val="green"/>
          <w:u w:val="single"/>
        </w:rPr>
        <w:t xml:space="preserve">while </w:t>
      </w:r>
      <w:r w:rsidRPr="00FE18F7">
        <w:rPr>
          <w:rStyle w:val="Emphasis"/>
          <w:highlight w:val="green"/>
        </w:rPr>
        <w:t>enrichin</w:t>
      </w:r>
      <w:r w:rsidRPr="005433FE">
        <w:rPr>
          <w:rStyle w:val="Emphasis"/>
        </w:rPr>
        <w:t xml:space="preserve">g Communist </w:t>
      </w:r>
      <w:r w:rsidRPr="00FE18F7">
        <w:rPr>
          <w:rStyle w:val="Emphasis"/>
          <w:highlight w:val="green"/>
        </w:rPr>
        <w:t>China</w:t>
      </w:r>
      <w:r w:rsidRPr="005433FE">
        <w:rPr>
          <w:rStyle w:val="Emphasis"/>
        </w:rPr>
        <w:t>.</w:t>
      </w:r>
    </w:p>
    <w:p w14:paraId="4712E1F1" w14:textId="77777777" w:rsidR="00914738" w:rsidRPr="005433FE" w:rsidRDefault="00914738" w:rsidP="00914738">
      <w:r w:rsidRPr="00D906AD">
        <w:lastRenderedPageBreak/>
        <w:t xml:space="preserve">Take </w:t>
      </w:r>
      <w:r w:rsidRPr="00FE18F7">
        <w:rPr>
          <w:highlight w:val="green"/>
          <w:u w:val="single"/>
        </w:rPr>
        <w:t>the World Trade Organization</w:t>
      </w:r>
      <w:r w:rsidRPr="00D906AD">
        <w:t xml:space="preserve">. Its </w:t>
      </w:r>
      <w:r w:rsidRPr="005433FE">
        <w:rPr>
          <w:u w:val="single"/>
        </w:rPr>
        <w:t xml:space="preserve">mandate was to promote free trade, but the organization instead </w:t>
      </w:r>
      <w:r w:rsidRPr="00FE18F7">
        <w:rPr>
          <w:highlight w:val="green"/>
          <w:u w:val="single"/>
        </w:rPr>
        <w:t>allowed some nations to maintain</w:t>
      </w:r>
      <w:r w:rsidRPr="005433FE">
        <w:rPr>
          <w:u w:val="single"/>
        </w:rPr>
        <w:t xml:space="preserve"> trade barriers and </w:t>
      </w:r>
      <w:r w:rsidRPr="00FE18F7">
        <w:rPr>
          <w:highlight w:val="green"/>
          <w:u w:val="single"/>
        </w:rPr>
        <w:t xml:space="preserve">protectionist workarounds, </w:t>
      </w:r>
      <w:r w:rsidRPr="00FE18F7">
        <w:rPr>
          <w:rStyle w:val="Emphasis"/>
          <w:highlight w:val="green"/>
        </w:rPr>
        <w:t>like</w:t>
      </w:r>
      <w:r w:rsidRPr="005433FE">
        <w:rPr>
          <w:rStyle w:val="Emphasis"/>
        </w:rPr>
        <w:t xml:space="preserve"> </w:t>
      </w:r>
      <w:r w:rsidRPr="00FE18F7">
        <w:rPr>
          <w:rStyle w:val="Emphasis"/>
          <w:highlight w:val="green"/>
        </w:rPr>
        <w:t>China</w:t>
      </w:r>
      <w:r w:rsidRPr="005433FE">
        <w:rPr>
          <w:u w:val="single"/>
        </w:rPr>
        <w:t xml:space="preserve">, </w:t>
      </w:r>
      <w:r w:rsidRPr="00FE18F7">
        <w:rPr>
          <w:highlight w:val="green"/>
          <w:u w:val="single"/>
        </w:rPr>
        <w:t>while preventing others from defending themselves, like the United States</w:t>
      </w:r>
      <w:r w:rsidRPr="00D906AD">
        <w:t xml:space="preserve">. Foreign agriculture won concession after concession, while American farmers struggled to get fair access to markets. Meanwhile, </w:t>
      </w:r>
      <w:r w:rsidRPr="005433FE">
        <w:rPr>
          <w:u w:val="single"/>
        </w:rPr>
        <w:t>the W.T.O. required American workers to compete against Chinese </w:t>
      </w:r>
      <w:hyperlink r:id="rId28" w:tgtFrame="_blank" w:history="1">
        <w:r w:rsidRPr="005433FE">
          <w:rPr>
            <w:rFonts w:ascii="inherit" w:hAnsi="inherit"/>
            <w:color w:val="326891"/>
            <w:u w:val="single"/>
            <w:bdr w:val="none" w:sz="0" w:space="0" w:color="auto" w:frame="1"/>
          </w:rPr>
          <w:t>forced labor</w:t>
        </w:r>
      </w:hyperlink>
      <w:r w:rsidRPr="005433FE">
        <w:rPr>
          <w:u w:val="single"/>
        </w:rPr>
        <w:t> but did next to nothing to stop Chinese theft of American intellectual property and products</w:t>
      </w:r>
      <w:r w:rsidRPr="00D906AD">
        <w:t>.</w:t>
      </w:r>
    </w:p>
    <w:p w14:paraId="3A72C0FA" w14:textId="77777777" w:rsidR="00914738" w:rsidRPr="005433FE" w:rsidRDefault="00914738" w:rsidP="00914738">
      <w:r w:rsidRPr="005433FE">
        <w:rPr>
          <w:u w:val="single"/>
        </w:rPr>
        <w:t xml:space="preserve">Under the W.T.O.’s auspices, </w:t>
      </w:r>
      <w:r w:rsidRPr="00FE18F7">
        <w:rPr>
          <w:highlight w:val="green"/>
          <w:u w:val="single"/>
        </w:rPr>
        <w:t>capital and goods moved across borders</w:t>
      </w:r>
      <w:r w:rsidRPr="005433FE">
        <w:rPr>
          <w:u w:val="single"/>
        </w:rPr>
        <w:t xml:space="preserve"> easier than before, no doubt, but so did jobs</w:t>
      </w:r>
      <w:r w:rsidRPr="00D906AD">
        <w:t>. And too many jobs left America’s borders for elsewhere. As factories closed, workers suffered, from small towns to the urban core. Inflation adjusted, working wages stagnated and upward mobility flatlined.</w:t>
      </w:r>
    </w:p>
    <w:p w14:paraId="5F621C46" w14:textId="77777777" w:rsidR="00914738" w:rsidRPr="005433FE" w:rsidRDefault="00914738" w:rsidP="00914738">
      <w:pPr>
        <w:rPr>
          <w:u w:val="single"/>
        </w:rPr>
      </w:pPr>
      <w:r w:rsidRPr="005433FE">
        <w:rPr>
          <w:u w:val="single"/>
        </w:rPr>
        <w:t xml:space="preserve">Enough is enough. </w:t>
      </w:r>
      <w:r w:rsidRPr="00FE18F7">
        <w:rPr>
          <w:rStyle w:val="Emphasis"/>
          <w:highlight w:val="green"/>
        </w:rPr>
        <w:t>The W.T.O. should be abolished</w:t>
      </w:r>
      <w:r w:rsidRPr="005433FE">
        <w:rPr>
          <w:u w:val="single"/>
        </w:rPr>
        <w:t>, and along with it, the new model global economy.</w:t>
      </w:r>
      <w:r w:rsidRPr="00D906AD">
        <w:t xml:space="preserve"> </w:t>
      </w:r>
      <w:r w:rsidRPr="005433FE">
        <w:rPr>
          <w:u w:val="single"/>
        </w:rPr>
        <w:t xml:space="preserve">The quest to turn the world into a liberal order of democracies was always misguided. </w:t>
      </w:r>
      <w:r w:rsidRPr="00FE18F7">
        <w:rPr>
          <w:highlight w:val="green"/>
          <w:u w:val="single"/>
        </w:rPr>
        <w:t>It</w:t>
      </w:r>
      <w:r w:rsidRPr="005433FE">
        <w:rPr>
          <w:u w:val="single"/>
        </w:rPr>
        <w:t xml:space="preserve"> always </w:t>
      </w:r>
      <w:r w:rsidRPr="00FE18F7">
        <w:rPr>
          <w:highlight w:val="green"/>
          <w:u w:val="single"/>
        </w:rPr>
        <w:t>depended on unsustainable American sacrifice and force of arms</w:t>
      </w:r>
      <w:r w:rsidRPr="00D906AD">
        <w:t xml:space="preserve">. And </w:t>
      </w:r>
      <w:r w:rsidRPr="005433FE">
        <w:rPr>
          <w:u w:val="single"/>
        </w:rPr>
        <w:t xml:space="preserve">its companion economic order has, in similar vein, succeeded mostly in </w:t>
      </w:r>
      <w:r w:rsidRPr="00FE18F7">
        <w:rPr>
          <w:highlight w:val="green"/>
          <w:u w:val="single"/>
        </w:rPr>
        <w:t>weakening American workers and industry</w:t>
      </w:r>
      <w:r w:rsidRPr="005433FE">
        <w:rPr>
          <w:u w:val="single"/>
        </w:rPr>
        <w:t>.</w:t>
      </w:r>
    </w:p>
    <w:p w14:paraId="51E38105" w14:textId="77777777" w:rsidR="00914738" w:rsidRPr="005433FE" w:rsidRDefault="00914738" w:rsidP="00914738">
      <w:pPr>
        <w:rPr>
          <w:rStyle w:val="Emphasis"/>
        </w:rPr>
      </w:pPr>
      <w:r w:rsidRPr="00D906AD">
        <w:t>We must face facts</w:t>
      </w:r>
      <w:r w:rsidRPr="007A777E">
        <w:t xml:space="preserve">. </w:t>
      </w:r>
      <w:r w:rsidRPr="007A777E">
        <w:rPr>
          <w:u w:val="single"/>
        </w:rPr>
        <w:t xml:space="preserve">The only sure way to confront the single greatest threat to American security in the 21st century, Chinese imperialism, is to </w:t>
      </w:r>
      <w:r w:rsidRPr="007A777E">
        <w:rPr>
          <w:rStyle w:val="Emphasis"/>
        </w:rPr>
        <w:t>rebuild the U.S. economy</w:t>
      </w:r>
      <w:r w:rsidRPr="007A777E">
        <w:t xml:space="preserve"> and to build up the American worker. And </w:t>
      </w:r>
      <w:r w:rsidRPr="007A777E">
        <w:rPr>
          <w:u w:val="single"/>
        </w:rPr>
        <w:t xml:space="preserve">that means </w:t>
      </w:r>
      <w:r w:rsidRPr="007A777E">
        <w:rPr>
          <w:rStyle w:val="Emphasis"/>
        </w:rPr>
        <w:t>reforming the global economic system.</w:t>
      </w:r>
    </w:p>
    <w:p w14:paraId="1FD9839F" w14:textId="77777777" w:rsidR="00914738" w:rsidRPr="00D906AD" w:rsidRDefault="00914738" w:rsidP="00914738">
      <w:pPr>
        <w:spacing w:after="0" w:line="240" w:lineRule="auto"/>
        <w:rPr>
          <w:rFonts w:ascii="Times New Roman" w:eastAsia="Times New Roman" w:hAnsi="Times New Roman" w:cs="Times New Roman"/>
          <w:sz w:val="24"/>
        </w:rPr>
      </w:pPr>
    </w:p>
    <w:p w14:paraId="769B2654" w14:textId="77777777" w:rsidR="00914738" w:rsidRDefault="00914738" w:rsidP="00914738">
      <w:pPr>
        <w:pStyle w:val="Heading4"/>
      </w:pPr>
      <w:r>
        <w:t xml:space="preserve">Specifically, the WTO permits Chinese tech theft. </w:t>
      </w:r>
    </w:p>
    <w:p w14:paraId="391A4DDE" w14:textId="77777777" w:rsidR="00914738" w:rsidRPr="005433FE" w:rsidRDefault="00914738" w:rsidP="00914738">
      <w:pPr>
        <w:rPr>
          <w:b/>
          <w:bCs/>
        </w:rPr>
      </w:pPr>
      <w:r>
        <w:t xml:space="preserve">Stephen </w:t>
      </w:r>
      <w:r w:rsidRPr="005433FE">
        <w:rPr>
          <w:b/>
          <w:bCs/>
          <w:szCs w:val="26"/>
        </w:rPr>
        <w:t>Ezell 21</w:t>
      </w:r>
      <w:r>
        <w:t xml:space="preserve">. Vice President, Global Innovation Policy, Information Technology and Innovation Foundation, “False Promises II: The Continuing Gap Between China’s WTO Commitments and Its Practices,” ITIF, July 26, 2021, </w:t>
      </w:r>
      <w:hyperlink r:id="rId29" w:history="1">
        <w:r w:rsidRPr="00BF39D7">
          <w:rPr>
            <w:rStyle w:val="Hyperlink"/>
          </w:rPr>
          <w:t>https://itif.org/publications/2021/07/26/false-promises-ii-continuing-gap-between-chinas-wto-commitments-and-its</w:t>
        </w:r>
      </w:hyperlink>
      <w:r>
        <w:t xml:space="preserve">, </w:t>
      </w:r>
      <w:r w:rsidRPr="005433FE">
        <w:rPr>
          <w:b/>
          <w:bCs/>
        </w:rPr>
        <w:t>RJP, DebateDrills</w:t>
      </w:r>
    </w:p>
    <w:p w14:paraId="412A001C" w14:textId="77777777" w:rsidR="00914738" w:rsidRPr="005433FE" w:rsidRDefault="00914738" w:rsidP="00914738">
      <w:pPr>
        <w:rPr>
          <w:rStyle w:val="Style13ptBold"/>
          <w:b w:val="0"/>
          <w:bCs/>
          <w:sz w:val="22"/>
          <w:szCs w:val="22"/>
        </w:rPr>
      </w:pPr>
    </w:p>
    <w:p w14:paraId="03531070" w14:textId="77777777" w:rsidR="00914738" w:rsidRPr="005433FE" w:rsidRDefault="00914738" w:rsidP="00914738">
      <w:pPr>
        <w:rPr>
          <w:rStyle w:val="Style13ptBold"/>
          <w:b w:val="0"/>
          <w:bCs/>
          <w:sz w:val="22"/>
          <w:szCs w:val="22"/>
        </w:rPr>
      </w:pPr>
      <w:r w:rsidRPr="00FE18F7">
        <w:rPr>
          <w:rStyle w:val="Style13ptBold"/>
          <w:b w:val="0"/>
          <w:bCs/>
          <w:sz w:val="22"/>
          <w:szCs w:val="22"/>
          <w:highlight w:val="green"/>
        </w:rPr>
        <w:t xml:space="preserve">Nearly 20 years after joining the World Trade Organization, China remains </w:t>
      </w:r>
      <w:r w:rsidRPr="00FE18F7">
        <w:rPr>
          <w:rStyle w:val="Emphasis"/>
          <w:highlight w:val="green"/>
        </w:rPr>
        <w:t>woefully short</w:t>
      </w:r>
      <w:r w:rsidRPr="00FE18F7">
        <w:rPr>
          <w:rStyle w:val="Style13ptBold"/>
          <w:b w:val="0"/>
          <w:bCs/>
          <w:sz w:val="22"/>
          <w:szCs w:val="22"/>
          <w:highlight w:val="green"/>
        </w:rPr>
        <w:t xml:space="preserve"> of</w:t>
      </w:r>
      <w:r w:rsidRPr="002C309F">
        <w:rPr>
          <w:rStyle w:val="Style13ptBold"/>
          <w:b w:val="0"/>
          <w:bCs/>
          <w:sz w:val="22"/>
          <w:szCs w:val="22"/>
        </w:rPr>
        <w:t xml:space="preserve"> </w:t>
      </w:r>
      <w:r w:rsidRPr="00FE18F7">
        <w:rPr>
          <w:rStyle w:val="Style13ptBold"/>
          <w:b w:val="0"/>
          <w:bCs/>
          <w:sz w:val="22"/>
          <w:szCs w:val="22"/>
          <w:highlight w:val="green"/>
        </w:rPr>
        <w:t>meeting</w:t>
      </w:r>
      <w:r w:rsidRPr="002C309F">
        <w:rPr>
          <w:rStyle w:val="Style13ptBold"/>
          <w:b w:val="0"/>
          <w:bCs/>
          <w:sz w:val="22"/>
          <w:szCs w:val="22"/>
        </w:rPr>
        <w:t xml:space="preserve"> a broad range of </w:t>
      </w:r>
      <w:r w:rsidRPr="00FE18F7">
        <w:rPr>
          <w:rStyle w:val="Style13ptBold"/>
          <w:b w:val="0"/>
          <w:bCs/>
          <w:sz w:val="22"/>
          <w:szCs w:val="22"/>
          <w:highlight w:val="green"/>
        </w:rPr>
        <w:t>commitments</w:t>
      </w:r>
      <w:r w:rsidRPr="002C309F">
        <w:rPr>
          <w:rStyle w:val="Style13ptBold"/>
          <w:b w:val="0"/>
          <w:bCs/>
          <w:sz w:val="22"/>
          <w:szCs w:val="22"/>
        </w:rPr>
        <w:t xml:space="preserve"> and responsibilities, to the detriment of both its trading partners and the international economic system</w:t>
      </w:r>
      <w:r w:rsidRPr="005433FE">
        <w:rPr>
          <w:rStyle w:val="Style13ptBold"/>
          <w:b w:val="0"/>
          <w:bCs/>
          <w:sz w:val="22"/>
          <w:szCs w:val="22"/>
        </w:rPr>
        <w:t>.</w:t>
      </w:r>
    </w:p>
    <w:p w14:paraId="24AA3922" w14:textId="77777777" w:rsidR="00914738" w:rsidRPr="005433FE" w:rsidRDefault="00914738" w:rsidP="00914738">
      <w:pPr>
        <w:rPr>
          <w:rStyle w:val="Style13ptBold"/>
          <w:b w:val="0"/>
          <w:bCs/>
          <w:sz w:val="22"/>
          <w:szCs w:val="22"/>
        </w:rPr>
      </w:pPr>
      <w:r w:rsidRPr="005433FE">
        <w:rPr>
          <w:rStyle w:val="Style13ptBold"/>
          <w:b w:val="0"/>
          <w:bCs/>
          <w:sz w:val="22"/>
          <w:szCs w:val="22"/>
        </w:rPr>
        <w:t>KEY TAKEAWAYS</w:t>
      </w:r>
    </w:p>
    <w:p w14:paraId="315E99C8" w14:textId="77777777" w:rsidR="00914738" w:rsidRPr="005433FE" w:rsidRDefault="00914738" w:rsidP="00914738">
      <w:pPr>
        <w:rPr>
          <w:rStyle w:val="Style13ptBold"/>
          <w:b w:val="0"/>
          <w:bCs/>
          <w:sz w:val="22"/>
          <w:szCs w:val="22"/>
        </w:rPr>
      </w:pPr>
      <w:r w:rsidRPr="002C309F">
        <w:rPr>
          <w:rStyle w:val="Style13ptBold"/>
          <w:b w:val="0"/>
          <w:bCs/>
          <w:sz w:val="22"/>
          <w:szCs w:val="22"/>
        </w:rPr>
        <w:lastRenderedPageBreak/>
        <w:t>China’s state-led economic model</w:t>
      </w:r>
      <w:r w:rsidRPr="005433FE">
        <w:rPr>
          <w:rStyle w:val="Style13ptBold"/>
          <w:b w:val="0"/>
          <w:bCs/>
          <w:sz w:val="22"/>
          <w:szCs w:val="22"/>
        </w:rPr>
        <w:t xml:space="preserve">, driven heavily by innovation-mercantilist practices, </w:t>
      </w:r>
      <w:r w:rsidRPr="002C309F">
        <w:rPr>
          <w:rStyle w:val="Style13ptBold"/>
          <w:b w:val="0"/>
          <w:bCs/>
          <w:sz w:val="22"/>
          <w:szCs w:val="22"/>
        </w:rPr>
        <w:t>stands at odds with the foundational WTO principles of pursuing market-oriented policies</w:t>
      </w:r>
      <w:r w:rsidRPr="005433FE">
        <w:rPr>
          <w:rStyle w:val="Style13ptBold"/>
          <w:b w:val="0"/>
          <w:bCs/>
          <w:sz w:val="22"/>
          <w:szCs w:val="22"/>
        </w:rPr>
        <w:t xml:space="preserve"> while providing non-discrimination, national treatment, and reciprocity.</w:t>
      </w:r>
    </w:p>
    <w:p w14:paraId="153E62A1" w14:textId="77777777" w:rsidR="00914738" w:rsidRPr="005433FE" w:rsidRDefault="00914738" w:rsidP="00914738">
      <w:pPr>
        <w:rPr>
          <w:rStyle w:val="Style13ptBold"/>
          <w:b w:val="0"/>
          <w:bCs/>
          <w:sz w:val="22"/>
          <w:szCs w:val="22"/>
        </w:rPr>
      </w:pPr>
      <w:r w:rsidRPr="002C309F">
        <w:rPr>
          <w:rStyle w:val="Style13ptBold"/>
          <w:b w:val="0"/>
          <w:bCs/>
          <w:sz w:val="22"/>
          <w:szCs w:val="22"/>
        </w:rPr>
        <w:t xml:space="preserve">China has </w:t>
      </w:r>
      <w:r w:rsidRPr="002C309F">
        <w:rPr>
          <w:rStyle w:val="Emphasis"/>
        </w:rPr>
        <w:t>failed to meet numerous WTO commitments</w:t>
      </w:r>
      <w:r w:rsidRPr="002C309F">
        <w:rPr>
          <w:rStyle w:val="Style13ptBold"/>
          <w:b w:val="0"/>
          <w:bCs/>
          <w:sz w:val="22"/>
          <w:szCs w:val="22"/>
        </w:rPr>
        <w:t xml:space="preserve"> on </w:t>
      </w:r>
      <w:r w:rsidRPr="005433FE">
        <w:rPr>
          <w:rStyle w:val="Style13ptBold"/>
          <w:b w:val="0"/>
          <w:bCs/>
          <w:sz w:val="22"/>
          <w:szCs w:val="22"/>
        </w:rPr>
        <w:t xml:space="preserve">issues such as industrial subsidization, protection of foreign intellectual property, forcing joint ventures and </w:t>
      </w:r>
      <w:r w:rsidRPr="002C309F">
        <w:rPr>
          <w:rStyle w:val="Style13ptBold"/>
          <w:b w:val="0"/>
          <w:bCs/>
          <w:sz w:val="22"/>
          <w:szCs w:val="22"/>
        </w:rPr>
        <w:t>technology transfer</w:t>
      </w:r>
      <w:r w:rsidRPr="005433FE">
        <w:rPr>
          <w:rStyle w:val="Style13ptBold"/>
          <w:b w:val="0"/>
          <w:bCs/>
          <w:sz w:val="22"/>
          <w:szCs w:val="22"/>
        </w:rPr>
        <w:t>, and providing market access to services industries.</w:t>
      </w:r>
    </w:p>
    <w:p w14:paraId="155A6D38" w14:textId="77777777" w:rsidR="00914738" w:rsidRPr="002C309F" w:rsidRDefault="00914738" w:rsidP="00914738">
      <w:pPr>
        <w:rPr>
          <w:rStyle w:val="Emphasis"/>
        </w:rPr>
      </w:pPr>
      <w:r w:rsidRPr="00FE18F7">
        <w:rPr>
          <w:rStyle w:val="Style13ptBold"/>
          <w:b w:val="0"/>
          <w:bCs/>
          <w:sz w:val="22"/>
          <w:szCs w:val="22"/>
          <w:highlight w:val="green"/>
        </w:rPr>
        <w:t>China’s</w:t>
      </w:r>
      <w:r w:rsidRPr="002C309F">
        <w:rPr>
          <w:rStyle w:val="Style13ptBold"/>
          <w:b w:val="0"/>
          <w:bCs/>
          <w:sz w:val="22"/>
          <w:szCs w:val="22"/>
        </w:rPr>
        <w:t xml:space="preserve"> behavior toward the WTO and its trading partners is that of a nation that knew what it had to promise to enter the organization, but its subsequent actions have demonstrated it </w:t>
      </w:r>
      <w:r w:rsidRPr="00FE18F7">
        <w:rPr>
          <w:rStyle w:val="Emphasis"/>
          <w:highlight w:val="green"/>
        </w:rPr>
        <w:t>never intended to keep those promises.</w:t>
      </w:r>
    </w:p>
    <w:p w14:paraId="491CAFB2" w14:textId="77777777" w:rsidR="00914738" w:rsidRPr="002C309F" w:rsidRDefault="00914738" w:rsidP="00914738">
      <w:pPr>
        <w:rPr>
          <w:rStyle w:val="Style13ptBold"/>
          <w:b w:val="0"/>
          <w:bCs/>
          <w:sz w:val="22"/>
          <w:szCs w:val="22"/>
        </w:rPr>
      </w:pPr>
      <w:r w:rsidRPr="00FE18F7">
        <w:rPr>
          <w:rStyle w:val="Style13ptBold"/>
          <w:b w:val="0"/>
          <w:bCs/>
          <w:sz w:val="22"/>
          <w:szCs w:val="22"/>
          <w:highlight w:val="green"/>
        </w:rPr>
        <w:t>Decades of gaming the global trading system and failing to meet WTO commitments</w:t>
      </w:r>
      <w:r w:rsidRPr="002C309F">
        <w:rPr>
          <w:rStyle w:val="Style13ptBold"/>
          <w:b w:val="0"/>
          <w:bCs/>
          <w:sz w:val="22"/>
          <w:szCs w:val="22"/>
        </w:rPr>
        <w:t xml:space="preserve"> have </w:t>
      </w:r>
      <w:r w:rsidRPr="00FE18F7">
        <w:rPr>
          <w:rStyle w:val="Style13ptBold"/>
          <w:b w:val="0"/>
          <w:bCs/>
          <w:sz w:val="22"/>
          <w:szCs w:val="22"/>
          <w:highlight w:val="green"/>
        </w:rPr>
        <w:t>enabled</w:t>
      </w:r>
      <w:r w:rsidRPr="002C309F">
        <w:rPr>
          <w:rStyle w:val="Style13ptBold"/>
          <w:b w:val="0"/>
          <w:bCs/>
          <w:sz w:val="22"/>
          <w:szCs w:val="22"/>
        </w:rPr>
        <w:t xml:space="preserve"> </w:t>
      </w:r>
      <w:r w:rsidRPr="00FE18F7">
        <w:rPr>
          <w:rStyle w:val="Style13ptBold"/>
          <w:b w:val="0"/>
          <w:bCs/>
          <w:sz w:val="22"/>
          <w:szCs w:val="22"/>
          <w:highlight w:val="green"/>
        </w:rPr>
        <w:t>China to accumulate tremendous trade surpluses and</w:t>
      </w:r>
      <w:r w:rsidRPr="002C309F">
        <w:rPr>
          <w:rStyle w:val="Style13ptBold"/>
          <w:b w:val="0"/>
          <w:bCs/>
          <w:sz w:val="22"/>
          <w:szCs w:val="22"/>
        </w:rPr>
        <w:t xml:space="preserve"> foreign currency reserves, which it uses to pursue domestic and </w:t>
      </w:r>
      <w:r w:rsidRPr="00FE18F7">
        <w:rPr>
          <w:rStyle w:val="Emphasis"/>
          <w:highlight w:val="green"/>
        </w:rPr>
        <w:t>foreign policy objectives</w:t>
      </w:r>
      <w:r w:rsidRPr="00FE18F7">
        <w:rPr>
          <w:rStyle w:val="Style13ptBold"/>
          <w:b w:val="0"/>
          <w:bCs/>
          <w:sz w:val="22"/>
          <w:szCs w:val="22"/>
          <w:highlight w:val="green"/>
        </w:rPr>
        <w:t>.</w:t>
      </w:r>
    </w:p>
    <w:p w14:paraId="6C8D1BE6" w14:textId="77777777" w:rsidR="00914738" w:rsidRPr="005433FE" w:rsidRDefault="00914738" w:rsidP="00914738">
      <w:pPr>
        <w:rPr>
          <w:rStyle w:val="Style13ptBold"/>
          <w:b w:val="0"/>
          <w:bCs/>
          <w:sz w:val="22"/>
          <w:szCs w:val="22"/>
        </w:rPr>
      </w:pPr>
      <w:r w:rsidRPr="005433FE">
        <w:rPr>
          <w:rStyle w:val="Style13ptBold"/>
          <w:b w:val="0"/>
          <w:bCs/>
          <w:sz w:val="22"/>
          <w:szCs w:val="22"/>
        </w:rPr>
        <w:t>It is time for like-minded nations to join together to forcefully insist that China come into full and immediate compliance with all its WTO commitments and more broadly to contest China’s innovation-mercantilist strategies.</w:t>
      </w:r>
    </w:p>
    <w:p w14:paraId="7C743765" w14:textId="77777777" w:rsidR="00914738" w:rsidRPr="005433FE" w:rsidRDefault="00914738" w:rsidP="00914738">
      <w:pPr>
        <w:rPr>
          <w:rStyle w:val="Style13ptBold"/>
          <w:b w:val="0"/>
          <w:bCs/>
          <w:sz w:val="22"/>
          <w:szCs w:val="22"/>
        </w:rPr>
      </w:pPr>
      <w:r w:rsidRPr="005433FE">
        <w:rPr>
          <w:rStyle w:val="Style13ptBold"/>
          <w:b w:val="0"/>
          <w:bCs/>
          <w:sz w:val="22"/>
          <w:szCs w:val="22"/>
        </w:rPr>
        <w:t>INTRODUCTION</w:t>
      </w:r>
    </w:p>
    <w:p w14:paraId="117E0CD0" w14:textId="77777777" w:rsidR="00914738" w:rsidRPr="005433FE" w:rsidRDefault="00914738" w:rsidP="00914738">
      <w:pPr>
        <w:rPr>
          <w:rStyle w:val="Style13ptBold"/>
          <w:b w:val="0"/>
          <w:bCs/>
          <w:sz w:val="22"/>
          <w:szCs w:val="22"/>
        </w:rPr>
      </w:pPr>
      <w:r w:rsidRPr="005433FE">
        <w:rPr>
          <w:rStyle w:val="Style13ptBold"/>
          <w:b w:val="0"/>
          <w:bCs/>
          <w:sz w:val="22"/>
          <w:szCs w:val="22"/>
        </w:rPr>
        <w:t>As China nears its 20th year of World Trade Organization (WTO) membership, originally acceding to the organization on December 11, 2001, it has never been further away from faithfully committing to the foundational principles and tenets of the organization and its fundamental obligations and commitments. WTO membership comes with rights to enjoy preferential access to other nations’ markets, but also responsibilities. In particular, it commits nations to support and pursue “open, market-oriented policies” in accordance with the foundational principles of “non-discrimination, market access, reciprocity, and fairness.”1</w:t>
      </w:r>
    </w:p>
    <w:p w14:paraId="2BBE496D" w14:textId="77777777" w:rsidR="00914738" w:rsidRPr="002C309F" w:rsidRDefault="00914738" w:rsidP="00914738">
      <w:pPr>
        <w:rPr>
          <w:rStyle w:val="Style13ptBold"/>
          <w:b w:val="0"/>
          <w:bCs/>
          <w:sz w:val="22"/>
          <w:szCs w:val="22"/>
        </w:rPr>
      </w:pPr>
      <w:r w:rsidRPr="00FE18F7">
        <w:rPr>
          <w:rStyle w:val="Style13ptBold"/>
          <w:b w:val="0"/>
          <w:bCs/>
          <w:sz w:val="22"/>
          <w:szCs w:val="22"/>
          <w:highlight w:val="green"/>
        </w:rPr>
        <w:t xml:space="preserve">China has </w:t>
      </w:r>
      <w:r w:rsidRPr="00FE18F7">
        <w:rPr>
          <w:rStyle w:val="Emphasis"/>
          <w:highlight w:val="green"/>
        </w:rPr>
        <w:t>taken full advantage of its WTO rights</w:t>
      </w:r>
      <w:r w:rsidRPr="002C309F">
        <w:rPr>
          <w:rStyle w:val="Style13ptBold"/>
          <w:b w:val="0"/>
          <w:bCs/>
          <w:sz w:val="22"/>
          <w:szCs w:val="22"/>
        </w:rPr>
        <w:t>. It has also largely ignored the responsibilities and commitments through its embrace of state-directed capitalism predicated upon an aggressive innovation mercantilism</w:t>
      </w:r>
      <w:r w:rsidRPr="005433FE">
        <w:rPr>
          <w:rStyle w:val="Style13ptBold"/>
          <w:b w:val="0"/>
          <w:bCs/>
          <w:sz w:val="22"/>
          <w:szCs w:val="22"/>
        </w:rPr>
        <w:t xml:space="preserve">. </w:t>
      </w:r>
      <w:r w:rsidRPr="002C309F">
        <w:rPr>
          <w:rStyle w:val="Style13ptBold"/>
          <w:b w:val="0"/>
          <w:bCs/>
          <w:sz w:val="22"/>
          <w:szCs w:val="22"/>
        </w:rPr>
        <w:t xml:space="preserve">This </w:t>
      </w:r>
      <w:r w:rsidRPr="00FE18F7">
        <w:rPr>
          <w:rStyle w:val="Style13ptBold"/>
          <w:b w:val="0"/>
          <w:bCs/>
          <w:sz w:val="22"/>
          <w:szCs w:val="22"/>
          <w:highlight w:val="green"/>
        </w:rPr>
        <w:t xml:space="preserve">mercantilism </w:t>
      </w:r>
      <w:r w:rsidRPr="00FE18F7">
        <w:rPr>
          <w:rStyle w:val="Emphasis"/>
          <w:highlight w:val="green"/>
        </w:rPr>
        <w:t>denies foreign enterprises access to Chinese markets</w:t>
      </w:r>
      <w:r w:rsidRPr="005433FE">
        <w:rPr>
          <w:rStyle w:val="Style13ptBold"/>
          <w:b w:val="0"/>
          <w:bCs/>
          <w:sz w:val="22"/>
          <w:szCs w:val="22"/>
        </w:rPr>
        <w:t xml:space="preserve"> on reciprocal terms; distorts global markets, including </w:t>
      </w:r>
      <w:r w:rsidRPr="00FE18F7">
        <w:rPr>
          <w:rStyle w:val="Style13ptBold"/>
          <w:b w:val="0"/>
          <w:bCs/>
          <w:sz w:val="22"/>
          <w:szCs w:val="22"/>
          <w:highlight w:val="green"/>
        </w:rPr>
        <w:t>for advanced-technology goods;</w:t>
      </w:r>
      <w:r w:rsidRPr="005433FE">
        <w:rPr>
          <w:rStyle w:val="Style13ptBold"/>
          <w:b w:val="0"/>
          <w:bCs/>
          <w:sz w:val="22"/>
          <w:szCs w:val="22"/>
        </w:rPr>
        <w:t xml:space="preserve"> </w:t>
      </w:r>
      <w:r w:rsidRPr="002C309F">
        <w:rPr>
          <w:rStyle w:val="Style13ptBold"/>
          <w:b w:val="0"/>
          <w:bCs/>
          <w:sz w:val="22"/>
          <w:szCs w:val="22"/>
        </w:rPr>
        <w:t>and deprives nations of the benefits they believed they would receive when granting China accession into the community of trading nations.</w:t>
      </w:r>
    </w:p>
    <w:p w14:paraId="3E13A779" w14:textId="77777777" w:rsidR="00914738" w:rsidRPr="005433FE" w:rsidRDefault="00914738" w:rsidP="00914738">
      <w:pPr>
        <w:rPr>
          <w:rStyle w:val="Style13ptBold"/>
          <w:b w:val="0"/>
          <w:bCs/>
          <w:sz w:val="22"/>
          <w:szCs w:val="22"/>
        </w:rPr>
      </w:pPr>
      <w:r w:rsidRPr="005433FE">
        <w:rPr>
          <w:rStyle w:val="Style13ptBold"/>
          <w:b w:val="0"/>
          <w:bCs/>
          <w:sz w:val="22"/>
          <w:szCs w:val="22"/>
        </w:rPr>
        <w:t xml:space="preserve">In this report, China’s accession to the WTO is recounted along with the trade rules with which it fails to comply. </w:t>
      </w:r>
      <w:r w:rsidRPr="002C309F">
        <w:rPr>
          <w:rStyle w:val="Style13ptBold"/>
          <w:b w:val="0"/>
          <w:bCs/>
          <w:sz w:val="22"/>
          <w:szCs w:val="22"/>
        </w:rPr>
        <w:t xml:space="preserve">The report also describes the </w:t>
      </w:r>
      <w:r w:rsidRPr="00FE18F7">
        <w:rPr>
          <w:rStyle w:val="Style13ptBold"/>
          <w:b w:val="0"/>
          <w:bCs/>
          <w:sz w:val="22"/>
          <w:szCs w:val="22"/>
          <w:highlight w:val="green"/>
        </w:rPr>
        <w:t>economic benefits China has accrued</w:t>
      </w:r>
      <w:r w:rsidRPr="002C309F">
        <w:rPr>
          <w:rStyle w:val="Style13ptBold"/>
          <w:b w:val="0"/>
          <w:bCs/>
          <w:sz w:val="22"/>
          <w:szCs w:val="22"/>
        </w:rPr>
        <w:t xml:space="preserve"> in </w:t>
      </w:r>
      <w:r w:rsidRPr="00FE18F7">
        <w:rPr>
          <w:rStyle w:val="Style13ptBold"/>
          <w:b w:val="0"/>
          <w:bCs/>
          <w:sz w:val="22"/>
          <w:szCs w:val="22"/>
          <w:highlight w:val="green"/>
        </w:rPr>
        <w:t xml:space="preserve">part by </w:t>
      </w:r>
      <w:r w:rsidRPr="00FE18F7">
        <w:rPr>
          <w:rStyle w:val="Emphasis"/>
          <w:highlight w:val="green"/>
        </w:rPr>
        <w:t>not complying with its WTO commitments</w:t>
      </w:r>
      <w:r w:rsidRPr="005433FE">
        <w:rPr>
          <w:rStyle w:val="Style13ptBold"/>
          <w:b w:val="0"/>
          <w:bCs/>
          <w:sz w:val="22"/>
          <w:szCs w:val="22"/>
        </w:rPr>
        <w:t>. Lastly, it offers policy recommendations for policymakers from the United States and like-minded nations to address the continuing China trade challenge.</w:t>
      </w:r>
    </w:p>
    <w:p w14:paraId="130CB4BC" w14:textId="77777777" w:rsidR="00914738" w:rsidRPr="005433FE" w:rsidRDefault="00914738" w:rsidP="00914738">
      <w:pPr>
        <w:rPr>
          <w:rStyle w:val="Style13ptBold"/>
          <w:b w:val="0"/>
          <w:bCs/>
          <w:sz w:val="22"/>
          <w:szCs w:val="22"/>
        </w:rPr>
      </w:pPr>
      <w:r w:rsidRPr="005433FE">
        <w:rPr>
          <w:rStyle w:val="Style13ptBold"/>
          <w:b w:val="0"/>
          <w:bCs/>
          <w:sz w:val="22"/>
          <w:szCs w:val="22"/>
        </w:rPr>
        <w:t xml:space="preserve">Our initial 2015 Information Technology and Innovation Foundation (ITIF) report on this topic, on which this report is based, is premised on China’s false promises to the WTO. Even with a </w:t>
      </w:r>
      <w:r w:rsidRPr="005433FE">
        <w:rPr>
          <w:rStyle w:val="Style13ptBold"/>
          <w:b w:val="0"/>
          <w:bCs/>
          <w:sz w:val="22"/>
          <w:szCs w:val="22"/>
        </w:rPr>
        <w:lastRenderedPageBreak/>
        <w:t xml:space="preserve">full-scale Section 301 investigation initiated by the Trump administration, </w:t>
      </w:r>
      <w:r w:rsidRPr="002C309F">
        <w:rPr>
          <w:rStyle w:val="Style13ptBold"/>
          <w:b w:val="0"/>
          <w:bCs/>
          <w:sz w:val="22"/>
          <w:szCs w:val="22"/>
        </w:rPr>
        <w:t>China has made little progress in fulfilling a wide range of its WTO commitments</w:t>
      </w:r>
      <w:r w:rsidRPr="005433FE">
        <w:rPr>
          <w:rStyle w:val="Style13ptBold"/>
          <w:b w:val="0"/>
          <w:bCs/>
          <w:sz w:val="22"/>
          <w:szCs w:val="22"/>
        </w:rPr>
        <w:t xml:space="preserve"> over the past two decades.2</w:t>
      </w:r>
    </w:p>
    <w:p w14:paraId="697E59B9" w14:textId="77777777" w:rsidR="00914738" w:rsidRDefault="00914738" w:rsidP="00914738">
      <w:pPr>
        <w:pStyle w:val="Heading4"/>
      </w:pPr>
      <w:r w:rsidRPr="0038293E">
        <w:t>Stopping tech stealing is key to avoid war</w:t>
      </w:r>
    </w:p>
    <w:p w14:paraId="2F450EB6" w14:textId="77777777" w:rsidR="00914738" w:rsidRPr="0038293E" w:rsidRDefault="00914738" w:rsidP="00914738">
      <w:r>
        <w:t xml:space="preserve">Timothy R. </w:t>
      </w:r>
      <w:r w:rsidRPr="009B3872">
        <w:rPr>
          <w:b/>
          <w:bCs/>
          <w:szCs w:val="26"/>
        </w:rPr>
        <w:t>Heath 18</w:t>
      </w:r>
      <w:r>
        <w:t xml:space="preserve">. RAND Senior Defense and International Analyst, “Avoiding </w:t>
      </w:r>
      <w:r w:rsidRPr="0038293E">
        <w:t xml:space="preserve"> “Avoiding U.S.-China Competition Is Futile: Why the Best Option Is to Manage Strategic Rivalry”; Asia Policy; Vol 13 No 2; </w:t>
      </w:r>
      <w:r>
        <w:t>April 2018, RJP, DebateDrills</w:t>
      </w:r>
    </w:p>
    <w:p w14:paraId="0752234E" w14:textId="77777777" w:rsidR="00914738" w:rsidRPr="0038293E" w:rsidRDefault="00914738" w:rsidP="00914738">
      <w:pPr>
        <w:spacing w:line="256" w:lineRule="auto"/>
      </w:pPr>
      <w:r w:rsidRPr="0038293E">
        <w:t xml:space="preserve">This </w:t>
      </w:r>
      <w:r w:rsidRPr="009B3872">
        <w:t xml:space="preserve">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9B3872">
        <w:t xml:space="preserve"> and that </w:t>
      </w:r>
      <w:r w:rsidRPr="009B3872">
        <w:rPr>
          <w:rStyle w:val="StyleUnderline"/>
        </w:rPr>
        <w:t>policymakers must instead accept the reality of strategic rivalry and aim to manage it at a lower level of intensity</w:t>
      </w:r>
      <w:r w:rsidRPr="009B3872">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9B3872">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9B3872">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9B3872">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9B3872">
        <w:t xml:space="preserve">, the basic nature of which remains poorly understood in the United States. </w:t>
      </w:r>
      <w:r w:rsidRPr="009B3872">
        <w:rPr>
          <w:rStyle w:val="StyleUnderline"/>
        </w:rPr>
        <w:t xml:space="preserve">To be sure, disagreements between the </w:t>
      </w:r>
      <w:r w:rsidRPr="009B3872">
        <w:rPr>
          <w:rStyle w:val="StyleUnderline"/>
        </w:rPr>
        <w:lastRenderedPageBreak/>
        <w:t>two countries have gained widespread attention. Disputes involving Chinese confrontations with U.S. allies and partners such as Japan, the Philippines, and Taiwan have frequently grabbed the headlines</w:t>
      </w:r>
      <w:r w:rsidRPr="009B3872">
        <w:t xml:space="preserve">. At other times, </w:t>
      </w:r>
      <w:r w:rsidRPr="009B3872">
        <w:rPr>
          <w:rStyle w:val="StyleUnderline"/>
        </w:rPr>
        <w:t>disagreements over Chinese trade practices and U.S. military activities in the South China Sea have occasioned discord.</w:t>
      </w:r>
      <w:r w:rsidRPr="009B3872">
        <w:t xml:space="preserve"> </w:t>
      </w:r>
      <w:r w:rsidRPr="009B3872">
        <w:rPr>
          <w:rStyle w:val="StyleUnderline"/>
        </w:rPr>
        <w:t>All these sources of conflict are genuine, but they mask the main drivers of rivalry, which are twofold</w:t>
      </w:r>
      <w:r w:rsidRPr="009B3872">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9B3872">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9B3872">
        <w:t xml:space="preserve"> </w:t>
      </w:r>
      <w:r w:rsidRPr="009B3872">
        <w:rPr>
          <w:rStyle w:val="StyleUnderline"/>
        </w:rPr>
        <w:t>At this level, the most decisive competition will be for technological leadership</w:t>
      </w:r>
      <w:r w:rsidRPr="009B3872">
        <w:t xml:space="preserve">. </w:t>
      </w:r>
      <w:r w:rsidRPr="009B3872">
        <w:rPr>
          <w:rStyle w:val="StyleUnderline"/>
        </w:rPr>
        <w:t>Should China supplant the United States as the world’s premier country in terms of technology, its claim to regional and global supremacy will be difficult to deny</w:t>
      </w:r>
      <w:r w:rsidRPr="009B3872">
        <w:t xml:space="preserve">. </w:t>
      </w:r>
      <w:r w:rsidRPr="009B3872">
        <w:rPr>
          <w:rStyle w:val="StyleUnderline"/>
        </w:rPr>
        <w:t>And once it has gained that supremacy, China will be well positioned to restructure institutional arrangements to privilege itself and disadvantage the United States.</w:t>
      </w:r>
      <w:r w:rsidRPr="009B3872">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9B3872">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9B3872">
        <w:rPr>
          <w:rStyle w:val="StyleUnderline"/>
        </w:rPr>
        <w:t>Donald Trump may have abandoned the rebalance, but many of the related initiatives remain more or less in place</w:t>
      </w:r>
      <w:r w:rsidRPr="009B3872">
        <w:t xml:space="preserve">.2 </w:t>
      </w:r>
      <w:r w:rsidRPr="009B3872">
        <w:rPr>
          <w:rStyle w:val="StyleUnderline"/>
        </w:rPr>
        <w:t>China’s challenge at the global systemic level, especially in the field of technology, has received less attention</w:t>
      </w:r>
      <w:r w:rsidRPr="009B3872">
        <w:t xml:space="preserve">. </w:t>
      </w:r>
      <w:r w:rsidRPr="006F13BB">
        <w:rPr>
          <w:rStyle w:val="Emphasis"/>
        </w:rPr>
        <w:t>Confidence in the proven U.S. ability to produce new technologies</w:t>
      </w:r>
      <w:r w:rsidRPr="009B3872">
        <w:rPr>
          <w:rStyle w:val="Emphasis"/>
        </w:rPr>
        <w:t xml:space="preserve"> and facile assumptions about the difficulties China will face in promoting innovation in new industries have led many to dismiss the challenge posed by China.</w:t>
      </w:r>
      <w:r w:rsidRPr="009B3872">
        <w:t xml:space="preserve"> </w:t>
      </w:r>
      <w:r w:rsidRPr="009B3872">
        <w:rPr>
          <w:rFonts w:eastAsia="Calibri"/>
          <w:b/>
          <w:sz w:val="24"/>
          <w:u w:val="single"/>
        </w:rPr>
        <w:t>But the contest for technological leadership is actually even more consequential than that for regional primacy</w:t>
      </w:r>
      <w:r w:rsidRPr="009B3872">
        <w:rPr>
          <w:rFonts w:eastAsia="Calibri"/>
          <w:b/>
          <w:sz w:val="14"/>
        </w:rPr>
        <w:t>.</w:t>
      </w:r>
      <w:r w:rsidRPr="009B3872">
        <w:t xml:space="preserve"> </w:t>
      </w:r>
      <w:r w:rsidRPr="009B3872">
        <w:rPr>
          <w:rStyle w:val="StyleUnderline"/>
        </w:rPr>
        <w:t xml:space="preserve">Should China succeed in surpassing the United States as the world’s technological leader, </w:t>
      </w:r>
      <w:r w:rsidRPr="006F13BB">
        <w:rPr>
          <w:rStyle w:val="Emphasis"/>
          <w:highlight w:val="green"/>
        </w:rPr>
        <w:t>U.S. diplomacy and military power will not suffice to hold the line</w:t>
      </w:r>
      <w:r w:rsidRPr="009B3872">
        <w:rPr>
          <w:rStyle w:val="Emphasis"/>
        </w:rPr>
        <w:t xml:space="preserve"> either in Asia or around the globe</w:t>
      </w:r>
      <w:r w:rsidRPr="009B3872">
        <w:rPr>
          <w:rFonts w:eastAsia="Calibri"/>
          <w:b/>
          <w:sz w:val="14"/>
        </w:rPr>
        <w:t>.</w:t>
      </w:r>
      <w:r w:rsidRPr="009B3872">
        <w:t xml:space="preserve"> Under those conditions, countries throughout the world, including U.S. allies in Asia, will be forced to come to terms with the </w:t>
      </w:r>
      <w:r w:rsidRPr="009B3872">
        <w:lastRenderedPageBreak/>
        <w:t xml:space="preserve">new leading economy. </w:t>
      </w:r>
      <w:r w:rsidRPr="009B3872">
        <w:rPr>
          <w:rStyle w:val="StyleUnderline"/>
        </w:rPr>
        <w:t>Military power projection could be far less relevant as China moves to consolidate its leading status at both the regional and global levels in such a scenario</w:t>
      </w:r>
      <w:r w:rsidRPr="009B3872">
        <w:t xml:space="preserve">. Accordingly, </w:t>
      </w:r>
      <w:r w:rsidRPr="009B3872">
        <w:rPr>
          <w:rStyle w:val="StyleUnderline"/>
        </w:rPr>
        <w:t>although the United States</w:t>
      </w:r>
      <w:r w:rsidRPr="009B3872">
        <w:t xml:space="preserve"> cannot abandon its efforts to bolster its diplomatic and military position in Asia, the country </w:t>
      </w:r>
      <w:r w:rsidRPr="009B3872">
        <w:rPr>
          <w:rStyle w:val="StyleUnderline"/>
        </w:rPr>
        <w:t>must step up its efforts to strengthen its faltering lead in new technology development</w:t>
      </w:r>
      <w:r w:rsidRPr="009B3872">
        <w:t xml:space="preserve">. </w:t>
      </w:r>
      <w:r w:rsidRPr="009B3872">
        <w:rPr>
          <w:rStyle w:val="StyleUnderline"/>
        </w:rPr>
        <w:t>While China clearly grasps the stakes, it is not clear that the United States does.</w:t>
      </w:r>
      <w:r w:rsidRPr="009B3872">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9B3872">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united states and china </w:t>
      </w:r>
      <w:r w:rsidRPr="009B3872">
        <w:rPr>
          <w:rStyle w:val="StyleUnderline"/>
        </w:rPr>
        <w:t>Strains between China and the United States have deepened in the past few years over a proliferating array of issues</w:t>
      </w:r>
      <w:r w:rsidRPr="009B3872">
        <w:t xml:space="preserve">. President </w:t>
      </w:r>
      <w:r w:rsidRPr="009B3872">
        <w:rPr>
          <w:rStyle w:val="StyleUnderline"/>
        </w:rPr>
        <w:t>Trump has stepped up accusations against China of unfair trade practices and inadequate pressure on North Korea.</w:t>
      </w:r>
      <w:r w:rsidRPr="009B3872">
        <w:t xml:space="preserve"> He also provoked controversy early in his term when he floated the idea of </w:t>
      </w:r>
      <w:r w:rsidRPr="009B3872">
        <w:rPr>
          <w:rStyle w:val="StyleUnderline"/>
        </w:rPr>
        <w:t xml:space="preserve">increasing </w:t>
      </w:r>
      <w:r w:rsidRPr="009B3872">
        <w:rPr>
          <w:rStyle w:val="StyleUnderline"/>
        </w:rPr>
        <w:lastRenderedPageBreak/>
        <w:t>official contacts with Taiwan</w:t>
      </w:r>
      <w:r w:rsidRPr="009B3872">
        <w:t xml:space="preserve">, which Beijing considers a renegade province.8 These </w:t>
      </w:r>
      <w:r w:rsidRPr="009B3872">
        <w:rPr>
          <w:rStyle w:val="StyleUnderline"/>
        </w:rPr>
        <w:t xml:space="preserve">disputes add to tensions that had expanded under </w:t>
      </w:r>
      <w:r w:rsidRPr="009B3872">
        <w:t xml:space="preserve">President </w:t>
      </w:r>
      <w:r w:rsidRPr="009B3872">
        <w:rPr>
          <w:rStyle w:val="StyleUnderline"/>
        </w:rPr>
        <w:t>Obama</w:t>
      </w:r>
      <w:r w:rsidRPr="009B3872">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9B3872">
        <w:t xml:space="preserve">. </w:t>
      </w:r>
      <w:r w:rsidRPr="009B3872">
        <w:rPr>
          <w:rStyle w:val="StyleUnderline"/>
        </w:rPr>
        <w:t>On the Chinese side, officials denounce the United States’ “Cold War mindset” and warn of conflict if Washington does not adjust its policies</w:t>
      </w:r>
      <w:r w:rsidRPr="009B3872">
        <w:t xml:space="preserve">.11 A 2015 defense white paper 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9B3872">
        <w:t xml:space="preserve">. People’s Liberation Army (PLA) deputy chief of staff Qi Jianguo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Niu Xinchun,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9B3872">
        <w:t xml:space="preserve"> Senior U.S. leaders have </w:t>
      </w:r>
      <w:r w:rsidRPr="009B3872">
        <w:rPr>
          <w:rStyle w:val="StyleUnderline"/>
        </w:rPr>
        <w:t>criticized “assertive” Chinese behavior, while some analysts blame Xi Jinping for pushing a more confrontational set of policies</w:t>
      </w:r>
      <w:r w:rsidRPr="009B3872">
        <w:t xml:space="preserve">.16 </w:t>
      </w:r>
      <w:r w:rsidRPr="009B3872">
        <w:rPr>
          <w:rStyle w:val="StyleUnderline"/>
        </w:rPr>
        <w:t>Other Western observers worry that a further souring of relations could lead to conflict</w:t>
      </w:r>
      <w:r w:rsidRPr="009B3872">
        <w:t xml:space="preserve">.17 But even if war remains unlikely, </w:t>
      </w:r>
      <w:r w:rsidRPr="009B3872">
        <w:rPr>
          <w:rStyle w:val="StyleUnderline"/>
        </w:rPr>
        <w:t>the deepening tensions increase the risks of miscalculation, crises, and potential military clashes involving the world’s two largest powers</w:t>
      </w:r>
      <w:r w:rsidRPr="009B3872">
        <w:t xml:space="preserve">. Echoing a view widely held among U.S. foreign policy experts and officials, </w:t>
      </w:r>
      <w:r w:rsidRPr="009B3872">
        <w:rPr>
          <w:rStyle w:val="StyleUnderline"/>
        </w:rPr>
        <w:t xml:space="preserve">former CIA director General Michael Hayden has warned that </w:t>
      </w:r>
      <w:r w:rsidRPr="006F13BB">
        <w:rPr>
          <w:rStyle w:val="Emphasis"/>
          <w:highlight w:val="green"/>
        </w:rPr>
        <w:t>mishandling the U.S.-China relationship could</w:t>
      </w:r>
      <w:r w:rsidRPr="009B3872">
        <w:rPr>
          <w:rStyle w:val="Emphasis"/>
        </w:rPr>
        <w:t xml:space="preserve"> be “</w:t>
      </w:r>
      <w:r w:rsidRPr="006F13BB">
        <w:rPr>
          <w:rStyle w:val="Emphasis"/>
          <w:highlight w:val="green"/>
        </w:rPr>
        <w:t>catastrophic</w:t>
      </w:r>
      <w:r w:rsidRPr="009B3872">
        <w:rPr>
          <w:rStyle w:val="Emphasis"/>
        </w:rPr>
        <w:t>.”</w:t>
      </w:r>
      <w:r w:rsidRPr="009B3872">
        <w:t xml:space="preserve">18 Rivalry at the Heart of the U.S.-China Relationship </w:t>
      </w:r>
      <w:r w:rsidRPr="009B3872">
        <w:rPr>
          <w:rStyle w:val="StyleUnderline"/>
        </w:rPr>
        <w:t xml:space="preserve">This widespread concern reflects a realistic appraisal of the dangers inherent in the U.S.-China relationship. </w:t>
      </w:r>
      <w:r w:rsidRPr="009B3872">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w:t>
      </w:r>
      <w:r w:rsidRPr="009B3872">
        <w:lastRenderedPageBreak/>
        <w:t xml:space="preserve">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9B3872">
        <w:t xml:space="preserve"> for example, </w:t>
      </w:r>
      <w:r w:rsidRPr="009B3872">
        <w:rPr>
          <w:rStyle w:val="StyleUnderline"/>
        </w:rPr>
        <w:t>that</w:t>
      </w:r>
      <w:r w:rsidRPr="009B3872">
        <w:t xml:space="preserve"> </w:t>
      </w:r>
      <w:r w:rsidRPr="009B3872">
        <w:rPr>
          <w:rStyle w:val="Emphasis"/>
        </w:rPr>
        <w:t>rivalry is perhaps the most important driver of interstate conflict</w:t>
      </w:r>
      <w:r w:rsidRPr="009B3872">
        <w:rPr>
          <w:rStyle w:val="StyleUnderline"/>
        </w:rPr>
        <w:t xml:space="preserve">. </w:t>
      </w:r>
      <w:r w:rsidRPr="009B3872">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9B3872">
        <w:t xml:space="preserve">. </w:t>
      </w:r>
      <w:r w:rsidRPr="009B3872">
        <w:rPr>
          <w:rStyle w:val="StyleUnderline"/>
        </w:rPr>
        <w:t xml:space="preserve">Wars have historically tended to be fought by pairings of these states and their allies. Rivals have opposed </w:t>
      </w:r>
      <w:r w:rsidRPr="009B3872">
        <w:t xml:space="preserve">each other in 77% of wars since 1816 and </w:t>
      </w:r>
      <w:r w:rsidRPr="009B3872">
        <w:rPr>
          <w:rStyle w:val="StyleUnderline"/>
        </w:rPr>
        <w:t>in over 90% of wars since 1945</w:t>
      </w:r>
      <w:r w:rsidRPr="009B3872">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9B3872">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9B3872">
        <w:t xml:space="preserve"> Rivals are also </w:t>
      </w:r>
      <w:r w:rsidRPr="009B3872">
        <w:rPr>
          <w:rStyle w:val="Emphasis"/>
        </w:rPr>
        <w:t>prone to serial militarized crises</w:t>
      </w:r>
      <w:r w:rsidRPr="009B3872">
        <w:rPr>
          <w:rFonts w:eastAsia="Calibri"/>
          <w:b/>
          <w:sz w:val="14"/>
        </w:rPr>
        <w:t xml:space="preserve">. </w:t>
      </w:r>
      <w:r w:rsidRPr="009B3872">
        <w:rPr>
          <w:rStyle w:val="StyleUnderline"/>
        </w:rPr>
        <w:t xml:space="preserve">Mutual perceptions of each other as hostile enemies and the inconclusive outcome of previous militarized disputes typically fuel a pattern of 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9B3872">
        <w:t xml:space="preserve">21 </w:t>
      </w:r>
      <w:r w:rsidRPr="009B3872">
        <w:rPr>
          <w:rStyle w:val="StyleUnderline"/>
        </w:rPr>
        <w:t>Rivalries do not progress in a linear direction</w:t>
      </w:r>
      <w:r w:rsidRPr="009B3872">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9B3872">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 xml:space="preserve">one can describe the Sino-U.S. relationship as a rivalry characterized as a competition between two major powers over incompatible goals regarding their status, leadership, and influence over a </w:t>
      </w:r>
      <w:r w:rsidRPr="009B3872">
        <w:rPr>
          <w:rStyle w:val="StyleUnderline"/>
        </w:rPr>
        <w:lastRenderedPageBreak/>
        <w:t>particular region—in this case principally the Asia-Pacific</w:t>
      </w:r>
      <w:r w:rsidRPr="009B3872">
        <w:t xml:space="preserve">. </w:t>
      </w:r>
      <w:r w:rsidRPr="009B3872">
        <w:rPr>
          <w:rStyle w:val="StyleUnderline"/>
        </w:rPr>
        <w:t>The dynamics of this type of strategic rivalry differ in significant ways from the far more numerous rivalries over territory</w:t>
      </w:r>
      <w:r w:rsidRPr="009B3872">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9B3872">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9B3872">
        <w:t xml:space="preserve"> to a lesser extent</w:t>
      </w:r>
      <w:r w:rsidRPr="009B3872">
        <w:rPr>
          <w:rStyle w:val="StyleUnderline"/>
        </w:rPr>
        <w:t>, a global rivalry</w:t>
      </w:r>
      <w:r w:rsidRPr="009B3872">
        <w:t xml:space="preserve">, </w:t>
      </w:r>
      <w:r w:rsidRPr="009B3872">
        <w:rPr>
          <w:rStyle w:val="StyleUnderline"/>
        </w:rPr>
        <w:t>but there is still considerable room for competition to expand.</w:t>
      </w:r>
      <w:r w:rsidRPr="009B3872">
        <w:t xml:space="preserve"> The complex and overlapping nature of the disputes makes </w:t>
      </w:r>
      <w:r w:rsidRPr="009B3872">
        <w:rPr>
          <w:rStyle w:val="Emphasis"/>
        </w:rPr>
        <w:t>strategic rivalries extremely crisis- and conflict-prone</w:t>
      </w:r>
      <w:r w:rsidRPr="009B3872">
        <w:t xml:space="preserve">. Strategic rivalries </w:t>
      </w:r>
      <w:r w:rsidRPr="009B3872">
        <w:rPr>
          <w:rStyle w:val="StyleUnderline"/>
        </w:rPr>
        <w:t>come in a grim package deal that includes strained and hostile relations, serial crises, and in some cases wars.</w:t>
      </w:r>
      <w:r w:rsidRPr="009B3872">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9B3872">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9B3872">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9B3872">
        <w:t xml:space="preserve">. China and the United States may have enjoyed stable relations in the 1980s when they cooperated on a limited basis against the Soviet Union, but that foundation of cooperation eroded considerably </w:t>
      </w:r>
      <w:r w:rsidRPr="009B3872">
        <w:lastRenderedPageBreak/>
        <w:t xml:space="preserve">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antagonism, such as the U.S. security partnership with Taiwan, has both reflected and aggravated </w:t>
      </w:r>
      <w:r w:rsidRPr="006F13BB">
        <w:rPr>
          <w:rStyle w:val="StyleUnderline"/>
          <w:highlight w:val="green"/>
        </w:rPr>
        <w:t>a</w:t>
      </w:r>
      <w:r w:rsidRPr="009B3872">
        <w:rPr>
          <w:rStyle w:val="StyleUnderline"/>
        </w:rPr>
        <w:t xml:space="preserve"> broader competition for leadership</w:t>
      </w:r>
      <w:r w:rsidRPr="009B3872">
        <w:t xml:space="preserve">. For its own reasons, Washington has resisted Beijing’s demands, and the result has been growing fear and distrust.24 The intensifying rivalry between the rising power and the status quo leader is as old as antiquity itself. Indeed, Graham Allison coined the term </w:t>
      </w:r>
      <w:r w:rsidRPr="006F13BB">
        <w:rPr>
          <w:rStyle w:val="Emphasis"/>
          <w:highlight w:val="green"/>
        </w:rPr>
        <w:t>“Thucydides</w:t>
      </w:r>
      <w:r w:rsidRPr="009B3872">
        <w:rPr>
          <w:rStyle w:val="Emphasis"/>
        </w:rPr>
        <w:t xml:space="preserve"> </w:t>
      </w:r>
      <w:r w:rsidRPr="006F13BB">
        <w:rPr>
          <w:rStyle w:val="Emphasis"/>
          <w:highlight w:val="green"/>
        </w:rPr>
        <w:t>trap</w:t>
      </w:r>
      <w:r w:rsidRPr="009B3872">
        <w:rPr>
          <w:rStyle w:val="Emphasis"/>
        </w:rPr>
        <w:t>”</w:t>
      </w:r>
      <w:r w:rsidRPr="009B3872">
        <w:rPr>
          <w:rStyle w:val="StyleUnderline"/>
        </w:rPr>
        <w:t xml:space="preserve"> </w:t>
      </w:r>
      <w:r w:rsidRPr="009B3872">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9B3872">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9B3872">
        <w:t xml:space="preserve">. As has happened in previous power transitions, China as a system leader could exploit existing arrangements to its benefit and to the detriment of the outgoing leader, the United States. Due to the enormous </w:t>
      </w:r>
      <w:r w:rsidRPr="009B3872">
        <w:lastRenderedPageBreak/>
        <w:t>rewards that accrue to a systemic leader and the high costs for the state that loses this position</w:t>
      </w:r>
      <w:r w:rsidRPr="009B3872">
        <w:rPr>
          <w:rFonts w:eastAsia="Calibri"/>
          <w:b/>
          <w:sz w:val="14"/>
        </w:rPr>
        <w:t xml:space="preserve">, </w:t>
      </w:r>
      <w:r w:rsidRPr="009B3872">
        <w:rPr>
          <w:rStyle w:val="Emphasis"/>
        </w:rPr>
        <w:t>struggles for global leadership have historically proved to be especially destructive</w:t>
      </w:r>
      <w:r w:rsidRPr="009B3872">
        <w:rPr>
          <w:rStyle w:val="StyleUnderline"/>
        </w:rPr>
        <w:t>.</w:t>
      </w:r>
      <w:r w:rsidRPr="009B3872">
        <w:t xml:space="preserve"> </w:t>
      </w:r>
      <w:r w:rsidRPr="009B3872">
        <w:rPr>
          <w:rStyle w:val="StyleUnderline"/>
        </w:rPr>
        <w:t>The possibility that China and the United States could find themselves in a similar struggle,</w:t>
      </w:r>
      <w:r w:rsidRPr="009B3872">
        <w:t xml:space="preserve"> while unlikely at this point, </w:t>
      </w:r>
      <w:r w:rsidRPr="009B3872">
        <w:rPr>
          <w:rStyle w:val="StyleUnderline"/>
        </w:rPr>
        <w:t>cannot be ruled out given the reality of the relative decline in U.S. power and the concomitant increase in Chinese comprehensive national power.</w:t>
      </w:r>
      <w:r w:rsidRPr="009B3872">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9B3872">
        <w:t xml:space="preserve"> also </w:t>
      </w:r>
      <w:r w:rsidRPr="009B3872">
        <w:rPr>
          <w:rStyle w:val="StyleUnderline"/>
        </w:rPr>
        <w:t>seeking to revise aspects of the regional and international order that it regards as obstacles to the country’s revitalization as a great power.</w:t>
      </w:r>
      <w:r w:rsidRPr="009B3872">
        <w:t xml:space="preserve"> </w:t>
      </w:r>
      <w:r w:rsidRPr="009B3872">
        <w:rPr>
          <w:rStyle w:val="StyleUnderline"/>
        </w:rPr>
        <w:t>The main theater of this competition for influence and leadership is the Asia-Pacific,</w:t>
      </w:r>
      <w:r w:rsidRPr="009B3872">
        <w:t xml:space="preserve"> as it was in the Cold War</w:t>
      </w:r>
      <w:r w:rsidRPr="009B3872">
        <w:rPr>
          <w:rStyle w:val="StyleUnderline"/>
        </w:rPr>
        <w:t xml:space="preserve">, but U.S.-China rivalry increasingly is expanding globally. </w:t>
      </w:r>
      <w:r w:rsidRPr="009B3872">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u.s.-china rivalry at the regional level </w:t>
      </w:r>
      <w:r w:rsidRPr="009B3872">
        <w:t xml:space="preserve">At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 xml:space="preserve">the 1996 </w:t>
      </w:r>
      <w:r w:rsidRPr="009B3872">
        <w:rPr>
          <w:rStyle w:val="StyleUnderline"/>
        </w:rPr>
        <w:lastRenderedPageBreak/>
        <w:t>Taiwan Strait crisis elevated the potential threat of conflict between the two countries</w:t>
      </w:r>
      <w:r w:rsidRPr="009B3872">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9B3872">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9B3872">
        <w:t xml:space="preserve">.28 The 2017 National Security Strategy stated, for example, that the United States upholds a “free and open Indo-Pacific.”29 </w:t>
      </w:r>
      <w:r w:rsidRPr="009B3872">
        <w:rPr>
          <w:rStyle w:val="StyleUnderline"/>
        </w:rPr>
        <w:t>Beijing</w:t>
      </w:r>
      <w:r w:rsidRPr="009B3872">
        <w:t>, by contrast</w:t>
      </w:r>
      <w:r w:rsidRPr="009B3872">
        <w:rPr>
          <w:rStyle w:val="StyleUnderline"/>
        </w:rPr>
        <w:t>, has increased its efforts to advance a vision for a regional order premised on Chinese leadership.</w:t>
      </w:r>
      <w:r w:rsidRPr="009B3872">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9B3872">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9B3872">
        <w:t xml:space="preserve">. China and the United States have designed an array of military capabilities and doctrines partly aimed at each other. </w:t>
      </w:r>
      <w:r w:rsidRPr="009B3872">
        <w:rPr>
          <w:rStyle w:val="StyleUnderline"/>
        </w:rPr>
        <w:t xml:space="preserve">The PLA has developed weapons systems to counter potential U.S. intervention in any contingency along China’s periphery, which </w:t>
      </w:r>
      <w:r w:rsidRPr="009B3872">
        <w:rPr>
          <w:rStyle w:val="StyleUnderline"/>
        </w:rPr>
        <w:lastRenderedPageBreak/>
        <w:t>the United States has in turn sought to counter with its own innovations,</w:t>
      </w:r>
      <w:r w:rsidRPr="009B3872">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Organisation, the Conference on Interaction and Confidence Building Measures in Asia, and other C</w:t>
      </w:r>
      <w:r w:rsidRPr="0038293E">
        <w:t xml:space="preserve">hinese-led institutions. In 2014, Xi indirectly rebuked the United States for seeking to bolster its security leadership in the region, stating that “it is for the people of Asia to uphold the security of Asia.”38 </w:t>
      </w:r>
    </w:p>
    <w:p w14:paraId="27835A13" w14:textId="1052A074" w:rsidR="00A629B4" w:rsidRDefault="00CD353A" w:rsidP="004B0BFA">
      <w:pPr>
        <w:pStyle w:val="Heading3"/>
      </w:pPr>
      <w:r>
        <w:lastRenderedPageBreak/>
        <w:t>3</w:t>
      </w:r>
    </w:p>
    <w:p w14:paraId="6DCBDC20" w14:textId="77777777" w:rsidR="004B0BFA" w:rsidRPr="006C4666" w:rsidRDefault="004B0BFA" w:rsidP="004B0BFA">
      <w:pPr>
        <w:pStyle w:val="Heading4"/>
        <w:rPr>
          <w:rFonts w:cstheme="minorHAnsi"/>
        </w:rPr>
      </w:pPr>
      <w:r w:rsidRPr="006C4666">
        <w:rPr>
          <w:rFonts w:cstheme="minorHAnsi"/>
        </w:rPr>
        <w:t>Extinction comes first!</w:t>
      </w:r>
    </w:p>
    <w:p w14:paraId="40C8B0B6" w14:textId="77777777" w:rsidR="004B0BFA" w:rsidRPr="006C4666" w:rsidRDefault="004B0BFA" w:rsidP="004B0BFA">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6E30150D" w14:textId="77777777" w:rsidR="004B0BFA" w:rsidRPr="006C4666" w:rsidRDefault="004B0BFA" w:rsidP="004B0BFA">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 xml:space="preserve">All ethical </w:t>
      </w:r>
      <w:r w:rsidRPr="006C4666">
        <w:rPr>
          <w:rStyle w:val="StyleUnderline"/>
          <w:rFonts w:cstheme="minorHAnsi"/>
        </w:rPr>
        <w:lastRenderedPageBreak/>
        <w:t>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w:t>
      </w:r>
      <w:r w:rsidRPr="006C4666">
        <w:rPr>
          <w:rFonts w:cstheme="minorHAnsi"/>
        </w:rPr>
        <w:lastRenderedPageBreak/>
        <w:t xml:space="preserve">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w:t>
      </w:r>
      <w:r w:rsidRPr="006C4666">
        <w:rPr>
          <w:rStyle w:val="StyleUnderline"/>
          <w:rFonts w:cstheme="minorHAnsi"/>
        </w:rPr>
        <w:lastRenderedPageBreak/>
        <w:t xml:space="preserve">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45A472E2" w14:textId="77777777" w:rsidR="004B0BFA" w:rsidRPr="006C4666" w:rsidRDefault="004B0BFA" w:rsidP="004B0BFA">
      <w:pPr>
        <w:rPr>
          <w:rFonts w:cstheme="minorHAnsi"/>
        </w:rPr>
      </w:pPr>
      <w:bookmarkStart w:id="0" w:name="_Hlk30787943"/>
    </w:p>
    <w:p w14:paraId="50D815F4" w14:textId="77777777" w:rsidR="004B0BFA" w:rsidRPr="006C4666" w:rsidRDefault="004B0BFA" w:rsidP="004B0BFA">
      <w:pPr>
        <w:pStyle w:val="Heading4"/>
        <w:spacing w:line="276" w:lineRule="auto"/>
        <w:rPr>
          <w:rFonts w:cstheme="minorHAnsi"/>
        </w:rPr>
      </w:pPr>
      <w:r w:rsidRPr="006C4666">
        <w:rPr>
          <w:rFonts w:cstheme="minorHAnsi"/>
        </w:rPr>
        <w:t xml:space="preserve">Existential threats </w:t>
      </w:r>
      <w:r w:rsidRPr="006C4666">
        <w:rPr>
          <w:rFonts w:cstheme="minorHAnsi"/>
          <w:u w:val="single"/>
        </w:rPr>
        <w:t>outweigh</w:t>
      </w:r>
      <w:r w:rsidRPr="006C4666">
        <w:rPr>
          <w:rFonts w:cstheme="minorHAnsi"/>
        </w:rPr>
        <w:t xml:space="preserve"> – all life has </w:t>
      </w:r>
      <w:r w:rsidRPr="006C4666">
        <w:rPr>
          <w:rFonts w:cstheme="minorHAnsi"/>
          <w:u w:val="single"/>
        </w:rPr>
        <w:t>infinite value</w:t>
      </w:r>
      <w:r w:rsidRPr="006C4666">
        <w:rPr>
          <w:rFonts w:cstheme="minorHAnsi"/>
        </w:rPr>
        <w:t xml:space="preserve"> and extinction </w:t>
      </w:r>
      <w:r w:rsidRPr="006C4666">
        <w:rPr>
          <w:rFonts w:cstheme="minorHAnsi"/>
          <w:u w:val="single"/>
        </w:rPr>
        <w:t>eliminates the possibility</w:t>
      </w:r>
      <w:r w:rsidRPr="006C4666">
        <w:rPr>
          <w:rFonts w:cstheme="minorHAnsi"/>
        </w:rPr>
        <w:t xml:space="preserve"> for future generations – err </w:t>
      </w:r>
      <w:r>
        <w:rPr>
          <w:rFonts w:cstheme="minorHAnsi"/>
        </w:rPr>
        <w:t>aff</w:t>
      </w:r>
      <w:r w:rsidRPr="006C4666">
        <w:rPr>
          <w:rFonts w:cstheme="minorHAnsi"/>
        </w:rPr>
        <w:t xml:space="preserve">, because of innate </w:t>
      </w:r>
      <w:r w:rsidRPr="006C4666">
        <w:rPr>
          <w:rFonts w:cstheme="minorHAnsi"/>
          <w:u w:val="single"/>
        </w:rPr>
        <w:t>cognitive biases</w:t>
      </w:r>
      <w:r w:rsidRPr="006C4666">
        <w:rPr>
          <w:rFonts w:cstheme="minorHAnsi"/>
        </w:rPr>
        <w:t xml:space="preserve"> </w:t>
      </w:r>
    </w:p>
    <w:p w14:paraId="0CCF00EB" w14:textId="77777777" w:rsidR="004B0BFA" w:rsidRPr="006C4666" w:rsidRDefault="004B0BFA" w:rsidP="004B0BFA">
      <w:pPr>
        <w:spacing w:line="276" w:lineRule="auto"/>
        <w:rPr>
          <w:rFonts w:cstheme="minorHAnsi"/>
        </w:rPr>
      </w:pPr>
      <w:r w:rsidRPr="006C4666">
        <w:rPr>
          <w:rStyle w:val="Style13ptBold"/>
          <w:rFonts w:cstheme="minorHAnsi"/>
        </w:rPr>
        <w:t>GPP 17</w:t>
      </w:r>
      <w:r w:rsidRPr="006C4666">
        <w:rPr>
          <w:rFonts w:cstheme="minorHAnsi"/>
        </w:rPr>
        <w:t xml:space="preserve"> (Global Priorities Project, Future of Humanity Institute at the University of Oxford, Ministry for Foreign Affairs of Finland, “Existential Risk: Diplomacy and Governance,” Global Priorities Project, 2017, </w:t>
      </w:r>
      <w:hyperlink r:id="rId30" w:history="1">
        <w:r w:rsidRPr="006C4666">
          <w:rPr>
            <w:rStyle w:val="Hyperlink"/>
            <w:rFonts w:cstheme="minorHAnsi"/>
          </w:rPr>
          <w:t>https://www.fhi.ox.ac.uk/wp-content/uploads/Existential-Risks-2017-01-23.pdf</w:t>
        </w:r>
      </w:hyperlink>
      <w:r w:rsidRPr="006C4666">
        <w:rPr>
          <w:rFonts w:cstheme="minorHAnsi"/>
        </w:rPr>
        <w:t xml:space="preserve">, </w:t>
      </w:r>
    </w:p>
    <w:p w14:paraId="17A7E939" w14:textId="77777777" w:rsidR="00745CB7" w:rsidRDefault="004B0BFA" w:rsidP="004B0BFA">
      <w:pPr>
        <w:spacing w:line="276" w:lineRule="auto"/>
        <w:rPr>
          <w:rStyle w:val="StyleUnderline"/>
          <w:rFonts w:cstheme="minorHAnsi"/>
        </w:rPr>
      </w:pPr>
      <w:r w:rsidRPr="006C4666">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61293">
        <w:rPr>
          <w:rStyle w:val="StyleUnderline"/>
          <w:rFonts w:cstheme="minorHAnsi"/>
          <w:highlight w:val="green"/>
        </w:rPr>
        <w:t>Compare</w:t>
      </w:r>
      <w:r w:rsidRPr="006C4666">
        <w:rPr>
          <w:rStyle w:val="StyleUnderline"/>
          <w:rFonts w:cstheme="minorHAnsi"/>
        </w:rPr>
        <w:t xml:space="preserve"> three outcomes: (1) </w:t>
      </w:r>
      <w:r w:rsidRPr="00961293">
        <w:rPr>
          <w:rStyle w:val="StyleUnderline"/>
          <w:rFonts w:cstheme="minorHAnsi"/>
          <w:highlight w:val="green"/>
        </w:rPr>
        <w:t>Peace</w:t>
      </w:r>
      <w:r w:rsidRPr="006C4666">
        <w:rPr>
          <w:rStyle w:val="StyleUnderline"/>
          <w:rFonts w:cstheme="minorHAnsi"/>
        </w:rPr>
        <w:t xml:space="preserve">. (2) A nuclear </w:t>
      </w:r>
      <w:r w:rsidRPr="00961293">
        <w:rPr>
          <w:rStyle w:val="StyleUnderline"/>
          <w:rFonts w:cstheme="minorHAnsi"/>
          <w:highlight w:val="green"/>
        </w:rPr>
        <w:t>war that kills 99%</w:t>
      </w:r>
      <w:r w:rsidRPr="006C4666">
        <w:rPr>
          <w:rStyle w:val="StyleUnderline"/>
          <w:rFonts w:cstheme="minorHAnsi"/>
        </w:rPr>
        <w:t xml:space="preserve"> of the world’s existing population. (3) A nuclear </w:t>
      </w:r>
      <w:r w:rsidRPr="00961293">
        <w:rPr>
          <w:rStyle w:val="StyleUnderline"/>
          <w:rFonts w:cstheme="minorHAnsi"/>
          <w:highlight w:val="green"/>
        </w:rPr>
        <w:t>war that kills 100%</w:t>
      </w:r>
      <w:r w:rsidRPr="006C4666">
        <w:rPr>
          <w:rStyle w:val="StyleUnderline"/>
          <w:rFonts w:cstheme="minorHAnsi"/>
        </w:rPr>
        <w:t xml:space="preserve">. </w:t>
      </w:r>
      <w:r w:rsidRPr="006C4666">
        <w:rPr>
          <w:rFonts w:cstheme="minorHAnsi"/>
        </w:rPr>
        <w:t xml:space="preserve">(2) would be worse than (1), and (3) would be worse than (2). Which is the greater of these two differences? </w:t>
      </w:r>
      <w:r w:rsidRPr="006C4666">
        <w:rPr>
          <w:rStyle w:val="StyleUnderline"/>
          <w:rFonts w:cstheme="minorHAnsi"/>
        </w:rPr>
        <w:t>Most people believe that the greater difference is between (1) and (2).</w:t>
      </w:r>
      <w:r w:rsidRPr="006C4666">
        <w:rPr>
          <w:rFonts w:cstheme="minorHAnsi"/>
        </w:rPr>
        <w:t xml:space="preserve"> </w:t>
      </w:r>
      <w:r w:rsidRPr="006C4666">
        <w:rPr>
          <w:rStyle w:val="StyleUnderline"/>
          <w:rFonts w:cstheme="minorHAnsi"/>
        </w:rPr>
        <w:t xml:space="preserve">I believe that </w:t>
      </w:r>
      <w:r w:rsidRPr="00961293">
        <w:rPr>
          <w:rStyle w:val="StyleUnderline"/>
          <w:rFonts w:cstheme="minorHAnsi"/>
          <w:highlight w:val="green"/>
        </w:rPr>
        <w:t>the difference between (2) and (3) is</w:t>
      </w:r>
      <w:r w:rsidRPr="006C4666">
        <w:rPr>
          <w:rStyle w:val="StyleUnderline"/>
          <w:rFonts w:cstheme="minorHAnsi"/>
        </w:rPr>
        <w:t xml:space="preserve"> very </w:t>
      </w:r>
      <w:r w:rsidRPr="00961293">
        <w:rPr>
          <w:rStyle w:val="StyleUnderline"/>
          <w:rFonts w:cstheme="minorHAnsi"/>
          <w:highlight w:val="green"/>
        </w:rPr>
        <w:t>much greater</w:t>
      </w:r>
      <w:r w:rsidRPr="006C4666">
        <w:rPr>
          <w:rFonts w:cstheme="minorHAnsi"/>
        </w:rPr>
        <w:t xml:space="preserve">. ... </w:t>
      </w:r>
      <w:r w:rsidRPr="006C4666">
        <w:rPr>
          <w:rStyle w:val="StyleUnderline"/>
          <w:rFonts w:cstheme="minorHAnsi"/>
        </w:rPr>
        <w:t xml:space="preserve">The Earth will remain habitable for </w:t>
      </w:r>
      <w:r w:rsidRPr="006C4666">
        <w:rPr>
          <w:rStyle w:val="Emphasis"/>
          <w:rFonts w:cstheme="minorHAnsi"/>
        </w:rPr>
        <w:t>at least another billion years</w:t>
      </w:r>
      <w:r w:rsidRPr="006C4666">
        <w:rPr>
          <w:rStyle w:val="StyleUnderline"/>
          <w:rFonts w:cstheme="minorHAnsi"/>
        </w:rPr>
        <w:t>.</w:t>
      </w:r>
      <w:r w:rsidRPr="006C4666">
        <w:rPr>
          <w:rFonts w:cstheme="minorHAnsi"/>
        </w:rPr>
        <w:t xml:space="preserve"> </w:t>
      </w:r>
      <w:r w:rsidRPr="006C4666">
        <w:rPr>
          <w:rStyle w:val="StyleUnderline"/>
          <w:rFonts w:cstheme="minorHAnsi"/>
        </w:rPr>
        <w:t>Civilization began only a few thousand years ago.</w:t>
      </w:r>
      <w:r w:rsidRPr="006C4666">
        <w:rPr>
          <w:rFonts w:cstheme="minorHAnsi"/>
        </w:rPr>
        <w:t xml:space="preserve"> </w:t>
      </w:r>
      <w:r w:rsidRPr="00961293">
        <w:rPr>
          <w:rStyle w:val="StyleUnderline"/>
          <w:rFonts w:cstheme="minorHAnsi"/>
          <w:highlight w:val="green"/>
        </w:rPr>
        <w:t>If we do not destroy mankind</w:t>
      </w:r>
      <w:r w:rsidRPr="006C4666">
        <w:rPr>
          <w:rStyle w:val="StyleUnderline"/>
          <w:rFonts w:cstheme="minorHAnsi"/>
        </w:rPr>
        <w:t xml:space="preserve">, </w:t>
      </w:r>
      <w:r w:rsidRPr="00961293">
        <w:rPr>
          <w:rStyle w:val="StyleUnderline"/>
          <w:rFonts w:cstheme="minorHAnsi"/>
          <w:highlight w:val="green"/>
        </w:rPr>
        <w:t>these</w:t>
      </w:r>
      <w:r w:rsidRPr="006C4666">
        <w:rPr>
          <w:rStyle w:val="StyleUnderline"/>
          <w:rFonts w:cstheme="minorHAnsi"/>
        </w:rPr>
        <w:t xml:space="preserve"> few thousand </w:t>
      </w:r>
      <w:r w:rsidRPr="00961293">
        <w:rPr>
          <w:rStyle w:val="StyleUnderline"/>
          <w:rFonts w:cstheme="minorHAnsi"/>
          <w:highlight w:val="green"/>
        </w:rPr>
        <w:t>years may be</w:t>
      </w:r>
      <w:r w:rsidRPr="006C4666">
        <w:rPr>
          <w:rStyle w:val="StyleUnderline"/>
          <w:rFonts w:cstheme="minorHAnsi"/>
        </w:rPr>
        <w:t xml:space="preserve"> only </w:t>
      </w:r>
      <w:r w:rsidRPr="00961293">
        <w:rPr>
          <w:rStyle w:val="Emphasis"/>
          <w:rFonts w:cstheme="minorHAnsi"/>
          <w:highlight w:val="green"/>
        </w:rPr>
        <w:t>a tiny fraction</w:t>
      </w:r>
      <w:r w:rsidRPr="00961293">
        <w:rPr>
          <w:rStyle w:val="StyleUnderline"/>
          <w:rFonts w:cstheme="minorHAnsi"/>
          <w:highlight w:val="green"/>
        </w:rPr>
        <w:t xml:space="preserve"> of the whole of civilized</w:t>
      </w:r>
      <w:r w:rsidRPr="006C4666">
        <w:rPr>
          <w:rStyle w:val="StyleUnderline"/>
          <w:rFonts w:cstheme="minorHAnsi"/>
        </w:rPr>
        <w:t xml:space="preserve"> human </w:t>
      </w:r>
      <w:r w:rsidRPr="00961293">
        <w:rPr>
          <w:rStyle w:val="StyleUnderline"/>
          <w:rFonts w:cstheme="minorHAnsi"/>
          <w:highlight w:val="green"/>
        </w:rPr>
        <w:t>history</w:t>
      </w:r>
      <w:r w:rsidRPr="006C4666">
        <w:rPr>
          <w:rStyle w:val="StyleUnderline"/>
          <w:rFonts w:cstheme="minorHAnsi"/>
        </w:rPr>
        <w:t>.</w:t>
      </w:r>
      <w:r w:rsidRPr="006C4666">
        <w:rPr>
          <w:rFonts w:cstheme="minorHAnsi"/>
        </w:rPr>
        <w:t xml:space="preserve"> </w:t>
      </w:r>
      <w:r w:rsidRPr="006C4666">
        <w:rPr>
          <w:rStyle w:val="StyleUnderline"/>
          <w:rFonts w:cstheme="minorHAnsi"/>
        </w:rPr>
        <w:t>The difference between (2) and (3) may thus be the difference between this tiny fraction and all of the rest of this history.</w:t>
      </w:r>
      <w:r w:rsidRPr="006C4666">
        <w:rPr>
          <w:rFonts w:cstheme="minorHAnsi"/>
        </w:rPr>
        <w:t xml:space="preserve"> </w:t>
      </w:r>
      <w:r w:rsidRPr="006C4666">
        <w:rPr>
          <w:rStyle w:val="StyleUnderline"/>
          <w:rFonts w:cstheme="minorHAnsi"/>
        </w:rPr>
        <w:t xml:space="preserve">If we compare this possible history to a day, what has occurred so far is only a </w:t>
      </w:r>
      <w:r w:rsidRPr="006C4666">
        <w:rPr>
          <w:rStyle w:val="Emphasis"/>
          <w:rFonts w:cstheme="minorHAnsi"/>
        </w:rPr>
        <w:t>fraction of a second</w:t>
      </w:r>
      <w:r w:rsidRPr="006C4666">
        <w:rPr>
          <w:rStyle w:val="StyleUnderline"/>
          <w:rFonts w:cstheme="minorHAnsi"/>
        </w:rPr>
        <w:t>.65</w:t>
      </w:r>
      <w:r w:rsidRPr="006C4666">
        <w:rPr>
          <w:rFonts w:cstheme="minorHAnsi"/>
        </w:rPr>
        <w:t xml:space="preserve"> In this argument, it seems that Parfit is assuming that the survivors of a nuclear war that kills 99% of the population would eventually be able to recover civilisation without long-term effect. As we have seen, this may not be a safe assumption – but for the purposes of this thought experiment, the point stands. </w:t>
      </w:r>
      <w:r w:rsidRPr="006C4666">
        <w:rPr>
          <w:rStyle w:val="StyleUnderline"/>
          <w:rFonts w:cstheme="minorHAnsi"/>
        </w:rPr>
        <w:t xml:space="preserve">What makes </w:t>
      </w:r>
      <w:r w:rsidRPr="00961293">
        <w:rPr>
          <w:rStyle w:val="StyleUnderline"/>
          <w:rFonts w:cstheme="minorHAnsi"/>
          <w:highlight w:val="green"/>
        </w:rPr>
        <w:t>existential catastrophes</w:t>
      </w:r>
      <w:r w:rsidRPr="006C4666">
        <w:rPr>
          <w:rStyle w:val="StyleUnderline"/>
          <w:rFonts w:cstheme="minorHAnsi"/>
        </w:rPr>
        <w:t xml:space="preserve"> especially bad is that they </w:t>
      </w:r>
      <w:r w:rsidRPr="00961293">
        <w:rPr>
          <w:rStyle w:val="StyleUnderline"/>
          <w:rFonts w:cstheme="minorHAnsi"/>
          <w:highlight w:val="green"/>
        </w:rPr>
        <w:t>would</w:t>
      </w:r>
      <w:r w:rsidRPr="006C4666">
        <w:rPr>
          <w:rStyle w:val="StyleUnderline"/>
          <w:rFonts w:cstheme="minorHAnsi"/>
        </w:rPr>
        <w:t xml:space="preserve"> “</w:t>
      </w:r>
      <w:r w:rsidRPr="00961293">
        <w:rPr>
          <w:rStyle w:val="Emphasis"/>
          <w:rFonts w:cstheme="minorHAnsi"/>
          <w:highlight w:val="green"/>
        </w:rPr>
        <w:t>destroy the future</w:t>
      </w:r>
      <w:r w:rsidRPr="006C4666">
        <w:rPr>
          <w:rStyle w:val="StyleUnderline"/>
          <w:rFonts w:cstheme="minorHAnsi"/>
        </w:rPr>
        <w:t xml:space="preserve">,” </w:t>
      </w:r>
      <w:r w:rsidRPr="006C4666">
        <w:rPr>
          <w:rStyle w:val="StyleUnderline"/>
          <w:rFonts w:cstheme="minorHAnsi"/>
        </w:rPr>
        <w:lastRenderedPageBreak/>
        <w:t>as</w:t>
      </w:r>
      <w:r w:rsidRPr="006C4666">
        <w:rPr>
          <w:rFonts w:cstheme="minorHAnsi"/>
        </w:rPr>
        <w:t xml:space="preserve"> another Oxford philosopher, Nick </w:t>
      </w:r>
      <w:r w:rsidRPr="006C4666">
        <w:rPr>
          <w:rStyle w:val="StyleUnderline"/>
          <w:rFonts w:cstheme="minorHAnsi"/>
        </w:rPr>
        <w:t>Bostrom, puts it.</w:t>
      </w:r>
      <w:r w:rsidRPr="006C4666">
        <w:rPr>
          <w:rFonts w:cstheme="minorHAnsi"/>
        </w:rPr>
        <w:t xml:space="preserve">66 </w:t>
      </w:r>
      <w:r w:rsidRPr="00961293">
        <w:rPr>
          <w:rStyle w:val="StyleUnderline"/>
          <w:rFonts w:cstheme="minorHAnsi"/>
          <w:highlight w:val="green"/>
        </w:rPr>
        <w:t>This future could</w:t>
      </w:r>
      <w:r w:rsidRPr="006C4666">
        <w:rPr>
          <w:rStyle w:val="StyleUnderline"/>
          <w:rFonts w:cstheme="minorHAnsi"/>
        </w:rPr>
        <w:t xml:space="preserve"> potentially </w:t>
      </w:r>
      <w:r w:rsidRPr="00961293">
        <w:rPr>
          <w:rStyle w:val="StyleUnderline"/>
          <w:rFonts w:cstheme="minorHAnsi"/>
          <w:highlight w:val="green"/>
        </w:rPr>
        <w:t>be</w:t>
      </w:r>
      <w:r w:rsidRPr="006C4666">
        <w:rPr>
          <w:rStyle w:val="StyleUnderline"/>
          <w:rFonts w:cstheme="minorHAnsi"/>
        </w:rPr>
        <w:t xml:space="preserve"> extremely </w:t>
      </w:r>
      <w:r w:rsidRPr="00961293">
        <w:rPr>
          <w:rStyle w:val="StyleUnderline"/>
          <w:rFonts w:cstheme="minorHAnsi"/>
          <w:highlight w:val="green"/>
        </w:rPr>
        <w:t>long</w:t>
      </w:r>
      <w:r w:rsidRPr="006C4666">
        <w:rPr>
          <w:rStyle w:val="StyleUnderline"/>
          <w:rFonts w:cstheme="minorHAnsi"/>
        </w:rPr>
        <w:t xml:space="preserve"> and full of </w:t>
      </w:r>
      <w:r w:rsidRPr="00961293">
        <w:rPr>
          <w:rStyle w:val="StyleUnderline"/>
          <w:rFonts w:cstheme="minorHAnsi"/>
          <w:highlight w:val="green"/>
        </w:rPr>
        <w:t>flourishing</w:t>
      </w:r>
      <w:r w:rsidRPr="006C4666">
        <w:rPr>
          <w:rStyle w:val="StyleUnderline"/>
          <w:rFonts w:cstheme="minorHAnsi"/>
        </w:rPr>
        <w:t xml:space="preserve">, </w:t>
      </w:r>
      <w:r w:rsidRPr="00961293">
        <w:rPr>
          <w:rStyle w:val="StyleUnderline"/>
          <w:rFonts w:cstheme="minorHAnsi"/>
          <w:highlight w:val="green"/>
        </w:rPr>
        <w:t>and</w:t>
      </w:r>
      <w:r w:rsidRPr="006C4666">
        <w:rPr>
          <w:rStyle w:val="StyleUnderline"/>
          <w:rFonts w:cstheme="minorHAnsi"/>
        </w:rPr>
        <w:t xml:space="preserve"> would therefore </w:t>
      </w:r>
      <w:r w:rsidRPr="00961293">
        <w:rPr>
          <w:rStyle w:val="StyleUnderline"/>
          <w:rFonts w:cstheme="minorHAnsi"/>
          <w:highlight w:val="green"/>
        </w:rPr>
        <w:t>have</w:t>
      </w:r>
      <w:r w:rsidRPr="006C4666">
        <w:rPr>
          <w:rStyle w:val="StyleUnderline"/>
          <w:rFonts w:cstheme="minorHAnsi"/>
        </w:rPr>
        <w:t xml:space="preserve"> extremely </w:t>
      </w:r>
      <w:r w:rsidRPr="00961293">
        <w:rPr>
          <w:rStyle w:val="StyleUnderline"/>
          <w:rFonts w:cstheme="minorHAnsi"/>
          <w:highlight w:val="green"/>
        </w:rPr>
        <w:t>large value</w:t>
      </w:r>
      <w:r w:rsidRPr="006C4666">
        <w:rPr>
          <w:rStyle w:val="StyleUnderline"/>
          <w:rFonts w:cstheme="minorHAnsi"/>
        </w:rPr>
        <w:t>.</w:t>
      </w:r>
      <w:r w:rsidRPr="006C4666">
        <w:rPr>
          <w:rFonts w:cstheme="minorHAnsi"/>
        </w:rPr>
        <w:t xml:space="preserve"> In standard risk analysis, when working out how to respond to risk, we work out the expected value of risk reduction, by weighing the probability that an action will prevent an adverse event against the severity of the event. </w:t>
      </w:r>
      <w:r w:rsidRPr="006C4666">
        <w:rPr>
          <w:rStyle w:val="StyleUnderline"/>
          <w:rFonts w:cstheme="minorHAnsi"/>
        </w:rPr>
        <w:t>Because the value of preventing existential catastrophe is so vast, even a tiny probability of prevention has huge expected value.</w:t>
      </w:r>
      <w:r w:rsidRPr="006C4666">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6C4666">
        <w:rPr>
          <w:rStyle w:val="StyleUnderline"/>
          <w:rFonts w:cstheme="minorHAnsi"/>
        </w:rPr>
        <w:t>In some areas, government policy does give significant weight to future generations.</w:t>
      </w:r>
      <w:r w:rsidRPr="006C4666">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C4666">
        <w:rPr>
          <w:rStyle w:val="StyleUnderline"/>
          <w:rFonts w:cstheme="minorHAnsi"/>
        </w:rPr>
        <w:t>However, when it comes to existential risk, it would seem that we fail to live up to principles of intergenerational equity.</w:t>
      </w:r>
      <w:r w:rsidRPr="006C4666">
        <w:rPr>
          <w:rFonts w:cstheme="minorHAnsi"/>
        </w:rPr>
        <w:t xml:space="preserve"> </w:t>
      </w:r>
      <w:r w:rsidRPr="00961293">
        <w:rPr>
          <w:rStyle w:val="StyleUnderline"/>
          <w:rFonts w:cstheme="minorHAnsi"/>
          <w:highlight w:val="green"/>
        </w:rPr>
        <w:t>Existential catastrophe would</w:t>
      </w:r>
      <w:r w:rsidRPr="006C4666">
        <w:rPr>
          <w:rStyle w:val="StyleUnderline"/>
          <w:rFonts w:cstheme="minorHAnsi"/>
        </w:rPr>
        <w:t xml:space="preserve"> not only </w:t>
      </w:r>
      <w:r w:rsidRPr="00961293">
        <w:rPr>
          <w:rStyle w:val="StyleUnderline"/>
          <w:rFonts w:cstheme="minorHAnsi"/>
          <w:highlight w:val="green"/>
        </w:rPr>
        <w:t>give future generations</w:t>
      </w:r>
      <w:r w:rsidRPr="006C4666">
        <w:rPr>
          <w:rStyle w:val="StyleUnderline"/>
          <w:rFonts w:cstheme="minorHAnsi"/>
        </w:rPr>
        <w:t xml:space="preserve"> less than the current generations; </w:t>
      </w:r>
      <w:r w:rsidRPr="006C4666">
        <w:rPr>
          <w:rStyle w:val="Emphasis"/>
          <w:rFonts w:cstheme="minorHAnsi"/>
        </w:rPr>
        <w:t xml:space="preserve">it would give them </w:t>
      </w:r>
      <w:r w:rsidRPr="00961293">
        <w:rPr>
          <w:rStyle w:val="Emphasis"/>
          <w:rFonts w:cstheme="minorHAnsi"/>
          <w:highlight w:val="green"/>
        </w:rPr>
        <w:t>nothing</w:t>
      </w:r>
      <w:r w:rsidRPr="006C4666">
        <w:rPr>
          <w:rStyle w:val="StyleUnderline"/>
          <w:rFonts w:cstheme="minorHAnsi"/>
        </w:rPr>
        <w:t>.</w:t>
      </w:r>
      <w:r w:rsidRPr="006C4666">
        <w:rPr>
          <w:rFonts w:cstheme="minorHAnsi"/>
        </w:rPr>
        <w:t xml:space="preserve"> Indeed, </w:t>
      </w:r>
      <w:r w:rsidRPr="006C4666">
        <w:rPr>
          <w:rStyle w:val="StyleUnderline"/>
          <w:rFonts w:cstheme="minorHAnsi"/>
        </w:rPr>
        <w:t>reducing existential risk plausibly has a quite low cost for us in comparison with the huge expected value it has for future generations.</w:t>
      </w:r>
      <w:r w:rsidRPr="006C4666">
        <w:rPr>
          <w:rFonts w:cstheme="minorHAnsi"/>
        </w:rPr>
        <w:t xml:space="preserve"> In spite of this, relatively little is done to reduce existential risk. </w:t>
      </w:r>
      <w:r w:rsidRPr="006C4666">
        <w:rPr>
          <w:rStyle w:val="StyleUnderline"/>
          <w:rFonts w:cstheme="minorHAnsi"/>
        </w:rPr>
        <w:t xml:space="preserve">Unless we give up on norms of intergenerational equity, they give us a strong case for significantly increasing our efforts to reduce existential risks. </w:t>
      </w:r>
      <w:r w:rsidRPr="006C4666">
        <w:rPr>
          <w:rFonts w:cstheme="minorHAnsi"/>
        </w:rPr>
        <w:t xml:space="preserve">1.3. WHY EXISTENTIAL RISKS MAY BE SYSTEMATICALLY UNDERINVESTED IN, AND THE ROLE OF THE INTERNATIONAL COMMUNITY </w:t>
      </w:r>
      <w:r w:rsidRPr="006C4666">
        <w:rPr>
          <w:rStyle w:val="StyleUnderline"/>
          <w:rFonts w:cstheme="minorHAnsi"/>
        </w:rPr>
        <w:t xml:space="preserve">In spite of the importance of </w:t>
      </w:r>
      <w:r w:rsidRPr="00961293">
        <w:rPr>
          <w:rStyle w:val="StyleUnderline"/>
          <w:rFonts w:cstheme="minorHAnsi"/>
          <w:highlight w:val="green"/>
        </w:rPr>
        <w:t>existential risk</w:t>
      </w:r>
      <w:r w:rsidRPr="006C4666">
        <w:rPr>
          <w:rStyle w:val="StyleUnderline"/>
          <w:rFonts w:cstheme="minorHAnsi"/>
        </w:rPr>
        <w:t xml:space="preserve"> reduction, it probably </w:t>
      </w:r>
      <w:r w:rsidRPr="00961293">
        <w:rPr>
          <w:rStyle w:val="StyleUnderline"/>
          <w:rFonts w:cstheme="minorHAnsi"/>
          <w:highlight w:val="green"/>
        </w:rPr>
        <w:t>receives less attention than</w:t>
      </w:r>
      <w:r w:rsidRPr="006C4666">
        <w:rPr>
          <w:rStyle w:val="StyleUnderline"/>
          <w:rFonts w:cstheme="minorHAnsi"/>
        </w:rPr>
        <w:t xml:space="preserve"> is </w:t>
      </w:r>
      <w:r w:rsidRPr="00961293">
        <w:rPr>
          <w:rStyle w:val="StyleUnderline"/>
          <w:rFonts w:cstheme="minorHAnsi"/>
          <w:highlight w:val="green"/>
        </w:rPr>
        <w:t>warranted</w:t>
      </w:r>
      <w:r w:rsidRPr="006C4666">
        <w:rPr>
          <w:rStyle w:val="StyleUnderline"/>
          <w:rFonts w:cstheme="minorHAnsi"/>
        </w:rPr>
        <w:t>.</w:t>
      </w:r>
    </w:p>
    <w:p w14:paraId="796758EA" w14:textId="77777777" w:rsidR="00745CB7" w:rsidRDefault="00745CB7" w:rsidP="004B0BFA">
      <w:pPr>
        <w:spacing w:line="276" w:lineRule="auto"/>
        <w:rPr>
          <w:rStyle w:val="StyleUnderline"/>
          <w:rFonts w:cstheme="minorHAnsi"/>
        </w:rPr>
      </w:pPr>
    </w:p>
    <w:p w14:paraId="65D0DB7B" w14:textId="77777777" w:rsidR="00745CB7" w:rsidRDefault="00745CB7" w:rsidP="004B0BFA">
      <w:pPr>
        <w:spacing w:line="276" w:lineRule="auto"/>
        <w:rPr>
          <w:rStyle w:val="StyleUnderline"/>
          <w:rFonts w:cstheme="minorHAnsi"/>
        </w:rPr>
      </w:pPr>
    </w:p>
    <w:p w14:paraId="24A4C127" w14:textId="77777777" w:rsidR="00745CB7" w:rsidRDefault="00745CB7" w:rsidP="004B0BFA">
      <w:pPr>
        <w:spacing w:line="276" w:lineRule="auto"/>
        <w:rPr>
          <w:rStyle w:val="StyleUnderline"/>
          <w:rFonts w:cstheme="minorHAnsi"/>
        </w:rPr>
      </w:pPr>
    </w:p>
    <w:p w14:paraId="7C62F196" w14:textId="1880EA2F" w:rsidR="004B0BFA" w:rsidRPr="006C4666" w:rsidRDefault="004B0BFA" w:rsidP="004B0BFA">
      <w:pPr>
        <w:spacing w:line="276" w:lineRule="auto"/>
        <w:rPr>
          <w:rFonts w:cstheme="minorHAnsi"/>
        </w:rPr>
      </w:pPr>
      <w:r w:rsidRPr="006C4666">
        <w:rPr>
          <w:rFonts w:cstheme="minorHAnsi"/>
        </w:rPr>
        <w:lastRenderedPageBreak/>
        <w:t xml:space="preserve"> As a result, concerted international cooperation is required if we are to receive adequate protection from existential risks. 1.3.1. Why existential risks are likely to be underinvested in </w:t>
      </w:r>
      <w:r w:rsidRPr="006C4666">
        <w:rPr>
          <w:rStyle w:val="StyleUnderline"/>
          <w:rFonts w:cstheme="minorHAnsi"/>
        </w:rPr>
        <w:t>There are several reasons why existential risk reduction is likely to be underinvested in.</w:t>
      </w:r>
      <w:r w:rsidRPr="006C4666">
        <w:rPr>
          <w:rFonts w:cstheme="minorHAnsi"/>
        </w:rPr>
        <w:t xml:space="preserve"> </w:t>
      </w:r>
      <w:r w:rsidRPr="006C4666">
        <w:rPr>
          <w:rStyle w:val="StyleUnderline"/>
          <w:rFonts w:cstheme="minorHAnsi"/>
        </w:rPr>
        <w:t>Firstly, it is a global public good.</w:t>
      </w:r>
      <w:r w:rsidRPr="006C4666">
        <w:rPr>
          <w:rFonts w:cstheme="minorHAnsi"/>
        </w:rPr>
        <w:t xml:space="preserve"> </w:t>
      </w:r>
      <w:r w:rsidRPr="006C4666">
        <w:rPr>
          <w:rStyle w:val="StyleUnderline"/>
          <w:rFonts w:cstheme="minorHAnsi"/>
        </w:rPr>
        <w:t>Economic theory predicts that such goods tend to be underprovided.</w:t>
      </w:r>
      <w:r w:rsidRPr="006C4666">
        <w:rPr>
          <w:rFonts w:cstheme="minorHAnsi"/>
        </w:rPr>
        <w:t xml:space="preserve"> </w:t>
      </w:r>
      <w:r w:rsidRPr="006C4666">
        <w:rPr>
          <w:rStyle w:val="StyleUnderline"/>
          <w:rFonts w:cstheme="minorHAnsi"/>
        </w:rPr>
        <w:t>The benefits of existential risk reduction are widely and indivisibly dispersed around the globe from the countries responsible for taking action.</w:t>
      </w:r>
      <w:r w:rsidRPr="006C4666">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C4666">
        <w:rPr>
          <w:rStyle w:val="StyleUnderline"/>
          <w:rFonts w:cstheme="minorHAnsi"/>
        </w:rPr>
        <w:t>Secondly</w:t>
      </w:r>
      <w:r w:rsidRPr="006C4666">
        <w:rPr>
          <w:rFonts w:cstheme="minorHAnsi"/>
        </w:rPr>
        <w:t xml:space="preserve">, as already suggested above, </w:t>
      </w:r>
      <w:r w:rsidRPr="006C4666">
        <w:rPr>
          <w:rStyle w:val="StyleUnderline"/>
          <w:rFonts w:cstheme="minorHAnsi"/>
        </w:rPr>
        <w:t>existential risk reduction is an intergenerational public good: most of the benefits are enjoyed by future generations who have no say in the political process.</w:t>
      </w:r>
      <w:r w:rsidRPr="006C4666">
        <w:rPr>
          <w:rFonts w:cstheme="minorHAnsi"/>
        </w:rPr>
        <w:t xml:space="preserve"> </w:t>
      </w:r>
      <w:r w:rsidRPr="006C4666">
        <w:rPr>
          <w:rStyle w:val="StyleUnderline"/>
          <w:rFonts w:cstheme="minorHAnsi"/>
        </w:rPr>
        <w:t>For these goods, the problem is temporal free riding: the current generation enjoys the benefits of inaction while future generations bear the costs. Thirdly</w:t>
      </w:r>
      <w:r w:rsidRPr="006C4666">
        <w:rPr>
          <w:rFonts w:cstheme="minorHAnsi"/>
        </w:rPr>
        <w:t xml:space="preserve">, many </w:t>
      </w:r>
      <w:r w:rsidRPr="006C4666">
        <w:rPr>
          <w:rStyle w:val="StyleUnderline"/>
          <w:rFonts w:cstheme="minorHAnsi"/>
        </w:rPr>
        <w:t>existential risks</w:t>
      </w:r>
      <w:r w:rsidRPr="006C4666">
        <w:rPr>
          <w:rFonts w:cstheme="minorHAnsi"/>
        </w:rPr>
        <w:t xml:space="preserve">, such as machine superintelligence, engineered pandemics, and solar geoengineering, </w:t>
      </w:r>
      <w:r w:rsidRPr="00961293">
        <w:rPr>
          <w:rStyle w:val="StyleUnderline"/>
          <w:rFonts w:cstheme="minorHAnsi"/>
          <w:highlight w:val="green"/>
        </w:rPr>
        <w:t>pose</w:t>
      </w:r>
      <w:r w:rsidRPr="006C4666">
        <w:rPr>
          <w:rStyle w:val="StyleUnderline"/>
          <w:rFonts w:cstheme="minorHAnsi"/>
        </w:rPr>
        <w:t xml:space="preserve"> an </w:t>
      </w:r>
      <w:r w:rsidRPr="00961293">
        <w:rPr>
          <w:rStyle w:val="StyleUnderline"/>
          <w:rFonts w:cstheme="minorHAnsi"/>
          <w:highlight w:val="green"/>
        </w:rPr>
        <w:t>unprecedented</w:t>
      </w:r>
      <w:r w:rsidRPr="006C4666">
        <w:rPr>
          <w:rStyle w:val="StyleUnderline"/>
          <w:rFonts w:cstheme="minorHAnsi"/>
        </w:rPr>
        <w:t xml:space="preserve"> and uncertain future threat.</w:t>
      </w:r>
      <w:r w:rsidRPr="006C4666">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961293">
        <w:rPr>
          <w:rStyle w:val="StyleUnderline"/>
          <w:rFonts w:cstheme="minorHAnsi"/>
          <w:highlight w:val="green"/>
        </w:rPr>
        <w:t>Cognitive biases also lead people to underestimate</w:t>
      </w:r>
      <w:r w:rsidRPr="006C4666">
        <w:rPr>
          <w:rStyle w:val="StyleUnderline"/>
          <w:rFonts w:cstheme="minorHAnsi"/>
        </w:rPr>
        <w:t xml:space="preserve"> existential </w:t>
      </w:r>
      <w:r w:rsidRPr="00961293">
        <w:rPr>
          <w:rStyle w:val="StyleUnderline"/>
          <w:rFonts w:cstheme="minorHAnsi"/>
          <w:highlight w:val="green"/>
        </w:rPr>
        <w:t>risks</w:t>
      </w:r>
      <w:r w:rsidRPr="006C4666">
        <w:rPr>
          <w:rStyle w:val="StyleUnderline"/>
          <w:rFonts w:cstheme="minorHAnsi"/>
        </w:rPr>
        <w:t>.</w:t>
      </w:r>
      <w:r w:rsidRPr="006C4666">
        <w:rPr>
          <w:rFonts w:cstheme="minorHAnsi"/>
        </w:rPr>
        <w:t xml:space="preserve"> </w:t>
      </w:r>
      <w:r w:rsidRPr="00961293">
        <w:rPr>
          <w:rStyle w:val="StyleUnderline"/>
          <w:rFonts w:cstheme="minorHAnsi"/>
          <w:highlight w:val="green"/>
        </w:rPr>
        <w:t>Since there have not been any catastrophes of this magnitude, these risks are not salient to politicians and the public</w:t>
      </w:r>
      <w:r w:rsidRPr="006C4666">
        <w:rPr>
          <w:rStyle w:val="StyleUnderline"/>
          <w:rFonts w:cstheme="minorHAnsi"/>
        </w:rPr>
        <w:t>.</w:t>
      </w:r>
      <w:r w:rsidRPr="006C4666">
        <w:rPr>
          <w:rFonts w:cstheme="minorHAnsi"/>
        </w:rPr>
        <w:t xml:space="preserve">72 This is an example of the misapplication of the availability heuristic, a mental shortcut which assumes that something is important only if it can be readily recalled. </w:t>
      </w:r>
      <w:r w:rsidRPr="00961293">
        <w:rPr>
          <w:rStyle w:val="StyleUnderline"/>
          <w:rFonts w:cstheme="minorHAnsi"/>
          <w:highlight w:val="green"/>
        </w:rPr>
        <w:t>Another cognitive bias</w:t>
      </w:r>
      <w:r w:rsidRPr="006C4666">
        <w:rPr>
          <w:rStyle w:val="StyleUnderline"/>
          <w:rFonts w:cstheme="minorHAnsi"/>
        </w:rPr>
        <w:t xml:space="preserve"> affecting perceptions of existential risk </w:t>
      </w:r>
      <w:r w:rsidRPr="00961293">
        <w:rPr>
          <w:rStyle w:val="StyleUnderline"/>
          <w:rFonts w:cstheme="minorHAnsi"/>
          <w:highlight w:val="green"/>
        </w:rPr>
        <w:t>is scope neglect</w:t>
      </w:r>
      <w:r w:rsidRPr="006C4666">
        <w:rPr>
          <w:rStyle w:val="StyleUnderline"/>
          <w:rFonts w:cstheme="minorHAnsi"/>
        </w:rPr>
        <w:t>.</w:t>
      </w:r>
      <w:r w:rsidRPr="006C4666">
        <w:rPr>
          <w:rFonts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961293">
        <w:rPr>
          <w:rStyle w:val="StyleUnderline"/>
          <w:rFonts w:cstheme="minorHAnsi"/>
          <w:highlight w:val="green"/>
        </w:rPr>
        <w:t xml:space="preserve">People become numbed to </w:t>
      </w:r>
      <w:r w:rsidRPr="006C4666">
        <w:rPr>
          <w:rStyle w:val="StyleUnderline"/>
          <w:rFonts w:cstheme="minorHAnsi"/>
        </w:rPr>
        <w:t xml:space="preserve">the effect of </w:t>
      </w:r>
      <w:r w:rsidRPr="00961293">
        <w:rPr>
          <w:rStyle w:val="StyleUnderline"/>
          <w:rFonts w:cstheme="minorHAnsi"/>
          <w:highlight w:val="green"/>
        </w:rPr>
        <w:t>saving lives when the numbers get too large</w:t>
      </w:r>
      <w:r w:rsidRPr="006C4666">
        <w:rPr>
          <w:rStyle w:val="StyleUnderline"/>
          <w:rFonts w:cstheme="minorHAnsi"/>
        </w:rPr>
        <w:t>.</w:t>
      </w:r>
      <w:r w:rsidRPr="006C4666">
        <w:rPr>
          <w:rFonts w:cstheme="minorHAnsi"/>
        </w:rPr>
        <w:t xml:space="preserve"> 74 </w:t>
      </w:r>
      <w:r w:rsidRPr="006C4666">
        <w:rPr>
          <w:rStyle w:val="StyleUnderline"/>
          <w:rFonts w:cstheme="minorHAnsi"/>
        </w:rPr>
        <w:t xml:space="preserve">Scope neglect is a </w:t>
      </w:r>
      <w:r w:rsidRPr="00961293">
        <w:rPr>
          <w:rStyle w:val="StyleUnderline"/>
          <w:rFonts w:cstheme="minorHAnsi"/>
          <w:highlight w:val="green"/>
        </w:rPr>
        <w:t>particularly acute</w:t>
      </w:r>
      <w:r w:rsidRPr="006C4666">
        <w:rPr>
          <w:rStyle w:val="StyleUnderline"/>
          <w:rFonts w:cstheme="minorHAnsi"/>
        </w:rPr>
        <w:t xml:space="preserve"> problem </w:t>
      </w:r>
      <w:r w:rsidRPr="00961293">
        <w:rPr>
          <w:rStyle w:val="StyleUnderline"/>
          <w:rFonts w:cstheme="minorHAnsi"/>
          <w:highlight w:val="green"/>
        </w:rPr>
        <w:t>for existential risk</w:t>
      </w:r>
      <w:r w:rsidRPr="006C4666">
        <w:rPr>
          <w:rStyle w:val="StyleUnderline"/>
          <w:rFonts w:cstheme="minorHAnsi"/>
        </w:rPr>
        <w:t xml:space="preserve"> </w:t>
      </w:r>
      <w:r w:rsidRPr="00961293">
        <w:rPr>
          <w:rStyle w:val="StyleUnderline"/>
          <w:rFonts w:cstheme="minorHAnsi"/>
          <w:highlight w:val="green"/>
        </w:rPr>
        <w:t>because</w:t>
      </w:r>
      <w:r w:rsidRPr="006C4666">
        <w:rPr>
          <w:rStyle w:val="StyleUnderline"/>
          <w:rFonts w:cstheme="minorHAnsi"/>
        </w:rPr>
        <w:t xml:space="preserve"> the </w:t>
      </w:r>
      <w:r w:rsidRPr="00961293">
        <w:rPr>
          <w:rStyle w:val="StyleUnderline"/>
          <w:rFonts w:cstheme="minorHAnsi"/>
          <w:highlight w:val="green"/>
        </w:rPr>
        <w:t>numbers</w:t>
      </w:r>
      <w:r w:rsidRPr="006C4666">
        <w:rPr>
          <w:rStyle w:val="StyleUnderline"/>
          <w:rFonts w:cstheme="minorHAnsi"/>
        </w:rPr>
        <w:t xml:space="preserve"> at stake </w:t>
      </w:r>
      <w:r w:rsidRPr="00961293">
        <w:rPr>
          <w:rStyle w:val="StyleUnderline"/>
          <w:rFonts w:cstheme="minorHAnsi"/>
          <w:highlight w:val="green"/>
        </w:rPr>
        <w:t xml:space="preserve">are </w:t>
      </w:r>
      <w:r w:rsidRPr="006C4666">
        <w:rPr>
          <w:rStyle w:val="StyleUnderline"/>
          <w:rFonts w:cstheme="minorHAnsi"/>
        </w:rPr>
        <w:t xml:space="preserve">so </w:t>
      </w:r>
      <w:r w:rsidRPr="00961293">
        <w:rPr>
          <w:rStyle w:val="StyleUnderline"/>
          <w:rFonts w:cstheme="minorHAnsi"/>
          <w:highlight w:val="green"/>
        </w:rPr>
        <w:t>large</w:t>
      </w:r>
      <w:r w:rsidRPr="006C4666">
        <w:rPr>
          <w:rStyle w:val="StyleUnderline"/>
          <w:rFonts w:cstheme="minorHAnsi"/>
        </w:rPr>
        <w:t>.</w:t>
      </w:r>
      <w:r w:rsidRPr="006C4666">
        <w:rPr>
          <w:rFonts w:cstheme="minorHAnsi"/>
        </w:rPr>
        <w:t xml:space="preserve"> </w:t>
      </w:r>
      <w:r w:rsidRPr="006C4666">
        <w:rPr>
          <w:rStyle w:val="StyleUnderline"/>
          <w:rFonts w:cstheme="minorHAnsi"/>
        </w:rPr>
        <w:t xml:space="preserve">Due to scope neglect, decision-makers are prone to treat existential risks in a similar way to problems </w:t>
      </w:r>
      <w:r w:rsidRPr="006C4666">
        <w:rPr>
          <w:rStyle w:val="StyleUnderline"/>
          <w:rFonts w:cstheme="minorHAnsi"/>
        </w:rPr>
        <w:lastRenderedPageBreak/>
        <w:t>which are less severe by many orders of magnitude.</w:t>
      </w:r>
      <w:r w:rsidRPr="006C4666">
        <w:rPr>
          <w:rFonts w:cstheme="minorHAnsi"/>
        </w:rPr>
        <w:t xml:space="preserve"> A wide range of other cognitive biases are likely to affect the evaluation of existential risks.75</w:t>
      </w:r>
    </w:p>
    <w:bookmarkEnd w:id="0"/>
    <w:p w14:paraId="7ADB0CDC" w14:textId="77777777" w:rsidR="004B0BFA" w:rsidRPr="006C4666" w:rsidRDefault="004B0BFA" w:rsidP="004B0BFA">
      <w:pPr>
        <w:spacing w:line="276" w:lineRule="auto"/>
        <w:rPr>
          <w:rFonts w:cstheme="minorHAnsi"/>
        </w:rPr>
      </w:pPr>
    </w:p>
    <w:p w14:paraId="33EFF4D6" w14:textId="77777777" w:rsidR="004B0BFA" w:rsidRPr="006C4666" w:rsidRDefault="004B0BFA" w:rsidP="004B0BFA">
      <w:pPr>
        <w:pStyle w:val="Heading4"/>
        <w:rPr>
          <w:rFonts w:cstheme="minorHAnsi"/>
        </w:rPr>
      </w:pPr>
      <w:r w:rsidRPr="006C4666">
        <w:rPr>
          <w:rFonts w:cstheme="minorHAnsi"/>
        </w:rPr>
        <w:t xml:space="preserve">Extinction isn’t white paranoia and apocalyptic reps are good </w:t>
      </w:r>
    </w:p>
    <w:p w14:paraId="1790865E" w14:textId="77777777" w:rsidR="004B0BFA" w:rsidRPr="006C4666" w:rsidRDefault="004B0BFA" w:rsidP="004B0BFA">
      <w:pPr>
        <w:rPr>
          <w:rFonts w:cstheme="minorHAnsi"/>
        </w:rPr>
      </w:pPr>
      <w:r w:rsidRPr="006C4666">
        <w:rPr>
          <w:rStyle w:val="Style13ptBold"/>
          <w:rFonts w:cstheme="minorHAnsi"/>
        </w:rPr>
        <w:t>Thompson 18</w:t>
      </w:r>
      <w:r w:rsidRPr="006C4666">
        <w:rPr>
          <w:rFonts w:cstheme="minorHAnsi"/>
        </w:rPr>
        <w:t xml:space="preserve"> [Nicole Akoukou. Chicago-based creative writer. 4-6-2018. "Why I will not allow the fear of a nuclear attack to be white-washed." RaceBaitR. http://racebaitr.com/2018/04/06/2087/#]</w:t>
      </w:r>
    </w:p>
    <w:p w14:paraId="1E7F88B6" w14:textId="77777777" w:rsidR="004B0BFA" w:rsidRPr="006C4666" w:rsidRDefault="004B0BFA" w:rsidP="004B0BFA">
      <w:pPr>
        <w:rPr>
          <w:rFonts w:cstheme="minorHAnsi"/>
          <w:u w:val="single"/>
        </w:rPr>
      </w:pPr>
      <w:r w:rsidRPr="006C4666">
        <w:rPr>
          <w:rStyle w:val="StyleUnderline"/>
          <w:rFonts w:cstheme="minorHAnsi"/>
        </w:rPr>
        <w:t>I couldn’t spare empathy for a white</w:t>
      </w:r>
      <w:r w:rsidRPr="006C4666">
        <w:rPr>
          <w:rFonts w:cstheme="minorHAnsi"/>
        </w:rPr>
        <w:t xml:space="preserve"> woman </w:t>
      </w:r>
      <w:r w:rsidRPr="006C4666">
        <w:rPr>
          <w:rStyle w:val="StyleUnderline"/>
          <w:rFonts w:cstheme="minorHAnsi"/>
        </w:rPr>
        <w:t xml:space="preserve">whose biggest fear was something that hadn’t happened yet and might not. Meanwhile, </w:t>
      </w:r>
      <w:r w:rsidRPr="006C4666">
        <w:rPr>
          <w:rStyle w:val="Emphasis"/>
          <w:rFonts w:cstheme="minorHAnsi"/>
        </w:rPr>
        <w:t>my</w:t>
      </w:r>
      <w:r w:rsidRPr="006C4666">
        <w:rPr>
          <w:rStyle w:val="StyleUnderline"/>
          <w:rFonts w:cstheme="minorHAnsi"/>
        </w:rPr>
        <w:t xml:space="preserve"> most significant fears were </w:t>
      </w:r>
      <w:r w:rsidRPr="006C4666">
        <w:rPr>
          <w:rStyle w:val="Emphasis"/>
          <w:rFonts w:cstheme="minorHAnsi"/>
        </w:rPr>
        <w:t>in motion</w:t>
      </w:r>
      <w:r w:rsidRPr="006C4666">
        <w:rPr>
          <w:rFonts w:cstheme="minorHAnsi"/>
        </w:rPr>
        <w:t xml:space="preserve">: </w:t>
      </w:r>
      <w:r w:rsidRPr="006C4666">
        <w:rPr>
          <w:rStyle w:val="StyleUnderline"/>
          <w:rFonts w:cstheme="minorHAnsi"/>
        </w:rPr>
        <w:t xml:space="preserve">women and men </w:t>
      </w:r>
      <w:r w:rsidRPr="006C4666">
        <w:rPr>
          <w:rStyle w:val="Emphasis"/>
          <w:rFonts w:cstheme="minorHAnsi"/>
        </w:rPr>
        <w:t>dying in cells</w:t>
      </w:r>
      <w:r w:rsidRPr="006C4666">
        <w:rPr>
          <w:rFonts w:cstheme="minorHAnsi"/>
        </w:rPr>
        <w:t xml:space="preserve"> after being wrongly imprisoned, </w:t>
      </w:r>
      <w:r w:rsidRPr="006C4666">
        <w:rPr>
          <w:rStyle w:val="Emphasis"/>
          <w:rFonts w:cstheme="minorHAnsi"/>
        </w:rPr>
        <w:t>choked out</w:t>
      </w:r>
      <w:r w:rsidRPr="006C4666">
        <w:rPr>
          <w:rStyle w:val="StyleUnderline"/>
          <w:rFonts w:cstheme="minorHAnsi"/>
        </w:rPr>
        <w:t xml:space="preserve"> for peddling cigarettes, or </w:t>
      </w:r>
      <w:r w:rsidRPr="006C4666">
        <w:rPr>
          <w:rStyle w:val="Emphasis"/>
          <w:rFonts w:cstheme="minorHAnsi"/>
        </w:rPr>
        <w:t>shot to death</w:t>
      </w:r>
      <w:r w:rsidRPr="006C4666">
        <w:rPr>
          <w:rFonts w:cstheme="minorHAnsi"/>
        </w:rPr>
        <w:t xml:space="preserve"> during ‘routine’ traffic stops. I twitch when my partner is late, worried that a cantankerous cop has brutalized or shot him because he wouldn’t prostrate himself. </w:t>
      </w:r>
      <w:r w:rsidRPr="006C4666">
        <w:rPr>
          <w:rStyle w:val="StyleUnderline"/>
          <w:rFonts w:cstheme="minorHAnsi"/>
        </w:rPr>
        <w:t>As a woman of color, I am aware of</w:t>
      </w:r>
      <w:r w:rsidRPr="006C4666">
        <w:rPr>
          <w:rFonts w:cstheme="minorHAnsi"/>
        </w:rPr>
        <w:t xml:space="preserve"> the </w:t>
      </w:r>
      <w:r w:rsidRPr="006C4666">
        <w:rPr>
          <w:rStyle w:val="StyleUnderline"/>
          <w:rFonts w:cstheme="minorHAnsi"/>
        </w:rPr>
        <w:t xml:space="preserve">multiple types of violence that threaten me </w:t>
      </w:r>
      <w:r w:rsidRPr="006C4666">
        <w:rPr>
          <w:rStyle w:val="Emphasis"/>
          <w:rFonts w:cstheme="minorHAnsi"/>
        </w:rPr>
        <w:t>currently—not theoretically</w:t>
      </w:r>
      <w:r w:rsidRPr="006C4666">
        <w:rPr>
          <w:rStyle w:val="StyleUnderline"/>
          <w:rFonts w:cstheme="minorHAnsi"/>
        </w:rPr>
        <w:t xml:space="preserve">. </w:t>
      </w:r>
      <w:r w:rsidRPr="006C4666">
        <w:rPr>
          <w:rStyle w:val="Emphasis"/>
          <w:rFonts w:cstheme="minorHAnsi"/>
        </w:rPr>
        <w:t>Street harassment</w:t>
      </w:r>
      <w:r w:rsidRPr="006C4666">
        <w:rPr>
          <w:rFonts w:cstheme="minorHAnsi"/>
        </w:rPr>
        <w:t xml:space="preserve">, excessively affecting me as a Black woman, has blindsided me since I was eleven. A premature body meant </w:t>
      </w:r>
      <w:r w:rsidRPr="006C4666">
        <w:rPr>
          <w:rStyle w:val="StyleUnderline"/>
          <w:rFonts w:cstheme="minorHAnsi"/>
        </w:rPr>
        <w:t>being</w:t>
      </w:r>
      <w:r w:rsidRPr="006C4666">
        <w:rPr>
          <w:rFonts w:cstheme="minorHAnsi"/>
        </w:rPr>
        <w:t xml:space="preserve"> </w:t>
      </w:r>
      <w:r w:rsidRPr="006C4666">
        <w:rPr>
          <w:rStyle w:val="Emphasis"/>
          <w:rFonts w:cstheme="minorHAnsi"/>
        </w:rPr>
        <w:t>catcalled</w:t>
      </w:r>
      <w:r w:rsidRPr="006C4666">
        <w:rPr>
          <w:rFonts w:cstheme="minorHAnsi"/>
        </w:rPr>
        <w:t xml:space="preserve"> before I’d discussed the birds and the bees. It meant being </w:t>
      </w:r>
      <w:r w:rsidRPr="006C4666">
        <w:rPr>
          <w:rStyle w:val="Emphasis"/>
          <w:rFonts w:cstheme="minorHAnsi"/>
        </w:rPr>
        <w:t>followed</w:t>
      </w:r>
      <w:r w:rsidRPr="006C4666">
        <w:rPr>
          <w:rStyle w:val="StyleUnderline"/>
          <w:rFonts w:cstheme="minorHAnsi"/>
        </w:rPr>
        <w:t xml:space="preserve">, </w:t>
      </w:r>
      <w:r w:rsidRPr="006C4666">
        <w:rPr>
          <w:rStyle w:val="Emphasis"/>
          <w:rFonts w:cstheme="minorHAnsi"/>
        </w:rPr>
        <w:t>whistled at</w:t>
      </w:r>
      <w:r w:rsidRPr="006C4666">
        <w:rPr>
          <w:rStyle w:val="StyleUnderline"/>
          <w:rFonts w:cstheme="minorHAnsi"/>
        </w:rPr>
        <w:t xml:space="preserve">, or </w:t>
      </w:r>
      <w:r w:rsidRPr="006C4666">
        <w:rPr>
          <w:rStyle w:val="Emphasis"/>
          <w:rFonts w:cstheme="minorHAnsi"/>
        </w:rPr>
        <w:t>groped</w:t>
      </w:r>
      <w:r w:rsidRPr="006C4666">
        <w:rPr>
          <w:rFonts w:cstheme="minorHAnsi"/>
        </w:rPr>
        <w:t xml:space="preserve">. As an adult, while navigating through neighborhoods with extinguished street lights,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Ever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A majority of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to dinner I wasn’t in the mood for the “I can’t believe we’re all going to die because Trump is an idiot” shit. I shook my head, willing the meal to be over, and was grateful when the check arrived just as someone was asking me </w:t>
      </w:r>
      <w:r w:rsidRPr="006C4666">
        <w:rPr>
          <w:rFonts w:cstheme="minorHAnsi"/>
        </w:rPr>
        <w:lastRenderedPageBreak/>
        <w:t xml:space="preserve">about my hair. My thinking wasn’t all too different from Michael Harriot’s ‘Why Black America Isn’t Worried About the Upcoming Nuclear Holocaust.” While the meal was partly pleasant, </w:t>
      </w:r>
      <w:r w:rsidRPr="006C4666">
        <w:rPr>
          <w:rStyle w:val="StyleUnderline"/>
          <w:rFonts w:cstheme="minorHAnsi"/>
        </w:rPr>
        <w:t xml:space="preserve">I departed thinking, “fear of nuclear demolition is </w:t>
      </w:r>
      <w:r w:rsidRPr="006C4666">
        <w:rPr>
          <w:rStyle w:val="Emphasis"/>
          <w:rFonts w:cstheme="minorHAnsi"/>
        </w:rPr>
        <w:t>just some white shit</w:t>
      </w:r>
      <w:r w:rsidRPr="006C4666">
        <w:rPr>
          <w:rFonts w:cstheme="minorHAnsi"/>
        </w:rPr>
        <w:t xml:space="preserve">.” Sadly, that thought would not last long. </w:t>
      </w:r>
      <w:r w:rsidRPr="006C4666">
        <w:rPr>
          <w:rStyle w:val="StyleUnderline"/>
          <w:rFonts w:cstheme="minorHAnsi"/>
        </w:rPr>
        <w:t>I still vibe with Harriot’s statement, “Black people have lived under the specter of having our existence erased on a white man’s whim since we stepped on</w:t>
      </w:r>
      <w:r w:rsidRPr="006C4666">
        <w:rPr>
          <w:rFonts w:cstheme="minorHAnsi"/>
        </w:rPr>
        <w:t xml:space="preserve">to the </w:t>
      </w:r>
      <w:r w:rsidRPr="006C4666">
        <w:rPr>
          <w:rStyle w:val="StyleUnderline"/>
          <w:rFonts w:cstheme="minorHAnsi"/>
        </w:rPr>
        <w:t>shore</w:t>
      </w:r>
      <w:r w:rsidRPr="006C4666">
        <w:rPr>
          <w:rFonts w:cstheme="minorHAnsi"/>
        </w:rPr>
        <w:t xml:space="preserve"> at Jamestown Landing.” </w:t>
      </w:r>
      <w:r w:rsidRPr="006C4666">
        <w:rPr>
          <w:rStyle w:val="StyleUnderline"/>
          <w:rFonts w:cstheme="minorHAnsi"/>
        </w:rPr>
        <w:t>However</w:t>
      </w:r>
      <w:r w:rsidRPr="006C4666">
        <w:rPr>
          <w:rFonts w:cstheme="minorHAnsi"/>
        </w:rPr>
        <w:t xml:space="preserve">, a friend—a Black friend—ignited my nuclear paranoia by sharing theories about when it might happen and who faced the greatest threat. In an attempt to ease my friend’s fear, I leaned in to listen but accidentally toppled down the rabbit hole too. I forked through curated news feeds. I sifted through “fake news,” “actual news,” and foreign news sources. Suddenly, an idea took root: </w:t>
      </w:r>
      <w:r w:rsidRPr="00961293">
        <w:rPr>
          <w:rStyle w:val="StyleUnderline"/>
          <w:rFonts w:cstheme="minorHAnsi"/>
          <w:highlight w:val="green"/>
        </w:rPr>
        <w:t xml:space="preserve">nuclear strike would </w:t>
      </w:r>
      <w:r w:rsidRPr="00961293">
        <w:rPr>
          <w:rStyle w:val="Emphasis"/>
          <w:rFonts w:cstheme="minorHAnsi"/>
          <w:highlight w:val="green"/>
        </w:rPr>
        <w:t>disproportionately impact Black</w:t>
      </w:r>
      <w:r w:rsidRPr="006C4666">
        <w:rPr>
          <w:rStyle w:val="Emphasis"/>
          <w:rFonts w:cstheme="minorHAnsi"/>
        </w:rPr>
        <w:t xml:space="preserve"> people</w:t>
      </w:r>
      <w:r w:rsidRPr="006C4666">
        <w:rPr>
          <w:rStyle w:val="StyleUnderline"/>
          <w:rFonts w:cstheme="minorHAnsi"/>
        </w:rPr>
        <w:t xml:space="preserve">, </w:t>
      </w:r>
      <w:r w:rsidRPr="00961293">
        <w:rPr>
          <w:rStyle w:val="Emphasis"/>
          <w:rFonts w:cstheme="minorHAnsi"/>
          <w:highlight w:val="green"/>
        </w:rPr>
        <w:t>brown</w:t>
      </w:r>
      <w:r w:rsidRPr="006C4666">
        <w:rPr>
          <w:rStyle w:val="Emphasis"/>
          <w:rFonts w:cstheme="minorHAnsi"/>
        </w:rPr>
        <w:t xml:space="preserve"> people</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low-income individuals</w:t>
      </w:r>
      <w:r w:rsidRPr="00961293">
        <w:rPr>
          <w:rStyle w:val="StyleUnderline"/>
          <w:rFonts w:cstheme="minorHAnsi"/>
          <w:highlight w:val="green"/>
        </w:rPr>
        <w:t xml:space="preserve">. </w:t>
      </w:r>
      <w:r w:rsidRPr="006C4666">
        <w:rPr>
          <w:rStyle w:val="StyleUnderline"/>
          <w:rFonts w:cstheme="minorHAnsi"/>
        </w:rPr>
        <w:t xml:space="preserve">North Korea won’t target the plain sight racists of </w:t>
      </w:r>
      <w:r w:rsidRPr="006C4666">
        <w:rPr>
          <w:rStyle w:val="Emphasis"/>
          <w:rFonts w:cstheme="minorHAnsi"/>
        </w:rPr>
        <w:t>Portland</w:t>
      </w:r>
      <w:r w:rsidRPr="006C4666">
        <w:rPr>
          <w:rFonts w:cstheme="minorHAnsi"/>
        </w:rPr>
        <w:t xml:space="preserve">, Oregon, </w:t>
      </w:r>
      <w:r w:rsidRPr="006C4666">
        <w:rPr>
          <w:rStyle w:val="StyleUnderline"/>
          <w:rFonts w:cstheme="minorHAnsi"/>
        </w:rPr>
        <w:t xml:space="preserve">the violently microaggressive </w:t>
      </w:r>
      <w:r w:rsidRPr="006C4666">
        <w:rPr>
          <w:rStyle w:val="Emphasis"/>
          <w:rFonts w:cstheme="minorHAnsi"/>
        </w:rPr>
        <w:t>liberals</w:t>
      </w:r>
      <w:r w:rsidRPr="006C4666">
        <w:rPr>
          <w:rStyle w:val="StyleUnderline"/>
          <w:rFonts w:cstheme="minorHAnsi"/>
        </w:rPr>
        <w:t xml:space="preserve"> of the </w:t>
      </w:r>
      <w:r w:rsidRPr="006C4666">
        <w:rPr>
          <w:rStyle w:val="Emphasis"/>
          <w:rFonts w:cstheme="minorHAnsi"/>
        </w:rPr>
        <w:t>rural Northwest</w:t>
      </w:r>
      <w:r w:rsidRPr="006C4666">
        <w:rPr>
          <w:rStyle w:val="StyleUnderline"/>
          <w:rFonts w:cstheme="minorHAnsi"/>
        </w:rPr>
        <w:t xml:space="preserve">, or the white-hooded </w:t>
      </w:r>
      <w:r w:rsidRPr="006C4666">
        <w:rPr>
          <w:rStyle w:val="Emphasis"/>
          <w:rFonts w:cstheme="minorHAnsi"/>
        </w:rPr>
        <w:t>klansmen</w:t>
      </w:r>
      <w:r w:rsidRPr="006C4666">
        <w:rPr>
          <w:rFonts w:cstheme="minorHAnsi"/>
        </w:rPr>
        <w:t xml:space="preserve"> </w:t>
      </w:r>
      <w:r w:rsidRPr="006C4666">
        <w:rPr>
          <w:rStyle w:val="StyleUnderline"/>
          <w:rFonts w:cstheme="minorHAnsi"/>
        </w:rPr>
        <w:t>of</w:t>
      </w:r>
      <w:r w:rsidRPr="006C4666">
        <w:rPr>
          <w:rFonts w:cstheme="minorHAnsi"/>
        </w:rPr>
        <w:t xml:space="preserve"> Diamondhead, </w:t>
      </w:r>
      <w:r w:rsidRPr="006C4666">
        <w:rPr>
          <w:rStyle w:val="Emphasis"/>
          <w:rFonts w:cstheme="minorHAnsi"/>
        </w:rPr>
        <w:t>Mississippi</w:t>
      </w:r>
      <w:r w:rsidRPr="006C4666">
        <w:rPr>
          <w:rStyle w:val="StyleUnderline"/>
          <w:rFonts w:cstheme="minorHAnsi"/>
        </w:rPr>
        <w:t xml:space="preserve">. No, under the instruction of the supreme leader Kim Jong-un, North Korea will likely </w:t>
      </w:r>
      <w:r w:rsidRPr="00961293">
        <w:rPr>
          <w:rStyle w:val="StyleUnderline"/>
          <w:rFonts w:cstheme="minorHAnsi"/>
          <w:highlight w:val="green"/>
        </w:rPr>
        <w:t xml:space="preserve">strike </w:t>
      </w:r>
      <w:r w:rsidRPr="00961293">
        <w:rPr>
          <w:rStyle w:val="Emphasis"/>
          <w:rFonts w:cstheme="minorHAnsi"/>
          <w:highlight w:val="green"/>
        </w:rPr>
        <w:t>densely populated urban areas</w:t>
      </w:r>
      <w:r w:rsidRPr="006C4666">
        <w:rPr>
          <w:rFonts w:cstheme="minorHAnsi"/>
        </w:rPr>
        <w:t xml:space="preserve">, such as Los Angeles, Chicago, Washington D.C., and New York City. </w:t>
      </w:r>
      <w:r w:rsidRPr="006C4666">
        <w:rPr>
          <w:rStyle w:val="StyleUnderline"/>
          <w:rFonts w:cstheme="minorHAnsi"/>
        </w:rPr>
        <w:t xml:space="preserve">These locations stand-out as targets </w:t>
      </w:r>
      <w:r w:rsidRPr="00961293">
        <w:rPr>
          <w:rStyle w:val="StyleUnderline"/>
          <w:rFonts w:cstheme="minorHAnsi"/>
          <w:highlight w:val="green"/>
        </w:rPr>
        <w:t>for</w:t>
      </w:r>
      <w:r w:rsidRPr="006C4666">
        <w:rPr>
          <w:rStyle w:val="StyleUnderline"/>
          <w:rFonts w:cstheme="minorHAnsi"/>
        </w:rPr>
        <w:t xml:space="preserve"> a nuclear strike because they are </w:t>
      </w:r>
      <w:r w:rsidRPr="006C4666">
        <w:rPr>
          <w:rStyle w:val="Emphasis"/>
          <w:rFonts w:cstheme="minorHAnsi"/>
        </w:rPr>
        <w:t>densely populated</w:t>
      </w:r>
      <w:r w:rsidRPr="006C4666">
        <w:rPr>
          <w:rFonts w:cstheme="minorHAnsi"/>
        </w:rPr>
        <w:t xml:space="preserve"> U.S. population centers. </w:t>
      </w:r>
      <w:r w:rsidRPr="006C4666">
        <w:rPr>
          <w:rStyle w:val="StyleUnderline"/>
          <w:rFonts w:cstheme="minorHAnsi"/>
        </w:rPr>
        <w:t xml:space="preserve">Attacking the heart of the nation or populous cities would translate to </w:t>
      </w:r>
      <w:r w:rsidRPr="00961293">
        <w:rPr>
          <w:rStyle w:val="StyleUnderline"/>
          <w:rFonts w:cstheme="minorHAnsi"/>
          <w:highlight w:val="green"/>
        </w:rPr>
        <w:t>more casualties</w:t>
      </w:r>
      <w:r w:rsidRPr="006C4666">
        <w:rPr>
          <w:rFonts w:cstheme="minorHAnsi"/>
        </w:rPr>
        <w:t xml:space="preserve">. With that in mind, it’s not lost on me that </w:t>
      </w:r>
      <w:r w:rsidRPr="006C4666">
        <w:rPr>
          <w:rStyle w:val="StyleUnderline"/>
          <w:rFonts w:cstheme="minorHAnsi"/>
        </w:rPr>
        <w:t xml:space="preserve">the most populous </w:t>
      </w:r>
      <w:r w:rsidRPr="00961293">
        <w:rPr>
          <w:rStyle w:val="StyleUnderline"/>
          <w:rFonts w:cstheme="minorHAnsi"/>
          <w:highlight w:val="green"/>
        </w:rPr>
        <w:t>cities</w:t>
      </w:r>
      <w:r w:rsidRPr="006C4666">
        <w:rPr>
          <w:rStyle w:val="StyleUnderline"/>
          <w:rFonts w:cstheme="minorHAnsi"/>
        </w:rPr>
        <w:t xml:space="preserve"> in the United States </w:t>
      </w:r>
      <w:r w:rsidRPr="00961293">
        <w:rPr>
          <w:rStyle w:val="StyleUnderline"/>
          <w:rFonts w:cstheme="minorHAnsi"/>
          <w:highlight w:val="green"/>
        </w:rPr>
        <w:t>boast sizeable</w:t>
      </w:r>
      <w:r w:rsidRPr="006C4666">
        <w:rPr>
          <w:rStyle w:val="StyleUnderline"/>
          <w:rFonts w:cstheme="minorHAnsi"/>
        </w:rPr>
        <w:t xml:space="preserve"> diverse populations, or more plainly put: </w:t>
      </w:r>
      <w:r w:rsidRPr="00961293">
        <w:rPr>
          <w:rStyle w:val="Emphasis"/>
          <w:rFonts w:cstheme="minorHAnsi"/>
          <w:highlight w:val="green"/>
        </w:rPr>
        <w:t>Black populations</w:t>
      </w:r>
      <w:r w:rsidRPr="006C4666">
        <w:rPr>
          <w:rStyle w:val="StyleUnderline"/>
          <w:rFonts w:cstheme="minorHAnsi"/>
        </w:rPr>
        <w:t xml:space="preserve">. </w:t>
      </w:r>
      <w:r w:rsidRPr="006C4666">
        <w:rPr>
          <w:rFonts w:cstheme="minorHAnsi"/>
        </w:rPr>
        <w:t xml:space="preserve">This shit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6C4666">
        <w:rPr>
          <w:rStyle w:val="StyleUnderline"/>
          <w:rFonts w:cstheme="minorHAnsi"/>
        </w:rPr>
        <w:t xml:space="preserve">The practice of preparing for a nuclear holocaust </w:t>
      </w:r>
      <w:r w:rsidRPr="006C4666">
        <w:rPr>
          <w:rStyle w:val="Emphasis"/>
          <w:rFonts w:cstheme="minorHAnsi"/>
        </w:rPr>
        <w:t>sometimes feels comical</w:t>
      </w:r>
      <w:r w:rsidRPr="006C4666">
        <w:rPr>
          <w:rStyle w:val="StyleUnderline"/>
          <w:rFonts w:cstheme="minorHAnsi"/>
        </w:rPr>
        <w:t>, particularly when acknowledging that there has long been a war on Black people in this country</w:t>
      </w:r>
      <w:r w:rsidRPr="006C4666">
        <w:rPr>
          <w:rFonts w:cstheme="minorHAnsi"/>
        </w:rPr>
        <w:t xml:space="preserve">.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w:t>
      </w:r>
      <w:r w:rsidRPr="006C4666">
        <w:rPr>
          <w:rFonts w:cstheme="minorHAnsi"/>
        </w:rPr>
        <w:lastRenderedPageBreak/>
        <w:t>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6C4666">
        <w:rPr>
          <w:rStyle w:val="StyleUnderline"/>
          <w:rFonts w:cstheme="minorHAnsi"/>
        </w:rPr>
        <w:t xml:space="preserve"> In </w:t>
      </w:r>
      <w:r w:rsidRPr="006C4666">
        <w:rPr>
          <w:rStyle w:val="Emphasis"/>
          <w:rFonts w:cstheme="minorHAnsi"/>
        </w:rPr>
        <w:t>light</w:t>
      </w:r>
      <w:r w:rsidRPr="006C4666">
        <w:rPr>
          <w:rStyle w:val="StyleUnderline"/>
          <w:rFonts w:cstheme="minorHAnsi"/>
        </w:rPr>
        <w:t xml:space="preserve"> of this homecoming, we now flirt with a </w:t>
      </w:r>
      <w:r w:rsidRPr="006C4666">
        <w:rPr>
          <w:rStyle w:val="Emphasis"/>
          <w:rFonts w:cstheme="minorHAnsi"/>
        </w:rPr>
        <w:t>new, larger fear of a Black genocide</w:t>
      </w:r>
      <w:r w:rsidRPr="006C4666">
        <w:rPr>
          <w:rFonts w:cstheme="minorHAnsi"/>
        </w:rPr>
        <w:t xml:space="preserve">. </w:t>
      </w:r>
      <w:r w:rsidRPr="006C4666">
        <w:rPr>
          <w:rStyle w:val="StyleUnderline"/>
          <w:rFonts w:cstheme="minorHAnsi"/>
        </w:rPr>
        <w:t xml:space="preserve">America has always worked towards Black eradication through a </w:t>
      </w:r>
      <w:r w:rsidRPr="006C4666">
        <w:rPr>
          <w:rStyle w:val="Emphasis"/>
          <w:rFonts w:cstheme="minorHAnsi"/>
        </w:rPr>
        <w:t>steady stream of life-threatening inequality</w:t>
      </w:r>
      <w:r w:rsidRPr="006C4666">
        <w:rPr>
          <w:rStyle w:val="StyleUnderline"/>
          <w:rFonts w:cstheme="minorHAnsi"/>
        </w:rPr>
        <w:t xml:space="preserve">, but </w:t>
      </w:r>
      <w:r w:rsidRPr="00961293">
        <w:rPr>
          <w:rStyle w:val="Emphasis"/>
          <w:rFonts w:cstheme="minorHAnsi"/>
          <w:highlight w:val="green"/>
        </w:rPr>
        <w:t>nuclear war on American soil would be swift</w:t>
      </w:r>
      <w:r w:rsidRPr="00961293">
        <w:rPr>
          <w:rFonts w:cstheme="minorHAnsi"/>
          <w:highlight w:val="green"/>
        </w:rPr>
        <w:t>.</w:t>
      </w:r>
      <w:r w:rsidRPr="006C4666">
        <w:rPr>
          <w:rFonts w:cstheme="minorHAnsi"/>
        </w:rPr>
        <w:t xml:space="preserve"> And </w:t>
      </w:r>
      <w:r w:rsidRPr="00961293">
        <w:rPr>
          <w:rStyle w:val="StyleUnderline"/>
          <w:rFonts w:cstheme="minorHAnsi"/>
          <w:highlight w:val="green"/>
        </w:rPr>
        <w:t xml:space="preserve">for this reason I’ve grown </w:t>
      </w:r>
      <w:r w:rsidRPr="00961293">
        <w:rPr>
          <w:rStyle w:val="Emphasis"/>
          <w:rFonts w:cstheme="minorHAnsi"/>
          <w:highlight w:val="green"/>
        </w:rPr>
        <w:t>tired</w:t>
      </w:r>
      <w:r w:rsidRPr="00961293">
        <w:rPr>
          <w:rStyle w:val="StyleUnderline"/>
          <w:rFonts w:cstheme="minorHAnsi"/>
          <w:highlight w:val="green"/>
        </w:rPr>
        <w:t xml:space="preserve"> of </w:t>
      </w:r>
      <w:r w:rsidRPr="00961293">
        <w:rPr>
          <w:rStyle w:val="Emphasis"/>
          <w:rFonts w:cstheme="minorHAnsi"/>
          <w:highlight w:val="green"/>
        </w:rPr>
        <w:t>whiteness</w:t>
      </w:r>
      <w:r w:rsidRPr="00961293">
        <w:rPr>
          <w:rFonts w:cstheme="minorHAnsi"/>
          <w:highlight w:val="green"/>
        </w:rPr>
        <w:t xml:space="preserve"> </w:t>
      </w:r>
      <w:r w:rsidRPr="00961293">
        <w:rPr>
          <w:rStyle w:val="StyleUnderline"/>
          <w:rFonts w:cstheme="minorHAnsi"/>
          <w:highlight w:val="green"/>
        </w:rPr>
        <w:t xml:space="preserve">being at the </w:t>
      </w:r>
      <w:r w:rsidRPr="00961293">
        <w:rPr>
          <w:rStyle w:val="Emphasis"/>
          <w:rFonts w:cstheme="minorHAnsi"/>
          <w:highlight w:val="green"/>
        </w:rPr>
        <w:t>center of the nuclear conversation</w:t>
      </w:r>
      <w:r w:rsidRPr="00961293">
        <w:rPr>
          <w:rStyle w:val="StyleUnderline"/>
          <w:rFonts w:cstheme="minorHAnsi"/>
          <w:highlight w:val="green"/>
        </w:rPr>
        <w:t xml:space="preserve">. The </w:t>
      </w:r>
      <w:r w:rsidRPr="00961293">
        <w:rPr>
          <w:rStyle w:val="Emphasis"/>
          <w:rFonts w:cstheme="minorHAnsi"/>
          <w:highlight w:val="green"/>
        </w:rPr>
        <w:t>race-neutral approach</w:t>
      </w:r>
      <w:r w:rsidRPr="006C4666">
        <w:rPr>
          <w:rStyle w:val="Emphasis"/>
          <w:rFonts w:cstheme="minorHAnsi"/>
        </w:rPr>
        <w:t xml:space="preserve"> to the dialogue</w:t>
      </w:r>
      <w:r w:rsidRPr="006C4666">
        <w:rPr>
          <w:rStyle w:val="StyleUnderline"/>
          <w:rFonts w:cstheme="minorHAnsi"/>
        </w:rPr>
        <w:t xml:space="preserve">, and a tendency to continue to promote the idea that missiles will land in </w:t>
      </w:r>
      <w:r w:rsidRPr="006C4666">
        <w:rPr>
          <w:rStyle w:val="Emphasis"/>
          <w:rFonts w:cstheme="minorHAnsi"/>
        </w:rPr>
        <w:t>suburban</w:t>
      </w:r>
      <w:r w:rsidRPr="006C4666">
        <w:rPr>
          <w:rStyle w:val="StyleUnderline"/>
          <w:rFonts w:cstheme="minorHAnsi"/>
        </w:rPr>
        <w:t xml:space="preserve"> and </w:t>
      </w:r>
      <w:r w:rsidRPr="006C4666">
        <w:rPr>
          <w:rStyle w:val="Emphasis"/>
          <w:rFonts w:cstheme="minorHAnsi"/>
        </w:rPr>
        <w:t>rural backyards</w:t>
      </w:r>
      <w:r w:rsidRPr="006C4666">
        <w:rPr>
          <w:rStyle w:val="StyleUnderline"/>
          <w:rFonts w:cstheme="minorHAnsi"/>
        </w:rPr>
        <w:t xml:space="preserve">, instead of inner-city playgrounds, </w:t>
      </w:r>
      <w:r w:rsidRPr="00961293">
        <w:rPr>
          <w:rStyle w:val="StyleUnderline"/>
          <w:rFonts w:cstheme="minorHAnsi"/>
          <w:highlight w:val="green"/>
        </w:rPr>
        <w:t xml:space="preserve">is </w:t>
      </w:r>
      <w:r w:rsidRPr="00961293">
        <w:rPr>
          <w:rStyle w:val="Emphasis"/>
          <w:rFonts w:cstheme="minorHAnsi"/>
          <w:highlight w:val="green"/>
        </w:rPr>
        <w:t>false</w:t>
      </w:r>
      <w:r w:rsidRPr="006C4666">
        <w:rPr>
          <w:rStyle w:val="StyleUnderline"/>
          <w:rFonts w:cstheme="minorHAnsi"/>
        </w:rPr>
        <w:t xml:space="preserve">. </w:t>
      </w:r>
      <w:r w:rsidRPr="006C4666">
        <w:rPr>
          <w:rFonts w:cstheme="minorHAnsi"/>
        </w:rPr>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961293">
        <w:rPr>
          <w:rStyle w:val="StyleUnderline"/>
          <w:rFonts w:cstheme="minorHAnsi"/>
          <w:highlight w:val="green"/>
        </w:rPr>
        <w:t>devastation</w:t>
      </w:r>
      <w:r w:rsidRPr="006C4666">
        <w:rPr>
          <w:rStyle w:val="StyleUnderline"/>
          <w:rFonts w:cstheme="minorHAnsi"/>
        </w:rPr>
        <w:t xml:space="preserve"> from the attack </w:t>
      </w:r>
      <w:r w:rsidRPr="00961293">
        <w:rPr>
          <w:rStyle w:val="StyleUnderline"/>
          <w:rFonts w:cstheme="minorHAnsi"/>
          <w:highlight w:val="green"/>
        </w:rPr>
        <w:t>is</w:t>
      </w:r>
      <w:r w:rsidRPr="006C4666">
        <w:rPr>
          <w:rStyle w:val="StyleUnderline"/>
          <w:rFonts w:cstheme="minorHAnsi"/>
        </w:rPr>
        <w:t xml:space="preserve"> </w:t>
      </w:r>
      <w:r w:rsidRPr="006C4666">
        <w:rPr>
          <w:rStyle w:val="Emphasis"/>
          <w:rFonts w:cstheme="minorHAnsi"/>
        </w:rPr>
        <w:t xml:space="preserve">completely </w:t>
      </w:r>
      <w:r w:rsidRPr="00961293">
        <w:rPr>
          <w:rStyle w:val="Emphasis"/>
          <w:rFonts w:cstheme="minorHAnsi"/>
          <w:highlight w:val="green"/>
        </w:rPr>
        <w:t>white-washed</w:t>
      </w:r>
      <w:r w:rsidRPr="006C4666">
        <w:rPr>
          <w:rStyle w:val="StyleUnderline"/>
          <w:rFonts w:cstheme="minorHAnsi"/>
        </w:rPr>
        <w:t xml:space="preserve">, leaving out the </w:t>
      </w:r>
      <w:r w:rsidRPr="006C4666">
        <w:rPr>
          <w:rStyle w:val="Emphasis"/>
          <w:rFonts w:cstheme="minorHAnsi"/>
        </w:rPr>
        <w:t>more likely victims</w:t>
      </w:r>
      <w:r w:rsidRPr="006C4666">
        <w:rPr>
          <w:rStyle w:val="StyleUnderline"/>
          <w:rFonts w:cstheme="minorHAnsi"/>
        </w:rPr>
        <w:t xml:space="preserve"> which are the </w:t>
      </w:r>
      <w:r w:rsidRPr="006C4666">
        <w:rPr>
          <w:rStyle w:val="Emphasis"/>
          <w:rFonts w:cstheme="minorHAnsi"/>
        </w:rPr>
        <w:t>more densely populated (Black) areas</w:t>
      </w:r>
      <w:r w:rsidRPr="006C4666">
        <w:rPr>
          <w:rFonts w:cstheme="minorHAnsi"/>
        </w:rPr>
        <w:t xml:space="preserve">. </w:t>
      </w:r>
      <w:r w:rsidRPr="00961293">
        <w:rPr>
          <w:rStyle w:val="StyleUnderline"/>
          <w:rFonts w:cstheme="minorHAnsi"/>
          <w:highlight w:val="green"/>
        </w:rPr>
        <w:t>Death</w:t>
      </w:r>
      <w:r w:rsidRPr="006C4666">
        <w:rPr>
          <w:rStyle w:val="StyleUnderline"/>
          <w:rFonts w:cstheme="minorHAnsi"/>
        </w:rPr>
        <w:t xml:space="preserve"> tolls would be high for white populations, yes, but large-scale losses of Black and brown folks would </w:t>
      </w:r>
      <w:r w:rsidRPr="006C4666">
        <w:rPr>
          <w:rStyle w:val="Emphasis"/>
          <w:rFonts w:cstheme="minorHAnsi"/>
        </w:rPr>
        <w:t>outpace that number</w:t>
      </w:r>
      <w:r w:rsidRPr="006C4666">
        <w:rPr>
          <w:rStyle w:val="StyleUnderline"/>
          <w:rFonts w:cstheme="minorHAnsi"/>
        </w:rPr>
        <w:t xml:space="preserve">, due to </w:t>
      </w:r>
      <w:r w:rsidRPr="006C4666">
        <w:rPr>
          <w:rStyle w:val="Emphasis"/>
          <w:rFonts w:cstheme="minorHAnsi"/>
        </w:rPr>
        <w:t>placement</w:t>
      </w:r>
      <w:r w:rsidRPr="006C4666">
        <w:rPr>
          <w:rStyle w:val="StyleUnderline"/>
          <w:rFonts w:cstheme="minorHAnsi"/>
        </w:rPr>
        <w:t xml:space="preserve"> and </w:t>
      </w:r>
      <w:r w:rsidRPr="006C4666">
        <w:rPr>
          <w:rStyle w:val="Emphasis"/>
          <w:rFonts w:cstheme="minorHAnsi"/>
        </w:rPr>
        <w:t>poverty</w:t>
      </w:r>
      <w:r w:rsidRPr="006C4666">
        <w:rPr>
          <w:rStyle w:val="StyleUnderline"/>
          <w:rFonts w:cstheme="minorHAnsi"/>
        </w:rPr>
        <w:t xml:space="preserve">. That number </w:t>
      </w:r>
      <w:r w:rsidRPr="00961293">
        <w:rPr>
          <w:rStyle w:val="StyleUnderline"/>
          <w:rFonts w:cstheme="minorHAnsi"/>
          <w:highlight w:val="green"/>
        </w:rPr>
        <w:t>would be pushed higher by limited access to</w:t>
      </w:r>
      <w:r w:rsidRPr="006C4666">
        <w:rPr>
          <w:rStyle w:val="StyleUnderline"/>
          <w:rFonts w:cstheme="minorHAnsi"/>
        </w:rPr>
        <w:t xml:space="preserve"> premium </w:t>
      </w:r>
      <w:r w:rsidRPr="00961293">
        <w:rPr>
          <w:rStyle w:val="Emphasis"/>
          <w:rFonts w:cstheme="minorHAnsi"/>
          <w:highlight w:val="green"/>
        </w:rPr>
        <w:t>health care</w:t>
      </w:r>
      <w:r w:rsidRPr="006C4666">
        <w:rPr>
          <w:rStyle w:val="StyleUnderline"/>
          <w:rFonts w:cstheme="minorHAnsi"/>
        </w:rPr>
        <w:t xml:space="preserve">, </w:t>
      </w:r>
      <w:r w:rsidRPr="006C4666">
        <w:rPr>
          <w:rStyle w:val="Emphasis"/>
          <w:rFonts w:cstheme="minorHAnsi"/>
        </w:rPr>
        <w:t>wealth</w:t>
      </w:r>
      <w:r w:rsidRPr="006C4666">
        <w:rPr>
          <w:rStyle w:val="StyleUnderline"/>
          <w:rFonts w:cstheme="minorHAnsi"/>
        </w:rPr>
        <w:t xml:space="preserve">, </w:t>
      </w:r>
      <w:r w:rsidRPr="00961293">
        <w:rPr>
          <w:rStyle w:val="StyleUnderline"/>
          <w:rFonts w:cstheme="minorHAnsi"/>
          <w:highlight w:val="green"/>
        </w:rPr>
        <w:t xml:space="preserve">and </w:t>
      </w:r>
      <w:r w:rsidRPr="00961293">
        <w:rPr>
          <w:rStyle w:val="Emphasis"/>
          <w:rFonts w:cstheme="minorHAnsi"/>
          <w:highlight w:val="green"/>
        </w:rPr>
        <w:t>resources</w:t>
      </w:r>
      <w:r w:rsidRPr="00961293">
        <w:rPr>
          <w:rStyle w:val="StyleUnderline"/>
          <w:rFonts w:cstheme="minorHAnsi"/>
          <w:highlight w:val="green"/>
        </w:rPr>
        <w:t>. The effects of radiation sickness</w:t>
      </w:r>
      <w:r w:rsidRPr="006C4666">
        <w:rPr>
          <w:rStyle w:val="StyleUnderline"/>
          <w:rFonts w:cstheme="minorHAnsi"/>
        </w:rPr>
        <w:t xml:space="preserve">, burns, compounded injuries, and malnutrition would throttle Black and brown communities and </w:t>
      </w:r>
      <w:r w:rsidRPr="00961293">
        <w:rPr>
          <w:rStyle w:val="StyleUnderline"/>
          <w:rFonts w:cstheme="minorHAnsi"/>
          <w:highlight w:val="green"/>
        </w:rPr>
        <w:t xml:space="preserve">would </w:t>
      </w:r>
      <w:r w:rsidRPr="00961293">
        <w:rPr>
          <w:rStyle w:val="Emphasis"/>
          <w:rFonts w:cstheme="minorHAnsi"/>
          <w:highlight w:val="green"/>
        </w:rPr>
        <w:t>mark us for generations</w:t>
      </w:r>
      <w:r w:rsidRPr="006C4666">
        <w:rPr>
          <w:rStyle w:val="StyleUnderline"/>
          <w:rFonts w:cstheme="minorHAnsi"/>
        </w:rPr>
        <w:t xml:space="preserve">. It’s </w:t>
      </w:r>
      <w:r w:rsidRPr="00961293">
        <w:rPr>
          <w:rStyle w:val="StyleUnderline"/>
          <w:rFonts w:cstheme="minorHAnsi"/>
          <w:highlight w:val="green"/>
        </w:rPr>
        <w:t xml:space="preserve">for </w:t>
      </w:r>
      <w:r w:rsidRPr="00961293">
        <w:rPr>
          <w:rStyle w:val="Emphasis"/>
          <w:rFonts w:cstheme="minorHAnsi"/>
          <w:highlight w:val="green"/>
        </w:rPr>
        <w:t>that reason</w:t>
      </w:r>
      <w:r w:rsidRPr="006C4666">
        <w:rPr>
          <w:rStyle w:val="StyleUnderline"/>
          <w:rFonts w:cstheme="minorHAnsi"/>
        </w:rPr>
        <w:t xml:space="preserve"> that we have to do more to foster</w:t>
      </w:r>
      <w:r w:rsidRPr="006C4666">
        <w:rPr>
          <w:rFonts w:cstheme="minorHAnsi"/>
        </w:rPr>
        <w:t xml:space="preserve"> disaster </w:t>
      </w:r>
      <w:r w:rsidRPr="006C4666">
        <w:rPr>
          <w:rStyle w:val="StyleUnderline"/>
          <w:rFonts w:cstheme="minorHAnsi"/>
        </w:rPr>
        <w:t xml:space="preserve">preparedness among Black people where we can. </w:t>
      </w:r>
      <w:r w:rsidRPr="00961293">
        <w:rPr>
          <w:rStyle w:val="StyleUnderline"/>
          <w:rFonts w:cstheme="minorHAnsi"/>
          <w:highlight w:val="green"/>
        </w:rPr>
        <w:t xml:space="preserve">Black people </w:t>
      </w:r>
      <w:r w:rsidRPr="00961293">
        <w:rPr>
          <w:rStyle w:val="Emphasis"/>
          <w:rFonts w:cstheme="minorHAnsi"/>
          <w:highlight w:val="green"/>
        </w:rPr>
        <w:t>deserve the space</w:t>
      </w:r>
      <w:r w:rsidRPr="00961293">
        <w:rPr>
          <w:rStyle w:val="StyleUnderline"/>
          <w:rFonts w:cstheme="minorHAnsi"/>
          <w:highlight w:val="green"/>
        </w:rPr>
        <w:t xml:space="preserve"> to </w:t>
      </w:r>
      <w:r w:rsidRPr="00961293">
        <w:rPr>
          <w:rStyle w:val="Emphasis"/>
          <w:rFonts w:cstheme="minorHAnsi"/>
          <w:highlight w:val="green"/>
        </w:rPr>
        <w:t>explore nuclear unease</w:t>
      </w:r>
      <w:r w:rsidRPr="00961293">
        <w:rPr>
          <w:rStyle w:val="StyleUnderline"/>
          <w:rFonts w:cstheme="minorHAnsi"/>
          <w:highlight w:val="green"/>
        </w:rPr>
        <w:t xml:space="preserve">, </w:t>
      </w:r>
      <w:r w:rsidRPr="00961293">
        <w:rPr>
          <w:rStyle w:val="Emphasis"/>
          <w:rFonts w:cstheme="minorHAnsi"/>
          <w:highlight w:val="green"/>
        </w:rPr>
        <w:t>even if we have competing</w:t>
      </w:r>
      <w:r w:rsidRPr="006C4666">
        <w:rPr>
          <w:rStyle w:val="Emphasis"/>
          <w:rFonts w:cstheme="minorHAnsi"/>
        </w:rPr>
        <w:t xml:space="preserve"> threats, </w:t>
      </w:r>
      <w:r w:rsidRPr="00961293">
        <w:rPr>
          <w:rStyle w:val="Emphasis"/>
          <w:rFonts w:cstheme="minorHAnsi"/>
          <w:highlight w:val="green"/>
        </w:rPr>
        <w:t>anxieties</w:t>
      </w:r>
      <w:r w:rsidRPr="006C4666">
        <w:rPr>
          <w:rFonts w:cstheme="minorHAnsi"/>
        </w:rPr>
        <w:t xml:space="preserve">, and worries. Jacqui Patterson, Director of the Environmental and Climate Justice Initiative, once stated: African American communities are disproportionately vulnerable to and impacted by natural (and unnatural) </w:t>
      </w:r>
      <w:r w:rsidRPr="006C4666">
        <w:rPr>
          <w:rFonts w:cstheme="minorHAnsi"/>
        </w:rPr>
        <w:lastRenderedPageBreak/>
        <w:t>catastrophes. Our socio-economic vulnerability is based on multiple factors including our lack of wealth to cushion us, our disproportionate representation in lower quality housing stock, and our relative lack of mobility, etc.</w:t>
      </w:r>
    </w:p>
    <w:p w14:paraId="1E064CD3" w14:textId="77777777" w:rsidR="004B0BFA" w:rsidRPr="004B0BFA" w:rsidRDefault="004B0BFA" w:rsidP="004B0BFA"/>
    <w:p w14:paraId="2348690E" w14:textId="1D665D9E" w:rsidR="0097285A" w:rsidRDefault="00CD353A" w:rsidP="00E13DE2">
      <w:pPr>
        <w:pStyle w:val="Heading3"/>
      </w:pPr>
      <w:r>
        <w:lastRenderedPageBreak/>
        <w:t>4</w:t>
      </w:r>
    </w:p>
    <w:p w14:paraId="1E51B949" w14:textId="455C8F7D" w:rsidR="0084351A" w:rsidRDefault="0097285A" w:rsidP="0084351A">
      <w:pPr>
        <w:pStyle w:val="Heading4"/>
        <w:rPr>
          <w:rFonts w:ascii="Cambria" w:eastAsia="MS Gothic" w:hAnsi="Cambria" w:cs="Arial"/>
          <w:iCs/>
        </w:rPr>
      </w:pPr>
      <w:r>
        <w:t xml:space="preserve">CP Text - </w:t>
      </w:r>
      <w:r w:rsidRPr="009B152E">
        <w:rPr>
          <w:rFonts w:ascii="Cambria" w:eastAsia="MS Gothic" w:hAnsi="Cambria" w:cs="Arial"/>
          <w:iCs/>
        </w:rPr>
        <w:t xml:space="preserve">The </w:t>
      </w:r>
      <w:r>
        <w:rPr>
          <w:rFonts w:ascii="Cambria" w:eastAsia="MS Gothic" w:hAnsi="Cambria" w:cs="Arial"/>
          <w:iCs/>
        </w:rPr>
        <w:t>United States</w:t>
      </w:r>
      <w:r w:rsidR="00A13A24">
        <w:rPr>
          <w:rFonts w:ascii="Cambria" w:eastAsia="MS Gothic" w:hAnsi="Cambria" w:cs="Arial"/>
          <w:iCs/>
        </w:rPr>
        <w:t xml:space="preserve"> and the European Union</w:t>
      </w:r>
      <w:r w:rsidRPr="009B152E">
        <w:rPr>
          <w:rFonts w:ascii="Cambria" w:eastAsia="MS Gothic" w:hAnsi="Cambria" w:cs="Arial"/>
          <w:iCs/>
        </w:rPr>
        <w:t xml:space="preserve"> should eliminate patents on medicines based on Indigenous knowledge from patentability</w:t>
      </w:r>
    </w:p>
    <w:p w14:paraId="6A182C70" w14:textId="77777777" w:rsidR="00267029" w:rsidRDefault="0084351A" w:rsidP="0084351A">
      <w:pPr>
        <w:pStyle w:val="Heading4"/>
      </w:pPr>
      <w:r>
        <w:t xml:space="preserve">Solves the CP – other countries model off of the US for things like large scale foreign policy – that spills over and solves the aff over </w:t>
      </w:r>
      <w:r w:rsidR="00D7632D">
        <w:t xml:space="preserve">time since there’s nothing in the aff that says it’s try or die </w:t>
      </w:r>
      <w:r w:rsidR="001705FC">
        <w:t>right now</w:t>
      </w:r>
      <w:r w:rsidR="00267029">
        <w:t xml:space="preserve">. </w:t>
      </w:r>
    </w:p>
    <w:p w14:paraId="765103E9" w14:textId="3B51231D" w:rsidR="0084351A" w:rsidRDefault="00BF546D" w:rsidP="0084351A">
      <w:pPr>
        <w:pStyle w:val="Heading4"/>
      </w:pPr>
      <w:r>
        <w:t xml:space="preserve">Their </w:t>
      </w:r>
      <w:r w:rsidR="00267029">
        <w:t>Breske evidence is about solving IPR problems in the US and EU</w:t>
      </w:r>
      <w:r>
        <w:t xml:space="preserve"> – we read blue</w:t>
      </w:r>
    </w:p>
    <w:p w14:paraId="49643A47" w14:textId="77777777" w:rsidR="00BF546D" w:rsidRPr="009B152E" w:rsidRDefault="00BF546D" w:rsidP="00BF546D">
      <w:pPr>
        <w:rPr>
          <w:rFonts w:eastAsia="Cambria"/>
        </w:rPr>
      </w:pPr>
      <w:r w:rsidRPr="009B152E">
        <w:rPr>
          <w:rFonts w:eastAsia="Cambria"/>
          <w:b/>
          <w:szCs w:val="26"/>
        </w:rPr>
        <w:t xml:space="preserve">Breske 4 </w:t>
      </w:r>
      <w:r w:rsidRPr="009B152E">
        <w:rPr>
          <w:rFonts w:eastAsia="Cambria"/>
        </w:rPr>
        <w:t>[Ashleigh, visiting assistant professor of international studies in the global politics and societies (GPS) department @ Hollins University. She earned her Ph.D. in planning, governance, and globalization at Virginia Tech, her M.A.L.S. in social sciences with a focus on Roman history from Hollins University, and her B.S. in biology with a concentration in classical studies and chemistry. Her current research explores how institutions and cultural values mediate changes in repatriation policy for indigenous cultural property, “Biocolonialism: Examining Biopiracy, Inequality, and Power”, Spectra, 6(2), pp.58–73. DOI: http://doi.org/10.21061/spectra.v6i2.a.6]//pranav</w:t>
      </w:r>
    </w:p>
    <w:p w14:paraId="251C81B3" w14:textId="77777777" w:rsidR="00BF546D" w:rsidRPr="009B152E" w:rsidRDefault="00BF546D" w:rsidP="00BF546D">
      <w:pPr>
        <w:rPr>
          <w:rFonts w:eastAsia="Cambria"/>
          <w:sz w:val="16"/>
          <w:szCs w:val="16"/>
        </w:rPr>
      </w:pPr>
      <w:r w:rsidRPr="009B152E">
        <w:rPr>
          <w:rFonts w:eastAsia="Cambria"/>
          <w:sz w:val="16"/>
          <w:szCs w:val="16"/>
        </w:rPr>
        <w:t xml:space="preserve">Looking at the production of pharmaceuticals, </w:t>
      </w:r>
      <w:r w:rsidRPr="009B152E">
        <w:rPr>
          <w:rFonts w:eastAsia="Cambria"/>
          <w:b/>
          <w:u w:val="single"/>
        </w:rPr>
        <w:t>we can see the importance of Intellectual Property Rights (IPRs) in the debate over the accessibility of indigenous knowledge to outside corporations and investors</w:t>
      </w:r>
      <w:r w:rsidRPr="009B152E">
        <w:rPr>
          <w:rFonts w:eastAsia="Cambria"/>
          <w:sz w:val="16"/>
          <w:szCs w:val="16"/>
        </w:rPr>
        <w:t xml:space="preserve">. IPRs impact many different fields: healthcare, biodiversity, technology, human and cultural rights, research and development, and agricultural innovations; but, </w:t>
      </w:r>
      <w:r w:rsidRPr="009B152E">
        <w:rPr>
          <w:rFonts w:eastAsia="Cambria"/>
          <w:u w:val="single"/>
        </w:rPr>
        <w:t>the international system that established international intellectual property rights was hastily organized and linked to trade agreements.</w:t>
      </w:r>
      <w:r w:rsidRPr="009B152E">
        <w:rPr>
          <w:rFonts w:eastAsia="Cambria"/>
          <w:sz w:val="16"/>
          <w:szCs w:val="16"/>
        </w:rPr>
        <w:t xml:space="preserve"> xli Shiva claims </w:t>
      </w:r>
      <w:r w:rsidRPr="009B152E">
        <w:rPr>
          <w:rFonts w:eastAsia="Cambria"/>
          <w:b/>
          <w:highlight w:val="green"/>
          <w:u w:val="single"/>
        </w:rPr>
        <w:t>IPR laws</w:t>
      </w:r>
      <w:r w:rsidRPr="009B152E">
        <w:rPr>
          <w:rFonts w:eastAsia="Cambria"/>
          <w:b/>
          <w:u w:val="single"/>
        </w:rPr>
        <w:t xml:space="preserve">, under the development of TRIPS and the World Trade Organization (WTO), “have </w:t>
      </w:r>
      <w:r w:rsidRPr="009B152E">
        <w:rPr>
          <w:rFonts w:eastAsia="Cambria"/>
          <w:b/>
          <w:highlight w:val="green"/>
          <w:u w:val="single"/>
        </w:rPr>
        <w:t>unleashed</w:t>
      </w:r>
      <w:r w:rsidRPr="009B152E">
        <w:rPr>
          <w:rFonts w:eastAsia="Cambria"/>
          <w:b/>
          <w:u w:val="single"/>
        </w:rPr>
        <w:t xml:space="preserve"> an </w:t>
      </w:r>
      <w:r w:rsidRPr="009B152E">
        <w:rPr>
          <w:rFonts w:eastAsia="Cambria"/>
          <w:b/>
          <w:highlight w:val="green"/>
          <w:u w:val="single"/>
        </w:rPr>
        <w:t>epidemic of</w:t>
      </w:r>
      <w:r w:rsidRPr="009B152E">
        <w:rPr>
          <w:rFonts w:eastAsia="Cambria"/>
          <w:b/>
          <w:u w:val="single"/>
        </w:rPr>
        <w:t xml:space="preserve"> the </w:t>
      </w:r>
      <w:r w:rsidRPr="009B152E">
        <w:rPr>
          <w:rFonts w:eastAsia="Cambria"/>
          <w:b/>
          <w:highlight w:val="green"/>
          <w:u w:val="single"/>
        </w:rPr>
        <w:t>piracy of</w:t>
      </w:r>
      <w:r w:rsidRPr="009B152E">
        <w:rPr>
          <w:rFonts w:eastAsia="Cambria"/>
          <w:b/>
          <w:u w:val="single"/>
        </w:rPr>
        <w:t xml:space="preserve"> nature’s creativity and millennia of </w:t>
      </w:r>
      <w:r w:rsidRPr="009B152E">
        <w:rPr>
          <w:rFonts w:eastAsia="Cambria"/>
          <w:b/>
          <w:highlight w:val="green"/>
          <w:u w:val="single"/>
        </w:rPr>
        <w:t>indigenous innovation</w:t>
      </w:r>
      <w:r w:rsidRPr="009B152E">
        <w:rPr>
          <w:rFonts w:eastAsia="Cambria"/>
          <w:sz w:val="16"/>
          <w:szCs w:val="16"/>
        </w:rPr>
        <w:t xml:space="preserve">.” xlii </w:t>
      </w:r>
      <w:r w:rsidRPr="009B152E">
        <w:rPr>
          <w:rFonts w:eastAsia="Cambria"/>
          <w:u w:val="single"/>
        </w:rPr>
        <w:t>Transnational corporations are taking advantage of slight “innovations” on traditional knowledge to maintain many of their IPRs</w:t>
      </w:r>
      <w:r w:rsidRPr="009B152E">
        <w:rPr>
          <w:rFonts w:eastAsia="Cambria"/>
          <w:sz w:val="16"/>
          <w:szCs w:val="16"/>
        </w:rPr>
        <w:t xml:space="preserve">. xliii </w:t>
      </w:r>
      <w:r w:rsidRPr="009B152E">
        <w:rPr>
          <w:rFonts w:eastAsia="Cambria"/>
          <w:b/>
          <w:u w:val="single"/>
        </w:rPr>
        <w:t xml:space="preserve">Together, </w:t>
      </w:r>
      <w:r w:rsidRPr="009B152E">
        <w:rPr>
          <w:rFonts w:eastAsia="Cambria"/>
          <w:b/>
          <w:highlight w:val="green"/>
          <w:u w:val="single"/>
        </w:rPr>
        <w:t>IPRs and TRIPS</w:t>
      </w:r>
      <w:r w:rsidRPr="009B152E">
        <w:rPr>
          <w:rFonts w:eastAsia="Cambria"/>
          <w:b/>
          <w:u w:val="single"/>
        </w:rPr>
        <w:t xml:space="preserve">, work to </w:t>
      </w:r>
      <w:r w:rsidRPr="009B152E">
        <w:rPr>
          <w:rFonts w:eastAsia="Cambria"/>
          <w:b/>
          <w:highlight w:val="green"/>
          <w:u w:val="single"/>
        </w:rPr>
        <w:t>suppress indigenous peoples’</w:t>
      </w:r>
      <w:r w:rsidRPr="009B152E">
        <w:rPr>
          <w:rFonts w:eastAsia="Cambria"/>
          <w:b/>
          <w:u w:val="single"/>
        </w:rPr>
        <w:t xml:space="preserve"> ability to control their </w:t>
      </w:r>
      <w:r w:rsidRPr="009B152E">
        <w:rPr>
          <w:rFonts w:eastAsia="Cambria"/>
          <w:b/>
          <w:highlight w:val="green"/>
          <w:u w:val="single"/>
        </w:rPr>
        <w:t>traditional way of life</w:t>
      </w:r>
      <w:r w:rsidRPr="009B152E">
        <w:rPr>
          <w:rFonts w:eastAsia="Cambria"/>
          <w:sz w:val="16"/>
          <w:szCs w:val="16"/>
        </w:rPr>
        <w:t xml:space="preserve">. The regulatory system includes domestic laws of developed areas of the world, like the United States, Japan, and Europe, and broader international intellectual property rights agreements. </w:t>
      </w:r>
      <w:r w:rsidRPr="009B152E">
        <w:rPr>
          <w:rFonts w:eastAsia="Cambria"/>
          <w:b/>
          <w:u w:val="single"/>
        </w:rPr>
        <w:t xml:space="preserve">These agreements resemble </w:t>
      </w:r>
      <w:r w:rsidRPr="009B152E">
        <w:rPr>
          <w:rFonts w:eastAsia="Cambria"/>
          <w:b/>
          <w:highlight w:val="green"/>
          <w:u w:val="single"/>
        </w:rPr>
        <w:t>doctrines</w:t>
      </w:r>
      <w:r w:rsidRPr="009B152E">
        <w:rPr>
          <w:rFonts w:eastAsia="Cambria"/>
          <w:b/>
          <w:u w:val="single"/>
        </w:rPr>
        <w:t xml:space="preserve"> </w:t>
      </w:r>
      <w:r w:rsidRPr="009B152E">
        <w:rPr>
          <w:rFonts w:eastAsia="Cambria"/>
          <w:b/>
          <w:highlight w:val="green"/>
          <w:u w:val="single"/>
        </w:rPr>
        <w:t>promoting colonialism</w:t>
      </w:r>
      <w:r w:rsidRPr="009B152E">
        <w:rPr>
          <w:rFonts w:eastAsia="Cambria"/>
          <w:b/>
          <w:u w:val="single"/>
        </w:rPr>
        <w:t xml:space="preserve"> since they </w:t>
      </w:r>
      <w:r w:rsidRPr="009B152E">
        <w:rPr>
          <w:rFonts w:eastAsia="Cambria"/>
          <w:b/>
          <w:highlight w:val="green"/>
          <w:u w:val="single"/>
        </w:rPr>
        <w:t>are legal documents</w:t>
      </w:r>
      <w:r w:rsidRPr="009B152E">
        <w:rPr>
          <w:rFonts w:eastAsia="Cambria"/>
          <w:b/>
          <w:u w:val="single"/>
        </w:rPr>
        <w:t xml:space="preserve"> </w:t>
      </w:r>
      <w:r w:rsidRPr="009B152E">
        <w:rPr>
          <w:rFonts w:eastAsia="Cambria"/>
          <w:b/>
          <w:highlight w:val="green"/>
          <w:u w:val="single"/>
        </w:rPr>
        <w:t>fostering</w:t>
      </w:r>
      <w:r w:rsidRPr="009B152E">
        <w:rPr>
          <w:rFonts w:eastAsia="Cambria"/>
          <w:b/>
          <w:u w:val="single"/>
        </w:rPr>
        <w:t xml:space="preserve"> the idea of </w:t>
      </w:r>
      <w:r w:rsidRPr="009B152E">
        <w:rPr>
          <w:rFonts w:eastAsia="Cambria"/>
          <w:b/>
          <w:highlight w:val="green"/>
          <w:u w:val="single"/>
        </w:rPr>
        <w:t>ownership by</w:t>
      </w:r>
      <w:r w:rsidRPr="009B152E">
        <w:rPr>
          <w:rFonts w:eastAsia="Cambria"/>
          <w:b/>
          <w:u w:val="single"/>
        </w:rPr>
        <w:t xml:space="preserve"> the dominant </w:t>
      </w:r>
      <w:r w:rsidRPr="009B152E">
        <w:rPr>
          <w:rFonts w:eastAsia="Cambria"/>
          <w:b/>
          <w:highlight w:val="green"/>
          <w:u w:val="single"/>
        </w:rPr>
        <w:t>colonizers</w:t>
      </w:r>
      <w:r w:rsidRPr="009B152E">
        <w:rPr>
          <w:rFonts w:eastAsia="Cambria"/>
          <w:b/>
          <w:u w:val="single"/>
        </w:rPr>
        <w:t>.</w:t>
      </w:r>
      <w:r w:rsidRPr="009B152E">
        <w:rPr>
          <w:rFonts w:eastAsia="Cambria"/>
          <w:sz w:val="16"/>
          <w:szCs w:val="16"/>
        </w:rPr>
        <w:t xml:space="preserve"> Xliv </w:t>
      </w:r>
      <w:r w:rsidRPr="009B152E">
        <w:rPr>
          <w:rFonts w:eastAsia="Cambria"/>
          <w:u w:val="single"/>
        </w:rPr>
        <w:t>Attempts have been made to establish a declaration that would negate corporate intellectual property rights if public health issues were brought forward by struggling nations’ governments.</w:t>
      </w:r>
      <w:r w:rsidRPr="009B152E">
        <w:rPr>
          <w:rFonts w:eastAsia="Cambria"/>
          <w:sz w:val="16"/>
          <w:szCs w:val="16"/>
        </w:rPr>
        <w:t xml:space="preserve"> xlv </w:t>
      </w:r>
      <w:r w:rsidRPr="009B152E">
        <w:rPr>
          <w:rFonts w:eastAsia="Cambria"/>
          <w:b/>
          <w:u w:val="single"/>
        </w:rPr>
        <w:t xml:space="preserve">But this does not address the issue of restoring indigenous intellectual property </w:t>
      </w:r>
      <w:r w:rsidRPr="009B152E">
        <w:rPr>
          <w:rFonts w:eastAsia="Cambria"/>
          <w:b/>
          <w:u w:val="single"/>
        </w:rPr>
        <w:lastRenderedPageBreak/>
        <w:t xml:space="preserve">rights. </w:t>
      </w:r>
      <w:r w:rsidRPr="009B152E">
        <w:rPr>
          <w:rFonts w:eastAsia="Cambria"/>
          <w:b/>
          <w:highlight w:val="green"/>
          <w:u w:val="single"/>
        </w:rPr>
        <w:t xml:space="preserve">Large </w:t>
      </w:r>
      <w:r w:rsidRPr="009C3B90">
        <w:rPr>
          <w:rFonts w:eastAsia="Cambria"/>
          <w:b/>
          <w:highlight w:val="cyan"/>
          <w:u w:val="single"/>
        </w:rPr>
        <w:t>pharma</w:t>
      </w:r>
      <w:r w:rsidRPr="009C3B90">
        <w:rPr>
          <w:rFonts w:eastAsia="Cambria"/>
          <w:b/>
          <w:u w:val="single"/>
        </w:rPr>
        <w:t>ceutical</w:t>
      </w:r>
      <w:r w:rsidRPr="009C3B90">
        <w:rPr>
          <w:rFonts w:eastAsia="Cambria"/>
          <w:b/>
          <w:highlight w:val="cyan"/>
          <w:u w:val="single"/>
        </w:rPr>
        <w:t xml:space="preserve"> corporations in the United States and the European Union </w:t>
      </w:r>
      <w:r w:rsidRPr="00810A6F">
        <w:rPr>
          <w:rFonts w:eastAsia="Cambria"/>
          <w:b/>
          <w:u w:val="single"/>
        </w:rPr>
        <w:t xml:space="preserve">have </w:t>
      </w:r>
      <w:r w:rsidRPr="000470A8">
        <w:rPr>
          <w:rFonts w:eastAsia="Cambria"/>
          <w:b/>
          <w:u w:val="single"/>
        </w:rPr>
        <w:t xml:space="preserve">used their vast corporate wealth to </w:t>
      </w:r>
      <w:r w:rsidRPr="009C3B90">
        <w:rPr>
          <w:rFonts w:eastAsia="Cambria"/>
          <w:b/>
          <w:highlight w:val="cyan"/>
          <w:u w:val="single"/>
        </w:rPr>
        <w:t>prevent the nullification of their IPRs</w:t>
      </w:r>
      <w:r w:rsidRPr="009B152E">
        <w:rPr>
          <w:rFonts w:eastAsia="Cambria"/>
          <w:b/>
          <w:u w:val="single"/>
        </w:rPr>
        <w:t xml:space="preserve">. The </w:t>
      </w:r>
      <w:r w:rsidRPr="009B152E">
        <w:rPr>
          <w:rFonts w:eastAsia="Cambria"/>
          <w:b/>
          <w:highlight w:val="green"/>
          <w:u w:val="single"/>
        </w:rPr>
        <w:t>inability to invalidate</w:t>
      </w:r>
      <w:r w:rsidRPr="009B152E">
        <w:rPr>
          <w:rFonts w:eastAsia="Cambria"/>
          <w:b/>
          <w:u w:val="single"/>
        </w:rPr>
        <w:t xml:space="preserve"> their </w:t>
      </w:r>
      <w:r w:rsidRPr="009B152E">
        <w:rPr>
          <w:rFonts w:eastAsia="Cambria"/>
          <w:b/>
          <w:highlight w:val="green"/>
          <w:u w:val="single"/>
        </w:rPr>
        <w:t>IPRs means</w:t>
      </w:r>
      <w:r w:rsidRPr="009B152E">
        <w:rPr>
          <w:rFonts w:eastAsia="Cambria"/>
          <w:b/>
          <w:u w:val="single"/>
        </w:rPr>
        <w:t xml:space="preserve"> that pharmaceutical </w:t>
      </w:r>
      <w:r w:rsidRPr="009B152E">
        <w:rPr>
          <w:rFonts w:eastAsia="Cambria"/>
          <w:b/>
          <w:highlight w:val="green"/>
          <w:u w:val="single"/>
        </w:rPr>
        <w:t>companies</w:t>
      </w:r>
      <w:r w:rsidRPr="009B152E">
        <w:rPr>
          <w:rFonts w:eastAsia="Cambria"/>
          <w:b/>
          <w:u w:val="single"/>
        </w:rPr>
        <w:t xml:space="preserve"> have ensured rigidity in the trade agreements and prevented generics from being manufactured. This has also </w:t>
      </w:r>
      <w:r w:rsidRPr="009B152E">
        <w:rPr>
          <w:rFonts w:eastAsia="Cambria"/>
          <w:b/>
          <w:highlight w:val="green"/>
          <w:u w:val="single"/>
        </w:rPr>
        <w:t>ensured their</w:t>
      </w:r>
      <w:r w:rsidRPr="009B152E">
        <w:rPr>
          <w:rFonts w:eastAsia="Cambria"/>
          <w:b/>
          <w:u w:val="single"/>
        </w:rPr>
        <w:t xml:space="preserve"> continued legal </w:t>
      </w:r>
      <w:r w:rsidRPr="009B152E">
        <w:rPr>
          <w:rFonts w:eastAsia="Cambria"/>
          <w:b/>
          <w:highlight w:val="green"/>
          <w:u w:val="single"/>
        </w:rPr>
        <w:t>right to Indigenous</w:t>
      </w:r>
      <w:r w:rsidRPr="009B152E">
        <w:rPr>
          <w:rFonts w:eastAsia="Cambria"/>
          <w:b/>
          <w:u w:val="single"/>
        </w:rPr>
        <w:t xml:space="preserve"> </w:t>
      </w:r>
      <w:r w:rsidRPr="009B152E">
        <w:rPr>
          <w:rFonts w:eastAsia="Cambria"/>
          <w:b/>
          <w:highlight w:val="green"/>
          <w:u w:val="single"/>
        </w:rPr>
        <w:t>knowledge</w:t>
      </w:r>
      <w:r w:rsidRPr="009B152E">
        <w:rPr>
          <w:rFonts w:eastAsia="Cambria"/>
          <w:b/>
          <w:u w:val="single"/>
        </w:rPr>
        <w:t>, if not an ethical right</w:t>
      </w:r>
      <w:r w:rsidRPr="009B152E">
        <w:rPr>
          <w:rFonts w:eastAsia="Cambria"/>
          <w:sz w:val="16"/>
          <w:szCs w:val="16"/>
        </w:rPr>
        <w:t>. xlvi Patents are an apparatus of power with universal political and social consequences. Patent policies are developed in western countries but affect poorer, marginalized areas of the world.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w:t>
      </w:r>
    </w:p>
    <w:p w14:paraId="46B2834F" w14:textId="77777777" w:rsidR="00BF546D" w:rsidRPr="00BF546D" w:rsidRDefault="00BF546D" w:rsidP="00BF546D"/>
    <w:p w14:paraId="75544C25" w14:textId="77777777" w:rsidR="00BF546D" w:rsidRPr="00BF546D" w:rsidRDefault="00BF546D" w:rsidP="00BF546D"/>
    <w:p w14:paraId="4C5E5A0E" w14:textId="77777777" w:rsidR="00267029" w:rsidRPr="00267029" w:rsidRDefault="00267029" w:rsidP="00267029"/>
    <w:p w14:paraId="578A24CA" w14:textId="08508AB5" w:rsidR="00E13DE2" w:rsidRDefault="00E13DE2" w:rsidP="00E13DE2">
      <w:pPr>
        <w:pStyle w:val="Heading3"/>
      </w:pPr>
      <w:r>
        <w:lastRenderedPageBreak/>
        <w:t>Case</w:t>
      </w:r>
    </w:p>
    <w:p w14:paraId="14E5F9BA" w14:textId="451D884D" w:rsidR="00BD5163" w:rsidRDefault="00BD5163" w:rsidP="00BD5163">
      <w:pPr>
        <w:pStyle w:val="Heading4"/>
      </w:pPr>
      <w:r>
        <w:t>The Role of the ballot is to vote for the debater who wins whether the plan is good or bad. Prefer</w:t>
      </w:r>
      <w:r w:rsidR="00E112D9">
        <w:t>:</w:t>
      </w:r>
    </w:p>
    <w:p w14:paraId="7262E5AD" w14:textId="398CE27A" w:rsidR="00BD5163" w:rsidRDefault="00BD5163" w:rsidP="00BD5163">
      <w:pPr>
        <w:pStyle w:val="Heading4"/>
        <w:rPr>
          <w:rFonts w:asciiTheme="minorHAnsi" w:hAnsiTheme="minorHAnsi" w:cstheme="minorHAnsi"/>
        </w:rPr>
      </w:pPr>
      <w:r>
        <w:t xml:space="preserve">A] fairness - </w:t>
      </w:r>
      <w:r w:rsidRPr="002019CB">
        <w:rPr>
          <w:rFonts w:asciiTheme="minorHAnsi" w:hAnsiTheme="minorHAnsi" w:cstheme="minorHAnsi"/>
        </w:rPr>
        <w:t xml:space="preserve">Fairness—Arbitrary frameworks moot the </w:t>
      </w:r>
      <w:r>
        <w:rPr>
          <w:rFonts w:asciiTheme="minorHAnsi" w:hAnsiTheme="minorHAnsi" w:cstheme="minorHAnsi"/>
        </w:rPr>
        <w:t xml:space="preserve">1NC and destroy our possibility of engaging with the affirmative on an equal playing field. </w:t>
      </w:r>
      <w:r w:rsidRPr="002019CB">
        <w:rPr>
          <w:rFonts w:asciiTheme="minorHAnsi" w:hAnsiTheme="minorHAnsi" w:cstheme="minorHAnsi"/>
        </w:rPr>
        <w:t xml:space="preserve">Our scholarship is tied to the consequences of the plan so it makes no sense to separate assumptions from implementation. </w:t>
      </w:r>
    </w:p>
    <w:p w14:paraId="784759F7" w14:textId="7A391A68" w:rsidR="00BD5163" w:rsidRPr="002019CB" w:rsidRDefault="00BD5163" w:rsidP="00BD5163">
      <w:pPr>
        <w:pStyle w:val="Heading4"/>
        <w:rPr>
          <w:rFonts w:asciiTheme="minorHAnsi" w:hAnsiTheme="minorHAnsi" w:cstheme="minorHAnsi"/>
        </w:rPr>
      </w:pPr>
      <w:r>
        <w:t xml:space="preserve">B] </w:t>
      </w:r>
      <w:r w:rsidRPr="002019CB">
        <w:rPr>
          <w:rFonts w:asciiTheme="minorHAnsi" w:hAnsiTheme="minorHAnsi" w:cstheme="minorHAnsi"/>
        </w:rPr>
        <w:t xml:space="preserve">Clash—Debate is not about the content of what we debate about but the process of iterative testing through specific points of contestation. There is no 1-1 correspondence between the arguments we read and our ideologies. This turns the </w:t>
      </w:r>
      <w:r>
        <w:rPr>
          <w:rFonts w:asciiTheme="minorHAnsi" w:hAnsiTheme="minorHAnsi" w:cstheme="minorHAnsi"/>
        </w:rPr>
        <w:t>Aff</w:t>
      </w:r>
      <w:r w:rsidRPr="002019CB">
        <w:rPr>
          <w:rFonts w:asciiTheme="minorHAnsi" w:hAnsiTheme="minorHAnsi" w:cstheme="minorHAnsi"/>
        </w:rPr>
        <w:t xml:space="preserve">—no matter your political worldview, critical thinking skills through an unrestrained framework is necessary for any revolutionary strategy. </w:t>
      </w:r>
    </w:p>
    <w:p w14:paraId="6CD9412D" w14:textId="1FC8C666" w:rsidR="00BD5163" w:rsidRPr="00BD5163" w:rsidRDefault="00BD5163" w:rsidP="00BD5163">
      <w:pPr>
        <w:pStyle w:val="Heading4"/>
      </w:pPr>
      <w:r>
        <w:t>The lbl proper</w:t>
      </w:r>
    </w:p>
    <w:p w14:paraId="237B9180" w14:textId="5151FEDD" w:rsidR="00E13DE2" w:rsidRPr="00AE61A2" w:rsidRDefault="008E4C4F" w:rsidP="008E4C4F">
      <w:pPr>
        <w:pStyle w:val="Heading4"/>
      </w:pPr>
      <w:r>
        <w:t xml:space="preserve">1] </w:t>
      </w:r>
      <w:r w:rsidR="00E13DE2">
        <w:t>Reverse causality- there’s no causal reason why corporations patenting something like turmeric reduces the ability of Indians to use turmeric as well. At most, its that they lack credit, but that form of politics is exactly what our thesis criticizes</w:t>
      </w:r>
    </w:p>
    <w:p w14:paraId="77D72321" w14:textId="52454577" w:rsidR="00E13DE2" w:rsidRDefault="008E4C4F" w:rsidP="008E4C4F">
      <w:pPr>
        <w:pStyle w:val="Heading4"/>
      </w:pPr>
      <w:r>
        <w:t xml:space="preserve">2] </w:t>
      </w:r>
      <w:r w:rsidR="00E13DE2">
        <w:t>White People DA-- Their moral crusading about indigenous medicine is a silly, superficial analysis—their definition of indigenous medicine amounts to “plants” and naturally-occurring substances which is ahistorical, offensive, and a horrible bastardization of Native thought. All modern medicine is derived from natural substances- take a biology class. This is proved by their conclusion that we should implement the plan- this is a soft left, liberal understanding of how to rectify the actual land loss committed which doesn’t break down settler colonialism, but rather strengthens it because the state uses the aff as a method to justify its existence. Every negative state action argument they’ll make in combination with their horrid interpretation of indigenous medicine is a reason why the aff gets coopted into a girlboss movement where the government can portray itself as a woke entity while never actually dealing with issues of knowledge exploitation as a result of settler colonialism. LAND BACK NOW.</w:t>
      </w:r>
    </w:p>
    <w:p w14:paraId="30FE768D" w14:textId="58367DD1" w:rsidR="00005680" w:rsidRPr="00005680" w:rsidRDefault="003649A8" w:rsidP="00005680">
      <w:pPr>
        <w:pStyle w:val="Heading4"/>
      </w:pPr>
      <w:r>
        <w:t>3</w:t>
      </w:r>
      <w:r w:rsidR="00005680">
        <w:t xml:space="preserve">] Every form of verbal remedy </w:t>
      </w:r>
      <w:r w:rsidR="00F76A9A">
        <w:t>and other medicines that have been passed down over generations</w:t>
      </w:r>
      <w:r w:rsidR="00005680">
        <w:t xml:space="preserve"> is what created modern medicine which would mean that they eliminate all modern medicines – proves there’s no brightline for the aff</w:t>
      </w:r>
      <w:r w:rsidR="006A027F">
        <w:t xml:space="preserve"> bc there’s no real way to differentiate in what is an indigenous based patent and what isnt</w:t>
      </w:r>
    </w:p>
    <w:p w14:paraId="2163CFDD" w14:textId="4C018E56" w:rsidR="00E13DE2" w:rsidRDefault="003649A8" w:rsidP="008E4C4F">
      <w:pPr>
        <w:pStyle w:val="Heading4"/>
      </w:pPr>
      <w:r>
        <w:lastRenderedPageBreak/>
        <w:t>4</w:t>
      </w:r>
      <w:r w:rsidR="008E4C4F">
        <w:t xml:space="preserve">] </w:t>
      </w:r>
      <w:r w:rsidR="008E4C4F">
        <w:t xml:space="preserve">Double-bind—their </w:t>
      </w:r>
      <w:r w:rsidR="008E4C4F">
        <w:t>Barker</w:t>
      </w:r>
      <w:r w:rsidR="008E4C4F">
        <w:t xml:space="preserve"> indicates that settler research spaces use the politics of recognition for assimilation but A] how is the ballot not a form of recognition B] how is the aff plan not recognition given the </w:t>
      </w:r>
      <w:r w:rsidR="008E4C4F">
        <w:t xml:space="preserve">helb </w:t>
      </w:r>
      <w:r w:rsidR="008E4C4F">
        <w:t xml:space="preserve">evidence </w:t>
      </w:r>
      <w:r w:rsidR="008E4C4F">
        <w:t>talks about necessity of recognition and also the plan is a form of recognition</w:t>
      </w:r>
    </w:p>
    <w:p w14:paraId="3B2B5EBA" w14:textId="0A639FDB" w:rsidR="00161EFE" w:rsidRPr="00161EFE" w:rsidRDefault="003649A8" w:rsidP="00161EFE">
      <w:pPr>
        <w:pStyle w:val="Heading4"/>
      </w:pPr>
      <w:r>
        <w:t>5</w:t>
      </w:r>
      <w:r w:rsidR="00161EFE">
        <w:t>] The way the aff removes patents is by indigenous people having to ask white people to remove patents – this was in cross x – that is an even harder link and proves that white people think they are entitled to GIVING things to indigenous folks</w:t>
      </w:r>
    </w:p>
    <w:p w14:paraId="234224EC" w14:textId="77777777" w:rsidR="009B78CD" w:rsidRDefault="009B78CD" w:rsidP="009B78CD">
      <w:pPr>
        <w:pStyle w:val="Heading4"/>
      </w:pPr>
      <w:r>
        <w:t xml:space="preserve">6] </w:t>
      </w:r>
      <w:r>
        <w:t xml:space="preserve">Trips waivers may seem docile but are a </w:t>
      </w:r>
      <w:r>
        <w:rPr>
          <w:i/>
          <w:u w:val="single"/>
        </w:rPr>
        <w:t xml:space="preserve">calculated </w:t>
      </w:r>
      <w:r w:rsidRPr="00C86250">
        <w:rPr>
          <w:i/>
          <w:u w:val="single"/>
        </w:rPr>
        <w:t>risk</w:t>
      </w:r>
      <w:r>
        <w:rPr>
          <w:i/>
        </w:rPr>
        <w:t xml:space="preserve"> </w:t>
      </w:r>
      <w:r w:rsidRPr="00C86250">
        <w:t>to</w:t>
      </w:r>
      <w:r>
        <w:t xml:space="preserve"> remedy liberalism’s terminal collapse.</w:t>
      </w:r>
    </w:p>
    <w:p w14:paraId="3B8F28E2" w14:textId="77777777" w:rsidR="009B78CD" w:rsidRDefault="009B78CD" w:rsidP="009B78CD">
      <w:r>
        <w:t xml:space="preserve">[Patanè, Andrea. COVID-19 Pandemic: Patents and Profits, 15 May 2021, </w:t>
      </w:r>
      <w:hyperlink r:id="rId31" w:history="1">
        <w:r w:rsidRPr="008A7AB7">
          <w:rPr>
            <w:rStyle w:val="Hyperlink"/>
          </w:rPr>
          <w:t>www.marxist.com/covid-19-pandemic-patents-and-profits.htm.]//nagisatm</w:t>
        </w:r>
      </w:hyperlink>
    </w:p>
    <w:p w14:paraId="7E2033F3" w14:textId="77777777" w:rsidR="009B78CD" w:rsidRPr="00E72357" w:rsidRDefault="009B78CD" w:rsidP="009B78CD">
      <w:r>
        <w:t>--- peep the UQ trick – Liberalism decline now by America first policy means that alt is not neccesary</w:t>
      </w:r>
    </w:p>
    <w:p w14:paraId="6F512728" w14:textId="77777777" w:rsidR="00745CB7" w:rsidRDefault="009B78CD" w:rsidP="009B78CD">
      <w:r w:rsidRPr="000D765F">
        <w:rPr>
          <w:rStyle w:val="StyleUnderline"/>
        </w:rPr>
        <w:t>A “calculated risk”</w:t>
      </w:r>
      <w:r>
        <w:rPr>
          <w:rStyle w:val="StyleUnderline"/>
        </w:rPr>
        <w:t xml:space="preserve"> </w:t>
      </w:r>
      <w:r w:rsidRPr="000D765F">
        <w:rPr>
          <w:rStyle w:val="StyleUnderline"/>
        </w:rPr>
        <w:t xml:space="preserve">Far from an act of ‘international solidarity', </w:t>
      </w:r>
      <w:r>
        <w:rPr>
          <w:rStyle w:val="StyleUnderline"/>
        </w:rPr>
        <w:t>[</w:t>
      </w:r>
      <w:r w:rsidRPr="00F03ED2">
        <w:rPr>
          <w:rStyle w:val="StyleUnderline"/>
          <w:highlight w:val="cyan"/>
        </w:rPr>
        <w:t>Vaccine Waivers]</w:t>
      </w:r>
      <w:r>
        <w:rPr>
          <w:rStyle w:val="StyleUnderline"/>
        </w:rPr>
        <w:t xml:space="preserve"> </w:t>
      </w:r>
      <w:r w:rsidRPr="000D765F">
        <w:rPr>
          <w:rStyle w:val="StyleUnderline"/>
        </w:rPr>
        <w:t xml:space="preserve">this latest move from the US government </w:t>
      </w:r>
      <w:r w:rsidRPr="00F03ED2">
        <w:rPr>
          <w:rStyle w:val="StyleUnderline"/>
          <w:highlight w:val="cyan"/>
        </w:rPr>
        <w:t xml:space="preserve">is </w:t>
      </w:r>
      <w:r w:rsidRPr="00F03ED2">
        <w:rPr>
          <w:rStyle w:val="StyleUnderline"/>
        </w:rPr>
        <w:t>a</w:t>
      </w:r>
      <w:r w:rsidRPr="000D765F">
        <w:rPr>
          <w:rStyle w:val="StyleUnderline"/>
        </w:rPr>
        <w:t xml:space="preserve"> </w:t>
      </w:r>
      <w:r w:rsidRPr="00F03ED2">
        <w:rPr>
          <w:rStyle w:val="StyleUnderline"/>
          <w:highlight w:val="cyan"/>
        </w:rPr>
        <w:t>calculated</w:t>
      </w:r>
      <w:r w:rsidRPr="000D765F">
        <w:rPr>
          <w:rStyle w:val="StyleUnderline"/>
        </w:rPr>
        <w:t xml:space="preserve"> political </w:t>
      </w:r>
      <w:r w:rsidRPr="00F03ED2">
        <w:rPr>
          <w:rStyle w:val="StyleUnderline"/>
          <w:highlight w:val="cyan"/>
        </w:rPr>
        <w:t>risk</w:t>
      </w:r>
      <w:r w:rsidRPr="000D765F">
        <w:rPr>
          <w:rStyle w:val="StyleUnderline"/>
        </w:rPr>
        <w:t xml:space="preserve">, and will be </w:t>
      </w:r>
      <w:r w:rsidRPr="00F03ED2">
        <w:rPr>
          <w:rStyle w:val="StyleUnderline"/>
          <w:highlight w:val="cyan"/>
        </w:rPr>
        <w:t>implemented</w:t>
      </w:r>
      <w:r w:rsidRPr="000D765F">
        <w:rPr>
          <w:rStyle w:val="StyleUnderline"/>
        </w:rPr>
        <w:t xml:space="preserve"> </w:t>
      </w:r>
      <w:r w:rsidRPr="00F03ED2">
        <w:rPr>
          <w:rStyle w:val="StyleUnderline"/>
          <w:highlight w:val="cyan"/>
        </w:rPr>
        <w:t>in</w:t>
      </w:r>
      <w:r w:rsidRPr="000D765F">
        <w:rPr>
          <w:rStyle w:val="StyleUnderline"/>
        </w:rPr>
        <w:t xml:space="preserve"> </w:t>
      </w:r>
      <w:r w:rsidRPr="00F03ED2">
        <w:rPr>
          <w:rStyle w:val="StyleUnderline"/>
          <w:highlight w:val="cyan"/>
        </w:rPr>
        <w:t>the interests of US</w:t>
      </w:r>
      <w:r w:rsidRPr="000D765F">
        <w:rPr>
          <w:rStyle w:val="StyleUnderline"/>
        </w:rPr>
        <w:t xml:space="preserve"> imperialism</w:t>
      </w:r>
      <w:r>
        <w:t xml:space="preserve">. </w:t>
      </w:r>
      <w:r w:rsidRPr="000D765F">
        <w:rPr>
          <w:rStyle w:val="StyleUnderline"/>
        </w:rPr>
        <w:t xml:space="preserve">A section of the more serious wing of the </w:t>
      </w:r>
      <w:r w:rsidRPr="00F03ED2">
        <w:rPr>
          <w:rStyle w:val="StyleUnderline"/>
          <w:highlight w:val="cyan"/>
        </w:rPr>
        <w:t>bourgeoisie</w:t>
      </w:r>
      <w:r w:rsidRPr="000D765F">
        <w:rPr>
          <w:rStyle w:val="StyleUnderline"/>
        </w:rPr>
        <w:t xml:space="preserve"> </w:t>
      </w:r>
      <w:r w:rsidRPr="00F03ED2">
        <w:rPr>
          <w:rStyle w:val="StyleUnderline"/>
          <w:highlight w:val="cyan"/>
        </w:rPr>
        <w:t>understands</w:t>
      </w:r>
      <w:r w:rsidRPr="000D765F">
        <w:rPr>
          <w:rStyle w:val="StyleUnderline"/>
        </w:rPr>
        <w:t xml:space="preserve"> that a </w:t>
      </w:r>
      <w:r w:rsidRPr="00F03ED2">
        <w:rPr>
          <w:rStyle w:val="StyleUnderline"/>
          <w:highlight w:val="cyan"/>
        </w:rPr>
        <w:t>proper economic recovery can happen only if the pandemic is suppressed worldwide</w:t>
      </w:r>
      <w:r w:rsidRPr="000D765F">
        <w:rPr>
          <w:rStyle w:val="StyleUnderline"/>
        </w:rPr>
        <w:t>.</w:t>
      </w:r>
      <w:r>
        <w:rPr>
          <w:rStyle w:val="StyleUnderline"/>
        </w:rPr>
        <w:t xml:space="preserve"> </w:t>
      </w:r>
      <w:r>
        <w:t>As we have explained elsewhere</w:t>
      </w:r>
      <w:r w:rsidRPr="000D765F">
        <w:rPr>
          <w:rStyle w:val="StyleUnderline"/>
        </w:rPr>
        <w:t xml:space="preserve">, wealthy countries risk losing billions of dollars if the pandemic is brought under control only within their own borders, </w:t>
      </w:r>
      <w:r w:rsidRPr="00F03ED2">
        <w:rPr>
          <w:rStyle w:val="StyleUnderline"/>
          <w:highlight w:val="cyan"/>
        </w:rPr>
        <w:t>because new variants</w:t>
      </w:r>
      <w:r>
        <w:t xml:space="preserve"> (like those in India and Brazil) </w:t>
      </w:r>
      <w:r w:rsidRPr="000D765F">
        <w:rPr>
          <w:rStyle w:val="StyleUnderline"/>
        </w:rPr>
        <w:t xml:space="preserve">can always mutate elsewhere and reinfect their populations, </w:t>
      </w:r>
      <w:r w:rsidRPr="00F03ED2">
        <w:rPr>
          <w:rStyle w:val="StyleUnderline"/>
          <w:highlight w:val="cyan"/>
        </w:rPr>
        <w:t>causi</w:t>
      </w:r>
      <w:r w:rsidRPr="00F03ED2">
        <w:rPr>
          <w:rStyle w:val="StyleUnderline"/>
        </w:rPr>
        <w:t xml:space="preserve">ng </w:t>
      </w:r>
      <w:r w:rsidRPr="00F03ED2">
        <w:rPr>
          <w:rStyle w:val="StyleUnderline"/>
          <w:highlight w:val="cyan"/>
        </w:rPr>
        <w:t>further economic disruption</w:t>
      </w:r>
      <w:r w:rsidRPr="000D765F">
        <w:rPr>
          <w:rStyle w:val="StyleUnderline"/>
        </w:rPr>
        <w:t>.</w:t>
      </w:r>
      <w:r>
        <w:rPr>
          <w:rStyle w:val="StyleUnderline"/>
        </w:rPr>
        <w:t xml:space="preserve"> </w:t>
      </w:r>
      <w:r w:rsidRPr="00A162EF">
        <w:rPr>
          <w:u w:val="single"/>
        </w:rPr>
        <w:t>Therefore, even on a capitalist basis, it is expedient in the long-term for the rich countries to facilitate a global vaccination campaign. Even Pope Francis anointed the demand from his seat in Rome!</w:t>
      </w:r>
      <w:r>
        <w:rPr>
          <w:u w:val="single"/>
        </w:rPr>
        <w:t xml:space="preserve"> </w:t>
      </w:r>
      <w:r w:rsidRPr="005B73B7">
        <w:rPr>
          <w:rStyle w:val="Emphasis"/>
        </w:rPr>
        <w:t xml:space="preserve">Biden’s announcement is </w:t>
      </w:r>
      <w:r w:rsidRPr="00F03ED2">
        <w:rPr>
          <w:rStyle w:val="Emphasis"/>
          <w:highlight w:val="cyan"/>
        </w:rPr>
        <w:t>also</w:t>
      </w:r>
      <w:r w:rsidRPr="005B73B7">
        <w:rPr>
          <w:rStyle w:val="Emphasis"/>
        </w:rPr>
        <w:t xml:space="preserve"> an act of </w:t>
      </w:r>
      <w:r w:rsidRPr="00F03ED2">
        <w:rPr>
          <w:rStyle w:val="Emphasis"/>
          <w:highlight w:val="cyan"/>
        </w:rPr>
        <w:t>vaccine diplomacy</w:t>
      </w:r>
      <w:r w:rsidRPr="005B73B7">
        <w:rPr>
          <w:rStyle w:val="Emphasis"/>
        </w:rPr>
        <w:t>.</w:t>
      </w:r>
      <w:r>
        <w:rPr>
          <w:rStyle w:val="Emphasis"/>
        </w:rPr>
        <w:t xml:space="preserve"> </w:t>
      </w:r>
      <w:r>
        <w:t xml:space="preserve">America’s main rivals, China and Russia, have been shoring up their spheres of influence by distributing their Sinopharm and Sputnik V vaccines to poor countries left out by the vaccine nationalism of the US and Europe. </w:t>
      </w:r>
      <w:r w:rsidRPr="00F03ED2">
        <w:rPr>
          <w:rStyle w:val="StyleUnderline"/>
          <w:highlight w:val="cyan"/>
        </w:rPr>
        <w:t>Chinese and Russian vaccines</w:t>
      </w:r>
      <w:r w:rsidRPr="005B73B7">
        <w:rPr>
          <w:rStyle w:val="StyleUnderline"/>
        </w:rPr>
        <w:t xml:space="preserve"> have been </w:t>
      </w:r>
      <w:r w:rsidRPr="00F03ED2">
        <w:rPr>
          <w:rStyle w:val="StyleUnderline"/>
          <w:highlight w:val="cyan"/>
        </w:rPr>
        <w:t>exported</w:t>
      </w:r>
      <w:r w:rsidRPr="005B73B7">
        <w:rPr>
          <w:rStyle w:val="StyleUnderline"/>
        </w:rPr>
        <w:t xml:space="preserve"> </w:t>
      </w:r>
      <w:r w:rsidRPr="00F03ED2">
        <w:rPr>
          <w:rStyle w:val="StyleUnderline"/>
          <w:highlight w:val="cyan"/>
        </w:rPr>
        <w:t>into</w:t>
      </w:r>
      <w:r w:rsidRPr="005B73B7">
        <w:rPr>
          <w:rStyle w:val="StyleUnderline"/>
        </w:rPr>
        <w:t xml:space="preserve"> </w:t>
      </w:r>
      <w:r w:rsidRPr="00F03ED2">
        <w:rPr>
          <w:rStyle w:val="StyleUnderline"/>
          <w:highlight w:val="cyan"/>
        </w:rPr>
        <w:t>countries traditionally under western spheres of influence</w:t>
      </w:r>
      <w:r w:rsidRPr="005B73B7">
        <w:rPr>
          <w:rStyle w:val="StyleUnderline"/>
        </w:rPr>
        <w:t>, including Brazil and Hungary.</w:t>
      </w:r>
      <w:r>
        <w:rPr>
          <w:rStyle w:val="StyleUnderline"/>
        </w:rPr>
        <w:t xml:space="preserve"> </w:t>
      </w:r>
      <w:r w:rsidRPr="005B73B7">
        <w:rPr>
          <w:rStyle w:val="Emphasis"/>
        </w:rPr>
        <w:t>P</w:t>
      </w:r>
      <w:r w:rsidRPr="00F03ED2">
        <w:rPr>
          <w:rStyle w:val="Emphasis"/>
          <w:highlight w:val="cyan"/>
        </w:rPr>
        <w:t>ushing to waive IP protections on COVID-19 vaccines is</w:t>
      </w:r>
      <w:r w:rsidRPr="005B73B7">
        <w:rPr>
          <w:rStyle w:val="Emphasis"/>
        </w:rPr>
        <w:t xml:space="preserve"> therefore partly </w:t>
      </w:r>
      <w:r w:rsidRPr="00F03ED2">
        <w:rPr>
          <w:rStyle w:val="Emphasis"/>
          <w:highlight w:val="cyan"/>
        </w:rPr>
        <w:t>an effort to push back against the encroachment of rival imperialist powers,</w:t>
      </w:r>
      <w:r w:rsidRPr="005B73B7">
        <w:rPr>
          <w:rStyle w:val="Emphasis"/>
        </w:rPr>
        <w:t xml:space="preserve"> </w:t>
      </w:r>
      <w:r w:rsidRPr="00F03ED2">
        <w:rPr>
          <w:rStyle w:val="Emphasis"/>
          <w:highlight w:val="cyan"/>
        </w:rPr>
        <w:t>which</w:t>
      </w:r>
      <w:r w:rsidRPr="005B73B7">
        <w:rPr>
          <w:rStyle w:val="Emphasis"/>
        </w:rPr>
        <w:t xml:space="preserve"> have so far </w:t>
      </w:r>
      <w:r w:rsidRPr="00F03ED2">
        <w:rPr>
          <w:rStyle w:val="Emphasis"/>
          <w:highlight w:val="cyan"/>
        </w:rPr>
        <w:t>outcompeted</w:t>
      </w:r>
      <w:r w:rsidRPr="005B73B7">
        <w:rPr>
          <w:rStyle w:val="Emphasis"/>
        </w:rPr>
        <w:t xml:space="preserve"> </w:t>
      </w:r>
      <w:r w:rsidRPr="00F03ED2">
        <w:rPr>
          <w:rStyle w:val="Emphasis"/>
          <w:highlight w:val="cyan"/>
        </w:rPr>
        <w:t>Washington</w:t>
      </w:r>
      <w:r w:rsidRPr="005B73B7">
        <w:rPr>
          <w:rStyle w:val="Emphasis"/>
        </w:rPr>
        <w:t xml:space="preserve"> in the global vaccination drive.</w:t>
      </w:r>
      <w:r>
        <w:rPr>
          <w:rStyle w:val="Emphasis"/>
        </w:rPr>
        <w:t xml:space="preserve"> </w:t>
      </w:r>
      <w:r w:rsidRPr="005A05CC">
        <w:rPr>
          <w:u w:val="single"/>
        </w:rPr>
        <w:t xml:space="preserve">Biden’s announcement is also an </w:t>
      </w:r>
      <w:r w:rsidRPr="00F03ED2">
        <w:rPr>
          <w:highlight w:val="cyan"/>
          <w:u w:val="single"/>
        </w:rPr>
        <w:t>attempt to restore</w:t>
      </w:r>
      <w:r w:rsidRPr="005A05CC">
        <w:rPr>
          <w:u w:val="single"/>
        </w:rPr>
        <w:t xml:space="preserve"> the standing and </w:t>
      </w:r>
      <w:r w:rsidRPr="00F03ED2">
        <w:rPr>
          <w:highlight w:val="cyan"/>
          <w:u w:val="single"/>
        </w:rPr>
        <w:t>authority</w:t>
      </w:r>
      <w:r w:rsidRPr="005A05CC">
        <w:rPr>
          <w:u w:val="single"/>
        </w:rPr>
        <w:t xml:space="preserve"> o</w:t>
      </w:r>
      <w:r w:rsidRPr="00F03ED2">
        <w:rPr>
          <w:highlight w:val="cyan"/>
          <w:u w:val="single"/>
        </w:rPr>
        <w:t xml:space="preserve">f US </w:t>
      </w:r>
      <w:r w:rsidRPr="00F03ED2">
        <w:rPr>
          <w:highlight w:val="cyan"/>
          <w:u w:val="single"/>
        </w:rPr>
        <w:lastRenderedPageBreak/>
        <w:t>imperialism on the world stage,</w:t>
      </w:r>
      <w:r w:rsidRPr="005A05CC">
        <w:rPr>
          <w:u w:val="single"/>
        </w:rPr>
        <w:t xml:space="preserve"> which has </w:t>
      </w:r>
      <w:r w:rsidRPr="00F03ED2">
        <w:rPr>
          <w:highlight w:val="cyan"/>
          <w:u w:val="single"/>
        </w:rPr>
        <w:t>been</w:t>
      </w:r>
      <w:r w:rsidRPr="005A05CC">
        <w:rPr>
          <w:u w:val="single"/>
        </w:rPr>
        <w:t xml:space="preserve"> bruised by the ‘</w:t>
      </w:r>
      <w:r w:rsidRPr="00F03ED2">
        <w:rPr>
          <w:highlight w:val="cyan"/>
          <w:u w:val="single"/>
        </w:rPr>
        <w:t>America First’</w:t>
      </w:r>
      <w:r w:rsidRPr="005A05CC">
        <w:rPr>
          <w:u w:val="single"/>
        </w:rPr>
        <w:t xml:space="preserve"> </w:t>
      </w:r>
      <w:r w:rsidRPr="00F03ED2">
        <w:rPr>
          <w:highlight w:val="cyan"/>
          <w:u w:val="single"/>
        </w:rPr>
        <w:t>vaccine nationalist policy</w:t>
      </w:r>
      <w:r w:rsidRPr="005A05CC">
        <w:rPr>
          <w:u w:val="single"/>
        </w:rPr>
        <w:t xml:space="preserve"> </w:t>
      </w:r>
      <w:r w:rsidRPr="005A05CC">
        <w:t>started by</w:t>
      </w:r>
      <w:r>
        <w:t xml:space="preserve"> Donald Trump, and continued by Biden. According to the FT, Katherine Tai (top US trade envoy) and Jake Sullivan (national security adviser) made the case to Biden that pushing for the waiver “was </w:t>
      </w:r>
      <w:r w:rsidRPr="00E72357">
        <w:rPr>
          <w:u w:val="single"/>
        </w:rPr>
        <w:t>a low-risk way to secure a diplomatic victory”,</w:t>
      </w:r>
      <w:r>
        <w:t xml:space="preserve"> </w:t>
      </w:r>
      <w:r w:rsidRPr="00E72357">
        <w:rPr>
          <w:rStyle w:val="StyleUnderline"/>
        </w:rPr>
        <w:t>after coming under fire for not “respond[ing] quickly enough to the unfolding COVID-19 crisis in India”.</w:t>
      </w:r>
      <w:r>
        <w:rPr>
          <w:rStyle w:val="StyleUnderline"/>
        </w:rPr>
        <w:t xml:space="preserve"> </w:t>
      </w:r>
      <w:r>
        <w:t xml:space="preserve">Here you have it, straight from the horse’s mouth. </w:t>
      </w:r>
      <w:r w:rsidRPr="00F03ED2">
        <w:rPr>
          <w:rStyle w:val="Emphasis"/>
          <w:highlight w:val="cyan"/>
        </w:rPr>
        <w:t>Under capitalism, vaccines – rather than providing a way out of the pandemic – are tools for ‘low-risk diplomatic victories’</w:t>
      </w:r>
      <w:r w:rsidRPr="00E72357">
        <w:rPr>
          <w:rStyle w:val="Emphasis"/>
        </w:rPr>
        <w:t>.</w:t>
      </w:r>
      <w:r>
        <w:t xml:space="preserve"> </w:t>
      </w:r>
    </w:p>
    <w:p w14:paraId="27BC974B" w14:textId="77777777" w:rsidR="00745CB7" w:rsidRDefault="00745CB7" w:rsidP="009B78CD"/>
    <w:p w14:paraId="1B4CC43F" w14:textId="77777777" w:rsidR="00745CB7" w:rsidRDefault="00745CB7" w:rsidP="009B78CD"/>
    <w:p w14:paraId="3475E6EA" w14:textId="0904E188" w:rsidR="009B78CD" w:rsidRPr="00912AD3" w:rsidRDefault="009B78CD" w:rsidP="009B78CD">
      <w:pPr>
        <w:rPr>
          <w:u w:val="single"/>
        </w:rPr>
      </w:pPr>
      <w:r>
        <w:t xml:space="preserve">As if this was some sort of football match between world leaders! In short, </w:t>
      </w:r>
      <w:r w:rsidRPr="00F03ED2">
        <w:rPr>
          <w:rStyle w:val="Emphasis"/>
          <w:highlight w:val="cyan"/>
        </w:rPr>
        <w:t>Biden is stepping in to prioritise the interests of US imperialism as a whole over the immediate interests of the Big Pharma capitalists</w:t>
      </w:r>
      <w:r w:rsidRPr="00E72357">
        <w:rPr>
          <w:rStyle w:val="Emphasis"/>
        </w:rPr>
        <w:t>.</w:t>
      </w:r>
      <w:r>
        <w:rPr>
          <w:rStyle w:val="Emphasis"/>
        </w:rPr>
        <w:t xml:space="preserve"> </w:t>
      </w:r>
      <w:r>
        <w:t xml:space="preserve">But we should say clearly: </w:t>
      </w:r>
      <w:r w:rsidRPr="00E72357">
        <w:rPr>
          <w:rStyle w:val="StyleUnderline"/>
        </w:rPr>
        <w:t>this cynical attempt to claim the moral high ground came only after the US used its massive economic clout to secure enough vaccines to inoculate its own population several times over.</w:t>
      </w:r>
    </w:p>
    <w:p w14:paraId="0D2A0331" w14:textId="25A61F3B" w:rsidR="00E13DE2" w:rsidRDefault="00002E0D" w:rsidP="00002E0D">
      <w:pPr>
        <w:pStyle w:val="Heading3"/>
      </w:pPr>
      <w:r>
        <w:lastRenderedPageBreak/>
        <w:t>5</w:t>
      </w:r>
    </w:p>
    <w:p w14:paraId="7E28A344" w14:textId="77777777" w:rsidR="00002E0D" w:rsidRPr="0049160D" w:rsidRDefault="00002E0D" w:rsidP="00002E0D">
      <w:pPr>
        <w:pStyle w:val="Heading4"/>
      </w:pPr>
      <w:r w:rsidRPr="0049160D">
        <w:t>Counterplan text: [Countries] should establish a government-financed Pharmaceutical Innovation Fund, which will financially reward companies for therapeutic drugs, cost-reducing innovations, and reward those who prove patents to be invalid.</w:t>
      </w:r>
    </w:p>
    <w:p w14:paraId="780C5193" w14:textId="77777777" w:rsidR="00002E0D" w:rsidRPr="0049160D" w:rsidRDefault="00002E0D" w:rsidP="00002E0D">
      <w:pPr>
        <w:pStyle w:val="Heading4"/>
      </w:pPr>
      <w:r w:rsidRPr="0049160D">
        <w:t>That incentivizes better therapeutic drugs and boosts innovation</w:t>
      </w:r>
    </w:p>
    <w:p w14:paraId="0BA26792" w14:textId="77777777" w:rsidR="00002E0D" w:rsidRPr="0049160D" w:rsidRDefault="00002E0D" w:rsidP="00002E0D">
      <w:pPr>
        <w:rPr>
          <w:rStyle w:val="Style13ptBold"/>
        </w:rPr>
      </w:pPr>
      <w:r w:rsidRPr="0049160D">
        <w:rPr>
          <w:rStyle w:val="Style13ptBold"/>
        </w:rPr>
        <w:t>Hollis 04</w:t>
      </w:r>
    </w:p>
    <w:p w14:paraId="706C068E" w14:textId="77777777" w:rsidR="00002E0D" w:rsidRPr="0049160D" w:rsidRDefault="00002E0D" w:rsidP="00002E0D">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32" w:history="1">
        <w:r w:rsidRPr="0049160D">
          <w:rPr>
            <w:rStyle w:val="Hyperlink"/>
          </w:rPr>
          <w:t>https://www.who.int/intellectualproperty/news/Submission-Hollis6-Oct.pdf //</w:t>
        </w:r>
      </w:hyperlink>
      <w:r w:rsidRPr="0049160D">
        <w:t xml:space="preserve"> AK</w:t>
      </w:r>
    </w:p>
    <w:p w14:paraId="7B447077" w14:textId="77777777" w:rsidR="00002E0D" w:rsidRPr="0049160D" w:rsidRDefault="00002E0D" w:rsidP="00002E0D">
      <w:pPr>
        <w:rPr>
          <w:sz w:val="16"/>
        </w:rPr>
      </w:pPr>
      <w:r w:rsidRPr="0049160D">
        <w:rPr>
          <w:rStyle w:val="StyleUnderline"/>
        </w:rPr>
        <w:t xml:space="preserve">This section describes a method for rewarding patented pharmaceuticals with payments or rewards paid out of </w:t>
      </w:r>
      <w:r w:rsidRPr="0049160D">
        <w:rPr>
          <w:rStyle w:val="StyleUnderline"/>
          <w:highlight w:val="green"/>
        </w:rPr>
        <w:t>a government-financed Pharmaceutical Innovation Fund</w:t>
      </w:r>
      <w:r w:rsidRPr="0049160D">
        <w:rPr>
          <w:rStyle w:val="StyleUnderline"/>
        </w:rPr>
        <w:t xml:space="preserve"> (PIF).</w:t>
      </w:r>
      <w:r w:rsidRPr="0049160D">
        <w:rPr>
          <w:sz w:val="16"/>
        </w:rPr>
        <w:t xml:space="preserve"> When a drug is approved for use in a country, it would be registered by a firm, normally by the owner of related patents required in the production of the drug.18 </w:t>
      </w:r>
      <w:r w:rsidRPr="0049160D">
        <w:rPr>
          <w:rStyle w:val="StyleUnderline"/>
        </w:rPr>
        <w:t xml:space="preserve">The PIF </w:t>
      </w:r>
      <w:r w:rsidRPr="0049160D">
        <w:rPr>
          <w:rStyle w:val="StyleUnderline"/>
          <w:highlight w:val="green"/>
        </w:rPr>
        <w:t>would make payments to registrants</w:t>
      </w:r>
      <w:r w:rsidRPr="0049160D">
        <w:rPr>
          <w:rStyle w:val="StyleUnderline"/>
        </w:rPr>
        <w:t xml:space="preserve">, and in exchange for such payments, </w:t>
      </w:r>
      <w:r w:rsidRPr="0049160D">
        <w:rPr>
          <w:rStyle w:val="StyleUnderline"/>
          <w:highlight w:val="green"/>
        </w:rPr>
        <w:t>registrants would be compelled to grant zero-priced licenses for all listed patents when used to make and sell the drug</w:t>
      </w:r>
      <w:r w:rsidRPr="0049160D">
        <w:rPr>
          <w:sz w:val="16"/>
          <w:highlight w:val="green"/>
        </w:rPr>
        <w:t>.</w:t>
      </w:r>
      <w:r w:rsidRPr="0049160D">
        <w:rPr>
          <w:sz w:val="16"/>
        </w:rPr>
        <w:t xml:space="preserve"> The payments would be annual during the period in which the registrant’s drugs were patented. </w:t>
      </w:r>
      <w:r w:rsidRPr="0049160D">
        <w:rPr>
          <w:rStyle w:val="StyleUnderline"/>
          <w:highlight w:val="green"/>
        </w:rPr>
        <w:t>Rewards would also be paid for patented cost-reducing process innovations, for exceptional discoveries not protected</w:t>
      </w:r>
      <w:r w:rsidRPr="0049160D">
        <w:rPr>
          <w:rStyle w:val="StyleUnderline"/>
        </w:rPr>
        <w:t xml:space="preserve"> by patents, and for court verdicts of invalidity or non-infringement which allowed for generic production without a compulsory license</w:t>
      </w:r>
      <w:r w:rsidRPr="0049160D">
        <w:rPr>
          <w:sz w:val="16"/>
        </w:rPr>
        <w:t xml:space="preserve">. The purpose of this section is to outline how the fund should determine the reward for a given innovation. Payments from the PIF would be made based on the proportion of points attributable, according to the following categories: (1) Drugs which advance health should be given points reflecting the gain in average therapeutic value less costs of treatment over that of the next best pre-existing treatment, for all units of the drug sold by the registrant and by other manufacturers in a given year. Therapeutic value is determined by multiplying the incremental QALYs of the treatment by the dollar value of a QALY.19 (In determining the next best treatment, the PIF should exclude patented medicines registered by the same firm and medicines relying on the same patented innovations as the medicine under consideration.) </w:t>
      </w:r>
      <w:r w:rsidRPr="0049160D">
        <w:rPr>
          <w:rStyle w:val="StyleUnderline"/>
        </w:rPr>
        <w:t xml:space="preserve">In other words, the </w:t>
      </w:r>
      <w:r w:rsidRPr="0049160D">
        <w:rPr>
          <w:rStyle w:val="StyleUnderline"/>
          <w:highlight w:val="green"/>
        </w:rPr>
        <w:t>PIF</w:t>
      </w:r>
      <w:r w:rsidRPr="0049160D">
        <w:rPr>
          <w:rStyle w:val="StyleUnderline"/>
        </w:rPr>
        <w:t xml:space="preserve"> agency </w:t>
      </w:r>
      <w:r w:rsidRPr="0049160D">
        <w:rPr>
          <w:rStyle w:val="StyleUnderline"/>
          <w:highlight w:val="green"/>
        </w:rPr>
        <w:t>will determine the net benefit of a drug</w:t>
      </w:r>
      <w:r w:rsidRPr="0049160D">
        <w:rPr>
          <w:rStyle w:val="StyleUnderline"/>
        </w:rPr>
        <w:t xml:space="preserve">, and then compare it to the net benefit of the next most effective pre-existing therapy, </w:t>
      </w:r>
      <w:r w:rsidRPr="0049160D">
        <w:rPr>
          <w:rStyle w:val="StyleUnderline"/>
          <w:highlight w:val="green"/>
        </w:rPr>
        <w:t>and award points based on</w:t>
      </w:r>
      <w:r w:rsidRPr="0049160D">
        <w:rPr>
          <w:rStyle w:val="StyleUnderline"/>
        </w:rPr>
        <w:t xml:space="preserve"> the </w:t>
      </w:r>
      <w:r w:rsidRPr="0049160D">
        <w:rPr>
          <w:rStyle w:val="StyleUnderline"/>
          <w:highlight w:val="green"/>
        </w:rPr>
        <w:t>improvement</w:t>
      </w:r>
      <w:r w:rsidRPr="0049160D">
        <w:rPr>
          <w:sz w:val="16"/>
        </w:rPr>
        <w:t xml:space="preserve">. These points would be awarded to the registrant for each year in which the registrant’s patents would, in the absence of compulsory licensing, be sufficient to prevent other firms from producing bio-equivalent products. Evaluation would be undertaken annually, based on the available information about a drug.20 See the appendix (S. 8) for more details on quantifying this amount. (2) </w:t>
      </w:r>
      <w:r w:rsidRPr="0049160D">
        <w:rPr>
          <w:rStyle w:val="StyleUnderline"/>
          <w:highlight w:val="green"/>
        </w:rPr>
        <w:t>Cost-reducing innovations should be granted points</w:t>
      </w:r>
      <w:r w:rsidRPr="0049160D">
        <w:rPr>
          <w:rStyle w:val="StyleUnderline"/>
        </w:rPr>
        <w:t xml:space="preserve"> equal to the price reductions enabled by implementation of the patented innovation</w:t>
      </w:r>
      <w:r w:rsidRPr="0049160D">
        <w:rPr>
          <w:sz w:val="16"/>
        </w:rPr>
        <w:t xml:space="preserve">. Specifically, points allocated for cost-reducing innovations should be equal to the difference between the average price of the medicine set by all sellers using the patented innovation and the average price of those not using </w:t>
      </w:r>
      <w:r w:rsidRPr="0049160D">
        <w:rPr>
          <w:sz w:val="16"/>
        </w:rPr>
        <w:lastRenderedPageBreak/>
        <w:t xml:space="preserve">the innovation, times the number of pills in which the innovation was implemented. See the appendix for more details on quantifying this amount. (3) </w:t>
      </w:r>
      <w:r w:rsidRPr="0049160D">
        <w:rPr>
          <w:rStyle w:val="StyleUnderline"/>
          <w:highlight w:val="green"/>
        </w:rPr>
        <w:t>A person</w:t>
      </w:r>
      <w:r w:rsidRPr="0049160D">
        <w:rPr>
          <w:rStyle w:val="StyleUnderline"/>
        </w:rPr>
        <w:t xml:space="preserve"> who was </w:t>
      </w:r>
      <w:r w:rsidRPr="0049160D">
        <w:rPr>
          <w:rStyle w:val="StyleUnderline"/>
          <w:highlight w:val="green"/>
        </w:rPr>
        <w:t>able to show</w:t>
      </w:r>
      <w:r w:rsidRPr="0049160D">
        <w:rPr>
          <w:rStyle w:val="StyleUnderline"/>
        </w:rPr>
        <w:t xml:space="preserve"> in court </w:t>
      </w:r>
      <w:r w:rsidRPr="0049160D">
        <w:rPr>
          <w:rStyle w:val="StyleUnderline"/>
          <w:highlight w:val="green"/>
        </w:rPr>
        <w:t>the invalidity of</w:t>
      </w:r>
      <w:r w:rsidRPr="0049160D">
        <w:rPr>
          <w:rStyle w:val="StyleUnderline"/>
        </w:rPr>
        <w:t xml:space="preserve"> all </w:t>
      </w:r>
      <w:r w:rsidRPr="0049160D">
        <w:rPr>
          <w:rStyle w:val="StyleUnderline"/>
          <w:highlight w:val="green"/>
        </w:rPr>
        <w:t>remaining patents on a drug should be rewarded</w:t>
      </w:r>
      <w:r w:rsidRPr="0049160D">
        <w:rPr>
          <w:rStyle w:val="StyleUnderline"/>
        </w:rPr>
        <w:t xml:space="preserve"> with a share (say 10%) of the previous year’s reward for that drug</w:t>
      </w:r>
      <w:r w:rsidRPr="0049160D">
        <w:rPr>
          <w:sz w:val="16"/>
        </w:rPr>
        <w:t xml:space="preserve">. Payment of monetary awards would be according to the following ordering. First, the PIF would pay out any awards under (3). Each registrant (for type (1)) or patentee of a cost- saving process (for type (2)) would obtain a payment equal to the total remaining monetary reward multiplied by its share of the total points allocated under (1) and (2). 21 </w:t>
      </w:r>
    </w:p>
    <w:p w14:paraId="0B9B813E" w14:textId="77777777" w:rsidR="00002E0D" w:rsidRPr="0049160D" w:rsidRDefault="00002E0D" w:rsidP="00002E0D">
      <w:pPr>
        <w:rPr>
          <w:sz w:val="16"/>
        </w:rPr>
      </w:pPr>
    </w:p>
    <w:p w14:paraId="67B9CC50" w14:textId="77777777" w:rsidR="00002E0D" w:rsidRPr="0049160D" w:rsidRDefault="00002E0D" w:rsidP="00002E0D">
      <w:pPr>
        <w:pStyle w:val="Heading4"/>
      </w:pPr>
      <w:r w:rsidRPr="0049160D">
        <w:t>Drug prices will drop significantly</w:t>
      </w:r>
    </w:p>
    <w:p w14:paraId="5DDFFA05" w14:textId="77777777" w:rsidR="00002E0D" w:rsidRPr="0049160D" w:rsidRDefault="00002E0D" w:rsidP="00002E0D">
      <w:pPr>
        <w:rPr>
          <w:rStyle w:val="Style13ptBold"/>
        </w:rPr>
      </w:pPr>
      <w:r w:rsidRPr="0049160D">
        <w:rPr>
          <w:rStyle w:val="Style13ptBold"/>
        </w:rPr>
        <w:t>Hollis 04</w:t>
      </w:r>
    </w:p>
    <w:p w14:paraId="74876D4D" w14:textId="77777777" w:rsidR="00002E0D" w:rsidRPr="0049160D" w:rsidRDefault="00002E0D" w:rsidP="00002E0D">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33" w:history="1">
        <w:r w:rsidRPr="0049160D">
          <w:rPr>
            <w:rStyle w:val="Hyperlink"/>
          </w:rPr>
          <w:t>https://www.who.int/intellectualproperty/news/Submission-Hollis6-Oct.pdf //</w:t>
        </w:r>
      </w:hyperlink>
      <w:r w:rsidRPr="0049160D">
        <w:t xml:space="preserve"> AK</w:t>
      </w:r>
    </w:p>
    <w:p w14:paraId="0A791ADD" w14:textId="77777777" w:rsidR="00002E0D" w:rsidRDefault="00002E0D" w:rsidP="00002E0D">
      <w:pPr>
        <w:rPr>
          <w:sz w:val="16"/>
        </w:rPr>
      </w:pPr>
      <w:r w:rsidRPr="0049160D">
        <w:rPr>
          <w:rStyle w:val="StyleUnderline"/>
          <w:highlight w:val="green"/>
        </w:rPr>
        <w:t>Prices</w:t>
      </w:r>
      <w:r w:rsidRPr="0049160D">
        <w:rPr>
          <w:rStyle w:val="StyleUnderline"/>
        </w:rPr>
        <w:t xml:space="preserve"> of medicines under this proposal </w:t>
      </w:r>
      <w:r w:rsidRPr="0049160D">
        <w:rPr>
          <w:rStyle w:val="StyleUnderline"/>
          <w:highlight w:val="green"/>
        </w:rPr>
        <w:t>would fall to</w:t>
      </w:r>
      <w:r w:rsidRPr="0049160D">
        <w:rPr>
          <w:rStyle w:val="StyleUnderline"/>
        </w:rPr>
        <w:t xml:space="preserve"> approximately the average </w:t>
      </w:r>
      <w:r w:rsidRPr="0049160D">
        <w:rPr>
          <w:rStyle w:val="StyleUnderline"/>
          <w:highlight w:val="green"/>
        </w:rPr>
        <w:t>cost of production</w:t>
      </w:r>
      <w:r w:rsidRPr="0049160D">
        <w:rPr>
          <w:rStyle w:val="StyleUnderline"/>
        </w:rPr>
        <w:t xml:space="preserve">. Based on experience with drugs facing generic competition today, this implies that patented drug </w:t>
      </w:r>
      <w:r w:rsidRPr="0049160D">
        <w:rPr>
          <w:rStyle w:val="StyleUnderline"/>
          <w:highlight w:val="green"/>
        </w:rPr>
        <w:t>prices would decrease by</w:t>
      </w:r>
      <w:r w:rsidRPr="0049160D">
        <w:rPr>
          <w:rStyle w:val="StyleUnderline"/>
        </w:rPr>
        <w:t xml:space="preserve"> on average </w:t>
      </w:r>
      <w:r w:rsidRPr="0049160D">
        <w:rPr>
          <w:rStyle w:val="StyleUnderline"/>
          <w:highlight w:val="green"/>
        </w:rPr>
        <w:t>50</w:t>
      </w:r>
      <w:r w:rsidRPr="0049160D">
        <w:rPr>
          <w:rStyle w:val="StyleUnderline"/>
        </w:rPr>
        <w:t xml:space="preserve">% </w:t>
      </w:r>
      <w:r w:rsidRPr="0049160D">
        <w:rPr>
          <w:rStyle w:val="StyleUnderline"/>
          <w:highlight w:val="green"/>
        </w:rPr>
        <w:t>to 80%.</w:t>
      </w:r>
      <w:r w:rsidRPr="0049160D">
        <w:rPr>
          <w:sz w:val="16"/>
        </w:rPr>
        <w:t xml:space="preserve"> This would obviously be beneficial for consumers and insurers, with total savings in the US of on the order of $100bn annually. Globally, savings might be on the order of $200bn.25 </w:t>
      </w:r>
      <w:r w:rsidRPr="0049160D">
        <w:rPr>
          <w:rStyle w:val="StyleUnderline"/>
        </w:rPr>
        <w:t xml:space="preserve">Aside from the reduction in total expense to consumers, </w:t>
      </w:r>
      <w:r w:rsidRPr="0049160D">
        <w:rPr>
          <w:rStyle w:val="StyleUnderline"/>
          <w:highlight w:val="green"/>
        </w:rPr>
        <w:t>there would be a welfare gain from increased consumption of lower-priced medicines</w:t>
      </w:r>
      <w:r w:rsidRPr="0049160D">
        <w:rPr>
          <w:sz w:val="16"/>
        </w:rPr>
        <w:t xml:space="preserve">. The deadweight loss (DWL) from the current patent system is certainly immense in pharmaceutical markets. The gains from pricing drugs at approximately the average cost of production could easily be valued at $100bn, and gains in terms of saved lives would likely be very large. </w:t>
      </w:r>
    </w:p>
    <w:p w14:paraId="6308355F" w14:textId="77777777" w:rsidR="00002E0D" w:rsidRDefault="00002E0D" w:rsidP="00002E0D">
      <w:pPr>
        <w:rPr>
          <w:sz w:val="16"/>
        </w:rPr>
      </w:pPr>
    </w:p>
    <w:p w14:paraId="4CF47A57" w14:textId="77777777" w:rsidR="00002E0D" w:rsidRPr="00364284" w:rsidRDefault="00002E0D" w:rsidP="00002E0D">
      <w:pPr>
        <w:pStyle w:val="Heading4"/>
      </w:pPr>
      <w:r>
        <w:t>Perm fails – complete replacement of the patent system is fiscally impossible and drives down innovation</w:t>
      </w:r>
    </w:p>
    <w:p w14:paraId="5A064CF9" w14:textId="77777777" w:rsidR="00002E0D" w:rsidRPr="00364284" w:rsidRDefault="00002E0D" w:rsidP="00002E0D">
      <w:pPr>
        <w:rPr>
          <w:rStyle w:val="Style13ptBold"/>
        </w:rPr>
      </w:pPr>
      <w:r>
        <w:rPr>
          <w:rStyle w:val="Style13ptBold"/>
        </w:rPr>
        <w:t>Stevens &amp; Ezell 20</w:t>
      </w:r>
    </w:p>
    <w:p w14:paraId="3EC3BF7A" w14:textId="77777777" w:rsidR="00002E0D" w:rsidRPr="00B83373" w:rsidRDefault="00002E0D" w:rsidP="00002E0D">
      <w:r>
        <w:t xml:space="preserve">Philip Stevens, Stephen Ezell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3 February 2020, “Delinkage Debunked: Why Replacing Patents With Prizes for Drug Development Won’t Work”, </w:t>
      </w:r>
      <w:hyperlink r:id="rId34" w:history="1">
        <w:r w:rsidRPr="00F2552E">
          <w:rPr>
            <w:rStyle w:val="Hyperlink"/>
          </w:rPr>
          <w:t>https://itif.org/publications/2020/02/03/delinkage-debunked-why-replacing-patents-prizes-drug-development-wont-work //</w:t>
        </w:r>
      </w:hyperlink>
      <w:r>
        <w:t xml:space="preserve"> AK</w:t>
      </w:r>
    </w:p>
    <w:p w14:paraId="76958F0C" w14:textId="77777777" w:rsidR="00002E0D" w:rsidRPr="003D0393" w:rsidRDefault="00002E0D" w:rsidP="00002E0D">
      <w:pPr>
        <w:rPr>
          <w:sz w:val="12"/>
        </w:rPr>
      </w:pPr>
      <w:r w:rsidRPr="003D0393">
        <w:rPr>
          <w:rStyle w:val="StyleUnderline"/>
          <w:highlight w:val="green"/>
        </w:rPr>
        <w:t>Governments</w:t>
      </w:r>
      <w:r w:rsidRPr="003D0393">
        <w:rPr>
          <w:rStyle w:val="StyleUnderline"/>
        </w:rPr>
        <w:t xml:space="preserve"> worldwide </w:t>
      </w:r>
      <w:r w:rsidRPr="003D0393">
        <w:rPr>
          <w:rStyle w:val="StyleUnderline"/>
          <w:highlight w:val="green"/>
        </w:rPr>
        <w:t>would need to come up with nearly</w:t>
      </w:r>
      <w:r w:rsidRPr="003D0393">
        <w:rPr>
          <w:rStyle w:val="StyleUnderline"/>
        </w:rPr>
        <w:t xml:space="preserve"> $</w:t>
      </w:r>
      <w:r w:rsidRPr="003D0393">
        <w:rPr>
          <w:rStyle w:val="StyleUnderline"/>
          <w:highlight w:val="green"/>
        </w:rPr>
        <w:t>200 billion a year to</w:t>
      </w:r>
      <w:r w:rsidRPr="003D0393">
        <w:rPr>
          <w:rStyle w:val="StyleUnderline"/>
        </w:rPr>
        <w:t xml:space="preserve"> comprehensively </w:t>
      </w:r>
      <w:r w:rsidRPr="003D0393">
        <w:rPr>
          <w:rStyle w:val="StyleUnderline"/>
          <w:highlight w:val="green"/>
        </w:rPr>
        <w:t>replace the</w:t>
      </w:r>
      <w:r w:rsidRPr="003D0393">
        <w:rPr>
          <w:rStyle w:val="StyleUnderline"/>
        </w:rPr>
        <w:t xml:space="preserve"> current market- and </w:t>
      </w:r>
      <w:r w:rsidRPr="003D0393">
        <w:rPr>
          <w:rStyle w:val="StyleUnderline"/>
          <w:highlight w:val="green"/>
        </w:rPr>
        <w:t>patent-based system with a prize system</w:t>
      </w:r>
      <w:r w:rsidRPr="003D0393">
        <w:rPr>
          <w:rStyle w:val="StyleUnderline"/>
        </w:rPr>
        <w:t>.</w:t>
      </w:r>
      <w:r w:rsidRPr="003D0393">
        <w:rPr>
          <w:sz w:val="12"/>
        </w:rPr>
        <w:t xml:space="preserve"> As noted, in America, U.S. Senator Bernie Sanders’s plan calls for an $80-billion-a-year prize fund. As Dean Baker has written, “The [U.S.] government already spends more than $30 billion a year to finance biomedical research through the National Institutes of Health. It would probably be necessary to increase this amount by $50–$60 billion a year in order to replace the funding currently supported through patent monopolies.”11 In fact, drug companies invest in excess of $180 billion per year in R&amp;D related to drug development.12 But even accepting Baker’s lower number, in a political and fiscal environment wherein the U.S. Congress cannot even index the gas tax to inflation to pay for badly needed roads and bridges (even with gas prices close to their lowest levels in nearly a generation), the chances Congress would be willing to appropriate the funds needed for any of these proposals is close to zero.13 In fact, the U.S. Congress’s modus operandi is to enact policies to shift public-sector costs to the private sector through mandates, not to take away private-sector costs with public-sector spending. And with government balance sheets tight everywhere (government debt as a share of GDP in Europe reached an all-time high in the mid-2010s, for instance), it is equally unlikely governments in other countries would be willing to allocate the sums needed. </w:t>
      </w:r>
      <w:r w:rsidRPr="00B83373">
        <w:rPr>
          <w:rStyle w:val="StyleUnderline"/>
          <w:highlight w:val="green"/>
        </w:rPr>
        <w:t>Given</w:t>
      </w:r>
      <w:r w:rsidRPr="003D0393">
        <w:rPr>
          <w:rStyle w:val="StyleUnderline"/>
        </w:rPr>
        <w:t xml:space="preserve"> the </w:t>
      </w:r>
      <w:r w:rsidRPr="00B83373">
        <w:rPr>
          <w:rStyle w:val="StyleUnderline"/>
          <w:highlight w:val="green"/>
        </w:rPr>
        <w:t>general unwillingness of the public</w:t>
      </w:r>
      <w:r w:rsidRPr="003D0393">
        <w:rPr>
          <w:rStyle w:val="StyleUnderline"/>
        </w:rPr>
        <w:t xml:space="preserve"> or lawmakers </w:t>
      </w:r>
      <w:r w:rsidRPr="00B83373">
        <w:rPr>
          <w:rStyle w:val="StyleUnderline"/>
          <w:highlight w:val="green"/>
        </w:rPr>
        <w:t>to support higher</w:t>
      </w:r>
      <w:r w:rsidRPr="003D0393">
        <w:rPr>
          <w:rStyle w:val="StyleUnderline"/>
        </w:rPr>
        <w:t xml:space="preserve"> taxes or </w:t>
      </w:r>
      <w:r w:rsidRPr="00B83373">
        <w:rPr>
          <w:rStyle w:val="StyleUnderline"/>
          <w:highlight w:val="green"/>
        </w:rPr>
        <w:t>spending</w:t>
      </w:r>
      <w:r w:rsidRPr="003D0393">
        <w:rPr>
          <w:rStyle w:val="StyleUnderline"/>
        </w:rPr>
        <w:t xml:space="preserve"> (in the United States or elsewhere), such </w:t>
      </w:r>
      <w:r w:rsidRPr="00B83373">
        <w:rPr>
          <w:rStyle w:val="StyleUnderline"/>
          <w:highlight w:val="green"/>
        </w:rPr>
        <w:t>proposals to replace private revenue with government spending would</w:t>
      </w:r>
      <w:r w:rsidRPr="003D0393">
        <w:rPr>
          <w:rStyle w:val="StyleUnderline"/>
        </w:rPr>
        <w:t xml:space="preserve"> almost </w:t>
      </w:r>
      <w:r w:rsidRPr="00B83373">
        <w:rPr>
          <w:rStyle w:val="StyleUnderline"/>
          <w:highlight w:val="green"/>
        </w:rPr>
        <w:t>certainly lead to reduced</w:t>
      </w:r>
      <w:r w:rsidRPr="003D0393">
        <w:rPr>
          <w:rStyle w:val="StyleUnderline"/>
        </w:rPr>
        <w:t xml:space="preserve"> overall </w:t>
      </w:r>
      <w:r w:rsidRPr="00B83373">
        <w:rPr>
          <w:rStyle w:val="StyleUnderline"/>
          <w:highlight w:val="green"/>
        </w:rPr>
        <w:t>investment</w:t>
      </w:r>
      <w:r w:rsidRPr="003D0393">
        <w:rPr>
          <w:rStyle w:val="StyleUnderline"/>
        </w:rPr>
        <w:t xml:space="preserve"> (combined private and public) </w:t>
      </w:r>
      <w:r w:rsidRPr="00B83373">
        <w:rPr>
          <w:rStyle w:val="StyleUnderline"/>
          <w:highlight w:val="green"/>
        </w:rPr>
        <w:t>in biomedical innovation</w:t>
      </w:r>
      <w:r w:rsidRPr="003D0393">
        <w:rPr>
          <w:sz w:val="12"/>
        </w:rPr>
        <w:t xml:space="preserve">. Moreover, if the United States did not step up to the plate, the effort would be stillborn from the start. That is because the United States currently accounts for just under half of global biomedical R&amp;D investment.14 And even that figure belies how significant U.S. contributions have been to biomedical R&amp;D in recent years, with one study finding that the United States has been the world’s largest global funder of biomedical R&amp;D investment over the past two decades, with a share some analyses suggest reached as high as 70 to 80 percent over that time period.15 A prize-based system would largely replace U.S. private capital with U.S. taxpayers as the leading funder of global biomedical innovation, and make the resulting IP and innovation a freely available global public good—a key reason why so many developing countries favor the scheme. Indeed, in a prize system, innovators would hold few cards. Their R&amp;D costs would already be sunk at the time of prize disbursement, and to qualify for the prize, details of the invention would have to be disclosed to the government (or an international agency) at a level of detail far beyond that currently required by the patent system. Thus, the main advantage of a delinkage system for countries such as China—which as part of its “Made in China 2025” plan has targeted building the largest generic drug industry in the world—would be to obtain free IP for its budding industry, the lion’s share of which would be funded by prizes paid for by taxpayers from developed nations.16 </w:t>
      </w:r>
      <w:r w:rsidRPr="003D0393">
        <w:rPr>
          <w:rStyle w:val="StyleUnderline"/>
        </w:rPr>
        <w:t xml:space="preserve">In other words, what </w:t>
      </w:r>
      <w:r w:rsidRPr="00B83373">
        <w:rPr>
          <w:rStyle w:val="StyleUnderline"/>
          <w:highlight w:val="green"/>
        </w:rPr>
        <w:t>delinkage proponents</w:t>
      </w:r>
      <w:r w:rsidRPr="003D0393">
        <w:rPr>
          <w:rStyle w:val="StyleUnderline"/>
        </w:rPr>
        <w:t xml:space="preserve"> really </w:t>
      </w:r>
      <w:r w:rsidRPr="00B83373">
        <w:rPr>
          <w:rStyle w:val="StyleUnderline"/>
          <w:highlight w:val="green"/>
        </w:rPr>
        <w:t>want</w:t>
      </w:r>
      <w:r w:rsidRPr="003D0393">
        <w:rPr>
          <w:rStyle w:val="StyleUnderline"/>
        </w:rPr>
        <w:t xml:space="preserve"> is for </w:t>
      </w:r>
      <w:r w:rsidRPr="00B83373">
        <w:rPr>
          <w:rStyle w:val="StyleUnderline"/>
          <w:highlight w:val="green"/>
        </w:rPr>
        <w:t>taxpayers in developed countries</w:t>
      </w:r>
      <w:r w:rsidRPr="003D0393">
        <w:rPr>
          <w:rStyle w:val="StyleUnderline"/>
        </w:rPr>
        <w:t xml:space="preserve"> (principally the United States) </w:t>
      </w:r>
      <w:r w:rsidRPr="00B83373">
        <w:rPr>
          <w:rStyle w:val="StyleUnderline"/>
          <w:highlight w:val="green"/>
        </w:rPr>
        <w:t>to finance</w:t>
      </w:r>
      <w:r w:rsidRPr="003D0393">
        <w:rPr>
          <w:rStyle w:val="StyleUnderline"/>
        </w:rPr>
        <w:t xml:space="preserve"> the bulk of global biomedical research and </w:t>
      </w:r>
      <w:r w:rsidRPr="00B83373">
        <w:rPr>
          <w:rStyle w:val="StyleUnderline"/>
          <w:highlight w:val="green"/>
        </w:rPr>
        <w:t>innovation</w:t>
      </w:r>
      <w:r w:rsidRPr="003D0393">
        <w:rPr>
          <w:rStyle w:val="StyleUnderline"/>
        </w:rPr>
        <w:t xml:space="preserve">, </w:t>
      </w:r>
      <w:r w:rsidRPr="00B83373">
        <w:rPr>
          <w:rStyle w:val="StyleUnderline"/>
          <w:highlight w:val="green"/>
        </w:rPr>
        <w:t>which would then become freely available for generic</w:t>
      </w:r>
      <w:r w:rsidRPr="003D0393">
        <w:rPr>
          <w:rStyle w:val="StyleUnderline"/>
        </w:rPr>
        <w:t xml:space="preserve"> drug </w:t>
      </w:r>
      <w:r w:rsidRPr="00B83373">
        <w:rPr>
          <w:rStyle w:val="StyleUnderline"/>
          <w:highlight w:val="green"/>
        </w:rPr>
        <w:t>manufacturers</w:t>
      </w:r>
      <w:r w:rsidRPr="003D0393">
        <w:rPr>
          <w:rStyle w:val="StyleUnderline"/>
        </w:rPr>
        <w:t xml:space="preserve"> to immediately copy at marginal cost and then export back to the countries paying the most for the prizes. As such, </w:t>
      </w:r>
      <w:r w:rsidRPr="00B83373">
        <w:rPr>
          <w:rStyle w:val="StyleUnderline"/>
          <w:highlight w:val="green"/>
        </w:rPr>
        <w:t>a prize model would</w:t>
      </w:r>
      <w:r w:rsidRPr="003D0393">
        <w:rPr>
          <w:rStyle w:val="StyleUnderline"/>
        </w:rPr>
        <w:t xml:space="preserve"> almost surely </w:t>
      </w:r>
      <w:r w:rsidRPr="00B83373">
        <w:rPr>
          <w:rStyle w:val="StyleUnderline"/>
          <w:highlight w:val="green"/>
        </w:rPr>
        <w:t>mean large trade deficits</w:t>
      </w:r>
      <w:r w:rsidRPr="003D0393">
        <w:rPr>
          <w:rStyle w:val="StyleUnderline"/>
        </w:rPr>
        <w:t xml:space="preserve"> in biopharmaceutical products </w:t>
      </w:r>
      <w:r w:rsidRPr="00B83373">
        <w:rPr>
          <w:rStyle w:val="StyleUnderline"/>
          <w:highlight w:val="green"/>
        </w:rPr>
        <w:t>for developed nations</w:t>
      </w:r>
      <w:r w:rsidRPr="003D0393">
        <w:rPr>
          <w:rStyle w:val="StyleUnderline"/>
        </w:rPr>
        <w:t xml:space="preserve">. </w:t>
      </w:r>
      <w:r w:rsidRPr="003D0393">
        <w:rPr>
          <w:sz w:val="12"/>
        </w:rPr>
        <w:t xml:space="preserve">Delinkage would further advance proponents’ fundamental goal of undermining a global IP system they abhor, as reflected in reports such as Dean Baker’s “Is Intellectual Property the Root of All Evil? Patents, Copyrights, and Inequality.”17 Or, as Baker wrote with Joseph Stiglitz and Arjun Jayadev in a Project Syndicate article, “The IP standards advanced countries favor typically are designed not to maximize innovation and scientific progress, but to maximize the profits of big pharmaceutical companies and others able to sway trade negotiations.”18 In this way, delinkage isn’t much different from the compulsory licensing policies they’ve advocated for several middle-income countries—including Brazil, Colombia, India, Indonesia, Malaysia, and Thailand—to issue on patents for innovative medicines over the past 20 years. Whether through delinkage or compulsory licenses, advocates want to weaken global IP rights, and force divulgence of IP at prices that would usually be far below market (if not outright free). But returning to the underlying underinvestment and free-riding challenge; this challenge isn’t just theoretical, it’s already a reality. </w:t>
      </w:r>
      <w:r w:rsidRPr="003D0393">
        <w:rPr>
          <w:rStyle w:val="StyleUnderline"/>
        </w:rPr>
        <w:t xml:space="preserve">That’s because </w:t>
      </w:r>
      <w:r w:rsidRPr="00B83373">
        <w:rPr>
          <w:rStyle w:val="StyleUnderline"/>
          <w:highlight w:val="green"/>
        </w:rPr>
        <w:t>a</w:t>
      </w:r>
      <w:r w:rsidRPr="003D0393">
        <w:rPr>
          <w:rStyle w:val="StyleUnderline"/>
        </w:rPr>
        <w:t xml:space="preserve"> drug development </w:t>
      </w:r>
      <w:r w:rsidRPr="00B83373">
        <w:rPr>
          <w:rStyle w:val="StyleUnderline"/>
          <w:highlight w:val="green"/>
        </w:rPr>
        <w:t>system in which prizes replaced intellectual property would have</w:t>
      </w:r>
      <w:r w:rsidRPr="003D0393">
        <w:rPr>
          <w:rStyle w:val="StyleUnderline"/>
        </w:rPr>
        <w:t xml:space="preserve"> very </w:t>
      </w:r>
      <w:r w:rsidRPr="00B83373">
        <w:rPr>
          <w:rStyle w:val="StyleUnderline"/>
          <w:highlight w:val="green"/>
        </w:rPr>
        <w:t>limited impact</w:t>
      </w:r>
      <w:r w:rsidRPr="003D0393">
        <w:rPr>
          <w:rStyle w:val="StyleUnderline"/>
        </w:rPr>
        <w:t xml:space="preserve"> if only one country chose to adopt it. </w:t>
      </w:r>
      <w:r w:rsidRPr="00B83373">
        <w:rPr>
          <w:rStyle w:val="StyleUnderline"/>
          <w:highlight w:val="green"/>
        </w:rPr>
        <w:t>Companies would be discouraged from applying for prizes</w:t>
      </w:r>
      <w:r w:rsidRPr="003D0393">
        <w:rPr>
          <w:rStyle w:val="StyleUnderline"/>
        </w:rPr>
        <w:t xml:space="preserve"> in that country </w:t>
      </w:r>
      <w:r w:rsidRPr="00B83373">
        <w:rPr>
          <w:rStyle w:val="StyleUnderline"/>
          <w:highlight w:val="green"/>
        </w:rPr>
        <w:t>because unless the award were large enough to cover</w:t>
      </w:r>
      <w:r w:rsidRPr="003D0393">
        <w:rPr>
          <w:rStyle w:val="StyleUnderline"/>
        </w:rPr>
        <w:t xml:space="preserve"> what otherwise would have been their </w:t>
      </w:r>
      <w:r w:rsidRPr="00B83373">
        <w:rPr>
          <w:rStyle w:val="StyleUnderline"/>
          <w:highlight w:val="green"/>
        </w:rPr>
        <w:t>global revenues</w:t>
      </w:r>
      <w:r w:rsidRPr="003D0393">
        <w:rPr>
          <w:rStyle w:val="StyleUnderline"/>
        </w:rPr>
        <w:t xml:space="preserve"> from development of a patent-protected drug, </w:t>
      </w:r>
      <w:r w:rsidRPr="00B83373">
        <w:rPr>
          <w:rStyle w:val="StyleUnderline"/>
          <w:highlight w:val="green"/>
        </w:rPr>
        <w:t>they would not apply</w:t>
      </w:r>
      <w:r w:rsidRPr="003D0393">
        <w:rPr>
          <w:rStyle w:val="StyleUnderline"/>
        </w:rPr>
        <w:t xml:space="preserve">. Instead, they would focus their efforts elsewhere on countries that retained robust standards of IP protection. </w:t>
      </w:r>
    </w:p>
    <w:p w14:paraId="7108EAE7" w14:textId="77777777" w:rsidR="00002E0D" w:rsidRPr="00002E0D" w:rsidRDefault="00002E0D" w:rsidP="00002E0D"/>
    <w:p w14:paraId="64C6F0C5" w14:textId="77777777" w:rsidR="00E13DE2" w:rsidRPr="00002E0D" w:rsidRDefault="00E13DE2" w:rsidP="00E13DE2">
      <w:pPr>
        <w:rPr>
          <w:rStyle w:val="Style13ptBold"/>
        </w:rPr>
      </w:pPr>
    </w:p>
    <w:sectPr w:rsidR="00E13DE2" w:rsidRPr="00002E0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2D945" w14:textId="77777777" w:rsidR="00515A42" w:rsidRDefault="00515A42" w:rsidP="00A629B4">
      <w:pPr>
        <w:spacing w:after="0" w:line="240" w:lineRule="auto"/>
      </w:pPr>
      <w:r>
        <w:separator/>
      </w:r>
    </w:p>
  </w:endnote>
  <w:endnote w:type="continuationSeparator" w:id="0">
    <w:p w14:paraId="79070579" w14:textId="77777777" w:rsidR="00515A42" w:rsidRDefault="00515A42" w:rsidP="00A62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CE35B" w14:textId="77777777" w:rsidR="00515A42" w:rsidRDefault="00515A42" w:rsidP="00A629B4">
      <w:pPr>
        <w:spacing w:after="0" w:line="240" w:lineRule="auto"/>
      </w:pPr>
      <w:r>
        <w:separator/>
      </w:r>
    </w:p>
  </w:footnote>
  <w:footnote w:type="continuationSeparator" w:id="0">
    <w:p w14:paraId="18917554" w14:textId="77777777" w:rsidR="00515A42" w:rsidRDefault="00515A42" w:rsidP="00A629B4">
      <w:pPr>
        <w:spacing w:after="0" w:line="240" w:lineRule="auto"/>
      </w:pPr>
      <w:r>
        <w:continuationSeparator/>
      </w:r>
    </w:p>
  </w:footnote>
  <w:footnote w:id="1">
    <w:p w14:paraId="25DA3B5E" w14:textId="77777777" w:rsidR="00A629B4" w:rsidRPr="00780572" w:rsidRDefault="00A629B4" w:rsidP="00A629B4">
      <w:r>
        <w:rPr>
          <w:rStyle w:val="FootnoteReference"/>
        </w:rPr>
        <w:footnoteRef/>
      </w:r>
      <w:r>
        <w:t xml:space="preserve"> </w:t>
      </w:r>
      <w:r w:rsidRPr="00780572">
        <w:t>https://www.thesaurus.com/browse/be%20a%20member%20of</w:t>
      </w:r>
    </w:p>
    <w:p w14:paraId="40244A9B" w14:textId="77777777" w:rsidR="00A629B4" w:rsidRDefault="00A629B4" w:rsidP="00A629B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72379D"/>
    <w:multiLevelType w:val="hybridMultilevel"/>
    <w:tmpl w:val="70B43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13DE2"/>
    <w:rsid w:val="000029E3"/>
    <w:rsid w:val="000029E8"/>
    <w:rsid w:val="00002E0D"/>
    <w:rsid w:val="00004225"/>
    <w:rsid w:val="00005680"/>
    <w:rsid w:val="000066CA"/>
    <w:rsid w:val="00007264"/>
    <w:rsid w:val="000076A9"/>
    <w:rsid w:val="00014FAD"/>
    <w:rsid w:val="00015D2A"/>
    <w:rsid w:val="0002490B"/>
    <w:rsid w:val="00026465"/>
    <w:rsid w:val="00030204"/>
    <w:rsid w:val="000312A0"/>
    <w:rsid w:val="0003181B"/>
    <w:rsid w:val="0003396C"/>
    <w:rsid w:val="00035337"/>
    <w:rsid w:val="000470A8"/>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4404D"/>
    <w:rsid w:val="00161EFE"/>
    <w:rsid w:val="001705FC"/>
    <w:rsid w:val="001761FC"/>
    <w:rsid w:val="00182655"/>
    <w:rsid w:val="001840F2"/>
    <w:rsid w:val="00185134"/>
    <w:rsid w:val="001856C6"/>
    <w:rsid w:val="00191B5F"/>
    <w:rsid w:val="00192487"/>
    <w:rsid w:val="00193416"/>
    <w:rsid w:val="00195073"/>
    <w:rsid w:val="0019668D"/>
    <w:rsid w:val="0019698E"/>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961"/>
    <w:rsid w:val="00210FAF"/>
    <w:rsid w:val="00213B1E"/>
    <w:rsid w:val="00215284"/>
    <w:rsid w:val="002168F2"/>
    <w:rsid w:val="0022589F"/>
    <w:rsid w:val="002343FE"/>
    <w:rsid w:val="00235F7B"/>
    <w:rsid w:val="002502CF"/>
    <w:rsid w:val="00267029"/>
    <w:rsid w:val="00267EBB"/>
    <w:rsid w:val="0027023B"/>
    <w:rsid w:val="00270747"/>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9A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0BFA"/>
    <w:rsid w:val="004B37B4"/>
    <w:rsid w:val="004B72B4"/>
    <w:rsid w:val="004C0314"/>
    <w:rsid w:val="004C0D3D"/>
    <w:rsid w:val="004C213E"/>
    <w:rsid w:val="004C376C"/>
    <w:rsid w:val="004C657F"/>
    <w:rsid w:val="004D0000"/>
    <w:rsid w:val="004D17D8"/>
    <w:rsid w:val="004D52D8"/>
    <w:rsid w:val="004E355B"/>
    <w:rsid w:val="005028E5"/>
    <w:rsid w:val="00503735"/>
    <w:rsid w:val="0050615C"/>
    <w:rsid w:val="00515A42"/>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4D8"/>
    <w:rsid w:val="00607D6C"/>
    <w:rsid w:val="0061383D"/>
    <w:rsid w:val="00614D69"/>
    <w:rsid w:val="0061626A"/>
    <w:rsid w:val="00617030"/>
    <w:rsid w:val="00621301"/>
    <w:rsid w:val="0062173F"/>
    <w:rsid w:val="006235FB"/>
    <w:rsid w:val="00626A15"/>
    <w:rsid w:val="006379E9"/>
    <w:rsid w:val="006438CB"/>
    <w:rsid w:val="00645A66"/>
    <w:rsid w:val="006529B9"/>
    <w:rsid w:val="00654695"/>
    <w:rsid w:val="0065500A"/>
    <w:rsid w:val="00655217"/>
    <w:rsid w:val="0065727C"/>
    <w:rsid w:val="00674A78"/>
    <w:rsid w:val="00696A16"/>
    <w:rsid w:val="006A027F"/>
    <w:rsid w:val="006A4840"/>
    <w:rsid w:val="006A52A0"/>
    <w:rsid w:val="006A7E1D"/>
    <w:rsid w:val="006C250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CB7"/>
    <w:rsid w:val="00752712"/>
    <w:rsid w:val="00753A84"/>
    <w:rsid w:val="007611F5"/>
    <w:rsid w:val="007619E4"/>
    <w:rsid w:val="00761E75"/>
    <w:rsid w:val="0076495E"/>
    <w:rsid w:val="00765FC8"/>
    <w:rsid w:val="00775694"/>
    <w:rsid w:val="00793F46"/>
    <w:rsid w:val="007A1325"/>
    <w:rsid w:val="007A1A18"/>
    <w:rsid w:val="007A3BAF"/>
    <w:rsid w:val="007A777E"/>
    <w:rsid w:val="007B53D8"/>
    <w:rsid w:val="007C22C5"/>
    <w:rsid w:val="007C57E1"/>
    <w:rsid w:val="007C5811"/>
    <w:rsid w:val="007D2DF5"/>
    <w:rsid w:val="007D451A"/>
    <w:rsid w:val="007D5E3E"/>
    <w:rsid w:val="007D7596"/>
    <w:rsid w:val="007E242C"/>
    <w:rsid w:val="007E6631"/>
    <w:rsid w:val="007F4201"/>
    <w:rsid w:val="00803A12"/>
    <w:rsid w:val="00805417"/>
    <w:rsid w:val="00810A6F"/>
    <w:rsid w:val="008266F9"/>
    <w:rsid w:val="008267E2"/>
    <w:rsid w:val="00826A9B"/>
    <w:rsid w:val="00834842"/>
    <w:rsid w:val="00840E7B"/>
    <w:rsid w:val="0084351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C4F"/>
    <w:rsid w:val="008E7A3E"/>
    <w:rsid w:val="008F41FD"/>
    <w:rsid w:val="008F4479"/>
    <w:rsid w:val="008F4BA0"/>
    <w:rsid w:val="00901726"/>
    <w:rsid w:val="00914738"/>
    <w:rsid w:val="00920E6A"/>
    <w:rsid w:val="00931816"/>
    <w:rsid w:val="00932C71"/>
    <w:rsid w:val="009509D5"/>
    <w:rsid w:val="009538F5"/>
    <w:rsid w:val="00957187"/>
    <w:rsid w:val="00960255"/>
    <w:rsid w:val="009603E1"/>
    <w:rsid w:val="00961C9D"/>
    <w:rsid w:val="00963065"/>
    <w:rsid w:val="0097151F"/>
    <w:rsid w:val="0097285A"/>
    <w:rsid w:val="00973777"/>
    <w:rsid w:val="00976E78"/>
    <w:rsid w:val="009775C0"/>
    <w:rsid w:val="00981F23"/>
    <w:rsid w:val="00990634"/>
    <w:rsid w:val="00991733"/>
    <w:rsid w:val="00992078"/>
    <w:rsid w:val="00992BE3"/>
    <w:rsid w:val="009A1467"/>
    <w:rsid w:val="009A6464"/>
    <w:rsid w:val="009B69F5"/>
    <w:rsid w:val="009B78CD"/>
    <w:rsid w:val="009C3B90"/>
    <w:rsid w:val="009C5FF7"/>
    <w:rsid w:val="009C6292"/>
    <w:rsid w:val="009D15DB"/>
    <w:rsid w:val="009D3133"/>
    <w:rsid w:val="009D4368"/>
    <w:rsid w:val="009E160D"/>
    <w:rsid w:val="009E757F"/>
    <w:rsid w:val="009F1CBB"/>
    <w:rsid w:val="009F3305"/>
    <w:rsid w:val="009F6FB2"/>
    <w:rsid w:val="009F7FAE"/>
    <w:rsid w:val="00A071C0"/>
    <w:rsid w:val="00A13A24"/>
    <w:rsid w:val="00A22670"/>
    <w:rsid w:val="00A24B35"/>
    <w:rsid w:val="00A271BA"/>
    <w:rsid w:val="00A27F86"/>
    <w:rsid w:val="00A431C6"/>
    <w:rsid w:val="00A54315"/>
    <w:rsid w:val="00A60FBC"/>
    <w:rsid w:val="00A629B4"/>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2A36"/>
    <w:rsid w:val="00B0505F"/>
    <w:rsid w:val="00B05C2D"/>
    <w:rsid w:val="00B06832"/>
    <w:rsid w:val="00B12933"/>
    <w:rsid w:val="00B12B88"/>
    <w:rsid w:val="00B137E0"/>
    <w:rsid w:val="00B13BC8"/>
    <w:rsid w:val="00B24662"/>
    <w:rsid w:val="00B3569C"/>
    <w:rsid w:val="00B43676"/>
    <w:rsid w:val="00B5602D"/>
    <w:rsid w:val="00B60125"/>
    <w:rsid w:val="00B6656B"/>
    <w:rsid w:val="00B71625"/>
    <w:rsid w:val="00B75C54"/>
    <w:rsid w:val="00B8710E"/>
    <w:rsid w:val="00B90A7C"/>
    <w:rsid w:val="00B92A93"/>
    <w:rsid w:val="00BA17A8"/>
    <w:rsid w:val="00BA3C33"/>
    <w:rsid w:val="00BB0878"/>
    <w:rsid w:val="00BB1879"/>
    <w:rsid w:val="00BC0ABE"/>
    <w:rsid w:val="00BC30DB"/>
    <w:rsid w:val="00BC64FF"/>
    <w:rsid w:val="00BC7C37"/>
    <w:rsid w:val="00BD2244"/>
    <w:rsid w:val="00BD5163"/>
    <w:rsid w:val="00BE22EC"/>
    <w:rsid w:val="00BE6472"/>
    <w:rsid w:val="00BF29B8"/>
    <w:rsid w:val="00BF46EA"/>
    <w:rsid w:val="00BF546D"/>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53A"/>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32D"/>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2D9"/>
    <w:rsid w:val="00E13DE2"/>
    <w:rsid w:val="00E15598"/>
    <w:rsid w:val="00E20D65"/>
    <w:rsid w:val="00E353A2"/>
    <w:rsid w:val="00E36881"/>
    <w:rsid w:val="00E42E4C"/>
    <w:rsid w:val="00E47013"/>
    <w:rsid w:val="00E541F9"/>
    <w:rsid w:val="00E57B79"/>
    <w:rsid w:val="00E60707"/>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4BD3"/>
    <w:rsid w:val="00F277AA"/>
    <w:rsid w:val="00F31955"/>
    <w:rsid w:val="00F34C06"/>
    <w:rsid w:val="00F43EA3"/>
    <w:rsid w:val="00F50C55"/>
    <w:rsid w:val="00F57FFB"/>
    <w:rsid w:val="00F601E6"/>
    <w:rsid w:val="00F73954"/>
    <w:rsid w:val="00F76A9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D4250F"/>
  <w14:defaultImageDpi w14:val="300"/>
  <w15:docId w15:val="{38F3CC18-3041-6140-8266-0EA3B04A1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13DE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13D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13D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13D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No Spacing4,No Spacing11111,ta,Card,t"/>
    <w:basedOn w:val="Normal"/>
    <w:next w:val="Normal"/>
    <w:link w:val="Heading4Char"/>
    <w:uiPriority w:val="99"/>
    <w:unhideWhenUsed/>
    <w:qFormat/>
    <w:rsid w:val="00E13DE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13D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3DE2"/>
  </w:style>
  <w:style w:type="character" w:customStyle="1" w:styleId="Heading1Char">
    <w:name w:val="Heading 1 Char"/>
    <w:aliases w:val="Pocket Char"/>
    <w:basedOn w:val="DefaultParagraphFont"/>
    <w:link w:val="Heading1"/>
    <w:uiPriority w:val="9"/>
    <w:rsid w:val="00E13D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13D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13DE2"/>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E13D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13DE2"/>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Minimized Char"/>
    <w:basedOn w:val="DefaultParagraphFont"/>
    <w:uiPriority w:val="1"/>
    <w:qFormat/>
    <w:rsid w:val="00E13DE2"/>
    <w:rPr>
      <w:b/>
      <w:sz w:val="26"/>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s,B,Debate,Text 8"/>
    <w:basedOn w:val="DefaultParagraphFont"/>
    <w:link w:val="textbold"/>
    <w:uiPriority w:val="20"/>
    <w:qFormat/>
    <w:rsid w:val="00E13DE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13DE2"/>
    <w:rPr>
      <w:color w:val="auto"/>
      <w:u w:val="none"/>
    </w:rPr>
  </w:style>
  <w:style w:type="character" w:styleId="Hyperlink">
    <w:name w:val="Hyperlink"/>
    <w:aliases w:val="heading 1 (block title),Important,Read,Card Text,Internet Link,Analytic Text,Internet link,Char Char1,Heading 1 Char1,Pocket Char1,Hat Char1,Heading Char1,Heading 2 Char1,Heading 2 Char Char Char Char2,Heading 2 Char Char1 Char2,Tags Char1,C"/>
    <w:basedOn w:val="DefaultParagraphFont"/>
    <w:link w:val="NoSpacing"/>
    <w:uiPriority w:val="99"/>
    <w:unhideWhenUsed/>
    <w:rsid w:val="00E13DE2"/>
    <w:rPr>
      <w:color w:val="auto"/>
      <w:u w:val="none"/>
    </w:rPr>
  </w:style>
  <w:style w:type="paragraph" w:styleId="DocumentMap">
    <w:name w:val="Document Map"/>
    <w:basedOn w:val="Normal"/>
    <w:link w:val="DocumentMapChar"/>
    <w:uiPriority w:val="99"/>
    <w:semiHidden/>
    <w:unhideWhenUsed/>
    <w:rsid w:val="00E13D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13DE2"/>
    <w:rPr>
      <w:rFonts w:ascii="Lucida Grande" w:hAnsi="Lucida Grande" w:cs="Lucida Grande"/>
    </w:rPr>
  </w:style>
  <w:style w:type="paragraph" w:customStyle="1" w:styleId="textbold">
    <w:name w:val="text bold"/>
    <w:basedOn w:val="Normal"/>
    <w:link w:val="Emphasis"/>
    <w:uiPriority w:val="20"/>
    <w:qFormat/>
    <w:rsid w:val="00A629B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rmalWeb">
    <w:name w:val="Normal (Web)"/>
    <w:basedOn w:val="Normal"/>
    <w:uiPriority w:val="99"/>
    <w:semiHidden/>
    <w:unhideWhenUsed/>
    <w:rsid w:val="00A629B4"/>
    <w:pPr>
      <w:spacing w:before="100" w:beforeAutospacing="1" w:after="100" w:afterAutospacing="1" w:line="240" w:lineRule="auto"/>
    </w:pPr>
    <w:rPr>
      <w:rFonts w:ascii="Times New Roman" w:eastAsia="Times New Roman" w:hAnsi="Times New Roman" w:cs="Times New Roman"/>
      <w:sz w:val="24"/>
    </w:rPr>
  </w:style>
  <w:style w:type="paragraph" w:styleId="FootnoteText">
    <w:name w:val="footnote text"/>
    <w:basedOn w:val="Normal"/>
    <w:link w:val="FootnoteTextChar"/>
    <w:uiPriority w:val="99"/>
    <w:semiHidden/>
    <w:unhideWhenUsed/>
    <w:rsid w:val="00A629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29B4"/>
    <w:rPr>
      <w:rFonts w:ascii="Calibri" w:hAnsi="Calibri" w:cs="Calibri"/>
      <w:sz w:val="20"/>
      <w:szCs w:val="20"/>
    </w:rPr>
  </w:style>
  <w:style w:type="character" w:styleId="FootnoteReference">
    <w:name w:val="footnote reference"/>
    <w:basedOn w:val="DefaultParagraphFont"/>
    <w:uiPriority w:val="99"/>
    <w:semiHidden/>
    <w:unhideWhenUsed/>
    <w:rsid w:val="00A629B4"/>
    <w:rPr>
      <w:vertAlign w:val="superscript"/>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
    <w:basedOn w:val="Heading1"/>
    <w:link w:val="Hyperlink"/>
    <w:autoRedefine/>
    <w:uiPriority w:val="99"/>
    <w:qFormat/>
    <w:rsid w:val="007F420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
    <w:basedOn w:val="DefaultParagraphFont"/>
    <w:link w:val="Title"/>
    <w:qFormat/>
    <w:rsid w:val="004B0BFA"/>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4B0BFA"/>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4B0BFA"/>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4B0BFA"/>
    <w:pPr>
      <w:ind w:left="288"/>
    </w:pPr>
  </w:style>
  <w:style w:type="character" w:customStyle="1" w:styleId="CardIndentedChar">
    <w:name w:val="Card (Indented) Char"/>
    <w:basedOn w:val="DefaultParagraphFont"/>
    <w:link w:val="CardIndented"/>
    <w:rsid w:val="004B0BFA"/>
    <w:rPr>
      <w:rFonts w:ascii="Calibri" w:hAnsi="Calibri"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B78CD"/>
    <w:rPr>
      <w:rFonts w:eastAsiaTheme="minorHAnsi"/>
      <w:b/>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o.stanford.edu/entries/generics/" TargetMode="External"/><Relationship Id="rId18" Type="http://schemas.openxmlformats.org/officeDocument/2006/relationships/hyperlink" Target="https://scholar.google.com/scholar_case?case=1318610396541051353&amp;q=%22the+term+reduce%22+OR+%22the+word+reduce%22+OR+%22the+phrase+reduce%22+OR+%22reduce+means%22&amp;hl=en&amp;as_sdt=2006" TargetMode="External"/><Relationship Id="rId26" Type="http://schemas.openxmlformats.org/officeDocument/2006/relationships/hyperlink" Target="https://www.nytimes.com/2020/05/05/opinion/hawley-abolish-wto-china.html" TargetMode="External"/><Relationship Id="rId3" Type="http://schemas.openxmlformats.org/officeDocument/2006/relationships/customXml" Target="../customXml/item3.xml"/><Relationship Id="rId21" Type="http://schemas.openxmlformats.org/officeDocument/2006/relationships/hyperlink" Target="https://www.cnbc.com/2020/04/30/us-weekly-jobless-claims.html" TargetMode="External"/><Relationship Id="rId34" Type="http://schemas.openxmlformats.org/officeDocument/2006/relationships/hyperlink" Target="https://itif.org/publications/2020/02/03/delinkage-debunked-why-replacing-patents-prizes-drug-development-wont-work%20//" TargetMode="External"/><Relationship Id="rId7" Type="http://schemas.openxmlformats.org/officeDocument/2006/relationships/settings" Target="settings.xml"/><Relationship Id="rId12" Type="http://schemas.openxmlformats.org/officeDocument/2006/relationships/hyperlink" Target="https://plato.stanford.edu/entries/generics/" TargetMode="External"/><Relationship Id="rId17" Type="http://schemas.openxmlformats.org/officeDocument/2006/relationships/hyperlink" Target="https://plato.stanford.edu/entries/generics/" TargetMode="External"/><Relationship Id="rId25" Type="http://schemas.openxmlformats.org/officeDocument/2006/relationships/hyperlink" Target="https://www.merriam-webster.com/dictionary/member" TargetMode="External"/><Relationship Id="rId33" Type="http://schemas.openxmlformats.org/officeDocument/2006/relationships/hyperlink" Target="https://www.who.int/intellectualproperty/news/Submission-Hollis6-Oct.pdf%20//" TargetMode="External"/><Relationship Id="rId2" Type="http://schemas.openxmlformats.org/officeDocument/2006/relationships/customXml" Target="../customXml/item2.xml"/><Relationship Id="rId16" Type="http://schemas.openxmlformats.org/officeDocument/2006/relationships/hyperlink" Target="https://plato.stanford.edu/entries/generics/" TargetMode="External"/><Relationship Id="rId20" Type="http://schemas.openxmlformats.org/officeDocument/2006/relationships/hyperlink" Target="https://www.nytimes.com/2020/05/05/opinion/hawley-abolish-wto-china.html" TargetMode="External"/><Relationship Id="rId29" Type="http://schemas.openxmlformats.org/officeDocument/2006/relationships/hyperlink" Target="https://itif.org/publications/2021/07/26/false-promises-ii-continuing-gap-between-chinas-wto-commitments-and-i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generics/" TargetMode="External"/><Relationship Id="rId24" Type="http://schemas.openxmlformats.org/officeDocument/2006/relationships/hyperlink" Target="https://www.cato.org/free-trade-bulletin/unnecessary-proposal-wto-waiver-intellectual-property-rights-covid-19-vaccines" TargetMode="External"/><Relationship Id="rId32" Type="http://schemas.openxmlformats.org/officeDocument/2006/relationships/hyperlink" Target="https://www.who.int/intellectualproperty/news/Submission-Hollis6-Oct.pdf%20//" TargetMode="External"/><Relationship Id="rId5" Type="http://schemas.openxmlformats.org/officeDocument/2006/relationships/numbering" Target="numbering.xml"/><Relationship Id="rId15" Type="http://schemas.openxmlformats.org/officeDocument/2006/relationships/hyperlink" Target="https://plato.stanford.edu/entries/generics/" TargetMode="External"/><Relationship Id="rId23" Type="http://schemas.openxmlformats.org/officeDocument/2006/relationships/hyperlink" Target="https://www.cato.org/herbert-stiefel-center-trade-policy-studies" TargetMode="External"/><Relationship Id="rId28" Type="http://schemas.openxmlformats.org/officeDocument/2006/relationships/hyperlink" Target="https://www.cecc.gov/sites/chinacommission.house.gov/files/documents/CECC%20Staff%20Report%20March%202020%20-%20Global%20Supply%20Chains%2C%20Forced%20Labor%2C%20and%20the%20Xinjiang%20Uyghur%20Autonomous%20Region.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cholar.google.com/scholar_case?case=17890892396701062585&amp;q=%22the+term+reduce%22+OR+%22the+word+reduce%22+OR+%22the+phrase+reduce%22+OR+%22reduce+means%22&amp;hl=en&amp;as_sdt=2006" TargetMode="External"/><Relationship Id="rId31" Type="http://schemas.openxmlformats.org/officeDocument/2006/relationships/hyperlink" Target="http://www.marxist.com/covid-19-pandemic-patents-and-profits.htm.%5d//nagisa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o.stanford.edu/entries/generics/" TargetMode="External"/><Relationship Id="rId22" Type="http://schemas.openxmlformats.org/officeDocument/2006/relationships/hyperlink" Target="https://www.nytimes.com/2020/05/05/opinion/hawley-abolish-wto-china.html" TargetMode="External"/><Relationship Id="rId27" Type="http://schemas.openxmlformats.org/officeDocument/2006/relationships/hyperlink" Target="https://www.presidency.ucsb.edu/documents/address-before-the-45th-session-the-united-nations-general-assembly-new-york-new-york" TargetMode="External"/><Relationship Id="rId30" Type="http://schemas.openxmlformats.org/officeDocument/2006/relationships/hyperlink" Target="https://www.fhi.ox.ac.uk/wp-content/uploads/Existential-Risks-2017-01-23.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39</Pages>
  <Words>14538</Words>
  <Characters>82872</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97216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44</cp:revision>
  <dcterms:created xsi:type="dcterms:W3CDTF">2021-09-18T21:55:00Z</dcterms:created>
  <dcterms:modified xsi:type="dcterms:W3CDTF">2021-09-18T22:52:00Z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