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4767" w14:textId="77777777" w:rsidR="00F863C0" w:rsidRPr="00F863C0" w:rsidRDefault="00F863C0" w:rsidP="00F863C0"/>
    <w:p w14:paraId="2EC1D052" w14:textId="0B1E1B92" w:rsidR="00E42E4C" w:rsidRDefault="00984778" w:rsidP="00984778">
      <w:pPr>
        <w:pStyle w:val="Heading3"/>
      </w:pPr>
      <w:r>
        <w:lastRenderedPageBreak/>
        <w:t>1</w:t>
      </w:r>
    </w:p>
    <w:p w14:paraId="6ED449B5" w14:textId="77777777" w:rsidR="00984778" w:rsidRDefault="00984778" w:rsidP="00984778">
      <w:pPr>
        <w:pStyle w:val="Heading4"/>
        <w:rPr>
          <w:rFonts w:eastAsia="Calibri" w:cs="Calibri"/>
        </w:rPr>
      </w:pPr>
      <w:r>
        <w:rPr>
          <w:rFonts w:eastAsia="Calibri" w:cs="Calibri"/>
        </w:rPr>
        <w:t>Interpretation – appropriation means taking possession of something</w:t>
      </w:r>
    </w:p>
    <w:p w14:paraId="611CA0D5" w14:textId="77777777" w:rsidR="00984778" w:rsidRDefault="00984778" w:rsidP="00984778">
      <w:pPr>
        <w:rPr>
          <w:rFonts w:eastAsia="Calibri"/>
        </w:rPr>
      </w:pPr>
      <w:r>
        <w:rPr>
          <w:rFonts w:eastAsia="Calibri"/>
          <w:b/>
          <w:szCs w:val="26"/>
          <w:u w:val="single"/>
        </w:rPr>
        <w:t>Dictionary ND</w:t>
      </w:r>
      <w:r>
        <w:rPr>
          <w:rFonts w:eastAsia="Calibri"/>
        </w:rPr>
        <w:t xml:space="preserve">, Dictionary.com, “appropriation”, </w:t>
      </w:r>
      <w:hyperlink r:id="rId9">
        <w:r>
          <w:rPr>
            <w:rFonts w:eastAsia="Calibri"/>
            <w:color w:val="000000"/>
          </w:rPr>
          <w:t>https://www.dictionary.com/browse/appropriation</w:t>
        </w:r>
      </w:hyperlink>
      <w:r>
        <w:rPr>
          <w:rFonts w:eastAsia="Calibri"/>
        </w:rPr>
        <w:t>, DD AG</w:t>
      </w:r>
    </w:p>
    <w:p w14:paraId="225303CA" w14:textId="77777777" w:rsidR="00984778" w:rsidRDefault="00984778" w:rsidP="00984778">
      <w:pPr>
        <w:rPr>
          <w:rFonts w:eastAsia="Calibri"/>
          <w:u w:val="single"/>
        </w:rPr>
      </w:pPr>
      <w:r>
        <w:rPr>
          <w:rFonts w:eastAsia="Calibri"/>
          <w:b/>
          <w:szCs w:val="26"/>
          <w:highlight w:val="green"/>
          <w:u w:val="single"/>
        </w:rPr>
        <w:t>the act of</w:t>
      </w:r>
      <w:r>
        <w:rPr>
          <w:rFonts w:eastAsia="Calibri"/>
          <w:u w:val="single"/>
        </w:rPr>
        <w:t xml:space="preserve"> appropriating or </w:t>
      </w:r>
      <w:r>
        <w:rPr>
          <w:rFonts w:eastAsia="Calibri"/>
          <w:b/>
          <w:szCs w:val="26"/>
          <w:highlight w:val="green"/>
          <w:u w:val="single"/>
        </w:rPr>
        <w:t>taking possession of something</w:t>
      </w:r>
      <w:r>
        <w:rPr>
          <w:rFonts w:eastAsia="Calibri"/>
          <w:u w:val="single"/>
        </w:rPr>
        <w:t>, often without permission or consent.</w:t>
      </w:r>
    </w:p>
    <w:p w14:paraId="65C53240" w14:textId="77777777" w:rsidR="00984778" w:rsidRPr="00C7633C" w:rsidRDefault="00984778" w:rsidP="00984778">
      <w:pPr>
        <w:pStyle w:val="Heading4"/>
        <w:rPr>
          <w:rFonts w:eastAsia="Calibri" w:cs="Calibri"/>
        </w:rPr>
      </w:pPr>
      <w:r>
        <w:rPr>
          <w:rFonts w:eastAsia="Calibri" w:cs="Calibri"/>
        </w:rPr>
        <w:t>Appropriation of outer space is the exercise of exclusive control.</w:t>
      </w:r>
    </w:p>
    <w:p w14:paraId="5925A13B" w14:textId="77777777" w:rsidR="00984778" w:rsidRDefault="00984778" w:rsidP="00984778">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4])//DebateDrills AY</w:t>
      </w:r>
    </w:p>
    <w:p w14:paraId="13A7486D" w14:textId="77777777" w:rsidR="00984778" w:rsidRDefault="00984778" w:rsidP="00984778">
      <w:pPr>
        <w:spacing w:line="257" w:lineRule="auto"/>
        <w:rPr>
          <w:rFonts w:eastAsia="Calibri"/>
        </w:rPr>
      </w:pPr>
      <w:r>
        <w:rPr>
          <w:rFonts w:eastAsia="Calibri"/>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xml:space="preserve">”)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nonappropriation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139237F8" w14:textId="764D1AA4" w:rsidR="00984778" w:rsidRDefault="00984778" w:rsidP="00984778">
      <w:pPr>
        <w:pStyle w:val="Heading4"/>
        <w:rPr>
          <w:rFonts w:eastAsia="Calibri" w:cs="Calibri"/>
        </w:rPr>
      </w:pPr>
      <w:r>
        <w:rPr>
          <w:rFonts w:eastAsia="Calibri" w:cs="Calibri"/>
        </w:rPr>
        <w:t xml:space="preserve">Violation: they defend </w:t>
      </w:r>
      <w:r w:rsidR="00F41013">
        <w:rPr>
          <w:rFonts w:eastAsia="Calibri" w:cs="Calibri"/>
        </w:rPr>
        <w:t>ISS</w:t>
      </w:r>
      <w:r>
        <w:rPr>
          <w:rFonts w:eastAsia="Calibri" w:cs="Calibri"/>
        </w:rPr>
        <w:t xml:space="preserve"> </w:t>
      </w:r>
      <w:r w:rsidR="00773439">
        <w:rPr>
          <w:rFonts w:eastAsia="Calibri" w:cs="Calibri"/>
        </w:rPr>
        <w:t xml:space="preserve">and similar stations </w:t>
      </w:r>
      <w:r>
        <w:rPr>
          <w:rFonts w:eastAsia="Calibri" w:cs="Calibri"/>
        </w:rPr>
        <w:t xml:space="preserve">which is not </w:t>
      </w:r>
      <w:r w:rsidR="00F41013">
        <w:rPr>
          <w:rFonts w:eastAsia="Calibri" w:cs="Calibri"/>
        </w:rPr>
        <w:t>a form of appropriation</w:t>
      </w:r>
    </w:p>
    <w:p w14:paraId="53778FD4" w14:textId="77777777" w:rsidR="00F41013" w:rsidRPr="007D45DB" w:rsidRDefault="00F41013" w:rsidP="00F41013">
      <w:r w:rsidRPr="007D45DB">
        <w:t xml:space="preserve">Timothy Justin </w:t>
      </w:r>
      <w:r w:rsidRPr="007D45DB">
        <w:rPr>
          <w:rStyle w:val="Style13ptBold"/>
        </w:rPr>
        <w:t>Trapp 2013</w:t>
      </w:r>
      <w:r w:rsidRPr="007D45DB">
        <w:t>, TAKING UP SPACE BY ANY OTHER MEANS: COMING TO TERMS WITH THE NONAPPROPRIATION ARTICLE OF THE OUTER SPACE TREATY ,</w:t>
      </w:r>
      <w:hyperlink r:id="rId10" w:history="1">
        <w:r w:rsidRPr="007D45DB">
          <w:rPr>
            <w:rStyle w:val="Hyperlink"/>
          </w:rPr>
          <w:t>https://www.illinoislawreview.org/wp-content/ilr-content/articles/2013/4/Trapp.pdf</w:t>
        </w:r>
      </w:hyperlink>
      <w:r w:rsidRPr="007D45DB">
        <w:t>, TAKING UP SPACE BY ANY OTHER MEANS: COMING TO TERMS WITH THE NONAPPROPRIATION ARTICLE OF THE OUTER SPACE TREATY, accessed 2/20/22 | DD JH</w:t>
      </w:r>
    </w:p>
    <w:p w14:paraId="2CD59A19" w14:textId="77777777" w:rsidR="00F41013" w:rsidRPr="007D45DB" w:rsidRDefault="00F41013" w:rsidP="00F41013">
      <w:pPr>
        <w:rPr>
          <w:u w:val="single"/>
        </w:rPr>
      </w:pPr>
      <w:r w:rsidRPr="007D45DB">
        <w:rPr>
          <w:highlight w:val="cyan"/>
          <w:u w:val="single"/>
        </w:rPr>
        <w:lastRenderedPageBreak/>
        <w:t>The</w:t>
      </w:r>
      <w:r w:rsidRPr="007D45DB">
        <w:rPr>
          <w:u w:val="single"/>
        </w:rPr>
        <w:t xml:space="preserve"> </w:t>
      </w:r>
      <w:r w:rsidRPr="007D45DB">
        <w:rPr>
          <w:b/>
          <w:bCs/>
          <w:highlight w:val="cyan"/>
          <w:u w:val="single"/>
        </w:rPr>
        <w:t>I</w:t>
      </w:r>
      <w:r w:rsidRPr="007D45DB">
        <w:rPr>
          <w:u w:val="single"/>
        </w:rPr>
        <w:t xml:space="preserve">nternational </w:t>
      </w:r>
      <w:r w:rsidRPr="007D45DB">
        <w:rPr>
          <w:b/>
          <w:bCs/>
          <w:highlight w:val="cyan"/>
          <w:u w:val="single"/>
        </w:rPr>
        <w:t>S</w:t>
      </w:r>
      <w:r w:rsidRPr="007D45DB">
        <w:rPr>
          <w:u w:val="single"/>
        </w:rPr>
        <w:t xml:space="preserve">pace </w:t>
      </w:r>
      <w:r w:rsidRPr="007D45DB">
        <w:rPr>
          <w:b/>
          <w:bCs/>
          <w:highlight w:val="cyan"/>
          <w:u w:val="single"/>
        </w:rPr>
        <w:t>S</w:t>
      </w:r>
      <w:r w:rsidRPr="007D45DB">
        <w:rPr>
          <w:u w:val="single"/>
        </w:rPr>
        <w:t xml:space="preserve">tation </w:t>
      </w:r>
      <w:r w:rsidRPr="007D45DB">
        <w:rPr>
          <w:highlight w:val="cyan"/>
          <w:u w:val="single"/>
        </w:rPr>
        <w:t>presents a unique application of the nonappropriation principle</w:t>
      </w:r>
      <w:r w:rsidRPr="007D45DB">
        <w:rPr>
          <w:sz w:val="16"/>
        </w:rPr>
        <w:t xml:space="preserve">. </w:t>
      </w:r>
      <w:r w:rsidRPr="007D45DB">
        <w:rPr>
          <w:highlight w:val="cyan"/>
          <w:u w:val="single"/>
        </w:rPr>
        <w:t>All spacecraft must</w:t>
      </w:r>
      <w:r w:rsidRPr="007D45DB">
        <w:rPr>
          <w:u w:val="single"/>
        </w:rPr>
        <w:t xml:space="preserve"> inherently </w:t>
      </w:r>
      <w:r w:rsidRPr="007D45DB">
        <w:rPr>
          <w:highlight w:val="cyan"/>
          <w:u w:val="single"/>
        </w:rPr>
        <w:t>occupy</w:t>
      </w:r>
      <w:r w:rsidRPr="007D45DB">
        <w:rPr>
          <w:u w:val="single"/>
        </w:rPr>
        <w:t xml:space="preserve"> some amount of </w:t>
      </w:r>
      <w:r w:rsidRPr="007D45DB">
        <w:rPr>
          <w:highlight w:val="cyan"/>
          <w:u w:val="single"/>
        </w:rPr>
        <w:t>space</w:t>
      </w:r>
      <w:r w:rsidRPr="007D45DB">
        <w:rPr>
          <w:u w:val="single"/>
        </w:rPr>
        <w:t xml:space="preserve">. If this were to constitute appropriation by occupation and </w:t>
      </w:r>
      <w:r w:rsidRPr="007D45DB">
        <w:rPr>
          <w:highlight w:val="cyan"/>
          <w:u w:val="single"/>
        </w:rPr>
        <w:t>thus</w:t>
      </w:r>
      <w:r w:rsidRPr="007D45DB">
        <w:rPr>
          <w:u w:val="single"/>
        </w:rPr>
        <w:t xml:space="preserve"> </w:t>
      </w:r>
      <w:r w:rsidRPr="007D45DB">
        <w:rPr>
          <w:highlight w:val="cyan"/>
          <w:u w:val="single"/>
        </w:rPr>
        <w:t>violate</w:t>
      </w:r>
      <w:r w:rsidRPr="007D45DB">
        <w:rPr>
          <w:u w:val="single"/>
        </w:rPr>
        <w:t xml:space="preserve"> </w:t>
      </w:r>
      <w:r w:rsidRPr="007D45DB">
        <w:rPr>
          <w:highlight w:val="cyan"/>
          <w:u w:val="single"/>
        </w:rPr>
        <w:t>the</w:t>
      </w:r>
      <w:r w:rsidRPr="007D45DB">
        <w:rPr>
          <w:u w:val="single"/>
        </w:rPr>
        <w:t xml:space="preserve"> </w:t>
      </w:r>
      <w:r w:rsidRPr="007D45DB">
        <w:rPr>
          <w:highlight w:val="cyan"/>
          <w:u w:val="single"/>
        </w:rPr>
        <w:t>nonappropriation article</w:t>
      </w:r>
      <w:r w:rsidRPr="007D45DB">
        <w:rPr>
          <w:sz w:val="16"/>
        </w:rPr>
        <w:t xml:space="preserve">, </w:t>
      </w:r>
      <w:r w:rsidRPr="007D45DB">
        <w:rPr>
          <w:highlight w:val="cyan"/>
          <w:u w:val="single"/>
        </w:rPr>
        <w:t>the result would be absurd and would render the</w:t>
      </w:r>
      <w:r w:rsidRPr="007D45DB">
        <w:rPr>
          <w:u w:val="single"/>
        </w:rPr>
        <w:t xml:space="preserve"> nonappropriation </w:t>
      </w:r>
      <w:r w:rsidRPr="007D45DB">
        <w:rPr>
          <w:highlight w:val="cyan"/>
          <w:u w:val="single"/>
        </w:rPr>
        <w:t>article</w:t>
      </w:r>
      <w:r w:rsidRPr="007D45DB">
        <w:rPr>
          <w:u w:val="single"/>
        </w:rPr>
        <w:t xml:space="preserve"> </w:t>
      </w:r>
      <w:r w:rsidRPr="007D45DB">
        <w:rPr>
          <w:highlight w:val="cyan"/>
          <w:u w:val="single"/>
        </w:rPr>
        <w:t>unenforceable</w:t>
      </w:r>
      <w:r w:rsidRPr="007D45DB">
        <w:rPr>
          <w:sz w:val="16"/>
        </w:rPr>
        <w:t xml:space="preserve">. The International Space Station, however, is different from regular satellites in </w:t>
      </w:r>
      <w:r w:rsidRPr="007D45DB">
        <w:rPr>
          <w:u w:val="single"/>
        </w:rPr>
        <w:t xml:space="preserve">that </w:t>
      </w:r>
      <w:r w:rsidRPr="007D45DB">
        <w:rPr>
          <w:highlight w:val="cyan"/>
          <w:u w:val="single"/>
        </w:rPr>
        <w:t>it actually contains a livable area within itself, making it a sort of man-made celestial body</w:t>
      </w:r>
      <w:r w:rsidRPr="007D45DB">
        <w:rPr>
          <w:sz w:val="16"/>
          <w:highlight w:val="cyan"/>
        </w:rPr>
        <w:t>.</w:t>
      </w:r>
      <w:r w:rsidRPr="007D45DB">
        <w:rPr>
          <w:sz w:val="16"/>
        </w:rPr>
        <w:t>182 Thus</w:t>
      </w:r>
      <w:r w:rsidRPr="007D45DB">
        <w:rPr>
          <w:u w:val="single"/>
        </w:rPr>
        <w:t>, it would seem that any exclusion of any party from the space inside the spacecraft would count as appropriation by exclusion. It would even stand to reason that any claim of ownership of any part of the spacecraft would be appropriation by claim of sovereignty</w:t>
      </w:r>
      <w:r w:rsidRPr="007D45DB">
        <w:rPr>
          <w:sz w:val="16"/>
        </w:rPr>
        <w:t xml:space="preserve">. In fact, the Intergovernmental Agreement on Cooperation in the Detailed Design, Development, Operation, and Utilization of the Permanently Manned Civil Space Station (ISS Agreement) sets up a regime of national control, ownership, and exclusion.183 So why does this not count as appropriation? </w:t>
      </w:r>
      <w:r w:rsidRPr="007D45DB">
        <w:rPr>
          <w:u w:val="single"/>
        </w:rPr>
        <w:t>Though it may seem that the International Space Station has appropriated the space it occupies through the terms of the ISS Agreement, this agreement has one important bit of language to keep it safe</w:t>
      </w:r>
      <w:r w:rsidRPr="007D45DB">
        <w:rPr>
          <w:sz w:val="16"/>
        </w:rPr>
        <w:t xml:space="preserve">.184 Specifically, </w:t>
      </w:r>
      <w:r w:rsidRPr="007D45DB">
        <w:rPr>
          <w:highlight w:val="cyan"/>
          <w:u w:val="single"/>
        </w:rPr>
        <w:t>the ISS Agreement says that “[n]othing in this agreement shall be interpreted as . . . constituting a basis for asserting a claim to national appropriation over outer space or over any portion of outer space.”</w:t>
      </w:r>
      <w:r w:rsidRPr="007D45DB">
        <w:rPr>
          <w:sz w:val="16"/>
        </w:rPr>
        <w:t xml:space="preserve">185 The effectiveness of such a proclamation may make it seem that it is enough for an actor merely to say that it is not appropriating space. That cannot be the case, however, because any actor could make such a claim and then act in direct violation of it. </w:t>
      </w:r>
      <w:r w:rsidRPr="007D45DB">
        <w:rPr>
          <w:u w:val="single"/>
        </w:rPr>
        <w:t>Something more subtle must be going on in the context of the International Space Station. One of th</w:t>
      </w:r>
      <w:r w:rsidRPr="007D45DB">
        <w:rPr>
          <w:highlight w:val="cyan"/>
          <w:u w:val="single"/>
        </w:rPr>
        <w:t>e saving graces of the I</w:t>
      </w:r>
      <w:r w:rsidRPr="007D45DB">
        <w:rPr>
          <w:u w:val="single"/>
        </w:rPr>
        <w:t xml:space="preserve">nternational </w:t>
      </w:r>
      <w:r w:rsidRPr="007D45DB">
        <w:rPr>
          <w:highlight w:val="cyan"/>
          <w:u w:val="single"/>
        </w:rPr>
        <w:t>S</w:t>
      </w:r>
      <w:r w:rsidRPr="007D45DB">
        <w:rPr>
          <w:u w:val="single"/>
        </w:rPr>
        <w:t xml:space="preserve">pace </w:t>
      </w:r>
      <w:r w:rsidRPr="007D45DB">
        <w:rPr>
          <w:highlight w:val="cyan"/>
          <w:u w:val="single"/>
        </w:rPr>
        <w:t>S</w:t>
      </w:r>
      <w:r w:rsidRPr="007D45DB">
        <w:rPr>
          <w:u w:val="single"/>
        </w:rPr>
        <w:t xml:space="preserve">tation must be that the ISS Agreement </w:t>
      </w:r>
      <w:r w:rsidRPr="007D45DB">
        <w:rPr>
          <w:highlight w:val="cyan"/>
          <w:u w:val="single"/>
        </w:rPr>
        <w:t>makes sure that the space station complies with the general principles guiding the exploration and exploitation of outer space</w:t>
      </w:r>
      <w:r w:rsidRPr="007D45DB">
        <w:rPr>
          <w:u w:val="single"/>
        </w:rPr>
        <w:t xml:space="preserve">.186 Indeed, the space station is a cooperative effort, furthering the goal of international harmony through space exploration.187 </w:t>
      </w:r>
      <w:r w:rsidRPr="007D45DB">
        <w:rPr>
          <w:highlight w:val="cyan"/>
          <w:u w:val="single"/>
        </w:rPr>
        <w:t>The agreement establishing the space station also directly states that it “will enhance</w:t>
      </w:r>
      <w:r w:rsidRPr="007D45DB">
        <w:rPr>
          <w:u w:val="single"/>
        </w:rPr>
        <w:t xml:space="preserve"> </w:t>
      </w:r>
      <w:r w:rsidRPr="007D45DB">
        <w:rPr>
          <w:highlight w:val="cyan"/>
          <w:u w:val="single"/>
        </w:rPr>
        <w:t>the</w:t>
      </w:r>
      <w:r w:rsidRPr="007D45DB">
        <w:rPr>
          <w:u w:val="single"/>
        </w:rPr>
        <w:t xml:space="preserve"> scientific, technological, and commercial </w:t>
      </w:r>
      <w:r w:rsidRPr="007D45DB">
        <w:rPr>
          <w:highlight w:val="cyan"/>
          <w:u w:val="single"/>
        </w:rPr>
        <w:t>use of outer space</w:t>
      </w:r>
      <w:r w:rsidRPr="007D45DB">
        <w:rPr>
          <w:u w:val="single"/>
        </w:rPr>
        <w:t>,”</w:t>
      </w:r>
      <w:r w:rsidRPr="007D45DB">
        <w:rPr>
          <w:sz w:val="16"/>
        </w:rPr>
        <w:t xml:space="preserve"> </w:t>
      </w:r>
      <w:r w:rsidRPr="007D45DB">
        <w:rPr>
          <w:u w:val="single"/>
        </w:rPr>
        <w:t xml:space="preserve">thus </w:t>
      </w:r>
      <w:r w:rsidRPr="007D45DB">
        <w:rPr>
          <w:highlight w:val="cyan"/>
          <w:u w:val="single"/>
        </w:rPr>
        <w:t>furthering</w:t>
      </w:r>
      <w:r w:rsidRPr="007D45DB">
        <w:rPr>
          <w:u w:val="single"/>
        </w:rPr>
        <w:t xml:space="preserve"> </w:t>
      </w:r>
      <w:r w:rsidRPr="007D45DB">
        <w:rPr>
          <w:highlight w:val="cyan"/>
          <w:u w:val="single"/>
        </w:rPr>
        <w:t>the</w:t>
      </w:r>
      <w:r w:rsidRPr="007D45DB">
        <w:rPr>
          <w:u w:val="single"/>
        </w:rPr>
        <w:t xml:space="preserve"> </w:t>
      </w:r>
      <w:r w:rsidRPr="007D45DB">
        <w:rPr>
          <w:highlight w:val="cyan"/>
          <w:u w:val="single"/>
        </w:rPr>
        <w:t>O</w:t>
      </w:r>
      <w:r w:rsidRPr="007D45DB">
        <w:rPr>
          <w:u w:val="single"/>
        </w:rPr>
        <w:t xml:space="preserve">uter </w:t>
      </w:r>
      <w:r w:rsidRPr="007D45DB">
        <w:rPr>
          <w:highlight w:val="cyan"/>
          <w:u w:val="single"/>
        </w:rPr>
        <w:t>S</w:t>
      </w:r>
      <w:r w:rsidRPr="007D45DB">
        <w:rPr>
          <w:u w:val="single"/>
        </w:rPr>
        <w:t xml:space="preserve">pace </w:t>
      </w:r>
      <w:r w:rsidRPr="007D45DB">
        <w:rPr>
          <w:highlight w:val="cyan"/>
          <w:u w:val="single"/>
        </w:rPr>
        <w:t>T</w:t>
      </w:r>
      <w:r w:rsidRPr="007D45DB">
        <w:rPr>
          <w:u w:val="single"/>
        </w:rPr>
        <w:t>reaty’s goal</w:t>
      </w:r>
      <w:r w:rsidRPr="007D45DB">
        <w:rPr>
          <w:sz w:val="16"/>
        </w:rPr>
        <w:t xml:space="preserve"> of making sure that use is for the benefit of all.188 Furthermore, the ISS Agreement provides that the International Space Station will be used for peaceful purposes, again complying with the Outer Space Treaty’s mandate of the same.189 By complying with the underlying principles of the Outer Space Treaty, it seems that the International Space Station gains legitimacy and is thus not subject to stricter interpretations of the nonappropriation article.190 Another characteristic of the International Space Station that separates it from other acts of appropriation is that it is a multi-national entity.191 Though different nations do have different rights with respect to certain parts of the spacecraft, those rights are subject to a multinational agreement.192 Thus, it may accurately be said that while there has been no national appropriation of space, there has been international appropriation of space, which may be allowed under the current regime.</w:t>
      </w:r>
      <w:r w:rsidRPr="007D45DB">
        <w:rPr>
          <w:u w:val="single"/>
        </w:rPr>
        <w:t xml:space="preserve">193 The combination of the international character of the International Space Station and its compliance with the underlying principles of the Outer Space Treaty allow it a presumed legitimacy,194 or these aspects have at least kept any nation from attacking it under the nonappropriation article of the Outer Space Treaty.195 This creates further leeway in the application of the nonappropriation article and </w:t>
      </w:r>
      <w:r w:rsidRPr="007D45DB">
        <w:rPr>
          <w:u w:val="single"/>
        </w:rPr>
        <w:lastRenderedPageBreak/>
        <w:t>may allow for a similar international cooperation in the regulation of the creation of space debris</w:t>
      </w:r>
    </w:p>
    <w:p w14:paraId="2C79B092" w14:textId="77777777" w:rsidR="00F41013" w:rsidRPr="00F41013" w:rsidRDefault="00F41013" w:rsidP="00F41013"/>
    <w:p w14:paraId="6B79EBAD" w14:textId="77777777" w:rsidR="00984778" w:rsidRDefault="00984778" w:rsidP="00984778">
      <w:pPr>
        <w:pStyle w:val="Heading4"/>
        <w:rPr>
          <w:rFonts w:eastAsia="Calibri" w:cs="Calibri"/>
        </w:rPr>
      </w:pPr>
      <w:r>
        <w:rPr>
          <w:rFonts w:eastAsia="Calibri" w:cs="Calibri"/>
        </w:rPr>
        <w:t>Standards:</w:t>
      </w:r>
    </w:p>
    <w:p w14:paraId="3F5329BC" w14:textId="77777777" w:rsidR="00984778" w:rsidRDefault="00984778" w:rsidP="00984778">
      <w:pPr>
        <w:pStyle w:val="Heading4"/>
        <w:numPr>
          <w:ilvl w:val="0"/>
          <w:numId w:val="12"/>
        </w:numPr>
        <w:tabs>
          <w:tab w:val="num" w:pos="360"/>
        </w:tabs>
        <w:ind w:left="0" w:firstLine="0"/>
        <w:rPr>
          <w:rFonts w:eastAsia="Calibri" w:cs="Calibri"/>
        </w:rPr>
      </w:pPr>
      <w:r>
        <w:rPr>
          <w:rFonts w:eastAsia="Calibri" w:cs="Calibri"/>
        </w:rPr>
        <w:t>Limits: there are infinitely many combinations that entities could send into space AND resources they can use. That explodes neg prep – it’s impossible for me to research every possible technology and resource, from type of satellite to type of mineral.</w:t>
      </w:r>
    </w:p>
    <w:p w14:paraId="7474DBB3" w14:textId="77777777" w:rsidR="00984778" w:rsidRDefault="00984778" w:rsidP="00984778">
      <w:pPr>
        <w:pStyle w:val="Heading4"/>
        <w:numPr>
          <w:ilvl w:val="0"/>
          <w:numId w:val="12"/>
        </w:numPr>
        <w:tabs>
          <w:tab w:val="num" w:pos="360"/>
        </w:tabs>
        <w:ind w:left="0" w:firstLine="0"/>
        <w:rPr>
          <w:rFonts w:eastAsia="Calibri" w:cs="Calibri"/>
        </w:rPr>
      </w:pPr>
      <w:r>
        <w:rPr>
          <w:rFonts w:eastAsia="Calibri" w:cs="Calibri"/>
        </w:rPr>
        <w:t>TVA solves – just read your aff as an advantage to the whole rez. We aren’t stopping them from reading new FWs, mechanisms, or advantages. PICs don’t solve – it’s ridiculous to say that neg potential abuse justifies the aff making it impossible for me to win</w:t>
      </w:r>
    </w:p>
    <w:p w14:paraId="3543E694" w14:textId="3E99A184" w:rsidR="00984778" w:rsidRDefault="00984778" w:rsidP="00984778">
      <w:r>
        <w:t>CI</w:t>
      </w:r>
    </w:p>
    <w:p w14:paraId="26D60D69" w14:textId="6DA15DC5" w:rsidR="00984778" w:rsidRDefault="00984778" w:rsidP="00984778">
      <w:r>
        <w:t>Comes first</w:t>
      </w:r>
    </w:p>
    <w:p w14:paraId="62974F24" w14:textId="3329EC13" w:rsidR="00984778" w:rsidRDefault="00984778" w:rsidP="00984778">
      <w:r>
        <w:t>Fairness &gt; edu</w:t>
      </w:r>
    </w:p>
    <w:p w14:paraId="6A525976" w14:textId="6EE97B49" w:rsidR="00984778" w:rsidRDefault="00984778" w:rsidP="00984778">
      <w:r>
        <w:t>No RVI</w:t>
      </w:r>
    </w:p>
    <w:p w14:paraId="17F1E3A2" w14:textId="7A2F8BA9" w:rsidR="00984778" w:rsidRDefault="009F0A36" w:rsidP="009F0A36">
      <w:pPr>
        <w:pStyle w:val="Heading3"/>
      </w:pPr>
      <w:r>
        <w:lastRenderedPageBreak/>
        <w:t>2</w:t>
      </w:r>
    </w:p>
    <w:p w14:paraId="2848AA54" w14:textId="77777777" w:rsidR="009F0A36" w:rsidRPr="00DB2FDD" w:rsidRDefault="009F0A36" w:rsidP="009F0A36">
      <w:pPr>
        <w:pStyle w:val="Heading4"/>
        <w:spacing w:line="276" w:lineRule="auto"/>
      </w:pPr>
      <w:r w:rsidRPr="00DB2FDD">
        <w:t xml:space="preserve">Threats are constructed – their security discourse creates a self fulfilling prophecy that makes true understanding of structural causes behind “threats” impossible. </w:t>
      </w:r>
    </w:p>
    <w:p w14:paraId="06BB0DF1" w14:textId="77777777" w:rsidR="009F0A36" w:rsidRDefault="009F0A36" w:rsidP="009F0A36">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51129D95" w14:textId="77777777" w:rsidR="009F0A36" w:rsidRPr="007B15C5" w:rsidRDefault="009F0A36" w:rsidP="009F0A36">
      <w:pPr>
        <w:spacing w:line="276" w:lineRule="auto"/>
        <w:rPr>
          <w:b/>
          <w:u w:val="singl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essentials , goes something like this: “It’s very well to psychologize but </w:t>
      </w:r>
      <w:r w:rsidRPr="00C7634A">
        <w:rPr>
          <w:rStyle w:val="StyleUnderline"/>
          <w:highlight w:val="green"/>
        </w:rPr>
        <w:t xml:space="preserve">my enemy is real. </w:t>
      </w:r>
      <w:r w:rsidRPr="00EE6437">
        <w:rPr>
          <w:rStyle w:val="StyleUnderline"/>
        </w:rPr>
        <w:t xml:space="preserve">The Russians </w:t>
      </w:r>
      <w:r w:rsidRPr="00EE6437">
        <w:rPr>
          <w:sz w:val="16"/>
        </w:rPr>
        <w:t xml:space="preserve">(or Germans, Arabs, Israelis, Americans) </w:t>
      </w:r>
      <w:r w:rsidRPr="00EE6437">
        <w:rPr>
          <w:rStyle w:val="StyleUnderline"/>
        </w:rPr>
        <w:t>are armed, threaten us, and intend us harm. Furthermore</w:t>
      </w:r>
      <w:r w:rsidRPr="00C7634A">
        <w:rPr>
          <w:rStyle w:val="StyleUnderline"/>
        </w:rPr>
        <w:t xml:space="preserv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w:t>
      </w:r>
      <w:r w:rsidRPr="00EE6437">
        <w:rPr>
          <w:rStyle w:val="StyleUnderline"/>
        </w:rPr>
        <w:t xml:space="preserve">. It fails to grapple with </w:t>
      </w:r>
      <w:r w:rsidRPr="00C7634A">
        <w:rPr>
          <w:rStyle w:val="StyleUnderline"/>
          <w:highlight w:val="green"/>
        </w:rPr>
        <w:t xml:space="preserve">a critical distinction that informs the entire subject. Is the threat </w:t>
      </w:r>
      <w:r w:rsidRPr="007B15C5">
        <w:rPr>
          <w:rStyle w:val="StyleUnderline"/>
        </w:rPr>
        <w:t xml:space="preserve">really </w:t>
      </w:r>
      <w:r w:rsidRPr="00C7634A">
        <w:rPr>
          <w:rStyle w:val="StyleUnderline"/>
          <w:highlight w:val="green"/>
        </w:rPr>
        <w:t>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EE6437">
        <w:rPr>
          <w:rStyle w:val="StyleUnderline"/>
        </w:rPr>
        <w:t xml:space="preserve">based on </w:t>
      </w:r>
      <w:r w:rsidRPr="00C7634A">
        <w:rPr>
          <w:rStyle w:val="StyleUnderline"/>
          <w:highlight w:val="green"/>
        </w:rPr>
        <w:t xml:space="preserve">one’s own contribution </w:t>
      </w:r>
      <w:r w:rsidRPr="00EE6437">
        <w:rPr>
          <w:rStyle w:val="StyleUnderline"/>
        </w:rPr>
        <w:t>to the threat, derived from distortion of perception by provocative words and</w:t>
      </w:r>
      <w:r w:rsidRPr="00C7634A">
        <w:rPr>
          <w:rStyle w:val="StyleUnderline"/>
        </w:rPr>
        <w:t xml:space="preserve"> </w:t>
      </w:r>
      <w:r w:rsidRPr="007B15C5">
        <w:rPr>
          <w:rStyle w:val="StyleUnderline"/>
        </w:rPr>
        <w:t>actions in a cycle of enmity and externalization of responsibility? In</w:t>
      </w:r>
      <w:r w:rsidRPr="00C7634A">
        <w:rPr>
          <w:rStyle w:val="StyleUnderline"/>
        </w:rPr>
        <w:t xml:space="preserve"> sum, </w:t>
      </w:r>
      <w:r w:rsidRPr="00C7634A">
        <w:rPr>
          <w:rStyle w:val="StyleUnderline"/>
          <w:highlight w:val="green"/>
        </w:rPr>
        <w:t xml:space="preserve">the enemy IS real, but we </w:t>
      </w:r>
      <w:r w:rsidRPr="00EE6437">
        <w:rPr>
          <w:rStyle w:val="StyleUnderline"/>
        </w:rPr>
        <w:t xml:space="preserve">have not learned to identify our own role in </w:t>
      </w:r>
      <w:r w:rsidRPr="00C7634A">
        <w:rPr>
          <w:rStyle w:val="StyleUnderline"/>
          <w:highlight w:val="green"/>
        </w:rPr>
        <w:t>creat</w:t>
      </w:r>
      <w:r w:rsidRPr="00EE6437">
        <w:rPr>
          <w:rStyle w:val="StyleUnderline"/>
        </w:rPr>
        <w:t>ing</w:t>
      </w:r>
      <w:r w:rsidRPr="00C7634A">
        <w:rPr>
          <w:rStyle w:val="StyleUnderline"/>
          <w:highlight w:val="green"/>
        </w:rPr>
        <w:t xml:space="preserve"> that enemy</w:t>
      </w:r>
      <w:r w:rsidRPr="00C7634A">
        <w:rPr>
          <w:rStyle w:val="StyleUnderline"/>
        </w:rPr>
        <w:t xml:space="preserve"> or in elaborating the threatening image we hold of the other group or country and its actual intentions or purposes. “</w:t>
      </w:r>
      <w:r w:rsidRPr="00C7634A">
        <w:rPr>
          <w:rStyle w:val="StyleUnderline"/>
          <w:highlight w:val="green"/>
        </w:rPr>
        <w:t>we never see our enemy’s motives</w:t>
      </w:r>
      <w:r w:rsidRPr="00C7634A">
        <w:rPr>
          <w:rStyle w:val="StyleUnderline"/>
        </w:rPr>
        <w:t xml:space="preserve"> and we never labor to asses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52343E76" w14:textId="77777777" w:rsidR="009F0A36" w:rsidRPr="008F440D" w:rsidRDefault="009F0A36" w:rsidP="009F0A36">
      <w:pPr>
        <w:pStyle w:val="Heading4"/>
        <w:rPr>
          <w:rFonts w:asciiTheme="majorHAnsi" w:hAnsiTheme="majorHAnsi" w:cstheme="majorHAnsi"/>
        </w:rPr>
      </w:pPr>
      <w:r>
        <w:rPr>
          <w:rFonts w:asciiTheme="majorHAnsi" w:hAnsiTheme="majorHAnsi" w:cstheme="majorHAnsi"/>
        </w:rPr>
        <w:t xml:space="preserve">Securitization of China is a form of American hegemony that attempts to create American identity- they are a </w:t>
      </w:r>
      <w:r w:rsidRPr="008A6DAB">
        <w:rPr>
          <w:rFonts w:asciiTheme="majorHAnsi" w:hAnsiTheme="majorHAnsi" w:cstheme="majorHAnsi"/>
        </w:rPr>
        <w:t>police force that sustains itself by doing good under the guise of the ambiguous threat of the evil Others</w:t>
      </w:r>
      <w:r>
        <w:rPr>
          <w:rFonts w:asciiTheme="majorHAnsi" w:hAnsiTheme="majorHAnsi" w:cstheme="majorHAnsi"/>
        </w:rPr>
        <w:t xml:space="preserve"> but that’s </w:t>
      </w:r>
      <w:r>
        <w:rPr>
          <w:rFonts w:asciiTheme="majorHAnsi" w:hAnsiTheme="majorHAnsi" w:cstheme="majorHAnsi"/>
          <w:i/>
          <w:iCs/>
        </w:rPr>
        <w:t xml:space="preserve">why </w:t>
      </w:r>
      <w:r>
        <w:rPr>
          <w:rFonts w:asciiTheme="majorHAnsi" w:hAnsiTheme="majorHAnsi" w:cstheme="majorHAnsi"/>
        </w:rPr>
        <w:t>tense relations happen.</w:t>
      </w:r>
    </w:p>
    <w:p w14:paraId="394D0CD5" w14:textId="77777777" w:rsidR="009F0A36" w:rsidRPr="008A6DAB" w:rsidRDefault="009F0A36" w:rsidP="009F0A36">
      <w:pPr>
        <w:rPr>
          <w:rFonts w:asciiTheme="majorHAnsi" w:hAnsiTheme="majorHAnsi" w:cstheme="majorHAnsi"/>
        </w:rPr>
      </w:pPr>
      <w:r w:rsidRPr="008A6DAB">
        <w:rPr>
          <w:rStyle w:val="Style13ptBold"/>
          <w:rFonts w:asciiTheme="majorHAnsi" w:hAnsiTheme="majorHAnsi" w:cstheme="majorHAnsi"/>
        </w:rPr>
        <w:t>Solomon 15</w:t>
      </w:r>
      <w:r w:rsidRPr="008A6DAB">
        <w:rPr>
          <w:rFonts w:asciiTheme="majorHAnsi" w:hAnsiTheme="majorHAnsi" w:cstheme="majorHAnsi"/>
        </w:rPr>
        <w:t xml:space="preserve"> [Ty Solomon is a prof @ international relations @ UofGlasgow, The Politics of Subjectivity in American Foreign Policy Discourses, pp. 210-211, 1-23-2019 </w:t>
      </w:r>
      <w:r>
        <w:rPr>
          <w:rFonts w:asciiTheme="majorHAnsi" w:hAnsiTheme="majorHAnsi" w:cstheme="majorHAnsi"/>
        </w:rPr>
        <w:t>amrita</w:t>
      </w:r>
      <w:r w:rsidRPr="008A6DAB">
        <w:rPr>
          <w:rFonts w:asciiTheme="majorHAnsi" w:hAnsiTheme="majorHAnsi" w:cstheme="majorHAnsi"/>
        </w:rPr>
        <w:t>]</w:t>
      </w:r>
    </w:p>
    <w:p w14:paraId="5BF22AA8" w14:textId="52544420" w:rsidR="009F0A36" w:rsidRDefault="009F0A36" w:rsidP="009F0A36">
      <w:pPr>
        <w:rPr>
          <w:rStyle w:val="StyleUnderline"/>
          <w:rFonts w:asciiTheme="majorHAnsi" w:hAnsiTheme="majorHAnsi" w:cstheme="majorHAnsi"/>
          <w:szCs w:val="22"/>
        </w:rPr>
      </w:pPr>
      <w:r w:rsidRPr="008A6DAB">
        <w:rPr>
          <w:rFonts w:asciiTheme="majorHAnsi" w:hAnsiTheme="majorHAnsi" w:cstheme="majorHAnsi"/>
          <w:sz w:val="16"/>
        </w:rPr>
        <w:t xml:space="preserve">These </w:t>
      </w:r>
      <w:r w:rsidRPr="008A6DAB">
        <w:rPr>
          <w:rStyle w:val="StyleUnderline"/>
          <w:rFonts w:asciiTheme="majorHAnsi" w:hAnsiTheme="majorHAnsi" w:cstheme="majorHAnsi"/>
          <w:szCs w:val="22"/>
        </w:rPr>
        <w:t xml:space="preserve">elements of </w:t>
      </w:r>
      <w:r w:rsidRPr="008A6DAB">
        <w:rPr>
          <w:rStyle w:val="StyleUnderline"/>
          <w:rFonts w:asciiTheme="majorHAnsi" w:hAnsiTheme="majorHAnsi" w:cstheme="majorHAnsi"/>
          <w:szCs w:val="22"/>
          <w:highlight w:val="yellow"/>
        </w:rPr>
        <w:t xml:space="preserve">fantasy underpinned </w:t>
      </w:r>
      <w:r w:rsidRPr="00EE6437">
        <w:rPr>
          <w:rStyle w:val="StyleUnderline"/>
          <w:rFonts w:asciiTheme="majorHAnsi" w:hAnsiTheme="majorHAnsi" w:cstheme="majorHAnsi"/>
          <w:szCs w:val="22"/>
        </w:rPr>
        <w:t xml:space="preserve">the neoconservative </w:t>
      </w:r>
      <w:r w:rsidRPr="008A6DAB">
        <w:rPr>
          <w:rStyle w:val="StyleUnderline"/>
          <w:rFonts w:asciiTheme="majorHAnsi" w:hAnsiTheme="majorHAnsi" w:cstheme="majorHAnsi"/>
          <w:szCs w:val="22"/>
          <w:highlight w:val="yellow"/>
        </w:rPr>
        <w:t>attempts at discursive hegemony</w:t>
      </w:r>
      <w:r w:rsidRPr="008A6DAB">
        <w:rPr>
          <w:rFonts w:asciiTheme="majorHAnsi" w:hAnsiTheme="majorHAnsi" w:cstheme="majorHAnsi"/>
          <w:sz w:val="16"/>
        </w:rPr>
        <w:t xml:space="preserve">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w:t>
      </w:r>
      <w:r w:rsidRPr="008A6DAB">
        <w:rPr>
          <w:rStyle w:val="StyleUnderline"/>
          <w:rFonts w:asciiTheme="majorHAnsi" w:hAnsiTheme="majorHAnsi" w:cstheme="majorHAnsi"/>
          <w:szCs w:val="22"/>
          <w:highlight w:val="yellow"/>
        </w:rPr>
        <w:t xml:space="preserve">The Others </w:t>
      </w:r>
      <w:r w:rsidRPr="00EE6437">
        <w:rPr>
          <w:rStyle w:val="StyleUnderline"/>
          <w:rFonts w:asciiTheme="majorHAnsi" w:hAnsiTheme="majorHAnsi" w:cstheme="majorHAnsi"/>
          <w:szCs w:val="22"/>
        </w:rPr>
        <w:t xml:space="preserve">against which the subject is defined </w:t>
      </w:r>
      <w:r w:rsidRPr="008A6DAB">
        <w:rPr>
          <w:rStyle w:val="StyleUnderline"/>
          <w:rFonts w:asciiTheme="majorHAnsi" w:hAnsiTheme="majorHAnsi" w:cstheme="majorHAnsi"/>
          <w:szCs w:val="22"/>
          <w:highlight w:val="yellow"/>
        </w:rPr>
        <w:t>are constructed through</w:t>
      </w:r>
      <w:r w:rsidRPr="008A6DAB">
        <w:rPr>
          <w:rStyle w:val="StyleUnderline"/>
          <w:rFonts w:asciiTheme="majorHAnsi" w:hAnsiTheme="majorHAnsi" w:cstheme="majorHAnsi"/>
          <w:szCs w:val="22"/>
        </w:rPr>
        <w:t xml:space="preserve"> </w:t>
      </w:r>
      <w:r w:rsidRPr="008A6DAB">
        <w:rPr>
          <w:rStyle w:val="StyleUnderline"/>
          <w:rFonts w:asciiTheme="majorHAnsi" w:hAnsiTheme="majorHAnsi" w:cstheme="majorHAnsi"/>
          <w:szCs w:val="22"/>
        </w:rPr>
        <w:lastRenderedPageBreak/>
        <w:t xml:space="preserve">different </w:t>
      </w:r>
      <w:r w:rsidRPr="008A6DAB">
        <w:rPr>
          <w:rStyle w:val="StyleUnderline"/>
          <w:rFonts w:asciiTheme="majorHAnsi" w:hAnsiTheme="majorHAnsi" w:cstheme="majorHAnsi"/>
          <w:szCs w:val="22"/>
          <w:highlight w:val="yellow"/>
        </w:rPr>
        <w:t xml:space="preserve">predications that </w:t>
      </w:r>
      <w:r w:rsidRPr="00EE6437">
        <w:rPr>
          <w:rStyle w:val="StyleUnderline"/>
          <w:rFonts w:asciiTheme="majorHAnsi" w:hAnsiTheme="majorHAnsi" w:cstheme="majorHAnsi"/>
          <w:szCs w:val="22"/>
        </w:rPr>
        <w:t xml:space="preserve">attempt to </w:t>
      </w:r>
      <w:r w:rsidRPr="008A6DAB">
        <w:rPr>
          <w:rStyle w:val="StyleUnderline"/>
          <w:rFonts w:asciiTheme="majorHAnsi" w:hAnsiTheme="majorHAnsi" w:cstheme="majorHAnsi"/>
          <w:szCs w:val="22"/>
          <w:highlight w:val="yellow"/>
        </w:rPr>
        <w:t>express</w:t>
      </w:r>
      <w:r w:rsidRPr="008A6DAB">
        <w:rPr>
          <w:rStyle w:val="StyleUnderline"/>
          <w:rFonts w:asciiTheme="majorHAnsi" w:hAnsiTheme="majorHAnsi" w:cstheme="majorHAnsi"/>
          <w:szCs w:val="22"/>
        </w:rPr>
        <w:t xml:space="preserve"> who and what they are and </w:t>
      </w:r>
      <w:r w:rsidRPr="008A6DAB">
        <w:rPr>
          <w:rStyle w:val="StyleUnderline"/>
          <w:rFonts w:asciiTheme="majorHAnsi" w:hAnsiTheme="majorHAnsi" w:cstheme="majorHAnsi"/>
          <w:szCs w:val="22"/>
          <w:highlight w:val="yellow"/>
        </w:rPr>
        <w:t>what they share against the US. American forces "deter Chinese aggression</w:t>
      </w:r>
      <w:r w:rsidRPr="008A6DAB">
        <w:rPr>
          <w:rFonts w:asciiTheme="majorHAnsi" w:hAnsiTheme="majorHAnsi" w:cstheme="majorHAnsi"/>
          <w:sz w:val="16"/>
        </w:rPr>
        <w:t xml:space="preserve"> against democratic Taiwan" in East Asia, help </w:t>
      </w:r>
      <w:r w:rsidRPr="008A6DAB">
        <w:rPr>
          <w:rStyle w:val="StyleUnderline"/>
          <w:rFonts w:asciiTheme="majorHAnsi" w:hAnsiTheme="majorHAnsi" w:cstheme="majorHAnsi"/>
          <w:szCs w:val="22"/>
          <w:highlight w:val="yellow"/>
        </w:rPr>
        <w:t>deter</w:t>
      </w:r>
      <w:r w:rsidRPr="008A6DAB">
        <w:rPr>
          <w:rStyle w:val="StyleUnderline"/>
          <w:rFonts w:asciiTheme="majorHAnsi" w:hAnsiTheme="majorHAnsi" w:cstheme="majorHAnsi"/>
          <w:szCs w:val="22"/>
        </w:rPr>
        <w:t xml:space="preserve"> a “</w:t>
      </w:r>
      <w:r w:rsidRPr="008A6DAB">
        <w:rPr>
          <w:rStyle w:val="StyleUnderline"/>
          <w:rFonts w:asciiTheme="majorHAnsi" w:hAnsiTheme="majorHAnsi" w:cstheme="majorHAnsi"/>
          <w:szCs w:val="22"/>
          <w:highlight w:val="yellow"/>
        </w:rPr>
        <w:t>possible invasion</w:t>
      </w:r>
      <w:r w:rsidRPr="008A6DAB">
        <w:rPr>
          <w:rStyle w:val="StyleUnderline"/>
          <w:rFonts w:asciiTheme="majorHAnsi" w:hAnsiTheme="majorHAnsi" w:cstheme="majorHAnsi"/>
          <w:szCs w:val="22"/>
        </w:rPr>
        <w:t>" of South Korea</w:t>
      </w:r>
      <w:r w:rsidRPr="008A6DAB">
        <w:rPr>
          <w:rFonts w:asciiTheme="majorHAnsi" w:hAnsiTheme="majorHAnsi" w:cstheme="majorHAnsi"/>
          <w:sz w:val="16"/>
        </w:rPr>
        <w:t xml:space="preserve"> by the North, and help </w:t>
      </w:r>
      <w:r w:rsidRPr="008A6DAB">
        <w:rPr>
          <w:rStyle w:val="StyleUnderline"/>
          <w:rFonts w:asciiTheme="majorHAnsi" w:hAnsiTheme="majorHAnsi" w:cstheme="majorHAnsi"/>
          <w:szCs w:val="22"/>
        </w:rPr>
        <w:t>deter "possible aggression by</w:t>
      </w:r>
      <w:r w:rsidRPr="008A6DAB">
        <w:rPr>
          <w:rFonts w:asciiTheme="majorHAnsi" w:hAnsiTheme="majorHAnsi" w:cstheme="majorHAnsi"/>
          <w:sz w:val="16"/>
        </w:rPr>
        <w:t xml:space="preserve"> Saddam </w:t>
      </w:r>
      <w:r w:rsidRPr="008A6DAB">
        <w:rPr>
          <w:rStyle w:val="StyleUnderline"/>
          <w:rFonts w:asciiTheme="majorHAnsi" w:hAnsiTheme="majorHAnsi" w:cstheme="majorHAnsi"/>
          <w:szCs w:val="22"/>
        </w:rPr>
        <w:t>Hussein</w:t>
      </w:r>
      <w:r w:rsidRPr="008A6DAB">
        <w:rPr>
          <w:rFonts w:asciiTheme="majorHAnsi" w:hAnsiTheme="majorHAnsi" w:cstheme="majorHAnsi"/>
          <w:sz w:val="16"/>
        </w:rPr>
        <w:t xml:space="preserve"> or the fundamentalist regime in Iran” in the Persian Gulf (Kristol and Kagan 1996:20-21).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not?,” the authors ask, questioning Adams (31). </w:t>
      </w:r>
      <w:r w:rsidRPr="008A6DAB">
        <w:rPr>
          <w:rStyle w:val="StyleUnderline"/>
          <w:rFonts w:asciiTheme="majorHAnsi" w:hAnsiTheme="majorHAnsi" w:cstheme="majorHAnsi"/>
          <w:szCs w:val="22"/>
          <w:highlight w:val="yellow"/>
        </w:rPr>
        <w:t>"The alternative is to leave monsters on the loose</w:t>
      </w:r>
      <w:r w:rsidRPr="008A6DAB">
        <w:rPr>
          <w:rStyle w:val="StyleUnderline"/>
          <w:rFonts w:asciiTheme="majorHAnsi" w:hAnsiTheme="majorHAnsi" w:cstheme="majorHAnsi"/>
          <w:szCs w:val="22"/>
        </w:rPr>
        <w:t>, ravaging and pillaging to their hearts’ content, as Americans stand by and watch”</w:t>
      </w:r>
      <w:r w:rsidRPr="008A6DAB">
        <w:rPr>
          <w:rFonts w:asciiTheme="majorHAnsi" w:hAnsiTheme="majorHAnsi" w:cstheme="majorHAnsi"/>
          <w:sz w:val="16"/>
        </w:rPr>
        <w:t xml:space="preserve"> (31). </w:t>
      </w:r>
      <w:r w:rsidRPr="008A6DAB">
        <w:rPr>
          <w:rStyle w:val="StyleUnderline"/>
          <w:rFonts w:asciiTheme="majorHAnsi" w:hAnsiTheme="majorHAnsi" w:cstheme="majorHAnsi"/>
          <w:szCs w:val="22"/>
          <w:highlight w:val="yellow"/>
        </w:rPr>
        <w:t>"Aggression,” “invasion,</w:t>
      </w:r>
      <w:r w:rsidRPr="008A6DAB">
        <w:rPr>
          <w:rStyle w:val="StyleUnderline"/>
          <w:rFonts w:asciiTheme="majorHAnsi" w:hAnsiTheme="majorHAnsi" w:cstheme="majorHAnsi"/>
          <w:szCs w:val="22"/>
        </w:rPr>
        <w:t>”</w:t>
      </w:r>
      <w:r w:rsidRPr="008A6DAB">
        <w:rPr>
          <w:rFonts w:asciiTheme="majorHAnsi" w:hAnsiTheme="majorHAnsi" w:cstheme="majorHAnsi"/>
          <w:sz w:val="16"/>
        </w:rPr>
        <w:t xml:space="preserve"> "fundamentalist,” </w:t>
      </w:r>
      <w:r w:rsidRPr="008A6DAB">
        <w:rPr>
          <w:rFonts w:asciiTheme="majorHAnsi" w:hAnsiTheme="majorHAnsi" w:cstheme="majorHAnsi"/>
          <w:b/>
          <w:szCs w:val="22"/>
          <w:u w:val="single"/>
        </w:rPr>
        <w:t>"rogue,”</w:t>
      </w:r>
      <w:r w:rsidRPr="008A6DAB">
        <w:rPr>
          <w:rFonts w:asciiTheme="majorHAnsi" w:hAnsiTheme="majorHAnsi" w:cstheme="majorHAnsi"/>
          <w:sz w:val="16"/>
        </w:rPr>
        <w:t xml:space="preserve"> "intimidation,” “upsetting,” </w:t>
      </w:r>
      <w:r w:rsidRPr="00EE6437">
        <w:rPr>
          <w:rStyle w:val="StyleUnderline"/>
          <w:rFonts w:asciiTheme="majorHAnsi" w:hAnsiTheme="majorHAnsi" w:cstheme="majorHAnsi"/>
          <w:szCs w:val="22"/>
        </w:rPr>
        <w:t xml:space="preserve">even </w:t>
      </w:r>
      <w:r w:rsidRPr="008A6DAB">
        <w:rPr>
          <w:rStyle w:val="StyleUnderline"/>
          <w:rFonts w:asciiTheme="majorHAnsi" w:hAnsiTheme="majorHAnsi" w:cstheme="majorHAnsi"/>
          <w:szCs w:val="22"/>
          <w:highlight w:val="yellow"/>
        </w:rPr>
        <w:t>"monsters”—these various</w:t>
      </w:r>
      <w:r w:rsidRPr="008A6DAB">
        <w:rPr>
          <w:rFonts w:asciiTheme="majorHAnsi" w:hAnsiTheme="majorHAnsi" w:cstheme="majorHAnsi"/>
          <w:sz w:val="16"/>
        </w:rPr>
        <w:t xml:space="preserve"> names and </w:t>
      </w:r>
      <w:r w:rsidRPr="008A6DAB">
        <w:rPr>
          <w:rStyle w:val="StyleUnderline"/>
          <w:rFonts w:asciiTheme="majorHAnsi" w:hAnsiTheme="majorHAnsi" w:cstheme="majorHAnsi"/>
          <w:szCs w:val="22"/>
          <w:highlight w:val="yellow"/>
        </w:rPr>
        <w:t>signifiers</w:t>
      </w:r>
      <w:r w:rsidRPr="008A6DAB">
        <w:rPr>
          <w:rFonts w:asciiTheme="majorHAnsi" w:hAnsiTheme="majorHAnsi" w:cstheme="majorHAnsi"/>
          <w:sz w:val="16"/>
        </w:rPr>
        <w:t xml:space="preserve"> constitute not just a series of Others (mainly China, Iran, and Iraq) in Kristol and Kagan's discourse, but all </w:t>
      </w:r>
      <w:r w:rsidRPr="008A6DAB">
        <w:rPr>
          <w:rStyle w:val="StyleUnderline"/>
          <w:rFonts w:asciiTheme="majorHAnsi" w:hAnsiTheme="majorHAnsi" w:cstheme="majorHAnsi"/>
          <w:szCs w:val="22"/>
          <w:highlight w:val="yellow"/>
        </w:rPr>
        <w:t>seem to express</w:t>
      </w:r>
      <w:r w:rsidRPr="008A6DAB">
        <w:rPr>
          <w:rStyle w:val="StyleUnderline"/>
          <w:rFonts w:asciiTheme="majorHAnsi" w:hAnsiTheme="majorHAnsi" w:cstheme="majorHAnsi"/>
          <w:szCs w:val="22"/>
        </w:rPr>
        <w:t xml:space="preserve"> a common </w:t>
      </w:r>
      <w:r w:rsidRPr="008A6DAB">
        <w:rPr>
          <w:rStyle w:val="StyleUnderline"/>
          <w:rFonts w:asciiTheme="majorHAnsi" w:hAnsiTheme="majorHAnsi" w:cstheme="majorHAnsi"/>
          <w:szCs w:val="22"/>
          <w:highlight w:val="yellow"/>
        </w:rPr>
        <w:t>underlying similarity.</w:t>
      </w:r>
      <w:r w:rsidRPr="008A6DAB">
        <w:rPr>
          <w:rFonts w:asciiTheme="majorHAnsi" w:hAnsiTheme="majorHAnsi" w:cstheme="majorHAnsi"/>
          <w:sz w:val="16"/>
        </w:rPr>
        <w:t xml:space="preserve"> "Fundamentalists” and "rogues” are almost by definition here “aggressive” and “monsters," enjoying a combination of "ravaging,” "pillaging," "aggression,” and "upsetting.” As they are produced in the discourse, the similarities they share may seem to be some "essence” common to such outlaw states. Yet </w:t>
      </w:r>
      <w:r w:rsidRPr="008A6DAB">
        <w:rPr>
          <w:rStyle w:val="StyleUnderline"/>
          <w:rFonts w:asciiTheme="majorHAnsi" w:hAnsiTheme="majorHAnsi" w:cstheme="majorHAnsi"/>
          <w:szCs w:val="22"/>
        </w:rPr>
        <w:t>their unfixed definition is passed along this string of signifiers. When one's definition is interrogated, one must rely on the other signifiers in the chain to fill in the definition</w:t>
      </w:r>
      <w:r w:rsidRPr="008A6DAB">
        <w:rPr>
          <w:rStyle w:val="StyleUnderline"/>
          <w:rFonts w:asciiTheme="majorHAnsi" w:hAnsiTheme="majorHAnsi" w:cstheme="majorHAnsi"/>
        </w:rPr>
        <w:t>.</w:t>
      </w:r>
      <w:r w:rsidRPr="008A6DAB">
        <w:rPr>
          <w:rFonts w:asciiTheme="majorHAnsi" w:hAnsiTheme="majorHAnsi" w:cstheme="majorHAnsi"/>
          <w:sz w:val="16"/>
        </w:rPr>
        <w:t xml:space="preserve"> Their meanings, then, both differ and are deferred: they differ to the extent that they are deployable as different signifiers so that one can speak of them as different, yet each of their individual meanings is deferred to the others in the chain. 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of lack—a void (Laclau 1996:57). Thus, </w:t>
      </w:r>
      <w:r w:rsidRPr="008A6DAB">
        <w:rPr>
          <w:rStyle w:val="StyleUnderline"/>
          <w:rFonts w:asciiTheme="majorHAnsi" w:hAnsiTheme="majorHAnsi" w:cstheme="majorHAnsi"/>
          <w:szCs w:val="22"/>
          <w:highlight w:val="yellow"/>
        </w:rPr>
        <w:t xml:space="preserve">logics of equivalence </w:t>
      </w:r>
      <w:r w:rsidRPr="008A6DAB">
        <w:rPr>
          <w:rStyle w:val="StyleUnderline"/>
          <w:rFonts w:asciiTheme="majorHAnsi" w:hAnsiTheme="majorHAnsi" w:cstheme="majorHAnsi"/>
          <w:szCs w:val="22"/>
        </w:rPr>
        <w:t>and difference</w:t>
      </w:r>
      <w:r w:rsidRPr="008A6DAB">
        <w:rPr>
          <w:rStyle w:val="StyleUnderline"/>
          <w:rFonts w:asciiTheme="majorHAnsi" w:hAnsiTheme="majorHAnsi" w:cstheme="majorHAnsi"/>
          <w:szCs w:val="22"/>
          <w:highlight w:val="yellow"/>
        </w:rPr>
        <w:t xml:space="preserve"> are at work </w:t>
      </w:r>
      <w:r w:rsidRPr="008A6DAB">
        <w:rPr>
          <w:rStyle w:val="StyleUnderline"/>
          <w:rFonts w:asciiTheme="majorHAnsi" w:hAnsiTheme="majorHAnsi" w:cstheme="majorHAnsi"/>
          <w:szCs w:val="22"/>
        </w:rPr>
        <w:t xml:space="preserve">in the chains </w:t>
      </w:r>
      <w:r w:rsidRPr="008A6DAB">
        <w:rPr>
          <w:rStyle w:val="StyleUnderline"/>
          <w:rFonts w:asciiTheme="majorHAnsi" w:hAnsiTheme="majorHAnsi" w:cstheme="majorHAnsi"/>
          <w:szCs w:val="22"/>
          <w:highlight w:val="yellow"/>
        </w:rPr>
        <w:t xml:space="preserve">constructing both the American subject </w:t>
      </w:r>
      <w:r w:rsidRPr="008A6DAB">
        <w:rPr>
          <w:rStyle w:val="StyleUnderline"/>
          <w:rFonts w:asciiTheme="majorHAnsi" w:hAnsiTheme="majorHAnsi" w:cstheme="majorHAnsi"/>
          <w:szCs w:val="22"/>
        </w:rPr>
        <w:t xml:space="preserve">and America’s </w:t>
      </w:r>
      <w:r w:rsidRPr="008A6DAB">
        <w:rPr>
          <w:rStyle w:val="StyleUnderline"/>
          <w:rFonts w:asciiTheme="majorHAnsi" w:hAnsiTheme="majorHAnsi" w:cstheme="majorHAnsi"/>
          <w:szCs w:val="22"/>
          <w:highlight w:val="yellow"/>
        </w:rPr>
        <w:t>threatening Others.</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Desire</w:t>
      </w:r>
      <w:r w:rsidRPr="008A6DAB">
        <w:rPr>
          <w:rFonts w:asciiTheme="majorHAnsi" w:hAnsiTheme="majorHAnsi" w:cstheme="majorHAnsi"/>
          <w:sz w:val="16"/>
        </w:rPr>
        <w:t xml:space="preserve"> itself </w:t>
      </w:r>
      <w:r w:rsidRPr="008A6DAB">
        <w:rPr>
          <w:rStyle w:val="StyleUnderline"/>
          <w:rFonts w:asciiTheme="majorHAnsi" w:hAnsiTheme="majorHAnsi" w:cstheme="majorHAnsi"/>
          <w:szCs w:val="22"/>
        </w:rPr>
        <w:t>brings together these chains</w:t>
      </w:r>
      <w:r w:rsidRPr="008A6DAB">
        <w:rPr>
          <w:rFonts w:asciiTheme="majorHAnsi" w:hAnsiTheme="majorHAnsi" w:cstheme="majorHAnsi"/>
          <w:sz w:val="16"/>
        </w:rPr>
        <w:t xml:space="preserve"> of identification. Desire for full representation, for a signifier that will represent the split subject in a way that its divisions and ambiguities will be healed, moves from object to object</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Without lack there is no desire, and</w:t>
      </w:r>
      <w:r w:rsidRPr="008A6DAB">
        <w:rPr>
          <w:rStyle w:val="StyleUnderline"/>
          <w:rFonts w:asciiTheme="majorHAnsi" w:hAnsiTheme="majorHAnsi" w:cstheme="majorHAnsi"/>
          <w:szCs w:val="22"/>
          <w:highlight w:val="yellow"/>
        </w:rPr>
        <w:t xml:space="preserve"> without desire there is no subjectivity.</w:t>
      </w:r>
      <w:r w:rsidRPr="008A6DAB">
        <w:rPr>
          <w:rStyle w:val="StyleUnderline"/>
          <w:rFonts w:asciiTheme="majorHAnsi" w:hAnsiTheme="majorHAnsi" w:cstheme="majorHAnsi"/>
          <w:szCs w:val="22"/>
        </w:rPr>
        <w:t xml:space="preserve"> Within Kristol and Kagan's discourse, the desire for subjectivity </w:t>
      </w:r>
      <w:r w:rsidRPr="008A6DAB">
        <w:rPr>
          <w:rStyle w:val="StyleUnderline"/>
          <w:rFonts w:asciiTheme="majorHAnsi" w:hAnsiTheme="majorHAnsi" w:cstheme="majorHAnsi"/>
          <w:szCs w:val="22"/>
          <w:highlight w:val="yellow"/>
        </w:rPr>
        <w:t xml:space="preserve">is constructed along the </w:t>
      </w:r>
      <w:r w:rsidRPr="008A6DAB">
        <w:rPr>
          <w:rStyle w:val="StyleUnderline"/>
          <w:rFonts w:asciiTheme="majorHAnsi" w:hAnsiTheme="majorHAnsi" w:cstheme="majorHAnsi"/>
          <w:szCs w:val="22"/>
        </w:rPr>
        <w:t xml:space="preserve">series of </w:t>
      </w:r>
      <w:r w:rsidRPr="008A6DAB">
        <w:rPr>
          <w:rStyle w:val="StyleUnderline"/>
          <w:rFonts w:asciiTheme="majorHAnsi" w:hAnsiTheme="majorHAnsi" w:cstheme="majorHAnsi"/>
          <w:szCs w:val="22"/>
          <w:highlight w:val="yellow"/>
        </w:rPr>
        <w:t>equivalences that construct both "America” and the Other(s).</w:t>
      </w:r>
      <w:r w:rsidRPr="008A6DAB">
        <w:rPr>
          <w:rFonts w:asciiTheme="majorHAnsi" w:hAnsiTheme="majorHAnsi" w:cstheme="majorHAnsi"/>
          <w:sz w:val="16"/>
        </w:rPr>
        <w:t xml:space="preserve"> The desire for a signifier that will fully represent the subject and that will heal its divisions and erase its ambiguity shifts along the series of signifiers that attempt to represent it. "Moral clarity," "American exceptionalism “moral confidence,” “national greatness,” and so on offer the promise of wholeness as laid out in the fantasy, yet all fail in their promise to heal the subject’s split. Thus, </w:t>
      </w:r>
      <w:r w:rsidRPr="008A6DAB">
        <w:rPr>
          <w:rStyle w:val="StyleUnderline"/>
          <w:rFonts w:asciiTheme="majorHAnsi" w:hAnsiTheme="majorHAnsi" w:cstheme="majorHAnsi"/>
          <w:szCs w:val="22"/>
          <w:highlight w:val="yellow"/>
        </w:rPr>
        <w:t xml:space="preserve">desire is </w:t>
      </w:r>
      <w:r w:rsidRPr="008A6DAB">
        <w:rPr>
          <w:rStyle w:val="StyleUnderline"/>
          <w:rFonts w:asciiTheme="majorHAnsi" w:hAnsiTheme="majorHAnsi" w:cstheme="majorHAnsi"/>
          <w:szCs w:val="22"/>
        </w:rPr>
        <w:t>constantly</w:t>
      </w:r>
      <w:r w:rsidRPr="008A6DAB">
        <w:rPr>
          <w:rStyle w:val="StyleUnderline"/>
          <w:rFonts w:asciiTheme="majorHAnsi" w:hAnsiTheme="majorHAnsi" w:cstheme="majorHAnsi"/>
          <w:szCs w:val="22"/>
          <w:highlight w:val="yellow"/>
        </w:rPr>
        <w:t xml:space="preserve"> frustrated and</w:t>
      </w:r>
      <w:r w:rsidRPr="008A6DAB">
        <w:rPr>
          <w:rStyle w:val="StyleUnderline"/>
          <w:rFonts w:asciiTheme="majorHAnsi" w:hAnsiTheme="majorHAnsi" w:cstheme="majorHAnsi"/>
          <w:szCs w:val="22"/>
        </w:rPr>
        <w:t xml:space="preserve"> constantly </w:t>
      </w:r>
      <w:r w:rsidRPr="008A6DAB">
        <w:rPr>
          <w:rStyle w:val="StyleUnderline"/>
          <w:rFonts w:asciiTheme="majorHAnsi" w:hAnsiTheme="majorHAnsi" w:cstheme="majorHAnsi"/>
          <w:szCs w:val="22"/>
          <w:highlight w:val="yellow"/>
        </w:rPr>
        <w:t xml:space="preserve">shifts </w:t>
      </w:r>
      <w:r w:rsidRPr="008A6DAB">
        <w:rPr>
          <w:rStyle w:val="StyleUnderline"/>
          <w:rFonts w:asciiTheme="majorHAnsi" w:hAnsiTheme="majorHAnsi" w:cstheme="majorHAnsi"/>
          <w:szCs w:val="22"/>
        </w:rPr>
        <w:t>to avoid this frustration</w:t>
      </w:r>
      <w:r w:rsidRPr="008A6DAB">
        <w:rPr>
          <w:rFonts w:asciiTheme="majorHAnsi" w:hAnsiTheme="majorHAnsi" w:cstheme="majorHAnsi"/>
          <w:sz w:val="16"/>
        </w:rPr>
        <w:t xml:space="preserve">, just as desire is frustrated in its inevitable encounter with the signifiers of the Other(s).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two chains are mutually constitutive</w:t>
      </w:r>
      <w:r w:rsidRPr="008A6DAB">
        <w:rPr>
          <w:rStyle w:val="StyleUnderline"/>
          <w:rFonts w:asciiTheme="majorHAnsi" w:hAnsiTheme="majorHAnsi" w:cstheme="majorHAnsi"/>
          <w:szCs w:val="22"/>
        </w:rPr>
        <w:t xml:space="preserve"> of each other, and desire is frustrated in the lack of representation in "our” chain and by the Other(s) that are perceived to block </w:t>
      </w:r>
      <w:r w:rsidRPr="008A6DAB">
        <w:rPr>
          <w:rStyle w:val="StyleUnderline"/>
          <w:rFonts w:asciiTheme="majorHAnsi" w:hAnsiTheme="majorHAnsi" w:cstheme="majorHAnsi"/>
          <w:szCs w:val="22"/>
        </w:rPr>
        <w:lastRenderedPageBreak/>
        <w:t>our representation</w:t>
      </w:r>
      <w:r w:rsidRPr="008A6DAB">
        <w:rPr>
          <w:rFonts w:asciiTheme="majorHAnsi" w:hAnsiTheme="majorHAnsi" w:cstheme="majorHAnsi"/>
          <w:sz w:val="16"/>
        </w:rPr>
        <w:t xml:space="preserve"> (yet actually function as the signifying patches that allow the subject some coherence).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 xml:space="preserve">complete subject </w:t>
      </w:r>
      <w:r w:rsidRPr="008A6DAB">
        <w:rPr>
          <w:rStyle w:val="StyleUnderline"/>
          <w:rFonts w:asciiTheme="majorHAnsi" w:hAnsiTheme="majorHAnsi" w:cstheme="majorHAnsi"/>
          <w:szCs w:val="22"/>
        </w:rPr>
        <w:t xml:space="preserve">that they </w:t>
      </w:r>
      <w:r w:rsidRPr="00AD159E">
        <w:rPr>
          <w:rStyle w:val="StyleUnderline"/>
          <w:rFonts w:asciiTheme="majorHAnsi" w:hAnsiTheme="majorHAnsi" w:cstheme="majorHAnsi"/>
          <w:szCs w:val="22"/>
          <w:highlight w:val="yellow"/>
        </w:rPr>
        <w:t xml:space="preserve">imply is nothing other than the retroactive construction </w:t>
      </w:r>
      <w:r w:rsidRPr="008A6DAB">
        <w:rPr>
          <w:rStyle w:val="StyleUnderline"/>
          <w:rFonts w:asciiTheme="majorHAnsi" w:hAnsiTheme="majorHAnsi" w:cstheme="majorHAnsi"/>
          <w:szCs w:val="22"/>
        </w:rPr>
        <w:t xml:space="preserve">of itself that did not exist </w:t>
      </w:r>
      <w:r w:rsidRPr="00AD159E">
        <w:rPr>
          <w:rStyle w:val="StyleUnderline"/>
          <w:rFonts w:asciiTheme="majorHAnsi" w:hAnsiTheme="majorHAnsi" w:cstheme="majorHAnsi"/>
          <w:szCs w:val="22"/>
          <w:highlight w:val="yellow"/>
        </w:rPr>
        <w:t>before it was presumed by</w:t>
      </w:r>
      <w:r w:rsidRPr="008A6DAB">
        <w:rPr>
          <w:rStyle w:val="StyleUnderline"/>
          <w:rFonts w:asciiTheme="majorHAnsi" w:hAnsiTheme="majorHAnsi" w:cstheme="majorHAnsi"/>
          <w:szCs w:val="22"/>
        </w:rPr>
        <w:t xml:space="preserve"> the </w:t>
      </w:r>
      <w:r w:rsidRPr="00AD159E">
        <w:rPr>
          <w:rStyle w:val="StyleUnderline"/>
          <w:rFonts w:asciiTheme="majorHAnsi" w:hAnsiTheme="majorHAnsi" w:cstheme="majorHAnsi"/>
          <w:szCs w:val="22"/>
          <w:highlight w:val="yellow"/>
        </w:rPr>
        <w:t>fantasy</w:t>
      </w:r>
      <w:r w:rsidRPr="008A6DAB">
        <w:rPr>
          <w:rStyle w:val="StyleUnderline"/>
          <w:rFonts w:asciiTheme="majorHAnsi" w:hAnsiTheme="majorHAnsi" w:cstheme="majorHAnsi"/>
          <w:szCs w:val="22"/>
        </w:rPr>
        <w:t xml:space="preserve">. The equivalences attempt to touch this "America” that is/was without division, yet </w:t>
      </w:r>
      <w:r w:rsidRPr="00AD159E">
        <w:rPr>
          <w:rStyle w:val="StyleUnderline"/>
          <w:rFonts w:asciiTheme="majorHAnsi" w:hAnsiTheme="majorHAnsi" w:cstheme="majorHAnsi"/>
          <w:szCs w:val="22"/>
        </w:rPr>
        <w:t>the fantasy implicit in these signifiers merely covers over a lack.</w:t>
      </w:r>
    </w:p>
    <w:p w14:paraId="05C662D5" w14:textId="77777777" w:rsidR="00AF4798" w:rsidRPr="008A6DAB" w:rsidRDefault="00AF4798" w:rsidP="009F0A36">
      <w:pPr>
        <w:rPr>
          <w:rStyle w:val="StyleUnderline"/>
          <w:rFonts w:asciiTheme="majorHAnsi" w:hAnsiTheme="majorHAnsi" w:cstheme="majorHAnsi"/>
          <w:b w:val="0"/>
          <w:szCs w:val="22"/>
          <w:highlight w:val="yellow"/>
        </w:rPr>
      </w:pPr>
    </w:p>
    <w:p w14:paraId="745B62B8" w14:textId="77777777" w:rsidR="009F0A36" w:rsidRPr="00325479" w:rsidRDefault="009F0A36" w:rsidP="009F0A36">
      <w:pPr>
        <w:pStyle w:val="Heading4"/>
      </w:pPr>
      <w:r w:rsidRPr="00325479">
        <w:t>Their security discourse causes genocide and interventionism in the name of cleansing the world of violent “others”</w:t>
      </w:r>
    </w:p>
    <w:p w14:paraId="70E71810" w14:textId="77777777" w:rsidR="009F0A36" w:rsidRPr="00C15E93" w:rsidRDefault="009F0A36" w:rsidP="009F0A36">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1" w:anchor="page=2" w:history="1">
        <w:r w:rsidRPr="00C15E93">
          <w:rPr>
            <w:rStyle w:val="Hyperlink"/>
            <w:sz w:val="16"/>
          </w:rPr>
          <w:t>http://shss.nova.edu/pcs/journalsPDF/V7N2.pdf#page=2</w:t>
        </w:r>
      </w:hyperlink>
      <w:r w:rsidRPr="00C15E93">
        <w:rPr>
          <w:sz w:val="16"/>
        </w:rPr>
        <w:t>). NS</w:t>
      </w:r>
    </w:p>
    <w:p w14:paraId="6C931B51" w14:textId="2D722CFF" w:rsidR="009F0A36" w:rsidRDefault="009F0A36" w:rsidP="009F0A36">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 xml:space="preserve">a need for a mediation of chaos </w:t>
      </w:r>
      <w:r w:rsidRPr="00EE6437">
        <w:rPr>
          <w:rStyle w:val="StyleUnderline"/>
          <w:rFonts w:ascii="Calibri" w:hAnsi="Calibri"/>
        </w:rPr>
        <w:t>as well as of threat.</w:t>
      </w:r>
      <w:r w:rsidRPr="00EE6437">
        <w:rPr>
          <w:rFonts w:ascii="Calibri" w:hAnsi="Calibri"/>
          <w:sz w:val="16"/>
        </w:rPr>
        <w:t xml:space="preserve"> A mediation</w:t>
      </w:r>
      <w:r w:rsidRPr="00C7634A">
        <w:rPr>
          <w:rFonts w:ascii="Calibri" w:hAnsi="Calibri"/>
          <w:sz w:val="16"/>
        </w:rPr>
        <w:t xml:space="preserve">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w:t>
      </w:r>
      <w:r w:rsidRPr="00EE6437">
        <w:rPr>
          <w:rStyle w:val="StyleUnderline"/>
          <w:rFonts w:ascii="Calibri" w:hAnsi="Calibri"/>
        </w:rPr>
        <w:t xml:space="preserve">a necessity to </w:t>
      </w:r>
      <w:r w:rsidRPr="00C7634A">
        <w:rPr>
          <w:rStyle w:val="StyleUnderline"/>
          <w:rFonts w:ascii="Calibri" w:hAnsi="Calibri"/>
          <w:highlight w:val="green"/>
        </w:rPr>
        <w:t xml:space="preserve">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 xml:space="preserve">liberals” within </w:t>
      </w:r>
      <w:r w:rsidRPr="00C7634A">
        <w:rPr>
          <w:rStyle w:val="StyleUnderline"/>
          <w:rFonts w:ascii="Calibri" w:hAnsi="Calibri"/>
        </w:rPr>
        <w:lastRenderedPageBreak/>
        <w:t>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 xml:space="preserve">liminars threaten the ontological order </w:t>
      </w:r>
      <w:r w:rsidRPr="00EE6437">
        <w:rPr>
          <w:rStyle w:val="StyleUnderline"/>
          <w:rFonts w:ascii="Calibri" w:hAnsi="Calibri"/>
        </w:rPr>
        <w:t xml:space="preserve">of the entrepreneur </w:t>
      </w:r>
      <w:r w:rsidRPr="00C7634A">
        <w:rPr>
          <w:rStyle w:val="StyleUnderline"/>
          <w:rFonts w:ascii="Calibri" w:hAnsi="Calibri"/>
          <w:highlight w:val="green"/>
        </w:rPr>
        <w:t>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 xml:space="preserve">mediation of chaos, which </w:t>
      </w:r>
      <w:r w:rsidRPr="00EE6437">
        <w:rPr>
          <w:rStyle w:val="StyleUnderline"/>
          <w:rFonts w:ascii="Calibri" w:hAnsi="Calibri"/>
        </w:rPr>
        <w:t xml:space="preserve">ultimately </w:t>
      </w:r>
      <w:r w:rsidRPr="00C7634A">
        <w:rPr>
          <w:rStyle w:val="StyleUnderline"/>
          <w:rFonts w:ascii="Calibri" w:hAnsi="Calibri"/>
          <w:highlight w:val="green"/>
        </w:rPr>
        <w:t>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 xml:space="preserve">ethnic cleansing </w:t>
      </w:r>
      <w:r w:rsidRPr="00EE6437">
        <w:rPr>
          <w:rStyle w:val="StyleUnderline"/>
          <w:rFonts w:ascii="Calibri" w:hAnsi="Calibri"/>
        </w:rPr>
        <w:t>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 xml:space="preserve">l expatriation or a total </w:t>
      </w:r>
      <w:r w:rsidRPr="00EE6437">
        <w:rPr>
          <w:rStyle w:val="StyleUnderline"/>
          <w:rFonts w:ascii="Calibri" w:hAnsi="Calibri"/>
        </w:rPr>
        <w:t xml:space="preserve">“solution” (like </w:t>
      </w:r>
      <w:r w:rsidRPr="00C7634A">
        <w:rPr>
          <w:rStyle w:val="StyleUnderline"/>
          <w:rFonts w:ascii="Calibri" w:hAnsi="Calibri"/>
          <w:highlight w:val="green"/>
        </w:rPr>
        <w:t>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 xml:space="preserve">open to </w:t>
      </w:r>
      <w:r w:rsidRPr="00EE6437">
        <w:rPr>
          <w:rStyle w:val="StyleUnderline"/>
          <w:rFonts w:ascii="Calibri" w:hAnsi="Calibri"/>
        </w:rPr>
        <w:t xml:space="preserve">a kind of </w:t>
      </w:r>
      <w:r w:rsidRPr="00C7634A">
        <w:rPr>
          <w:rStyle w:val="StyleUnderline"/>
          <w:rFonts w:ascii="Calibri" w:hAnsi="Calibri"/>
          <w:highlight w:val="green"/>
        </w:rPr>
        <w:t xml:space="preserve">violence that is </w:t>
      </w:r>
      <w:r w:rsidRPr="00EE6437">
        <w:rPr>
          <w:rStyle w:val="StyleUnderline"/>
          <w:rFonts w:ascii="Calibri" w:hAnsi="Calibri"/>
        </w:rPr>
        <w:t xml:space="preserve">way </w:t>
      </w:r>
      <w:r w:rsidRPr="00C7634A">
        <w:rPr>
          <w:rStyle w:val="StyleUnderline"/>
          <w:rFonts w:ascii="Calibri" w:hAnsi="Calibri"/>
          <w:highlight w:val="green"/>
        </w:rPr>
        <w:t>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1034F600" w14:textId="77777777" w:rsidR="00DF659E" w:rsidRDefault="00DF659E" w:rsidP="009F0A36">
      <w:pPr>
        <w:pStyle w:val="Cards"/>
        <w:spacing w:line="276" w:lineRule="auto"/>
        <w:rPr>
          <w:rStyle w:val="StyleUnderline"/>
          <w:rFonts w:ascii="Calibri" w:hAnsi="Calibri"/>
        </w:rPr>
      </w:pPr>
    </w:p>
    <w:p w14:paraId="628BD5DB" w14:textId="77777777" w:rsidR="009F0A36" w:rsidRPr="00176141" w:rsidRDefault="009F0A36" w:rsidP="009F0A36">
      <w:pPr>
        <w:pStyle w:val="Heading4"/>
        <w:spacing w:line="276" w:lineRule="auto"/>
      </w:pPr>
      <w:r w:rsidRPr="00176141">
        <w:t xml:space="preserve">The alternative is to reject securitization – this opens up space for emancipatory political engagement. </w:t>
      </w:r>
    </w:p>
    <w:p w14:paraId="29980DE6" w14:textId="77777777" w:rsidR="009F0A36" w:rsidRDefault="009F0A36" w:rsidP="009F0A36">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4959F424" w14:textId="5A2B6A0F" w:rsidR="009F0A36" w:rsidRDefault="009F0A36" w:rsidP="009F0A36">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 xml:space="preserve">begin to be imagined by the security </w:t>
      </w:r>
      <w:r w:rsidRPr="00C7634A">
        <w:rPr>
          <w:rStyle w:val="StyleUnderline"/>
          <w:rFonts w:ascii="Calibri" w:hAnsi="Calibri"/>
          <w:bCs/>
          <w:highlight w:val="green"/>
        </w:rPr>
        <w:lastRenderedPageBreak/>
        <w:t>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 xml:space="preserve">security </w:t>
      </w:r>
      <w:r w:rsidRPr="00DB1098">
        <w:rPr>
          <w:rStyle w:val="StyleUnderline"/>
          <w:rFonts w:ascii="Calibri" w:hAnsi="Calibri"/>
          <w:bCs/>
        </w:rPr>
        <w:t xml:space="preserve">has now become so all-encompassing that it </w:t>
      </w:r>
      <w:r w:rsidRPr="00C7634A">
        <w:rPr>
          <w:rStyle w:val="StyleUnderline"/>
          <w:rFonts w:ascii="Calibri" w:hAnsi="Calibri"/>
          <w:bCs/>
          <w:highlight w:val="green"/>
        </w:rPr>
        <w:t>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 xml:space="preserve">The real task is </w:t>
      </w:r>
      <w:r w:rsidRPr="00DB1098">
        <w:rPr>
          <w:rStyle w:val="StyleUnderline"/>
          <w:rFonts w:ascii="Calibri" w:hAnsi="Calibri"/>
          <w:bCs/>
        </w:rPr>
        <w:t>not to fill the supposed hole</w:t>
      </w:r>
      <w:r w:rsidRPr="00DB1098">
        <w:rPr>
          <w:rFonts w:ascii="Calibri" w:hAnsi="Calibri"/>
          <w:sz w:val="12"/>
        </w:rPr>
        <w:t xml:space="preserve"> with yet</w:t>
      </w:r>
      <w:r w:rsidRPr="00C7634A">
        <w:rPr>
          <w:rFonts w:ascii="Calibri" w:hAnsi="Calibri"/>
          <w:sz w:val="12"/>
        </w:rPr>
        <w:t xml:space="preserve">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 xml:space="preserve">This would perhaps be </w:t>
      </w:r>
      <w:r w:rsidRPr="00C7634A">
        <w:rPr>
          <w:rStyle w:val="StyleUnderline"/>
          <w:rFonts w:ascii="Calibri" w:hAnsi="Calibri"/>
          <w:bCs/>
        </w:rPr>
        <w:lastRenderedPageBreak/>
        <w:t>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 xml:space="preserve">'securitizing' </w:t>
      </w:r>
      <w:r w:rsidRPr="00DB1098">
        <w:rPr>
          <w:rStyle w:val="StyleUnderline"/>
          <w:rFonts w:ascii="Calibri" w:hAnsi="Calibri"/>
          <w:bCs/>
        </w:rPr>
        <w:t xml:space="preserve">an issue </w:t>
      </w:r>
      <w:r w:rsidRPr="00C7634A">
        <w:rPr>
          <w:rStyle w:val="StyleUnderline"/>
          <w:rFonts w:ascii="Calibri" w:hAnsi="Calibri"/>
          <w:bCs/>
          <w:highlight w:val="green"/>
        </w:rPr>
        <w:t xml:space="preserve">does not mean dealing </w:t>
      </w:r>
      <w:r w:rsidRPr="00DB1098">
        <w:rPr>
          <w:rStyle w:val="StyleUnderline"/>
          <w:rFonts w:ascii="Calibri" w:hAnsi="Calibri"/>
          <w:bCs/>
        </w:rPr>
        <w:t xml:space="preserve">with it </w:t>
      </w:r>
      <w:r w:rsidRPr="00C7634A">
        <w:rPr>
          <w:rStyle w:val="StyleUnderline"/>
          <w:rFonts w:ascii="Calibri" w:hAnsi="Calibri"/>
          <w:bCs/>
          <w:highlight w:val="green"/>
        </w:rPr>
        <w:t>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4E90AC85" w14:textId="77777777" w:rsidR="003A44A2" w:rsidRDefault="003A44A2" w:rsidP="009F0A36">
      <w:pPr>
        <w:pStyle w:val="Cards"/>
        <w:spacing w:line="276" w:lineRule="auto"/>
        <w:jc w:val="left"/>
        <w:rPr>
          <w:rStyle w:val="StyleUnderline"/>
          <w:rFonts w:ascii="Calibri" w:hAnsi="Calibri"/>
          <w:bCs/>
        </w:rPr>
      </w:pPr>
    </w:p>
    <w:p w14:paraId="1AF7DCC7" w14:textId="77777777" w:rsidR="009F0A36" w:rsidRPr="00C15E93" w:rsidRDefault="009F0A36" w:rsidP="009F0A36">
      <w:pPr>
        <w:pStyle w:val="Heading4"/>
        <w:rPr>
          <w:rStyle w:val="Style13ptBold"/>
        </w:rPr>
      </w:pPr>
      <w:r w:rsidRPr="00C7634A">
        <w:t>Representations must precede policy discussion – they determine what is politically thinkable.</w:t>
      </w:r>
      <w:r>
        <w:t xml:space="preserve"> </w:t>
      </w:r>
    </w:p>
    <w:p w14:paraId="31DD6DA6" w14:textId="77777777" w:rsidR="009F0A36" w:rsidRDefault="009F0A36" w:rsidP="009F0A36">
      <w:pPr>
        <w:spacing w:line="276" w:lineRule="auto"/>
        <w:rPr>
          <w:sz w:val="12"/>
          <w:szCs w:val="12"/>
        </w:rPr>
      </w:pPr>
      <w:r w:rsidRPr="00C15E93">
        <w:rPr>
          <w:rStyle w:val="Style13ptBold"/>
        </w:rPr>
        <w:t>Crawford 02</w:t>
      </w:r>
      <w:r w:rsidRPr="00C7634A">
        <w:rPr>
          <w:sz w:val="12"/>
          <w:szCs w:val="12"/>
        </w:rPr>
        <w:t xml:space="preserve"> — Neta, PhD MA MIT, BA Brown, Prof. of poli sci at boston univ.</w:t>
      </w:r>
      <w:r>
        <w:rPr>
          <w:sz w:val="12"/>
          <w:szCs w:val="12"/>
        </w:rPr>
        <w:t xml:space="preserve"> </w:t>
      </w:r>
      <w:r w:rsidRPr="00C7634A">
        <w:rPr>
          <w:sz w:val="12"/>
          <w:szCs w:val="12"/>
        </w:rPr>
        <w:t>Argument and Change in World Politics, p. 19-21</w:t>
      </w:r>
    </w:p>
    <w:p w14:paraId="15762E3D" w14:textId="44826A0E" w:rsidR="009F0A36" w:rsidRPr="003A44A2" w:rsidRDefault="009F0A36" w:rsidP="009F0A36">
      <w:pPr>
        <w:spacing w:line="276" w:lineRule="auto"/>
        <w:rPr>
          <w:b/>
          <w:u w:val="single"/>
        </w:rPr>
      </w:pPr>
      <w:r w:rsidRPr="00C7634A">
        <w:rPr>
          <w:rStyle w:val="StyleUnderline"/>
        </w:rPr>
        <w:t>Coherent arguments</w:t>
      </w:r>
      <w:r w:rsidRPr="00C7634A">
        <w:rPr>
          <w:sz w:val="16"/>
        </w:rPr>
        <w:t xml:space="preserve"> </w:t>
      </w:r>
      <w:r w:rsidRPr="00C7634A">
        <w:rPr>
          <w:rStyle w:val="StyleUnderline"/>
        </w:rPr>
        <w:t xml:space="preserve">are unlikely to take place unless </w:t>
      </w:r>
      <w:r w:rsidRPr="00C7634A">
        <w:rPr>
          <w:sz w:val="16"/>
        </w:rPr>
        <w:t xml:space="preserve">and until </w:t>
      </w:r>
      <w:r w:rsidRPr="00C7634A">
        <w:rPr>
          <w:rStyle w:val="StyleUnderline"/>
        </w:rPr>
        <w:t>actors,</w:t>
      </w:r>
      <w:r w:rsidRPr="00C7634A">
        <w:rPr>
          <w:sz w:val="16"/>
        </w:rPr>
        <w:t xml:space="preserve"> at least on some level, </w:t>
      </w:r>
      <w:r w:rsidRPr="00C7634A">
        <w:rPr>
          <w:rStyle w:val="StyleUnderline"/>
        </w:rPr>
        <w:t>agree on what they are arguing about</w:t>
      </w:r>
      <w:r w:rsidRPr="00C7634A">
        <w:rPr>
          <w:sz w:val="16"/>
        </w:rPr>
        <w:t xml:space="preserve">. The at least temporary </w:t>
      </w:r>
      <w:r w:rsidRPr="00C7634A">
        <w:rPr>
          <w:rStyle w:val="StyleUnderline"/>
          <w:highlight w:val="green"/>
        </w:rPr>
        <w:t>resolution of meta-arguments- regarding</w:t>
      </w:r>
      <w:r w:rsidRPr="00C7634A">
        <w:rPr>
          <w:sz w:val="16"/>
          <w:highlight w:val="green"/>
        </w:rPr>
        <w:t xml:space="preserve"> </w:t>
      </w:r>
      <w:r w:rsidRPr="00C7634A">
        <w:rPr>
          <w:sz w:val="16"/>
        </w:rPr>
        <w:t xml:space="preserve">the nature of the good (the content of </w:t>
      </w:r>
      <w:r w:rsidRPr="00C7634A">
        <w:rPr>
          <w:rStyle w:val="StyleUnderline"/>
        </w:rPr>
        <w:t>prescriptive norms</w:t>
      </w:r>
      <w:r w:rsidRPr="00C7634A">
        <w:rPr>
          <w:rFonts w:eastAsia="Calibri" w:cs="Times New Roman"/>
          <w:sz w:val="16"/>
        </w:rPr>
        <w:t>);</w:t>
      </w:r>
      <w:r w:rsidRPr="00C7634A">
        <w:rPr>
          <w:sz w:val="16"/>
        </w:rPr>
        <w:t xml:space="preserve"> what is out there, </w:t>
      </w:r>
      <w:r w:rsidRPr="00C7634A">
        <w:rPr>
          <w:rStyle w:val="StyleUnderline"/>
          <w:highlight w:val="green"/>
        </w:rPr>
        <w:t>the way we know the world</w:t>
      </w:r>
      <w:r w:rsidRPr="00C7634A">
        <w:rPr>
          <w:rStyle w:val="StyleUnderline"/>
        </w:rPr>
        <w:t>,</w:t>
      </w:r>
      <w:r w:rsidRPr="00C7634A">
        <w:rPr>
          <w:sz w:val="16"/>
        </w:rPr>
        <w:t xml:space="preserve"> how we decide between competing beliefs (</w:t>
      </w:r>
      <w:r w:rsidRPr="00C7634A">
        <w:rPr>
          <w:rStyle w:val="StyleUnderline"/>
          <w:highlight w:val="green"/>
        </w:rPr>
        <w:t>ontology and epistemology</w:t>
      </w:r>
      <w:r w:rsidRPr="00C7634A">
        <w:rPr>
          <w:sz w:val="16"/>
          <w:highlight w:val="green"/>
        </w:rPr>
        <w:t>);</w:t>
      </w:r>
      <w:r w:rsidRPr="00C7634A">
        <w:rPr>
          <w:rStyle w:val="StyleUnderline"/>
          <w:highlight w:val="green"/>
        </w:rPr>
        <w:t xml:space="preserve"> and</w:t>
      </w:r>
      <w:r w:rsidRPr="00C7634A">
        <w:rPr>
          <w:sz w:val="16"/>
        </w:rPr>
        <w:t xml:space="preserve"> the nature of the situation at hand( </w:t>
      </w:r>
      <w:r w:rsidRPr="00C7634A">
        <w:rPr>
          <w:rStyle w:val="StyleUnderline"/>
        </w:rPr>
        <w:t xml:space="preserve">the proper frame or </w:t>
      </w:r>
      <w:r w:rsidRPr="00C7634A">
        <w:rPr>
          <w:rStyle w:val="StyleUnderline"/>
          <w:highlight w:val="green"/>
        </w:rPr>
        <w:t>representation</w:t>
      </w:r>
      <w:r w:rsidRPr="00C7634A">
        <w:rPr>
          <w:sz w:val="16"/>
        </w:rPr>
        <w:t xml:space="preserve">)- </w:t>
      </w:r>
      <w:r w:rsidRPr="00C7634A">
        <w:rPr>
          <w:rStyle w:val="StyleUnderline"/>
          <w:highlight w:val="green"/>
        </w:rPr>
        <w:t xml:space="preserve">must occur before </w:t>
      </w:r>
      <w:r w:rsidRPr="00C7634A">
        <w:rPr>
          <w:rStyle w:val="StyleUnderline"/>
        </w:rPr>
        <w:t xml:space="preserve">specific arguments that could lead to decision and </w:t>
      </w:r>
      <w:r w:rsidRPr="00C7634A">
        <w:rPr>
          <w:rStyle w:val="StyleUnderline"/>
          <w:highlight w:val="green"/>
        </w:rPr>
        <w:t>action may take place</w:t>
      </w:r>
      <w:r w:rsidRPr="00C7634A">
        <w:rPr>
          <w:rStyle w:val="StyleUnderline"/>
        </w:rPr>
        <w:t>.</w:t>
      </w:r>
      <w:r w:rsidRPr="00C7634A">
        <w:rPr>
          <w:sz w:val="16"/>
        </w:rPr>
        <w:t xml:space="preserve"> Meta-arguments over epistemology and ontology, relatively rare, occur in instances where there is a fundamental clash between belief systems and not simply a debate within a belief system. Such </w:t>
      </w:r>
      <w:r w:rsidRPr="00C7634A">
        <w:rPr>
          <w:rStyle w:val="StyleUnderline"/>
        </w:rPr>
        <w:t>arguments over the nature of the world and how we come to know it are particularly rare in politics</w:t>
      </w:r>
      <w:r w:rsidRPr="00C7634A">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C7634A">
        <w:rPr>
          <w:rStyle w:val="StyleUnderline"/>
        </w:rPr>
        <w:t>More common are meta-arguments over representations</w:t>
      </w:r>
      <w:r w:rsidRPr="00C7634A">
        <w:rPr>
          <w:sz w:val="16"/>
        </w:rPr>
        <w:t xml:space="preserve"> or frames- </w:t>
      </w:r>
      <w:r w:rsidRPr="00C7634A">
        <w:rPr>
          <w:rStyle w:val="StyleUnderline"/>
        </w:rPr>
        <w:t>about how we out to understand a particular situation.</w:t>
      </w:r>
      <w:r w:rsidRPr="00C7634A">
        <w:rPr>
          <w:sz w:val="16"/>
        </w:rPr>
        <w:t xml:space="preserve"> Sometimes actors agree on how they see a situation. More often there are different possible interpretations. Thomas Homer-Dixon and Roger karapin suggest, </w:t>
      </w:r>
      <w:r w:rsidRPr="00C7634A">
        <w:rPr>
          <w:rStyle w:val="StyleUnderline"/>
        </w:rPr>
        <w:t>“Argument and debate occur when people try to gain acceptance for their interpretation of the world”.</w:t>
      </w:r>
      <w:r w:rsidRPr="00C7634A">
        <w:rPr>
          <w:sz w:val="16"/>
        </w:rPr>
        <w:t xml:space="preserve"> For example, “is the war defensive or aggressive?”. </w:t>
      </w:r>
      <w:r w:rsidRPr="00C7634A">
        <w:rPr>
          <w:rStyle w:val="StyleUnderline"/>
        </w:rPr>
        <w:t>Defining and controlling representations and images</w:t>
      </w:r>
      <w:r w:rsidRPr="00C7634A">
        <w:rPr>
          <w:sz w:val="16"/>
        </w:rPr>
        <w:t xml:space="preserve">, or the frame, </w:t>
      </w:r>
      <w:r w:rsidRPr="00C7634A">
        <w:rPr>
          <w:rStyle w:val="StyleUnderline"/>
        </w:rPr>
        <w:t>affects whether one thinks there is an issue at stake and whether a particular argument applies to the case</w:t>
      </w:r>
      <w:r w:rsidRPr="00C7634A">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C7634A">
        <w:rPr>
          <w:rStyle w:val="StyleUnderline"/>
          <w:highlight w:val="green"/>
        </w:rPr>
        <w:t xml:space="preserve">actors </w:t>
      </w:r>
      <w:r w:rsidRPr="00C7634A">
        <w:rPr>
          <w:sz w:val="16"/>
        </w:rPr>
        <w:t xml:space="preserve">who are struggling to characterize or </w:t>
      </w:r>
      <w:r w:rsidRPr="00C7634A">
        <w:rPr>
          <w:rStyle w:val="StyleUnderline"/>
        </w:rPr>
        <w:t xml:space="preserve">frame the situation accomplish their ends by </w:t>
      </w:r>
      <w:r w:rsidRPr="00C7634A">
        <w:rPr>
          <w:rStyle w:val="StyleUnderline"/>
          <w:highlight w:val="green"/>
        </w:rPr>
        <w:t>draw</w:t>
      </w:r>
      <w:r w:rsidRPr="00C7634A">
        <w:rPr>
          <w:rStyle w:val="StyleUnderline"/>
        </w:rPr>
        <w:t xml:space="preserve">ing </w:t>
      </w:r>
      <w:r w:rsidRPr="00C7634A">
        <w:rPr>
          <w:rStyle w:val="StyleUnderline"/>
          <w:highlight w:val="green"/>
        </w:rPr>
        <w:t>vivid pictures of the “reality” through exaggeration</w:t>
      </w:r>
      <w:r w:rsidRPr="00C7634A">
        <w:rPr>
          <w:rStyle w:val="StyleUnderline"/>
        </w:rPr>
        <w:t>, analogy, or differentiation</w:t>
      </w:r>
      <w:r w:rsidRPr="00C7634A">
        <w:rPr>
          <w:sz w:val="16"/>
        </w:rPr>
        <w:t xml:space="preserve">. </w:t>
      </w:r>
      <w:r w:rsidRPr="00C7634A">
        <w:rPr>
          <w:rStyle w:val="StyleUnderline"/>
          <w:highlight w:val="green"/>
        </w:rPr>
        <w:t xml:space="preserve">Representations </w:t>
      </w:r>
      <w:r w:rsidRPr="00C7634A">
        <w:rPr>
          <w:rStyle w:val="StyleUnderline"/>
        </w:rPr>
        <w:t xml:space="preserve">of a situation </w:t>
      </w:r>
      <w:r w:rsidRPr="00C7634A">
        <w:rPr>
          <w:rStyle w:val="StyleUnderline"/>
          <w:highlight w:val="green"/>
        </w:rPr>
        <w:t>do not re-produce accurately so much as they creatively re-present</w:t>
      </w:r>
      <w:r w:rsidRPr="00C7634A">
        <w:rPr>
          <w:rStyle w:val="StyleUnderline"/>
        </w:rPr>
        <w:t xml:space="preserve"> situations in a way that makes sense</w:t>
      </w:r>
      <w:r w:rsidRPr="00C7634A">
        <w:rPr>
          <w:sz w:val="16"/>
        </w:rPr>
        <w:t xml:space="preserve">. “mimesis is a metaphoric or ‘iconic argumentation of the real.’ </w:t>
      </w:r>
      <w:r w:rsidRPr="00C7634A">
        <w:rPr>
          <w:rStyle w:val="StyleUnderline"/>
        </w:rPr>
        <w:t xml:space="preserve">Imitating not the </w:t>
      </w:r>
      <w:r w:rsidRPr="00C7634A">
        <w:rPr>
          <w:rStyle w:val="StyleUnderline"/>
        </w:rPr>
        <w:lastRenderedPageBreak/>
        <w:t>effectivity of events but their logical structure and meaning</w:t>
      </w:r>
      <w:r w:rsidRPr="00C7634A">
        <w:rPr>
          <w:sz w:val="16"/>
        </w:rPr>
        <w:t xml:space="preserve">.” </w:t>
      </w:r>
      <w:r w:rsidRPr="00C7634A">
        <w:rPr>
          <w:rStyle w:val="StyleUnderline"/>
          <w:highlight w:val="green"/>
        </w:rPr>
        <w:t xml:space="preserve">Certain features are emphasized and others </w:t>
      </w:r>
      <w:r w:rsidRPr="00C7634A">
        <w:rPr>
          <w:rStyle w:val="StyleUnderline"/>
        </w:rPr>
        <w:t xml:space="preserve">de-emphasized or </w:t>
      </w:r>
      <w:r w:rsidRPr="00C7634A">
        <w:rPr>
          <w:rStyle w:val="StyleUnderline"/>
          <w:highlight w:val="green"/>
        </w:rPr>
        <w:t>completely ignore</w:t>
      </w:r>
      <w:r w:rsidRPr="00C7634A">
        <w:rPr>
          <w:rStyle w:val="StyleUnderline"/>
        </w:rPr>
        <w:t xml:space="preserve"> as their situation is</w:t>
      </w:r>
      <w:r w:rsidRPr="00C7634A">
        <w:rPr>
          <w:sz w:val="16"/>
        </w:rPr>
        <w:t xml:space="preserve"> recharacterized or </w:t>
      </w:r>
      <w:r w:rsidRPr="00C7634A">
        <w:rPr>
          <w:rStyle w:val="StyleUnderline"/>
        </w:rPr>
        <w:t>reframed</w:t>
      </w:r>
      <w:r w:rsidRPr="00C7634A">
        <w:rPr>
          <w:sz w:val="16"/>
        </w:rPr>
        <w:t xml:space="preserve">. </w:t>
      </w:r>
      <w:r w:rsidRPr="00C7634A">
        <w:rPr>
          <w:rStyle w:val="StyleUnderline"/>
          <w:highlight w:val="green"/>
        </w:rPr>
        <w:t>Representation</w:t>
      </w:r>
      <w:r w:rsidRPr="00C7634A">
        <w:rPr>
          <w:sz w:val="16"/>
        </w:rPr>
        <w:t xml:space="preserve"> thus </w:t>
      </w:r>
      <w:r w:rsidRPr="00C7634A">
        <w:rPr>
          <w:rStyle w:val="StyleUnderline"/>
          <w:highlight w:val="green"/>
        </w:rPr>
        <w:t xml:space="preserve">becomes a “constraint on </w:t>
      </w:r>
      <w:r w:rsidRPr="00C7634A">
        <w:rPr>
          <w:rStyle w:val="StyleUnderline"/>
        </w:rPr>
        <w:t xml:space="preserve">reasoning in that it limits </w:t>
      </w:r>
      <w:r w:rsidRPr="00C7634A">
        <w:rPr>
          <w:rStyle w:val="StyleUnderline"/>
          <w:highlight w:val="green"/>
        </w:rPr>
        <w:t>understanding to a specific organization of conceptual knowledge</w:t>
      </w:r>
      <w:r w:rsidRPr="00C7634A">
        <w:rPr>
          <w:sz w:val="16"/>
        </w:rPr>
        <w:t xml:space="preserve">.” </w:t>
      </w:r>
      <w:r w:rsidRPr="00C7634A">
        <w:rPr>
          <w:rStyle w:val="StyleUnderline"/>
        </w:rPr>
        <w:t>The dominant representation delimits which arguments will be considered legitimate, framing how actors see possibities</w:t>
      </w:r>
      <w:r w:rsidRPr="00C7634A">
        <w:rPr>
          <w:sz w:val="16"/>
        </w:rPr>
        <w:t>. As Roxanne Doty argues, “</w:t>
      </w:r>
      <w:r w:rsidRPr="00C7634A">
        <w:rPr>
          <w:rStyle w:val="StyleUnderline"/>
        </w:rPr>
        <w:t>the possibility of practices presupposes the ability of an agent to imagine certain courses of action</w:t>
      </w:r>
      <w:r w:rsidRPr="00C7634A">
        <w:rPr>
          <w:sz w:val="16"/>
        </w:rPr>
        <w:t>. Certain background meanings, kinds of social actors and relationships, must already be in place.” If, as Donald Sylvan and Stuart Thorson argue, “</w:t>
      </w:r>
      <w:r w:rsidRPr="00C7634A">
        <w:rPr>
          <w:rStyle w:val="StyleUnderline"/>
        </w:rPr>
        <w:t>politics involves the selective privileging of representations, “it may not matter whether one representation or another is true or not</w:t>
      </w:r>
      <w:r w:rsidRPr="00C7634A">
        <w:rPr>
          <w:sz w:val="16"/>
        </w:rPr>
        <w:t>.</w:t>
      </w:r>
      <w:r w:rsidRPr="00C7634A">
        <w:rPr>
          <w:rStyle w:val="StyleUnderline"/>
        </w:rPr>
        <w:t xml:space="preserve"> </w:t>
      </w:r>
      <w:r w:rsidRPr="00C7634A">
        <w:rPr>
          <w:rStyle w:val="StyleUnderline"/>
          <w:highlight w:val="green"/>
        </w:rPr>
        <w:t xml:space="preserve">Emphasizing whether frames articulate accurate </w:t>
      </w:r>
      <w:r w:rsidRPr="00C7634A">
        <w:rPr>
          <w:rStyle w:val="StyleUnderline"/>
        </w:rPr>
        <w:t xml:space="preserve">or inaccurate </w:t>
      </w:r>
      <w:r w:rsidRPr="00C7634A">
        <w:rPr>
          <w:rStyle w:val="StyleUnderline"/>
          <w:highlight w:val="green"/>
        </w:rPr>
        <w:t>perceptions misses the rhetorical import</w:t>
      </w:r>
      <w:r w:rsidRPr="00C7634A">
        <w:rPr>
          <w:rFonts w:eastAsia="Calibri" w:cs="Times New Roman"/>
          <w:b/>
          <w:color w:val="000000"/>
          <w:sz w:val="18"/>
          <w:u w:val="single"/>
        </w:rPr>
        <w:t xml:space="preserve"> </w:t>
      </w:r>
      <w:r w:rsidRPr="00C7634A">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C7634A">
        <w:rPr>
          <w:sz w:val="16"/>
        </w:rPr>
        <w:t>. But, as Rodger Payne suggests, “No frame is an omnipotent persuasive tool that can be decisively wielded by norm entrepreneurs without serious political wrangling.” Hence framing is a meta-argument.</w:t>
      </w:r>
    </w:p>
    <w:p w14:paraId="01E6311D" w14:textId="54AE5301" w:rsidR="009F0A36" w:rsidRDefault="009F0A36" w:rsidP="00B73B7B">
      <w:pPr>
        <w:pStyle w:val="Heading3"/>
      </w:pPr>
      <w:r>
        <w:lastRenderedPageBreak/>
        <w:t>3</w:t>
      </w:r>
    </w:p>
    <w:p w14:paraId="3951E89C" w14:textId="6E8E46CC" w:rsidR="009F0A36" w:rsidRPr="00DE33BD" w:rsidRDefault="009F0A36" w:rsidP="009F0A3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r w:rsidR="00CA228A">
        <w:rPr>
          <w:rFonts w:cs="Calibri"/>
        </w:rPr>
        <w:t>– they say that it’s up to debate so we stick them with normal means and means give us high risk</w:t>
      </w:r>
      <w:r w:rsidR="00FF350B">
        <w:rPr>
          <w:rFonts w:cs="Calibri"/>
        </w:rPr>
        <w:t xml:space="preserve"> – no fiat that lets them get away with murder</w:t>
      </w:r>
    </w:p>
    <w:p w14:paraId="16557746" w14:textId="77777777" w:rsidR="009F0A36" w:rsidRPr="00DE33BD" w:rsidRDefault="009F0A36" w:rsidP="009F0A3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7CD80A9" w14:textId="77777777" w:rsidR="009F0A36" w:rsidRPr="00DE33BD" w:rsidRDefault="009F0A36" w:rsidP="009F0A36">
      <w:pPr>
        <w:rPr>
          <w:szCs w:val="16"/>
        </w:rPr>
      </w:pPr>
      <w:r w:rsidRPr="00DE33BD">
        <w:rPr>
          <w:szCs w:val="16"/>
        </w:rPr>
        <w:t>V. MITIGATION VS. REMOVAL</w:t>
      </w:r>
    </w:p>
    <w:p w14:paraId="51CDB121" w14:textId="77777777" w:rsidR="009F0A36" w:rsidRPr="00DE33BD" w:rsidRDefault="009F0A36" w:rsidP="009F0A36">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B1121BE" w14:textId="77777777" w:rsidR="009F0A36" w:rsidRPr="00DD79F1" w:rsidRDefault="009F0A36" w:rsidP="009F0A36">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w:t>
      </w:r>
      <w:r w:rsidRPr="00DE33BD">
        <w:rPr>
          <w:rStyle w:val="StyleUnderline"/>
        </w:rPr>
        <w:lastRenderedPageBreak/>
        <w:t xml:space="preserve">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B485F4C" w14:textId="77777777" w:rsidR="009F0A36" w:rsidRPr="00DE33BD" w:rsidRDefault="009F0A36" w:rsidP="009F0A3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27CC850" w14:textId="77777777" w:rsidR="009F0A36" w:rsidRPr="00DE33BD" w:rsidRDefault="009F0A36" w:rsidP="009F0A36">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81D9FDE" w14:textId="77777777" w:rsidR="009F0A36" w:rsidRDefault="009F0A36" w:rsidP="009F0A36">
      <w:pPr>
        <w:rPr>
          <w:rStyle w:val="StyleUnderline"/>
          <w:highlight w:val="green"/>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w:t>
      </w:r>
      <w:r w:rsidRPr="00D35B18">
        <w:rPr>
          <w:rStyle w:val="Emphasis"/>
          <w:highlight w:val="green"/>
        </w:rPr>
        <w:lastRenderedPageBreak/>
        <w:t xml:space="preserve">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w:t>
      </w:r>
    </w:p>
    <w:p w14:paraId="538AFCB0" w14:textId="77777777" w:rsidR="009F0A36" w:rsidRDefault="009F0A36" w:rsidP="009F0A36">
      <w:pPr>
        <w:rPr>
          <w:rStyle w:val="StyleUnderline"/>
          <w:highlight w:val="green"/>
        </w:rPr>
      </w:pPr>
    </w:p>
    <w:p w14:paraId="160CBB24" w14:textId="77777777" w:rsidR="009F0A36" w:rsidRDefault="009F0A36" w:rsidP="009F0A36">
      <w:pPr>
        <w:rPr>
          <w:rStyle w:val="StyleUnderline"/>
          <w:highlight w:val="green"/>
        </w:rPr>
      </w:pPr>
    </w:p>
    <w:p w14:paraId="01740755" w14:textId="77777777" w:rsidR="009F0A36" w:rsidRPr="00526AFB" w:rsidRDefault="009F0A36" w:rsidP="009F0A36">
      <w:pPr>
        <w:rPr>
          <w:rStyle w:val="StyleUnderline"/>
          <w:iCs/>
          <w:bdr w:val="single" w:sz="12" w:space="0" w:color="auto"/>
        </w:rPr>
      </w:pPr>
      <w:r w:rsidRPr="00D35B18">
        <w:rPr>
          <w:rStyle w:val="StyleUnderline"/>
          <w:highlight w:val="green"/>
        </w:rPr>
        <w:t>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B4A04A5" w14:textId="77777777" w:rsidR="009F0A36" w:rsidRDefault="009F0A36" w:rsidP="009F0A36">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41A113B2" w14:textId="77777777" w:rsidR="009F0A36" w:rsidRPr="0015417F" w:rsidRDefault="009F0A36" w:rsidP="009F0A36">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5B7D6C3A" w14:textId="77777777" w:rsidR="009F0A36" w:rsidRPr="0015417F" w:rsidRDefault="009F0A36" w:rsidP="009F0A36">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75ADE1BB" w14:textId="77777777" w:rsidR="009F0A36" w:rsidRDefault="009F0A36" w:rsidP="009F0A36"/>
    <w:p w14:paraId="2AB9BC05" w14:textId="77777777" w:rsidR="009F0A36" w:rsidRDefault="009F0A36" w:rsidP="009F0A36">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326ED3AC" w14:textId="77777777" w:rsidR="009F0A36" w:rsidRDefault="009F0A36" w:rsidP="009F0A36">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60BB4EBD" w14:textId="77777777" w:rsidR="009F0A36" w:rsidRDefault="009F0A36" w:rsidP="009F0A36">
      <w:pPr>
        <w:rPr>
          <w:szCs w:val="16"/>
        </w:rPr>
      </w:pPr>
      <w:r w:rsidRPr="0015417F">
        <w:rPr>
          <w:szCs w:val="16"/>
        </w:rPr>
        <w:t xml:space="preserve">Boley and Byers cite the 2015 passage of the Commercial Space Launch Competitiveness Act, which explicitly granted American companies and citizens </w:t>
      </w:r>
      <w:r w:rsidRPr="0015417F">
        <w:rPr>
          <w:szCs w:val="16"/>
        </w:rPr>
        <w:lastRenderedPageBreak/>
        <w:t>the right to mine and sell space resources. That right was affirmed this past April in an executive order signed by President Donald Trump, they note.</w:t>
      </w:r>
    </w:p>
    <w:p w14:paraId="0CC8A006" w14:textId="77777777" w:rsidR="009F0A36" w:rsidRDefault="009F0A36" w:rsidP="009F0A36">
      <w:pPr>
        <w:rPr>
          <w:szCs w:val="16"/>
        </w:rPr>
      </w:pPr>
      <w:r w:rsidRPr="0015417F">
        <w:rPr>
          <w:szCs w:val="16"/>
        </w:rPr>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07AFC739" w14:textId="77777777" w:rsidR="009F0A36" w:rsidRDefault="009F0A36" w:rsidP="009F0A36">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7D7A7C4B" w14:textId="77777777" w:rsidR="009F0A36" w:rsidRDefault="009F0A36" w:rsidP="009F0A36">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5EFF37FD" w14:textId="77777777" w:rsidR="009F0A36" w:rsidRPr="00AF2F8C" w:rsidRDefault="009F0A36" w:rsidP="009F0A36">
      <w:pPr>
        <w:rPr>
          <w:b/>
          <w:u w:val="single"/>
        </w:rPr>
      </w:pPr>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0013D0BC" w14:textId="77777777" w:rsidR="009F0A36" w:rsidRDefault="009F0A36" w:rsidP="009F0A36">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133B7E63" w14:textId="77777777" w:rsidR="009F0A36" w:rsidRPr="0015417F" w:rsidRDefault="009F0A36" w:rsidP="009F0A36">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6C6C5762" w14:textId="77777777" w:rsidR="009F0A36" w:rsidRDefault="009F0A36" w:rsidP="009F0A36"/>
    <w:p w14:paraId="136133AC" w14:textId="77777777" w:rsidR="009F0A36" w:rsidRDefault="009F0A36" w:rsidP="009F0A36">
      <w:pPr>
        <w:pStyle w:val="Heading4"/>
      </w:pPr>
      <w:r>
        <w:lastRenderedPageBreak/>
        <w:t xml:space="preserve">That returns space to </w:t>
      </w:r>
      <w:r w:rsidRPr="000C791D">
        <w:rPr>
          <w:u w:val="single"/>
        </w:rPr>
        <w:t>might-makes-right</w:t>
      </w:r>
      <w:r>
        <w:t xml:space="preserve"> </w:t>
      </w:r>
      <w:r w:rsidRPr="000C791D">
        <w:rPr>
          <w:u w:val="single"/>
        </w:rPr>
        <w:t>imperial conflict</w:t>
      </w:r>
      <w:r>
        <w:t>.</w:t>
      </w:r>
    </w:p>
    <w:p w14:paraId="1308127F" w14:textId="77777777" w:rsidR="009F0A36" w:rsidRPr="00266F8B" w:rsidRDefault="009F0A36" w:rsidP="009F0A36">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37BA50C7" w14:textId="77777777" w:rsidR="009F0A36" w:rsidRPr="00266F8B" w:rsidRDefault="009F0A36" w:rsidP="009F0A36">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01B9B671" w14:textId="77777777" w:rsidR="009F0A36" w:rsidRDefault="009F0A36" w:rsidP="009F0A36"/>
    <w:p w14:paraId="4C98BFDA" w14:textId="77777777" w:rsidR="009F0A36" w:rsidRDefault="009F0A36" w:rsidP="009F0A36">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1B04EDE2" w14:textId="77777777" w:rsidR="009F0A36" w:rsidRDefault="009F0A36" w:rsidP="009F0A36">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2726BFDC" w14:textId="77777777" w:rsidR="009F0A36" w:rsidRDefault="009F0A36" w:rsidP="009F0A36">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w:t>
      </w:r>
      <w:r w:rsidRPr="00F90708">
        <w:lastRenderedPageBreak/>
        <w:t xml:space="preserve">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149B1CB6" w14:textId="77777777" w:rsidR="009F0A36" w:rsidRDefault="009F0A36" w:rsidP="009F0A36">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1DA93807" w14:textId="77777777" w:rsidR="009F0A36" w:rsidRDefault="009F0A36" w:rsidP="009F0A36">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7FD72A13" w14:textId="77777777" w:rsidR="009F0A36" w:rsidRDefault="009F0A36" w:rsidP="009F0A36">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7C760A51" w14:textId="77777777" w:rsidR="009F0A36" w:rsidRDefault="009F0A36" w:rsidP="009F0A36">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 xml:space="preserve">people soon started wondering about what to do when countries or private entities wanted to start commercial activity on the Moon, or build settlements. The solution was the Moon Treaty, </w:t>
      </w:r>
      <w:r w:rsidRPr="00F90708">
        <w:lastRenderedPageBreak/>
        <w:t>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5776C986" w14:textId="77777777" w:rsidR="009F0A36" w:rsidRDefault="009F0A36" w:rsidP="009F0A36">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83354E7" w14:textId="77777777" w:rsidR="000B4258" w:rsidRDefault="009F0A36" w:rsidP="009F0A36">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p>
    <w:p w14:paraId="1183E24D" w14:textId="77777777" w:rsidR="000B4258" w:rsidRDefault="000B4258" w:rsidP="009F0A36"/>
    <w:p w14:paraId="46D3FA4C" w14:textId="77777777" w:rsidR="000B4258" w:rsidRDefault="000B4258" w:rsidP="009F0A36"/>
    <w:p w14:paraId="5F5E942E" w14:textId="0B8D4D1D" w:rsidR="009F0A36" w:rsidRPr="00E86BCB" w:rsidRDefault="009F0A36" w:rsidP="009F0A36">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lastRenderedPageBreak/>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4A679488" w14:textId="77777777" w:rsidR="009F0A36" w:rsidRDefault="009F0A36" w:rsidP="009F0A36"/>
    <w:p w14:paraId="02BA0DDC" w14:textId="77777777" w:rsidR="009F0A36" w:rsidRDefault="009F0A36" w:rsidP="009F0A36">
      <w:pPr>
        <w:pStyle w:val="Heading4"/>
      </w:pPr>
      <w:r>
        <w:t xml:space="preserve">Goes nuclear – space conflict is </w:t>
      </w:r>
      <w:r w:rsidRPr="000C791D">
        <w:rPr>
          <w:u w:val="single"/>
        </w:rPr>
        <w:t>uniquely escalatory</w:t>
      </w:r>
      <w:r>
        <w:t>.</w:t>
      </w:r>
    </w:p>
    <w:p w14:paraId="36B26C57" w14:textId="77777777" w:rsidR="009F0A36" w:rsidRPr="00776921" w:rsidRDefault="009F0A36" w:rsidP="009F0A36">
      <w:pPr>
        <w:rPr>
          <w:szCs w:val="16"/>
        </w:rPr>
      </w:pPr>
      <w:r w:rsidRPr="00776921">
        <w:rPr>
          <w:rStyle w:val="Style13ptBold"/>
        </w:rPr>
        <w:t>Farley 22</w:t>
      </w:r>
      <w:r w:rsidRPr="00776921">
        <w:rPr>
          <w:szCs w:val="16"/>
        </w:rPr>
        <w:t xml:space="preserve"> – PhD, Senior Lecturer at the Patterson School at the University of Kentucky </w:t>
      </w:r>
    </w:p>
    <w:p w14:paraId="75F32104" w14:textId="77777777" w:rsidR="009F0A36" w:rsidRPr="00776921" w:rsidRDefault="009F0A36" w:rsidP="009F0A36">
      <w:pPr>
        <w:rPr>
          <w:szCs w:val="16"/>
        </w:rPr>
      </w:pPr>
      <w:r w:rsidRPr="00776921">
        <w:rPr>
          <w:szCs w:val="16"/>
        </w:rPr>
        <w:t>Robert Farley, 1-9-2022, “Does A Space War Mean A Nuclear War?” 1945, https://www.19fortyfive.com/2022/01/does-a-space-war-mean-a-nuclear-war/ DD</w:t>
      </w:r>
    </w:p>
    <w:p w14:paraId="0B469E60" w14:textId="77777777" w:rsidR="009F0A36" w:rsidRDefault="009F0A36" w:rsidP="009F0A36"/>
    <w:p w14:paraId="2F368F89" w14:textId="77777777" w:rsidR="009F0A36" w:rsidRDefault="009F0A36" w:rsidP="009F0A36">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60EF68A3" w14:textId="4606F0E9" w:rsidR="009F0A36" w:rsidRPr="00394145" w:rsidRDefault="009F0A36" w:rsidP="009F0A36">
      <w:pPr>
        <w:rPr>
          <w:b/>
          <w:iCs/>
          <w:u w:val="single"/>
          <w:bdr w:val="single" w:sz="12" w:space="0" w:color="auto"/>
        </w:rPr>
      </w:pPr>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2CE78CDE" w14:textId="77777777" w:rsidR="000B4258" w:rsidRDefault="009F0A36" w:rsidP="009F0A36">
      <w:r w:rsidRPr="00C43C2E">
        <w:lastRenderedPageBreak/>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w:t>
      </w:r>
    </w:p>
    <w:p w14:paraId="77784D61" w14:textId="77777777" w:rsidR="000B4258" w:rsidRDefault="000B4258" w:rsidP="009F0A36"/>
    <w:p w14:paraId="5B8E145F" w14:textId="4A13DFAA" w:rsidR="009F0A36" w:rsidRDefault="009F0A36" w:rsidP="009F0A36">
      <w:pPr>
        <w:rPr>
          <w:rStyle w:val="StyleUnderline"/>
        </w:rPr>
      </w:pP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74B07493" w14:textId="77777777" w:rsidR="009F0A36" w:rsidRDefault="009F0A36" w:rsidP="009F0A36">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3075131B" w14:textId="77777777" w:rsidR="009F0A36" w:rsidRDefault="009F0A36" w:rsidP="009F0A36">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w:t>
      </w:r>
      <w:r w:rsidRPr="00C43C2E">
        <w:lastRenderedPageBreak/>
        <w:t>conventional military operations, it’s a lot to ask for warfighters to consider critical military infrastructure off-limits in any particular conflict.</w:t>
      </w:r>
    </w:p>
    <w:p w14:paraId="039C3A2E" w14:textId="4C3245A0" w:rsidR="00E02F95" w:rsidRDefault="00E02F95" w:rsidP="00F41013">
      <w:pPr>
        <w:pStyle w:val="Heading3"/>
      </w:pPr>
      <w:r>
        <w:lastRenderedPageBreak/>
        <w:t>4</w:t>
      </w:r>
    </w:p>
    <w:p w14:paraId="5CB4CDBA" w14:textId="77777777" w:rsidR="00E02F95" w:rsidRDefault="00E02F95" w:rsidP="00E02F95">
      <w:pPr>
        <w:pStyle w:val="Heading4"/>
      </w:pPr>
      <w:r>
        <w:t>States ought to:</w:t>
      </w:r>
    </w:p>
    <w:p w14:paraId="1F453269" w14:textId="77777777" w:rsidR="00E02F95" w:rsidRPr="007529D5" w:rsidRDefault="00E02F95" w:rsidP="00E02F95">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3CABB7D1" w14:textId="77777777" w:rsidR="00E02F95" w:rsidRPr="007529D5" w:rsidRDefault="00E02F95" w:rsidP="00E02F95">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22B7A651" w14:textId="77777777" w:rsidR="00E02F95" w:rsidRPr="007529D5" w:rsidRDefault="00E02F95" w:rsidP="00E02F95">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A743FA6" w14:textId="77777777" w:rsidR="00E02F95" w:rsidRPr="007529D5" w:rsidRDefault="00E02F95" w:rsidP="00E02F95"/>
    <w:p w14:paraId="58BAB56B" w14:textId="77777777" w:rsidR="00E02F95" w:rsidRPr="00DE27BE" w:rsidRDefault="00E02F95" w:rsidP="00E02F95">
      <w:pPr>
        <w:pStyle w:val="Heading4"/>
      </w:pPr>
      <w:r>
        <w:t xml:space="preserve">Solves the Aff </w:t>
      </w:r>
    </w:p>
    <w:p w14:paraId="0DCEBC4A" w14:textId="77777777" w:rsidR="00E02F95" w:rsidRPr="0050183F" w:rsidRDefault="00E02F95" w:rsidP="00E02F95">
      <w:pPr>
        <w:rPr>
          <w:szCs w:val="22"/>
        </w:rPr>
      </w:pPr>
      <w:hyperlink r:id="rId12"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3"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4F1A245F" w14:textId="77777777" w:rsidR="00E02F95" w:rsidRDefault="00E02F95" w:rsidP="00E02F95"/>
    <w:p w14:paraId="38F220E9" w14:textId="77777777" w:rsidR="00E02F95" w:rsidRDefault="00E02F95" w:rsidP="00E02F95"/>
    <w:p w14:paraId="3BE560AA" w14:textId="77777777" w:rsidR="00E02F95" w:rsidRPr="00DE33BD" w:rsidRDefault="00E02F95" w:rsidP="00E02F95"/>
    <w:p w14:paraId="69BA2150" w14:textId="77777777" w:rsidR="00E02F95" w:rsidRPr="00DE27BE" w:rsidRDefault="00E02F95" w:rsidP="00E02F95">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249CE5D0" w14:textId="77777777" w:rsidR="00E02F95" w:rsidRPr="00DE33BD" w:rsidRDefault="00E02F95" w:rsidP="00E02F95"/>
    <w:p w14:paraId="322917AF" w14:textId="77777777" w:rsidR="00E02F95" w:rsidRPr="00DE27BE" w:rsidRDefault="00E02F95" w:rsidP="00E02F95"/>
    <w:p w14:paraId="6D7E541C" w14:textId="77777777" w:rsidR="00E02F95" w:rsidRDefault="00E02F95" w:rsidP="00E02F95">
      <w:pPr>
        <w:pStyle w:val="Heading4"/>
        <w:rPr>
          <w:rFonts w:cs="Calibri"/>
        </w:rPr>
      </w:pPr>
      <w:r>
        <w:rPr>
          <w:rFonts w:cs="Calibri"/>
        </w:rPr>
        <w:t>That competes ---</w:t>
      </w:r>
    </w:p>
    <w:p w14:paraId="226DB793" w14:textId="77777777" w:rsidR="00E02F95" w:rsidRDefault="00E02F95" w:rsidP="00E02F95">
      <w:pPr>
        <w:pStyle w:val="Heading4"/>
      </w:pPr>
      <w:r>
        <w:t>Widespread support for OST overhaul means a new treaty is likely---top military leaders are pushing it.</w:t>
      </w:r>
    </w:p>
    <w:p w14:paraId="6628508D" w14:textId="77777777" w:rsidR="00E02F95" w:rsidRPr="00CF7516" w:rsidRDefault="00E02F95" w:rsidP="00E02F95">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4"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33A71C5F" w14:textId="77777777" w:rsidR="00E02F95" w:rsidRPr="00B63600" w:rsidRDefault="00E02F95" w:rsidP="00E02F95"/>
    <w:p w14:paraId="2CF8389D" w14:textId="77777777" w:rsidR="00E02F95" w:rsidRPr="00804FA2" w:rsidRDefault="00E02F95" w:rsidP="00E02F95"/>
    <w:p w14:paraId="49A0992E" w14:textId="77777777" w:rsidR="00E02F95" w:rsidRPr="00CF7516" w:rsidRDefault="00E02F95" w:rsidP="00E02F95">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5"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312151C1" w14:textId="77777777" w:rsidR="00E02F95" w:rsidRPr="00CF7516" w:rsidRDefault="00E02F95" w:rsidP="00E02F95">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664A1CFF" w14:textId="77777777" w:rsidR="00E02F95" w:rsidRPr="00CF7516" w:rsidRDefault="00E02F95" w:rsidP="00E02F95">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44475234" w14:textId="77777777" w:rsidR="00E02F95" w:rsidRPr="00CF7516" w:rsidRDefault="00E02F95" w:rsidP="00E02F95">
      <w:pPr>
        <w:rPr>
          <w:szCs w:val="22"/>
        </w:rPr>
      </w:pPr>
      <w:r w:rsidRPr="00CF7516">
        <w:rPr>
          <w:szCs w:val="22"/>
        </w:rPr>
        <w:t>The year-long study, </w:t>
      </w:r>
      <w:hyperlink r:id="rId16"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7"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7F29807C" w14:textId="77777777" w:rsidR="00E02F95" w:rsidRPr="00CF7516" w:rsidRDefault="00E02F95" w:rsidP="00E02F95">
      <w:pPr>
        <w:rPr>
          <w:szCs w:val="22"/>
        </w:rPr>
      </w:pPr>
      <w:r w:rsidRPr="00CF7516">
        <w:rPr>
          <w:szCs w:val="22"/>
        </w:rPr>
        <w:lastRenderedPageBreak/>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76330EF4" w14:textId="77777777" w:rsidR="00E02F95" w:rsidRDefault="00E02F95" w:rsidP="00E02F95">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8"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1FD194DD" w14:textId="77777777" w:rsidR="00E02F95" w:rsidRPr="00DE33BD" w:rsidRDefault="00E02F95" w:rsidP="00E02F95">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46489D41" w14:textId="77777777" w:rsidR="00E02F95" w:rsidRPr="00DE33BD" w:rsidRDefault="00E02F95" w:rsidP="00E02F95">
      <w:r w:rsidRPr="00DE33BD">
        <w:rPr>
          <w:rStyle w:val="Style13ptBold"/>
        </w:rPr>
        <w:t>Koplow, 9</w:t>
      </w:r>
      <w:r w:rsidRPr="00DE33BD">
        <w:t xml:space="preserve"> – Professor of Law, Georgetown University Law Center.</w:t>
      </w:r>
    </w:p>
    <w:p w14:paraId="6AC59E94" w14:textId="77777777" w:rsidR="00E02F95" w:rsidRPr="00DE33BD" w:rsidRDefault="00E02F95" w:rsidP="00E02F95">
      <w:r w:rsidRPr="00DE33BD">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3A61770C" w14:textId="77777777" w:rsidR="00E02F95" w:rsidRPr="00DE33BD" w:rsidRDefault="00E02F95" w:rsidP="00E02F95"/>
    <w:p w14:paraId="4820D4C3" w14:textId="77777777" w:rsidR="00E02F95" w:rsidRPr="00DE33BD" w:rsidRDefault="00E02F95" w:rsidP="00E02F95"/>
    <w:p w14:paraId="2E8F08AB" w14:textId="77777777" w:rsidR="00E02F95" w:rsidRPr="00DE33BD" w:rsidRDefault="00E02F95" w:rsidP="00E02F95">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FA5F500" w14:textId="795C0714" w:rsidR="00E02F95" w:rsidRPr="00E02F95" w:rsidRDefault="00E02F95" w:rsidP="00E02F95">
      <w:pPr>
        <w:rPr>
          <w:b/>
          <w:iCs/>
          <w:u w:val="single"/>
          <w:bdr w:val="single" w:sz="12" w:space="0" w:color="auto"/>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 xml:space="preserve">although not </w:t>
      </w:r>
      <w:r w:rsidRPr="00DE33BD">
        <w:rPr>
          <w:rStyle w:val="Emphasis"/>
        </w:rPr>
        <w:lastRenderedPageBreak/>
        <w:t>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165826F3" w14:textId="512B4253" w:rsidR="009F0A36" w:rsidRDefault="00F41013" w:rsidP="00F41013">
      <w:pPr>
        <w:pStyle w:val="Heading3"/>
      </w:pPr>
      <w:r>
        <w:lastRenderedPageBreak/>
        <w:t>Case</w:t>
      </w:r>
    </w:p>
    <w:p w14:paraId="30F4EAEF" w14:textId="77778918" w:rsidR="00F41013" w:rsidRPr="00F41013" w:rsidRDefault="00F41013" w:rsidP="0096325B">
      <w:pPr>
        <w:pStyle w:val="Heading4"/>
      </w:pPr>
      <w:r>
        <w:t xml:space="preserve">1] </w:t>
      </w:r>
      <w:r w:rsidRPr="00F41013">
        <w:t>Double turn - the Ortega evidence says space weaponization causes escalation, the Elvevold evidence says space heg is good because it lets the US achieve dominance through space weaponization - thats an explicit unavoidable double turn and an independent disad to the aff</w:t>
      </w:r>
    </w:p>
    <w:p w14:paraId="57BD30FD" w14:textId="1475DF5A" w:rsidR="009F58F5" w:rsidRPr="007E6009" w:rsidRDefault="009F58F5" w:rsidP="009F58F5">
      <w:pPr>
        <w:pStyle w:val="Heading4"/>
        <w:rPr>
          <w:sz w:val="32"/>
          <w:szCs w:val="24"/>
          <w:u w:val="single"/>
        </w:rPr>
      </w:pPr>
      <w:r>
        <w:t xml:space="preserve">2] </w:t>
      </w:r>
      <w:r>
        <w:t xml:space="preserve">Brands is a dumbass who misreads history and his literal job relies on </w:t>
      </w:r>
      <w:r w:rsidRPr="00CD1113">
        <w:rPr>
          <w:u w:val="single"/>
        </w:rPr>
        <w:t>worst-case fearmongering</w:t>
      </w:r>
      <w:r>
        <w:t xml:space="preserve"> </w:t>
      </w:r>
      <w:r w:rsidR="00AB2AE1">
        <w:t xml:space="preserve">huge link to the K </w:t>
      </w:r>
      <w:r>
        <w:t>– its not a coincidence he got the Henry Kissinger distinguishment, he has a vested interest in upholding US military dominance.</w:t>
      </w:r>
    </w:p>
    <w:p w14:paraId="74BC9CDE" w14:textId="77777777" w:rsidR="0049742A" w:rsidRDefault="0049742A" w:rsidP="0049742A">
      <w:r w:rsidRPr="00856809">
        <w:rPr>
          <w:rStyle w:val="Style13ptBold"/>
        </w:rPr>
        <w:t>Glaser</w:t>
      </w:r>
      <w:r>
        <w:rPr>
          <w:rStyle w:val="Style13ptBold"/>
        </w:rPr>
        <w:t xml:space="preserve"> ‘18</w:t>
      </w:r>
      <w:r w:rsidRPr="00856809">
        <w:t xml:space="preserve"> </w:t>
      </w:r>
    </w:p>
    <w:p w14:paraId="02DAE1B8" w14:textId="77777777" w:rsidR="0049742A" w:rsidRPr="00E35B6C" w:rsidRDefault="0049742A" w:rsidP="0049742A">
      <w:pPr>
        <w:rPr>
          <w:sz w:val="16"/>
          <w:szCs w:val="16"/>
        </w:rPr>
      </w:pPr>
      <w:r w:rsidRPr="00E35B6C">
        <w:rPr>
          <w:sz w:val="16"/>
          <w:szCs w:val="16"/>
        </w:rPr>
        <w:t>John. [John Glaser is Director of Foreign Policy Studies at the Cato Institute]“Truth, Power, and the Academy: A Response to Hal Brands - War on the Rocks.” War on the Rocks, 26 Mar. 2018, warontherocks.com/2018/03/truth-power-and-the-academy-a-response-to-hal-brands/. Accessed 7 Nov. 2021. |Harun|</w:t>
      </w:r>
    </w:p>
    <w:p w14:paraId="6F74F278" w14:textId="797EDAF2" w:rsidR="00F41013" w:rsidRPr="009F58F5" w:rsidRDefault="0049742A" w:rsidP="009F58F5">
      <w:pPr>
        <w:rPr>
          <w:sz w:val="12"/>
        </w:rPr>
      </w:pPr>
      <w:r w:rsidRPr="00CD1113">
        <w:rPr>
          <w:sz w:val="12"/>
        </w:rPr>
        <w:t xml:space="preserve">Academic expertise should guide U.S. foreign policy. Unfortunately, it does not really work that way. On a host of issues, there is an enormous gap between scholarship on international relations and the policy consensus in Washington. The United States persistently pursues foreign strategies that run contrary to the policy implications of the academic consensus. And on questions that are hotly debated in academia, Washington displays inviolable bipartisan unity. Hal Brands addressed the gap in an article in the American Interest last fall that was recently the subject of renewed interest on social media. There is “systematic evidence,” he writes, “that the scholarship-policy gap is real and widening.” And he accurately identifies the many disparities. “For decades, there has been a bipartisan policy consensus” that U.S. non-proliferation policies are vital for global security. “Scholars, however, are generally more sanguine.” Policymakers in the post-Cold War era arrived at a consensus to expand NATO eastward, while international relations scholars “overwhelmingly opposed” it. Washington thinks credibility is so important that it is worth fighting elective wars to preserve it, while “most scholars argue that credibility is a chimera.” On Iraq, “most foreign policy elites, and significant bipartisan majorities in the Congress” supported the case for war, which was “vociferously rejected by most international relations scholars.” And in Washington, “there has long been an unassailable consensus” around a grand strategy of primacy, Brands notes; “within the academy, however…the dominant school of thought favors American retrenchment.” Why this gap? According to Brands, scholars are “first and foremost citizens of the world,” and therefore less interested in pursuing the “national interest” than policymakers. Academics “see patriotic fervor as the enemy of objectivity,” and are therefore skeptical of “American power.” Third, scholars emphasize the costs of action while neglecting the costs of inaction. Fourth, they get swept up by “beautiful concepts” and elegant theories, naively blinding themselves to “the messiness of reality.” Prudent practitioners, he insists, incorporate unlikely worst-case scenarios into their policy decisions, while academics are free to privilege abstract risk assessment. Finally, policymakers face penalties for being wrong, whereas scholars get to spout off ideas while escaping the consequences. Brands is likely correct that scholars are more inclined to think systematically about issues than policymakers. Indeed, scholars are privileged in having positions that encourage them to think rigorously. And it might be true that academics care more about objectivity than patriotic zeal – thankfully so, given the deleterious effects exuberant patriotism can have on foreign policy. </w:t>
      </w:r>
      <w:r w:rsidRPr="00A076C2">
        <w:rPr>
          <w:rStyle w:val="Emphasis"/>
          <w:highlight w:val="green"/>
        </w:rPr>
        <w:t>Brands</w:t>
      </w:r>
      <w:r w:rsidRPr="00856809">
        <w:rPr>
          <w:rStyle w:val="Emphasis"/>
        </w:rPr>
        <w:t xml:space="preserve"> doesn’t argue for unhinged nationalism, but he does seem to </w:t>
      </w:r>
      <w:r w:rsidRPr="00A076C2">
        <w:rPr>
          <w:rStyle w:val="Emphasis"/>
          <w:highlight w:val="green"/>
        </w:rPr>
        <w:t>look favorably on</w:t>
      </w:r>
      <w:r w:rsidRPr="00856809">
        <w:rPr>
          <w:rStyle w:val="Emphasis"/>
        </w:rPr>
        <w:t xml:space="preserve"> the fact </w:t>
      </w:r>
      <w:r w:rsidRPr="005A13A0">
        <w:rPr>
          <w:rStyle w:val="Emphasis"/>
        </w:rPr>
        <w:t>that much Washington</w:t>
      </w:r>
      <w:r w:rsidRPr="00856809">
        <w:rPr>
          <w:rStyle w:val="Emphasis"/>
        </w:rPr>
        <w:t xml:space="preserve">-based </w:t>
      </w:r>
      <w:r w:rsidRPr="00A076C2">
        <w:rPr>
          <w:rStyle w:val="Emphasis"/>
          <w:highlight w:val="green"/>
        </w:rPr>
        <w:t>analysis</w:t>
      </w:r>
      <w:r w:rsidRPr="005A13A0">
        <w:rPr>
          <w:rStyle w:val="Emphasis"/>
        </w:rPr>
        <w:t xml:space="preserve"> is</w:t>
      </w:r>
      <w:r w:rsidRPr="00856809">
        <w:rPr>
          <w:rStyle w:val="Emphasis"/>
        </w:rPr>
        <w:t xml:space="preserve"> </w:t>
      </w:r>
      <w:r w:rsidRPr="00A076C2">
        <w:rPr>
          <w:rStyle w:val="Emphasis"/>
          <w:highlight w:val="green"/>
        </w:rPr>
        <w:t>tinged with love</w:t>
      </w:r>
      <w:r w:rsidRPr="00856809">
        <w:rPr>
          <w:rStyle w:val="Emphasis"/>
        </w:rPr>
        <w:t xml:space="preserve"> of country </w:t>
      </w:r>
      <w:r w:rsidRPr="005A13A0">
        <w:rPr>
          <w:rStyle w:val="Emphasis"/>
        </w:rPr>
        <w:t>and patriotic puffery, e</w:t>
      </w:r>
      <w:r w:rsidRPr="00856809">
        <w:rPr>
          <w:rStyle w:val="Emphasis"/>
        </w:rPr>
        <w:t xml:space="preserve">mphasizing America’s enlightened </w:t>
      </w:r>
      <w:r w:rsidRPr="00A076C2">
        <w:rPr>
          <w:rStyle w:val="Emphasis"/>
          <w:highlight w:val="green"/>
        </w:rPr>
        <w:t>intentions</w:t>
      </w:r>
      <w:r w:rsidRPr="00856809">
        <w:rPr>
          <w:rStyle w:val="Emphasis"/>
        </w:rPr>
        <w:t xml:space="preserve"> and special prerogatives </w:t>
      </w:r>
      <w:r w:rsidRPr="00A076C2">
        <w:rPr>
          <w:rStyle w:val="Emphasis"/>
          <w:highlight w:val="green"/>
        </w:rPr>
        <w:t>for imposing</w:t>
      </w:r>
      <w:r w:rsidRPr="00856809">
        <w:rPr>
          <w:rStyle w:val="Emphasis"/>
        </w:rPr>
        <w:t xml:space="preserve"> global </w:t>
      </w:r>
      <w:r w:rsidRPr="00A076C2">
        <w:rPr>
          <w:rStyle w:val="Emphasis"/>
          <w:highlight w:val="green"/>
        </w:rPr>
        <w:t>order</w:t>
      </w:r>
      <w:r w:rsidRPr="00856809">
        <w:rPr>
          <w:rStyle w:val="Emphasis"/>
        </w:rPr>
        <w:t xml:space="preserve">. This sort of </w:t>
      </w:r>
      <w:r w:rsidRPr="00A076C2">
        <w:rPr>
          <w:rStyle w:val="Emphasis"/>
          <w:highlight w:val="green"/>
        </w:rPr>
        <w:t>sentiment should be irrelevant</w:t>
      </w:r>
      <w:r w:rsidRPr="00856809">
        <w:rPr>
          <w:rStyle w:val="Emphasis"/>
        </w:rPr>
        <w:t xml:space="preserve"> if one is trying to get to objective answers to hard questions</w:t>
      </w:r>
      <w:r w:rsidRPr="00CD1113">
        <w:rPr>
          <w:sz w:val="12"/>
        </w:rPr>
        <w:t xml:space="preserve">. </w:t>
      </w:r>
      <w:r w:rsidRPr="00856809">
        <w:rPr>
          <w:rStyle w:val="StyleUnderline"/>
        </w:rPr>
        <w:t xml:space="preserve">Most of </w:t>
      </w:r>
      <w:r w:rsidRPr="00E35B6C">
        <w:rPr>
          <w:rStyle w:val="StyleUnderline"/>
          <w:highlight w:val="green"/>
        </w:rPr>
        <w:t>Brands’ account</w:t>
      </w:r>
      <w:r w:rsidRPr="00CD1113">
        <w:rPr>
          <w:sz w:val="12"/>
        </w:rPr>
        <w:t xml:space="preserve">, however, </w:t>
      </w:r>
      <w:r w:rsidRPr="00E35B6C">
        <w:rPr>
          <w:rStyle w:val="StyleUnderline"/>
          <w:highlight w:val="green"/>
        </w:rPr>
        <w:t>is</w:t>
      </w:r>
      <w:r w:rsidRPr="00856809">
        <w:rPr>
          <w:rStyle w:val="StyleUnderline"/>
        </w:rPr>
        <w:t xml:space="preserve"> just flat out </w:t>
      </w:r>
      <w:r w:rsidRPr="00E35B6C">
        <w:rPr>
          <w:rStyle w:val="StyleUnderline"/>
          <w:highlight w:val="green"/>
        </w:rPr>
        <w:t>wrong</w:t>
      </w:r>
      <w:r w:rsidRPr="00CD1113">
        <w:rPr>
          <w:sz w:val="12"/>
        </w:rPr>
        <w:t xml:space="preserve">. The evidence repudiates the suggestion, for example, that policymakers are held accountable for their ideas. The Obama administration’s war in Libya is widely considered a failure (Obama said not being prepared for the chaotic aftermath was the “worst mistake” of his presidency). Who in officialdom was held accountable? Which member of the Bush administration – or its Republican and Democratic enablers – suffered real consequences for the crime of preventive war against Iraq? Some point to Republican losses in subsequent elections, or the fact that Secretary of Defense Donald Rumsfeld was fired for mismanagement of the war, as examples of accountability. But Rumsfeld got canned because of particular operational ideas he held about deployment and tactics, not because he favored the war. And short-term electoral losses in the mid-terms or the next presidential election are weak sauce, not just because these fickle changes can hardly rectify past wrongs of such magnitude, but because the same crop of analysts and politicians for whom the Iraq War made perfect sense continue to dominate the foreign policy establishment, both in and out of government. Trump’s decision this week to hire John Bolton, a paragon of everything that is wrong with the war-prone and expert-allergic nature of U.S. foreign policy, as national security advisor is a perfect example of this lack of accountability. As Steve Walt recently pointed out, none of the scholars that signed the famed 2002 full page advertisement in the New York Times opposing the Iraq War have served in policy positions, whereas plenty of people in elected office, the unelected national security apparatus, and the foreign policy commentariat who did support the war continue to dominate these arenas. But it’s not just the big failures like Iraq and Libya. The ideas that drive these failed policies continue to dominate in Washington. The notion that America should fight preventive wars for the sake of non-proliferation is still widely shared. Fighting wars for the sake of credibility is also popular. Expanding NATO, despite the lack of benefit to U.S. interests and the instability it causes in Eastern Europe, almost amounts to religious doctrine. </w:t>
      </w:r>
      <w:r w:rsidRPr="00856809">
        <w:rPr>
          <w:rStyle w:val="Emphasis"/>
        </w:rPr>
        <w:t xml:space="preserve">Despite its steep costs and risky adventurism, a grand strategy of </w:t>
      </w:r>
      <w:r w:rsidRPr="00A076C2">
        <w:rPr>
          <w:rStyle w:val="Emphasis"/>
          <w:highlight w:val="green"/>
        </w:rPr>
        <w:t>primacy</w:t>
      </w:r>
      <w:r w:rsidRPr="00856809">
        <w:rPr>
          <w:rStyle w:val="Emphasis"/>
        </w:rPr>
        <w:t xml:space="preserve"> continues to </w:t>
      </w:r>
      <w:r w:rsidRPr="00A076C2">
        <w:rPr>
          <w:rStyle w:val="Emphasis"/>
          <w:highlight w:val="green"/>
        </w:rPr>
        <w:t>monopolize</w:t>
      </w:r>
      <w:r w:rsidRPr="00856809">
        <w:rPr>
          <w:rStyle w:val="Emphasis"/>
        </w:rPr>
        <w:t xml:space="preserve"> U.S. </w:t>
      </w:r>
      <w:r w:rsidRPr="00A076C2">
        <w:rPr>
          <w:rStyle w:val="Emphasis"/>
          <w:highlight w:val="green"/>
        </w:rPr>
        <w:t>foreign policy decision-making</w:t>
      </w:r>
      <w:r w:rsidRPr="00CD1113">
        <w:rPr>
          <w:sz w:val="12"/>
        </w:rPr>
        <w:t xml:space="preserve">. </w:t>
      </w:r>
      <w:r w:rsidRPr="00CD1113">
        <w:rPr>
          <w:rStyle w:val="StyleUnderline"/>
        </w:rPr>
        <w:t xml:space="preserve">The scholarship-policy gap persists because the </w:t>
      </w:r>
      <w:r w:rsidRPr="00CD1113">
        <w:rPr>
          <w:rStyle w:val="StyleUnderline"/>
          <w:highlight w:val="green"/>
        </w:rPr>
        <w:t>people</w:t>
      </w:r>
      <w:r w:rsidRPr="00CD1113">
        <w:rPr>
          <w:rStyle w:val="StyleUnderline"/>
        </w:rPr>
        <w:t xml:space="preserve"> and ideas that drive foreign policy in Washington </w:t>
      </w:r>
      <w:r w:rsidRPr="00CD1113">
        <w:rPr>
          <w:rStyle w:val="StyleUnderline"/>
          <w:highlight w:val="green"/>
        </w:rPr>
        <w:t xml:space="preserve">are not held </w:t>
      </w:r>
      <w:r w:rsidRPr="00CD1113">
        <w:rPr>
          <w:rStyle w:val="StyleUnderline"/>
          <w:highlight w:val="green"/>
        </w:rPr>
        <w:lastRenderedPageBreak/>
        <w:t>accountable for</w:t>
      </w:r>
      <w:r w:rsidRPr="00CD1113">
        <w:rPr>
          <w:rStyle w:val="StyleUnderline"/>
        </w:rPr>
        <w:t xml:space="preserve"> their </w:t>
      </w:r>
      <w:r w:rsidRPr="00CD1113">
        <w:rPr>
          <w:rStyle w:val="StyleUnderline"/>
          <w:highlight w:val="green"/>
        </w:rPr>
        <w:t>failures</w:t>
      </w:r>
      <w:r w:rsidRPr="00CD1113">
        <w:rPr>
          <w:sz w:val="12"/>
        </w:rPr>
        <w:t xml:space="preserve">, </w:t>
      </w:r>
      <w:r w:rsidRPr="00CD1113">
        <w:rPr>
          <w:rStyle w:val="StyleUnderline"/>
        </w:rPr>
        <w:t xml:space="preserve">and </w:t>
      </w:r>
      <w:r w:rsidRPr="00CD1113">
        <w:rPr>
          <w:rStyle w:val="StyleUnderline"/>
          <w:highlight w:val="green"/>
        </w:rPr>
        <w:t>instead</w:t>
      </w:r>
      <w:r w:rsidRPr="00CD1113">
        <w:rPr>
          <w:rStyle w:val="StyleUnderline"/>
        </w:rPr>
        <w:t xml:space="preserve"> are often </w:t>
      </w:r>
      <w:r w:rsidRPr="00CD1113">
        <w:rPr>
          <w:rStyle w:val="StyleUnderline"/>
          <w:highlight w:val="green"/>
        </w:rPr>
        <w:t>rewarded with</w:t>
      </w:r>
      <w:r w:rsidRPr="00CD1113">
        <w:rPr>
          <w:rStyle w:val="StyleUnderline"/>
        </w:rPr>
        <w:t xml:space="preserve"> a lifetime of high-status </w:t>
      </w:r>
      <w:r w:rsidRPr="00CD1113">
        <w:rPr>
          <w:rStyle w:val="StyleUnderline"/>
          <w:highlight w:val="green"/>
        </w:rPr>
        <w:t>revolving door positions</w:t>
      </w:r>
      <w:r w:rsidRPr="00CD1113">
        <w:rPr>
          <w:rStyle w:val="StyleUnderline"/>
        </w:rPr>
        <w:t xml:space="preserve"> in the policy and think tank worlds</w:t>
      </w:r>
      <w:r w:rsidRPr="00CD1113">
        <w:rPr>
          <w:sz w:val="12"/>
        </w:rPr>
        <w:t xml:space="preserve">. Bad ideas, particularly hawkish ones, and the people that hold them continue to win the day in Washington. That is not accountability. Nor does Brands’ discussion of worst-case scenario policymaking ring true. </w:t>
      </w:r>
      <w:r w:rsidRPr="00A076C2">
        <w:rPr>
          <w:rStyle w:val="StyleUnderline"/>
          <w:highlight w:val="green"/>
        </w:rPr>
        <w:t>Brands</w:t>
      </w:r>
      <w:r w:rsidRPr="00856809">
        <w:rPr>
          <w:rStyle w:val="StyleUnderline"/>
        </w:rPr>
        <w:t xml:space="preserve"> speaks favorably of former Vice President Dick Cheney’s “one percent doctrine,” which says that if a threat has even a one percent chance of becoming a reality</w:t>
      </w:r>
      <w:r w:rsidRPr="00CD1113">
        <w:rPr>
          <w:sz w:val="12"/>
        </w:rPr>
        <w:t xml:space="preserve">, </w:t>
      </w:r>
      <w:r w:rsidRPr="00856809">
        <w:rPr>
          <w:rStyle w:val="StyleUnderline"/>
        </w:rPr>
        <w:t>it requires enormous resources to mitigate</w:t>
      </w:r>
      <w:r w:rsidRPr="00CD1113">
        <w:rPr>
          <w:sz w:val="12"/>
        </w:rPr>
        <w:t xml:space="preserve">. </w:t>
      </w:r>
      <w:r w:rsidRPr="00856809">
        <w:rPr>
          <w:rStyle w:val="Emphasis"/>
        </w:rPr>
        <w:t xml:space="preserve">The </w:t>
      </w:r>
      <w:r w:rsidRPr="00A076C2">
        <w:rPr>
          <w:rStyle w:val="Emphasis"/>
          <w:highlight w:val="green"/>
        </w:rPr>
        <w:t>argument that Washington ought to design policies based on inflated threats</w:t>
      </w:r>
      <w:r w:rsidRPr="00856809">
        <w:rPr>
          <w:rStyle w:val="Emphasis"/>
        </w:rPr>
        <w:t xml:space="preserve"> of worst-case scenarios, </w:t>
      </w:r>
      <w:r w:rsidRPr="00CD1113">
        <w:rPr>
          <w:rStyle w:val="Emphasis"/>
          <w:highlight w:val="green"/>
        </w:rPr>
        <w:t>instead of</w:t>
      </w:r>
      <w:r w:rsidRPr="00856809">
        <w:rPr>
          <w:rStyle w:val="Emphasis"/>
        </w:rPr>
        <w:t xml:space="preserve"> the </w:t>
      </w:r>
      <w:r w:rsidRPr="00CD1113">
        <w:rPr>
          <w:rStyle w:val="Emphasis"/>
          <w:highlight w:val="green"/>
        </w:rPr>
        <w:t>rational</w:t>
      </w:r>
      <w:r w:rsidRPr="00856809">
        <w:rPr>
          <w:rStyle w:val="Emphasis"/>
        </w:rPr>
        <w:t xml:space="preserve"> cost-benefit risk </w:t>
      </w:r>
      <w:r w:rsidRPr="00CD1113">
        <w:rPr>
          <w:rStyle w:val="Emphasis"/>
          <w:highlight w:val="green"/>
        </w:rPr>
        <w:t>assessments</w:t>
      </w:r>
      <w:r w:rsidRPr="00856809">
        <w:rPr>
          <w:rStyle w:val="Emphasis"/>
        </w:rPr>
        <w:t xml:space="preserve"> done by scholars, </w:t>
      </w:r>
      <w:r w:rsidRPr="00CD1113">
        <w:rPr>
          <w:rStyle w:val="Emphasis"/>
        </w:rPr>
        <w:t>is dangerously wrong</w:t>
      </w:r>
      <w:r w:rsidRPr="00CD1113">
        <w:rPr>
          <w:sz w:val="12"/>
        </w:rPr>
        <w:t xml:space="preserve">. America’s post-9/11 “War on Terror” policies have done exactly that, and it has led to a host of destabilizing elective wars and egregious overspending on homeland security. Plus, </w:t>
      </w:r>
      <w:r w:rsidRPr="00CD1113">
        <w:rPr>
          <w:rStyle w:val="StyleUnderline"/>
          <w:highlight w:val="green"/>
        </w:rPr>
        <w:t>Brands’ reading of history</w:t>
      </w:r>
      <w:r w:rsidRPr="00CD1113">
        <w:rPr>
          <w:rStyle w:val="StyleUnderline"/>
        </w:rPr>
        <w:t xml:space="preserve"> here </w:t>
      </w:r>
      <w:r w:rsidRPr="00CD1113">
        <w:rPr>
          <w:rStyle w:val="StyleUnderline"/>
          <w:highlight w:val="green"/>
        </w:rPr>
        <w:t>is selective</w:t>
      </w:r>
      <w:r w:rsidRPr="00CD1113">
        <w:rPr>
          <w:sz w:val="12"/>
        </w:rPr>
        <w:t xml:space="preserve">. On issues ranging from NATO expansion and competition with China, to humanitarian intervention in Libya and beyond, </w:t>
      </w:r>
      <w:r w:rsidRPr="00CD1113">
        <w:rPr>
          <w:rStyle w:val="StyleUnderline"/>
        </w:rPr>
        <w:t>policymakers have roundly espoused best-case scenarios for the outcomes of their policies</w:t>
      </w:r>
      <w:r w:rsidRPr="00CD1113">
        <w:rPr>
          <w:sz w:val="12"/>
        </w:rPr>
        <w:t xml:space="preserve">. Instead, </w:t>
      </w:r>
      <w:r w:rsidRPr="00CD1113">
        <w:rPr>
          <w:rStyle w:val="StyleUnderline"/>
        </w:rPr>
        <w:t>it has been scholars who have warned of worst-case scenarios – citing standoffs with Russia</w:t>
      </w:r>
      <w:r w:rsidRPr="00CD1113">
        <w:rPr>
          <w:sz w:val="12"/>
        </w:rPr>
        <w:t xml:space="preserve">, </w:t>
      </w:r>
      <w:r w:rsidRPr="00CD1113">
        <w:rPr>
          <w:rStyle w:val="StyleUnderline"/>
        </w:rPr>
        <w:t>escalatory risks with China</w:t>
      </w:r>
      <w:r w:rsidRPr="00CD1113">
        <w:rPr>
          <w:sz w:val="12"/>
        </w:rPr>
        <w:t xml:space="preserve">, </w:t>
      </w:r>
      <w:r w:rsidRPr="00CD1113">
        <w:rPr>
          <w:rStyle w:val="StyleUnderline"/>
        </w:rPr>
        <w:t>and the impossibility of reconstructing broken states at any reasonable cost</w:t>
      </w:r>
      <w:r w:rsidRPr="00CD1113">
        <w:rPr>
          <w:sz w:val="12"/>
        </w:rPr>
        <w:t xml:space="preserve">. In short, Brands has presented the problem in reverse: What needs to be explained is not why academics are out of touch, but why policymakers have been so doggedly resistant to their more reliable counterparts in academia. One reason is that states resist dissent. Government bureaucracies tend to suppress ideas that challenge the reigning doctrine. The State Department purged officials in the 1940s and 1950s who questioned U.S. support for Chang Kai Shek’s government and presented Communist China as something other than a monolithic threat. During the Vietnam War, the CIA silenced analysts who warned about the strength of the Vietcong. The analysis of intelligence officials who poked holes in the WMD case for the Iraq War were shoved into the footnotes of the National Intelligence Estimate, and dissent from Energy Department scientists about the infamous “aluminum tubes” was quashed. In addition, states are bad at self-evaluation. As Steven Van Evera argues, “Myths, false propaganda, and anachronistic beliefs persist in the absence of strong evaluative institutions to test ideas against logic and evidence, weeding out those that fail.” Socialization and status quo bias play a big role in the policy echo chamber as well. As Morton Halperin and Priscilla Clapp underscore, “Ideological thinking also tends to characterize staff members who have had a long period of involvement in a particular area and become committed to a particular doctrine, such as the need for American hegemony.” Parochial self-interest is a factor, too. As Micah Zenko and Michael Cohen argue, “The specter of looming dangers sustains and justifies the massive budgets of the military and the intelligence agencies, along with the national security infrastructure that exists outside government – defense contractors, lobbying groups, think tanks, and academic departments.” </w:t>
      </w:r>
      <w:r w:rsidRPr="00A076C2">
        <w:rPr>
          <w:rStyle w:val="Emphasis"/>
          <w:highlight w:val="green"/>
        </w:rPr>
        <w:t>Nobody whose job depends on inflating</w:t>
      </w:r>
      <w:r w:rsidRPr="00CD1113">
        <w:rPr>
          <w:rStyle w:val="Emphasis"/>
        </w:rPr>
        <w:t xml:space="preserve"> foreign </w:t>
      </w:r>
      <w:r w:rsidRPr="00A076C2">
        <w:rPr>
          <w:rStyle w:val="Emphasis"/>
          <w:highlight w:val="green"/>
        </w:rPr>
        <w:t>threats wants to confront their</w:t>
      </w:r>
      <w:r w:rsidRPr="00CD1113">
        <w:rPr>
          <w:rStyle w:val="Emphasis"/>
        </w:rPr>
        <w:t xml:space="preserve"> own </w:t>
      </w:r>
      <w:r w:rsidRPr="00A076C2">
        <w:rPr>
          <w:rStyle w:val="Emphasis"/>
          <w:highlight w:val="green"/>
        </w:rPr>
        <w:t>redundancy</w:t>
      </w:r>
      <w:r w:rsidRPr="00856809">
        <w:rPr>
          <w:rStyle w:val="Emphasis"/>
        </w:rPr>
        <w:t xml:space="preserve"> or hear that their searching for monsters to destroy is dangerous.</w:t>
      </w:r>
      <w:r w:rsidRPr="00CD1113">
        <w:rPr>
          <w:sz w:val="12"/>
        </w:rPr>
        <w:t xml:space="preserve"> Nor is this just a bureaucratic issue. Elite politicking plays a role as well. As Jack Snyder shows, domestic coalition-building among various political, bureaucratic, and special interest groups in the Cold War era helped “pav[e] the way for a Cold War consensus behind expanded military commitments.” These factions sometimes “resorted to disingenuous strategic exaggerations to sell their program,” resulting in a “spiral of myth-making” that provided “political and intellectual pressure toward global military entanglements.” Then there are think tanks. One might assume think tanks help mitigate these problems in government. In reality, they are subject to their own perverse incentives that reinforce them. Benjamin H. Friedman and Justin Logan wrote recently that America’s current grand strategy of primacy “serves the interests of U.S. political leaders,” so “there is little demand for arguments questioning it.” Think tank analysis is plagued by an “operational mindset,” which takes existing objectives as a given and provides analysis mostly on how best to implement them, not whether they are wise to begin with. In this, think tanks are frequently beholden, consciously or not, to their funders’ policy preferences. The history of the RAND Corporation’s work on the Vietnam War is a good example. Projects on operational questions got more funding, and research that contradicted official thinking was shunned. In short, since most think tanks service policymakers rather than guide them, their work tends to reflect the policy preferences of Washington rather than the scholarly consensus. Analysts who want to have an influence on policy face powerful incentivizes to conform to Washington’s preferences. Think tanks thrive on maintaining relevance and the appearance of policy influence, and if advocating for the scholarly consensus on an issue goes against the grain and gets analysts uninvited to the next closed-door meeting or high-prolife event, organizations are wont to assimilate to the agenda in Washington. This is not to condemn analysts and practitioners as mendacious sell-outs. Most are earnest, well-meaning, and genuine adherents to the policies for which they advocate. Nevertheless, many often knowingly buck ideas that challenge the consensus du jour. I have personally listened to former officials privately take views popular in academia, but abstain from public advocacy because they feel constrained by the narrow parameters of debate in Washington. Fellow think tank analysts have told me of their reluctance to publicly tout policies that lie outside these parameters for fear of sabotaging their viability for a future job in government. Scholars are not angels. They face their own institutional pathologies and perverse incentives, like everybody else. We should not slip into the logical fallacy of the Appeal to Authority. Still, scholars are far more insulated in this respect than the policy communities in Washington, and the fact that bad ideas, popular in D.C. but unsupported in academia, keep getting the United States into trouble abroad, should say something about the imperative of giving greater credence to scholarship. Ultimately, Brands is right that there is a gap between scholarship and practice. The problem, however, lies far more with a policymaking establishment that is resistant to external input than it does with scholars who often go to great lengths and bear real costs to make their insights known to Washington. Before placing blame with the academy, we should pause to reflect on the policymaking establishment’s own problematic record over the last several decades. Bridging the gap is indeed important, but the solution lies in opening up the policymaking process to scholarly insights – not encouraging scholars to embrace Washington’s self-congratulatory discourse.</w:t>
      </w:r>
    </w:p>
    <w:p w14:paraId="0D921A58" w14:textId="77777777" w:rsidR="000607FC" w:rsidRDefault="000607FC" w:rsidP="000607FC">
      <w:pPr>
        <w:pStyle w:val="Heading4"/>
      </w:pPr>
      <w:r>
        <w:lastRenderedPageBreak/>
        <w:t xml:space="preserve">3] </w:t>
      </w:r>
      <w:r>
        <w:t>Their Heiwell evidence says that Jeff Bezos has pitched the Idea of a private space satellite similar to the ISS but there isn’t even a formal agreement about this yet which means they have 0 inherency saying that the ISS will be overtaken and not just re-extended in the future, Their jones evidence once again just says that it might happen not that it is going to happen.</w:t>
      </w:r>
    </w:p>
    <w:p w14:paraId="39095CF0" w14:textId="77777777" w:rsidR="000607FC" w:rsidRDefault="000607FC" w:rsidP="000607FC"/>
    <w:p w14:paraId="373F3B27" w14:textId="3631EA12" w:rsidR="000607FC" w:rsidRDefault="000607FC" w:rsidP="000607FC">
      <w:pPr>
        <w:pStyle w:val="Heading4"/>
      </w:pPr>
      <w:r>
        <w:t xml:space="preserve">4] </w:t>
      </w:r>
      <w:r>
        <w:t>They have an extremely basic take on space cooperation, they assume that the companies that would build the space station would also operate out of it, that is untrue their Jones evidence says that they would be contracted meaning it would just replace the ISS. International coop over scientific and technological development that occur multilaterally over space would still occur and that is what their smith card discusses.</w:t>
      </w:r>
    </w:p>
    <w:p w14:paraId="0FCD2A74" w14:textId="77777777" w:rsidR="000607FC" w:rsidRDefault="000607FC" w:rsidP="000607FC"/>
    <w:p w14:paraId="4CE24B1A" w14:textId="27515136" w:rsidR="000607FC" w:rsidRDefault="000607FC" w:rsidP="000607FC">
      <w:pPr>
        <w:pStyle w:val="Heading4"/>
      </w:pPr>
      <w:r>
        <w:t xml:space="preserve">5] </w:t>
      </w:r>
      <w:r>
        <w:t>No internal link to solving Militarization, they say that its inevitable but their evidence says that the only way that multi-lat will solve is if china, india, Israel and iran are on the table, NONE OF THESE COUNTRIES HAVE EVER BEEN TO THE ISS</w:t>
      </w:r>
    </w:p>
    <w:p w14:paraId="3CBBC63E" w14:textId="77777777" w:rsidR="00F40E8D" w:rsidRDefault="00F40E8D" w:rsidP="00F40E8D"/>
    <w:p w14:paraId="0AB10F72" w14:textId="77777777" w:rsidR="00F40E8D" w:rsidRDefault="00F40E8D" w:rsidP="00F40E8D">
      <w:r>
        <w:rPr>
          <w:noProof/>
        </w:rPr>
        <w:lastRenderedPageBreak/>
        <w:drawing>
          <wp:anchor distT="0" distB="0" distL="114300" distR="114300" simplePos="0" relativeHeight="251659264" behindDoc="0" locked="0" layoutInCell="1" allowOverlap="1" wp14:anchorId="2D137F29" wp14:editId="60020782">
            <wp:simplePos x="0" y="0"/>
            <wp:positionH relativeFrom="column">
              <wp:posOffset>0</wp:posOffset>
            </wp:positionH>
            <wp:positionV relativeFrom="paragraph">
              <wp:posOffset>-5059680</wp:posOffset>
            </wp:positionV>
            <wp:extent cx="4933950" cy="401955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0"/>
                    <a:stretch>
                      <a:fillRect/>
                    </a:stretch>
                  </pic:blipFill>
                  <pic:spPr>
                    <a:xfrm>
                      <a:off x="0" y="0"/>
                      <a:ext cx="4933950" cy="4019550"/>
                    </a:xfrm>
                    <a:prstGeom prst="rect">
                      <a:avLst/>
                    </a:prstGeom>
                  </pic:spPr>
                </pic:pic>
              </a:graphicData>
            </a:graphic>
          </wp:anchor>
        </w:drawing>
      </w:r>
    </w:p>
    <w:p w14:paraId="45AA3080" w14:textId="77777777" w:rsidR="00F40E8D" w:rsidRPr="00BC5708" w:rsidRDefault="00F40E8D" w:rsidP="00F40E8D">
      <w:r>
        <w:t xml:space="preserve">Source- </w:t>
      </w:r>
      <w:r w:rsidRPr="00BC5708">
        <w:t>https://en.wikipedia.org/wiki/List_of_visitors_to_the_International_Space_Station</w:t>
      </w:r>
    </w:p>
    <w:p w14:paraId="68680909" w14:textId="20680FAC" w:rsidR="009F0A36" w:rsidRDefault="009F0A36" w:rsidP="00984778"/>
    <w:p w14:paraId="51CF5CF5" w14:textId="66280687" w:rsidR="005B68F1" w:rsidRPr="00826A97" w:rsidRDefault="00C62934" w:rsidP="005B68F1">
      <w:pPr>
        <w:pStyle w:val="Heading4"/>
        <w:rPr>
          <w:b w:val="0"/>
          <w:u w:val="single"/>
        </w:rPr>
      </w:pPr>
      <w:r>
        <w:t xml:space="preserve">6] </w:t>
      </w:r>
      <w:r w:rsidR="005B68F1">
        <w:t xml:space="preserve">No space wars </w:t>
      </w:r>
      <w:r w:rsidR="005B68F1" w:rsidRPr="00826A97">
        <w:rPr>
          <w:b w:val="0"/>
        </w:rPr>
        <w:t xml:space="preserve">--- </w:t>
      </w:r>
      <w:r w:rsidR="005B68F1" w:rsidRPr="00826A97">
        <w:rPr>
          <w:b w:val="0"/>
          <w:u w:val="single"/>
        </w:rPr>
        <w:t>dependence on space</w:t>
      </w:r>
      <w:r w:rsidR="005B68F1" w:rsidRPr="00826A97">
        <w:rPr>
          <w:b w:val="0"/>
        </w:rPr>
        <w:t xml:space="preserve"> creates a </w:t>
      </w:r>
      <w:r w:rsidR="005B68F1" w:rsidRPr="00826A97">
        <w:rPr>
          <w:b w:val="0"/>
          <w:u w:val="single"/>
        </w:rPr>
        <w:t xml:space="preserve">de facto taboo </w:t>
      </w:r>
    </w:p>
    <w:p w14:paraId="1B2E1100" w14:textId="77777777" w:rsidR="005B68F1" w:rsidRPr="00CC2A6A" w:rsidRDefault="005B68F1" w:rsidP="005B68F1">
      <w:pPr>
        <w:rPr>
          <w:rStyle w:val="Style13ptBold"/>
        </w:rPr>
      </w:pPr>
      <w:r w:rsidRPr="00CC2A6A">
        <w:rPr>
          <w:rStyle w:val="Style13ptBold"/>
        </w:rPr>
        <w:t>Triezenberg, 17</w:t>
      </w:r>
    </w:p>
    <w:p w14:paraId="514EF95A" w14:textId="77777777" w:rsidR="005B68F1" w:rsidRDefault="005B68F1" w:rsidP="005B68F1">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1" w:history="1">
        <w:r>
          <w:rPr>
            <w:rStyle w:val="Hyperlink"/>
          </w:rPr>
          <w:t>https://www.rand.org/pubs/rgs_dissertations/RGSD400.html</w:t>
        </w:r>
      </w:hyperlink>
    </w:p>
    <w:p w14:paraId="5DC0CF0E" w14:textId="77777777" w:rsidR="005B68F1" w:rsidRPr="00CC2A6A" w:rsidRDefault="005B68F1" w:rsidP="005B68F1"/>
    <w:p w14:paraId="48D4325D" w14:textId="77777777" w:rsidR="005B68F1" w:rsidRDefault="005B68F1" w:rsidP="005B68F1">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 xml:space="preserve">if </w:t>
      </w:r>
      <w:r w:rsidRPr="005C441A">
        <w:rPr>
          <w:rStyle w:val="TitleChar"/>
          <w:highlight w:val="cyan"/>
        </w:rPr>
        <w:lastRenderedPageBreak/>
        <w:t>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0F4A1DB4" w14:textId="79F36AC9" w:rsidR="00FA08C6" w:rsidRDefault="002A3511" w:rsidP="002A3511">
      <w:pPr>
        <w:pStyle w:val="Heading4"/>
      </w:pPr>
      <w:r>
        <w:t>Public sector thunps – will creat more</w:t>
      </w:r>
    </w:p>
    <w:p w14:paraId="2562F079" w14:textId="70256DBF" w:rsidR="00E27D28" w:rsidRDefault="00C62934" w:rsidP="00FA08C6">
      <w:pPr>
        <w:pStyle w:val="Heading4"/>
      </w:pPr>
      <w:r>
        <w:t xml:space="preserve">7] </w:t>
      </w:r>
      <w:r w:rsidR="00E27D28">
        <w:t>We’ll impact turn Heg</w:t>
      </w:r>
    </w:p>
    <w:p w14:paraId="4BB8F225" w14:textId="4C48C864" w:rsidR="00E27D28" w:rsidRPr="00E27D28" w:rsidRDefault="00811669" w:rsidP="00E27D28">
      <w:pPr>
        <w:pStyle w:val="Heading4"/>
      </w:pPr>
      <w:r>
        <w:t>Stokes fails – the idea of benign hegemony fails – a] directly contradictory with Elvevold which says soft heg fails b] this means that they have no internal link to Elvevold about absolute dominance to space c] this just describes an idealized multilateral world, not one that has ever existed or will exist in practice – empirlcally proven that US refuses to use soft power and rules with an iron fist</w:t>
      </w:r>
    </w:p>
    <w:p w14:paraId="21956CC5" w14:textId="351E2A79" w:rsidR="00FA08C6" w:rsidRDefault="00FA08C6" w:rsidP="00FA08C6">
      <w:pPr>
        <w:pStyle w:val="Heading4"/>
      </w:pPr>
      <w:r>
        <w:t>US hegemony is dead – there’s no coming back</w:t>
      </w:r>
      <w:r w:rsidR="00E27D28">
        <w:t xml:space="preserve"> – proves even if it is more stable with a dominant power, the US isn’t the </w:t>
      </w:r>
      <w:r w:rsidR="00816080">
        <w:t>one running the world</w:t>
      </w:r>
    </w:p>
    <w:p w14:paraId="7C7A7676" w14:textId="77777777" w:rsidR="00FA08C6" w:rsidRDefault="00FA08C6" w:rsidP="00FA08C6">
      <w:pPr>
        <w:pStyle w:val="ListParagraph"/>
        <w:numPr>
          <w:ilvl w:val="0"/>
          <w:numId w:val="13"/>
        </w:numPr>
      </w:pPr>
      <w:r>
        <w:t>COVID, economic downturns, nationalistic politics, security internationally</w:t>
      </w:r>
    </w:p>
    <w:p w14:paraId="011F9637" w14:textId="77777777" w:rsidR="00FA08C6" w:rsidRDefault="00FA08C6" w:rsidP="00FA08C6">
      <w:pPr>
        <w:pStyle w:val="ListParagraph"/>
        <w:numPr>
          <w:ilvl w:val="0"/>
          <w:numId w:val="13"/>
        </w:numPr>
      </w:pPr>
      <w:r>
        <w:t>Rise in other great powers to rival</w:t>
      </w:r>
    </w:p>
    <w:p w14:paraId="33D26D82" w14:textId="77777777" w:rsidR="00FA08C6" w:rsidRDefault="00FA08C6" w:rsidP="00FA08C6">
      <w:pPr>
        <w:pStyle w:val="ListParagraph"/>
        <w:numPr>
          <w:ilvl w:val="0"/>
          <w:numId w:val="13"/>
        </w:numPr>
      </w:pPr>
      <w:r>
        <w:t>Weaker states can seek alternatives to US support</w:t>
      </w:r>
    </w:p>
    <w:p w14:paraId="2ABFF08A" w14:textId="77777777" w:rsidR="00FA08C6" w:rsidRDefault="00FA08C6" w:rsidP="00FA08C6">
      <w:pPr>
        <w:pStyle w:val="ListParagraph"/>
        <w:numPr>
          <w:ilvl w:val="0"/>
          <w:numId w:val="13"/>
        </w:numPr>
      </w:pPr>
      <w:r>
        <w:t>Rise in right-wing networks vs liberal policies</w:t>
      </w:r>
    </w:p>
    <w:p w14:paraId="207BBB15" w14:textId="77777777" w:rsidR="00FA08C6" w:rsidRDefault="00FA08C6" w:rsidP="00FA08C6">
      <w:r>
        <w:rPr>
          <w:rStyle w:val="Style13ptBold"/>
        </w:rPr>
        <w:lastRenderedPageBreak/>
        <w:t xml:space="preserve">Cooley and Nexon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22" w:history="1">
        <w:r>
          <w:rPr>
            <w:rStyle w:val="Hyperlink"/>
          </w:rPr>
          <w:t>https://www.foreignaffairs.com/articles/united-states/2020-06-09/how-hegemony-ends</w:t>
        </w:r>
      </w:hyperlink>
      <w:r>
        <w:t>) //EG</w:t>
      </w:r>
    </w:p>
    <w:p w14:paraId="45C4E7C3" w14:textId="77777777" w:rsidR="00FA08C6" w:rsidRPr="003F1637" w:rsidRDefault="00FA08C6" w:rsidP="00FA08C6">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2DFBFED7" w14:textId="77777777" w:rsidR="00FA08C6" w:rsidRPr="003F1637" w:rsidRDefault="00FA08C6" w:rsidP="00FA08C6">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376C5BEB" w14:textId="77777777" w:rsidR="00FA08C6" w:rsidRPr="003F1637" w:rsidRDefault="00FA08C6" w:rsidP="00FA08C6">
      <w:pPr>
        <w:rPr>
          <w:sz w:val="16"/>
          <w:szCs w:val="16"/>
        </w:rPr>
      </w:pPr>
      <w:r w:rsidRPr="003F1637">
        <w:rPr>
          <w:sz w:val="16"/>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530F09BB" w14:textId="77777777" w:rsidR="00FA08C6" w:rsidRPr="003F1637" w:rsidRDefault="00FA08C6" w:rsidP="00FA08C6">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18919F87" w14:textId="77777777" w:rsidR="000B4258" w:rsidRDefault="00FA08C6" w:rsidP="00FA08C6">
      <w:pPr>
        <w:rPr>
          <w:sz w:val="16"/>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p>
    <w:p w14:paraId="4B09801D" w14:textId="77777777" w:rsidR="000B4258" w:rsidRDefault="000B4258" w:rsidP="00FA08C6">
      <w:pPr>
        <w:rPr>
          <w:sz w:val="16"/>
        </w:rPr>
      </w:pPr>
    </w:p>
    <w:p w14:paraId="6A15518E" w14:textId="77777777" w:rsidR="000B4258" w:rsidRDefault="000B4258" w:rsidP="00FA08C6">
      <w:pPr>
        <w:rPr>
          <w:sz w:val="16"/>
        </w:rPr>
      </w:pPr>
    </w:p>
    <w:p w14:paraId="02F53017" w14:textId="4684A75C" w:rsidR="00FA08C6" w:rsidRPr="003F1637" w:rsidRDefault="00FA08C6" w:rsidP="00FA08C6">
      <w:pPr>
        <w:rPr>
          <w:rStyle w:val="StyleUnderline"/>
        </w:rPr>
      </w:pP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13429E14" w14:textId="77777777" w:rsidR="00FA08C6" w:rsidRPr="00A3517E" w:rsidRDefault="00FA08C6" w:rsidP="00FA08C6">
      <w:pPr>
        <w:rPr>
          <w:b/>
          <w:iCs/>
          <w:u w:val="single"/>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7DB70FD3" w14:textId="77777777" w:rsidR="00FA08C6" w:rsidRDefault="00FA08C6" w:rsidP="00FA08C6">
      <w:pPr>
        <w:pStyle w:val="Heading4"/>
      </w:pPr>
      <w:r>
        <w:t>That means trying to fight back ensures counterbalancing and war</w:t>
      </w:r>
    </w:p>
    <w:p w14:paraId="72E70916" w14:textId="77777777" w:rsidR="00FA08C6" w:rsidRPr="00A3163C" w:rsidRDefault="00FA08C6" w:rsidP="00FA08C6">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And A Liberal International Order</w:t>
      </w:r>
      <w:r>
        <w:t xml:space="preserve">.” May 17, 2018. </w:t>
      </w:r>
      <w:r w:rsidRPr="00A3163C">
        <w:t>https://lobelog.com/beyond-hegemony-and-a-liberal-international-order/</w:t>
      </w:r>
    </w:p>
    <w:p w14:paraId="24547F83" w14:textId="77777777" w:rsidR="00FA08C6" w:rsidRPr="00A3163C" w:rsidRDefault="00FA08C6" w:rsidP="00FA08C6">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58AC9B6E" w14:textId="77777777" w:rsidR="00FA08C6" w:rsidRPr="00A3163C" w:rsidRDefault="00FA08C6" w:rsidP="00FA08C6">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70D3B8CE" w14:textId="77777777" w:rsidR="00FA08C6" w:rsidRPr="00A3163C" w:rsidRDefault="00FA08C6" w:rsidP="00FA08C6">
      <w:r w:rsidRPr="00A3163C">
        <w:lastRenderedPageBreak/>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F23A80">
        <w:rPr>
          <w:rStyle w:val="Emphasis"/>
          <w:highlight w:val="green"/>
        </w:rPr>
        <w:t>a fundamental shift in global realities</w:t>
      </w:r>
      <w:r w:rsidRPr="00A3163C">
        <w:rPr>
          <w:rStyle w:val="StyleUnderline"/>
        </w:rPr>
        <w:t xml:space="preserve">—the centrifugal redistribution of power and influence in the international system </w:t>
      </w:r>
      <w:r w:rsidRPr="00F23A80">
        <w:rPr>
          <w:rStyle w:val="Emphasis"/>
          <w:highlight w:val="green"/>
        </w:rPr>
        <w:t>that has brought to an end the “American century</w:t>
      </w:r>
      <w:r w:rsidRPr="00F23A80">
        <w:rPr>
          <w:rStyle w:val="StyleUnderline"/>
          <w:highlight w:val="green"/>
        </w:rPr>
        <w:t>.</w:t>
      </w:r>
      <w:r w:rsidRPr="00F23A80">
        <w:rPr>
          <w:highlight w:val="green"/>
        </w:rPr>
        <w:t xml:space="preserve">” </w:t>
      </w:r>
      <w:r w:rsidRPr="00F23A80">
        <w:rPr>
          <w:rStyle w:val="StyleUnderline"/>
          <w:highlight w:val="green"/>
        </w:rPr>
        <w:t xml:space="preserve">The United States has become </w:t>
      </w:r>
      <w:r w:rsidRPr="00F23A80">
        <w:rPr>
          <w:rStyle w:val="Emphasis"/>
          <w:sz w:val="24"/>
          <w:highlight w:val="green"/>
        </w:rPr>
        <w:t>just another power</w:t>
      </w:r>
      <w:r w:rsidRPr="00A3163C">
        <w:rPr>
          <w:rStyle w:val="StyleUnderline"/>
        </w:rPr>
        <w:t xml:space="preserve"> in a system</w:t>
      </w:r>
      <w:r w:rsidRPr="00A3163C">
        <w:t xml:space="preserve"> for which it no longer sets or enforces the rules, if it ever really did.</w:t>
      </w:r>
    </w:p>
    <w:p w14:paraId="05659B9E" w14:textId="77777777" w:rsidR="00FA08C6" w:rsidRPr="00A3163C" w:rsidRDefault="00FA08C6" w:rsidP="00FA08C6">
      <w:pPr>
        <w:rPr>
          <w:rStyle w:val="StyleUnderline"/>
        </w:rPr>
      </w:pPr>
      <w:r w:rsidRPr="00A3163C">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F23A80">
        <w:rPr>
          <w:rStyle w:val="StyleUnderline"/>
          <w:highlight w:val="green"/>
        </w:rPr>
        <w:t>Republicans </w:t>
      </w:r>
      <w:hyperlink r:id="rId23"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24" w:history="1">
        <w:r w:rsidRPr="00A3163C">
          <w:rPr>
            <w:rStyle w:val="Hyperlink"/>
          </w:rPr>
          <w:t>arguing</w:t>
        </w:r>
      </w:hyperlink>
      <w:r w:rsidRPr="00A3163C">
        <w:t xml:space="preserve"> that greater iinvestment in allies and diplomacy, combined with military engagement might reverse the tide. </w:t>
      </w:r>
      <w:r w:rsidRPr="00A3163C">
        <w:rPr>
          <w:rStyle w:val="StyleUnderline"/>
        </w:rPr>
        <w:t>Think tanks scurry to </w:t>
      </w:r>
      <w:hyperlink r:id="rId25" w:history="1">
        <w:r w:rsidRPr="00A3163C">
          <w:rPr>
            <w:rStyle w:val="StyleUnderline"/>
          </w:rPr>
          <w:t>define</w:t>
        </w:r>
      </w:hyperlink>
      <w:r w:rsidRPr="00A3163C">
        <w:rPr>
          <w:rStyle w:val="StyleUnderline"/>
        </w:rPr>
        <w:t xml:space="preserve"> new national security and military policies that can put America back on top.</w:t>
      </w:r>
    </w:p>
    <w:p w14:paraId="260FBBB7" w14:textId="77777777" w:rsidR="00FA08C6" w:rsidRPr="00A3163C" w:rsidRDefault="00FA08C6" w:rsidP="00FA08C6">
      <w:pPr>
        <w:rPr>
          <w:rStyle w:val="StyleUnderline"/>
        </w:rPr>
      </w:pPr>
      <w:r w:rsidRPr="00F23A80">
        <w:rPr>
          <w:rStyle w:val="Emphasis"/>
          <w:sz w:val="24"/>
          <w:highlight w:val="green"/>
        </w:rPr>
        <w:t>This debate is a circular firing squad</w:t>
      </w:r>
      <w:r w:rsidRPr="00A3163C">
        <w:rPr>
          <w:rStyle w:val="Emphasis"/>
          <w:sz w:val="24"/>
        </w:rPr>
        <w:t>.</w:t>
      </w:r>
      <w:r w:rsidRPr="00A3163C">
        <w:t xml:space="preserve"> </w:t>
      </w: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44A1219D" w14:textId="77777777" w:rsidR="00FA08C6" w:rsidRPr="00A3163C" w:rsidRDefault="00FA08C6" w:rsidP="00FA08C6">
      <w:r w:rsidRPr="00A3163C">
        <w:t>Power Shifts</w:t>
      </w:r>
    </w:p>
    <w:p w14:paraId="74935E79" w14:textId="77777777" w:rsidR="00FA08C6" w:rsidRPr="00A3163C" w:rsidRDefault="00FA08C6" w:rsidP="00FA08C6">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549C2B03" w14:textId="77777777" w:rsidR="00FA08C6" w:rsidRPr="00A3163C" w:rsidRDefault="00FA08C6" w:rsidP="00FA08C6">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w:t>
      </w:r>
      <w:r w:rsidRPr="00A3163C">
        <w:lastRenderedPageBreak/>
        <w:t>Russia. US regime change in Iraq not only destabilized the region but helped usher the Iranians into this active regional role. The other influential countries in the region, particularly Saudi Arabia and Israel, will have to deal with this reality.</w:t>
      </w:r>
    </w:p>
    <w:p w14:paraId="026DA9AC" w14:textId="77777777" w:rsidR="000B4258" w:rsidRDefault="00FA08C6" w:rsidP="00FA08C6">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p>
    <w:p w14:paraId="23BB2CA3" w14:textId="77777777" w:rsidR="000B4258" w:rsidRDefault="000B4258" w:rsidP="00FA08C6"/>
    <w:p w14:paraId="0F509BE3" w14:textId="77777777" w:rsidR="000B4258" w:rsidRDefault="000B4258" w:rsidP="00FA08C6"/>
    <w:p w14:paraId="062AF107" w14:textId="5EAC33EB" w:rsidR="00FA08C6" w:rsidRPr="00A3163C" w:rsidRDefault="00FA08C6" w:rsidP="00FA08C6">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A3163C">
        <w:rPr>
          <w:rStyle w:val="StyleUnderline"/>
        </w:rPr>
        <w:t>here is a new, global, competitive player in the system, a reality the United States can not contain or reverse</w:t>
      </w:r>
      <w:r w:rsidRPr="00A3163C">
        <w:t>. That player is disrupting that lovely system of rules, acting without U.S. permission or approval. It is even creating new international institutions—an infrastructure development bank and a global trading infrastructure programs (the Belt and Road initiative) to which the US is not even a party. The balance has changed, permanently, and the rules are being rewritten, whether the United States likes it or not.</w:t>
      </w:r>
    </w:p>
    <w:p w14:paraId="386D5257" w14:textId="77777777" w:rsidR="00FA08C6" w:rsidRPr="00A3163C" w:rsidRDefault="00FA08C6" w:rsidP="00FA08C6">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54FCA14E" w14:textId="77777777" w:rsidR="00FA08C6" w:rsidRPr="00A3163C" w:rsidRDefault="00FA08C6" w:rsidP="00FA08C6">
      <w:pPr>
        <w:rPr>
          <w:rStyle w:val="StyleUnderline"/>
        </w:rPr>
      </w:pPr>
      <w:r w:rsidRPr="00A3163C">
        <w:rPr>
          <w:rStyle w:val="StyleUnderline"/>
        </w:rPr>
        <w:lastRenderedPageBreak/>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7AC51509" w14:textId="77777777" w:rsidR="00FA08C6" w:rsidRPr="00A3163C" w:rsidRDefault="00FA08C6" w:rsidP="00FA08C6">
      <w:r w:rsidRPr="00A3163C">
        <w:t>Reckoning with the Shift</w:t>
      </w:r>
    </w:p>
    <w:p w14:paraId="75C4E317" w14:textId="77777777" w:rsidR="00FA08C6" w:rsidRPr="00A3163C" w:rsidRDefault="00FA08C6" w:rsidP="00FA08C6">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1D48EE0E" w14:textId="77777777" w:rsidR="00FA08C6" w:rsidRPr="00A3163C" w:rsidRDefault="00FA08C6" w:rsidP="00FA08C6">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11E15CF1" w14:textId="77777777" w:rsidR="00FA08C6" w:rsidRPr="00A3163C" w:rsidRDefault="00FA08C6" w:rsidP="00FA08C6">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0DB73277" w14:textId="77777777" w:rsidR="00FA08C6" w:rsidRDefault="00FA08C6" w:rsidP="00FA08C6">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2E6DCC67" w14:textId="77777777" w:rsidR="00FA08C6" w:rsidRPr="00F83450" w:rsidRDefault="00FA08C6" w:rsidP="00FA08C6">
      <w:pPr>
        <w:pStyle w:val="Heading4"/>
      </w:pPr>
      <w:r>
        <w:t xml:space="preserve">Expanded US influence leads to the US hijacking North Korea denuclearization deals --- causes failure --- history proves </w:t>
      </w:r>
    </w:p>
    <w:p w14:paraId="454756F2" w14:textId="77777777" w:rsidR="00FA08C6" w:rsidRPr="00E80A6D" w:rsidRDefault="00FA08C6" w:rsidP="00FA08C6">
      <w:r w:rsidRPr="00E80A6D">
        <w:rPr>
          <w:rStyle w:val="Style13ptBold"/>
        </w:rPr>
        <w:t>Lee 17</w:t>
      </w:r>
      <w:r w:rsidRPr="00E80A6D">
        <w:t xml:space="preserve"> Dong Sun-Lee, Professor at Korea University. Professor Dong-Sun Lee has expertise in theories of international relations and military Security. “America's International Leadership in Transition: From Global Hegemony towards Offshore </w:t>
      </w:r>
      <w:r w:rsidRPr="00E80A6D">
        <w:lastRenderedPageBreak/>
        <w:t xml:space="preserve">Leadership.” Journal of International and Area Studies. Volume 24, No 1. Pp. 1-19. June 2017. </w:t>
      </w:r>
    </w:p>
    <w:p w14:paraId="5CDF5F59" w14:textId="77777777" w:rsidR="00FA08C6" w:rsidRPr="00F83450" w:rsidRDefault="00FA08C6" w:rsidP="00FA08C6"/>
    <w:p w14:paraId="164031EB" w14:textId="77777777" w:rsidR="000B4258" w:rsidRDefault="00FA08C6" w:rsidP="00FA08C6">
      <w:pPr>
        <w:rPr>
          <w:rStyle w:val="StyleUnderline"/>
        </w:rPr>
      </w:pPr>
      <w:r w:rsidRPr="00F23A80">
        <w:rPr>
          <w:rStyle w:val="StyleUnderline"/>
          <w:highlight w:val="green"/>
        </w:rPr>
        <w:t xml:space="preserve">America's </w:t>
      </w:r>
      <w:r w:rsidRPr="00F23A80">
        <w:rPr>
          <w:rStyle w:val="Emphasis"/>
          <w:highlight w:val="green"/>
        </w:rPr>
        <w:t>voluntary assumption of leading roles</w:t>
      </w:r>
      <w:r w:rsidRPr="00F83450">
        <w:rPr>
          <w:rStyle w:val="StyleUnderline"/>
        </w:rPr>
        <w:t xml:space="preserve"> also may have unintentionally </w:t>
      </w:r>
      <w:r w:rsidRPr="00F23A80">
        <w:rPr>
          <w:rStyle w:val="Emphasis"/>
          <w:highlight w:val="green"/>
        </w:rPr>
        <w:t>hindered the solution of major international problems.</w:t>
      </w:r>
      <w:r w:rsidRPr="00E80A6D">
        <w:t xml:space="preserve"> </w:t>
      </w:r>
      <w:r w:rsidRPr="00F83450">
        <w:rPr>
          <w:rStyle w:val="StyleUnderline"/>
        </w:rPr>
        <w:t xml:space="preserve">The North Korean nuclear development may be a case in point. </w:t>
      </w:r>
      <w:r w:rsidRPr="00F23A80">
        <w:rPr>
          <w:rStyle w:val="StyleUnderline"/>
          <w:highlight w:val="green"/>
        </w:rPr>
        <w:t>Since Pyongyang's nuclear program became an</w:t>
      </w:r>
      <w:r w:rsidRPr="00F83450">
        <w:rPr>
          <w:rStyle w:val="StyleUnderline"/>
        </w:rPr>
        <w:t xml:space="preserve"> international </w:t>
      </w:r>
      <w:r w:rsidRPr="00F23A80">
        <w:rPr>
          <w:rStyle w:val="StyleUnderline"/>
          <w:highlight w:val="green"/>
        </w:rPr>
        <w:t>issue</w:t>
      </w:r>
      <w:r w:rsidRPr="00F83450">
        <w:rPr>
          <w:rStyle w:val="StyleUnderline"/>
        </w:rPr>
        <w:t xml:space="preserve"> in the late 1980s, </w:t>
      </w:r>
      <w:r w:rsidRPr="00F23A80">
        <w:rPr>
          <w:rStyle w:val="Emphasis"/>
          <w:highlight w:val="green"/>
        </w:rPr>
        <w:t>Washington has</w:t>
      </w:r>
      <w:r w:rsidRPr="00F83450">
        <w:rPr>
          <w:rStyle w:val="Emphasis"/>
        </w:rPr>
        <w:t xml:space="preserve"> willingly </w:t>
      </w:r>
      <w:r w:rsidRPr="00F23A80">
        <w:rPr>
          <w:rStyle w:val="Emphasis"/>
          <w:highlight w:val="green"/>
        </w:rPr>
        <w:t>taken up the</w:t>
      </w:r>
      <w:r w:rsidRPr="00F83450">
        <w:rPr>
          <w:rStyle w:val="Emphasis"/>
        </w:rPr>
        <w:t xml:space="preserve"> principal responsibility of </w:t>
      </w:r>
      <w:r w:rsidRPr="00F23A80">
        <w:rPr>
          <w:rStyle w:val="Emphasis"/>
          <w:highlight w:val="green"/>
        </w:rPr>
        <w:t>resolving the matter</w:t>
      </w:r>
      <w:r w:rsidRPr="00E80A6D">
        <w:t xml:space="preserve">. It was </w:t>
      </w:r>
      <w:r w:rsidRPr="00F23A80">
        <w:rPr>
          <w:rStyle w:val="StyleUnderline"/>
          <w:highlight w:val="green"/>
        </w:rPr>
        <w:t>the United States</w:t>
      </w:r>
      <w:r w:rsidRPr="00E80A6D">
        <w:t xml:space="preserve"> that </w:t>
      </w:r>
      <w:r w:rsidRPr="00F83450">
        <w:rPr>
          <w:rStyle w:val="StyleUnderline"/>
        </w:rPr>
        <w:t xml:space="preserve">single-handedly negotiated and </w:t>
      </w:r>
      <w:r w:rsidRPr="00F23A80">
        <w:rPr>
          <w:rStyle w:val="StyleUnderline"/>
          <w:highlight w:val="green"/>
        </w:rPr>
        <w:t>signed the 1994 Framework Agreement</w:t>
      </w:r>
      <w:r w:rsidRPr="00F83450">
        <w:rPr>
          <w:rStyle w:val="StyleUnderline"/>
        </w:rPr>
        <w:t xml:space="preserve"> with North Korea</w:t>
      </w:r>
      <w:r w:rsidRPr="00E80A6D">
        <w:t xml:space="preserve"> in Geneva. </w:t>
      </w:r>
      <w:r w:rsidRPr="00F83450">
        <w:rPr>
          <w:rStyle w:val="StyleUnderline"/>
        </w:rPr>
        <w:t>Wh</w:t>
      </w:r>
      <w:r w:rsidRPr="00F23A80">
        <w:rPr>
          <w:rStyle w:val="StyleUnderline"/>
          <w:highlight w:val="green"/>
        </w:rPr>
        <w:t>en the arrangement failed to surmount mutual distrust and collapsed a decade later, Washington began to play a leading role again</w:t>
      </w:r>
      <w:r w:rsidRPr="00F83450">
        <w:rPr>
          <w:rStyle w:val="StyleUnderline"/>
        </w:rPr>
        <w:t xml:space="preserve"> </w:t>
      </w:r>
    </w:p>
    <w:p w14:paraId="04E785DE" w14:textId="77777777" w:rsidR="000B4258" w:rsidRDefault="000B4258" w:rsidP="00FA08C6">
      <w:pPr>
        <w:rPr>
          <w:rStyle w:val="StyleUnderline"/>
        </w:rPr>
      </w:pPr>
    </w:p>
    <w:p w14:paraId="0059C695" w14:textId="37C7BE97" w:rsidR="00FA08C6" w:rsidRDefault="00FA08C6" w:rsidP="00FA08C6">
      <w:r w:rsidRPr="00F83450">
        <w:rPr>
          <w:rStyle w:val="StyleUnderline"/>
        </w:rPr>
        <w:t>in the search for a replacemen</w:t>
      </w:r>
      <w:r w:rsidRPr="00E80A6D">
        <w:t xml:space="preserve">t, although other members of the Six-Party Talks played significant supporting roles as well. Its multilateral appearance notwithstanding, </w:t>
      </w:r>
      <w:r w:rsidRPr="00F83450">
        <w:rPr>
          <w:rStyle w:val="StyleUnderline"/>
        </w:rPr>
        <w:t>the joint statement of</w:t>
      </w:r>
      <w:r w:rsidRPr="00E80A6D">
        <w:t xml:space="preserve"> September 19, </w:t>
      </w:r>
      <w:r w:rsidRPr="00F23A80">
        <w:rPr>
          <w:rStyle w:val="StyleUnderline"/>
          <w:highlight w:val="green"/>
        </w:rPr>
        <w:t xml:space="preserve">2005 essentially had </w:t>
      </w:r>
      <w:r w:rsidRPr="00F23A80">
        <w:rPr>
          <w:rStyle w:val="Emphasis"/>
          <w:highlight w:val="green"/>
        </w:rPr>
        <w:t>two primary contracting parties - North Korea and the United States;</w:t>
      </w:r>
      <w:r w:rsidRPr="00F83450">
        <w:rPr>
          <w:rStyle w:val="StyleUnderline"/>
        </w:rPr>
        <w:t xml:space="preserve"> so did two follow-up plans for implementation</w:t>
      </w:r>
      <w:r w:rsidRPr="00E80A6D">
        <w:t xml:space="preserve"> concluded on February 13 and October 3, 2007. </w:t>
      </w:r>
      <w:r w:rsidRPr="00F83450">
        <w:rPr>
          <w:rStyle w:val="StyleUnderline"/>
        </w:rPr>
        <w:t xml:space="preserve">Unfortunately, these </w:t>
      </w:r>
      <w:r w:rsidRPr="00F23A80">
        <w:rPr>
          <w:rStyle w:val="Emphasis"/>
          <w:highlight w:val="green"/>
        </w:rPr>
        <w:t>Washington-led initiatives have failed</w:t>
      </w:r>
      <w:r w:rsidRPr="00F23A80">
        <w:rPr>
          <w:rStyle w:val="StyleUnderline"/>
          <w:highlight w:val="green"/>
        </w:rPr>
        <w:t>, by</w:t>
      </w:r>
      <w:r w:rsidRPr="00F83450">
        <w:rPr>
          <w:rStyle w:val="StyleUnderline"/>
        </w:rPr>
        <w:t xml:space="preserve"> inadvertently </w:t>
      </w:r>
      <w:r w:rsidRPr="00F23A80">
        <w:rPr>
          <w:rStyle w:val="Emphasis"/>
          <w:highlight w:val="green"/>
        </w:rPr>
        <w:t>setting the process of North Korean denuclearization on a</w:t>
      </w:r>
      <w:r w:rsidRPr="00F83450">
        <w:rPr>
          <w:rStyle w:val="Emphasis"/>
        </w:rPr>
        <w:t xml:space="preserve"> particularly </w:t>
      </w:r>
      <w:r w:rsidRPr="00F23A80">
        <w:rPr>
          <w:rStyle w:val="Emphasis"/>
          <w:highlight w:val="green"/>
        </w:rPr>
        <w:t>difficult path</w:t>
      </w:r>
      <w:r w:rsidRPr="00F83450">
        <w:rPr>
          <w:rStyle w:val="Emphasis"/>
        </w:rPr>
        <w:t>.</w:t>
      </w:r>
      <w:r w:rsidRPr="00E80A6D">
        <w:t xml:space="preserve"> A</w:t>
      </w:r>
      <w:r w:rsidRPr="00F83450">
        <w:rPr>
          <w:rStyle w:val="StyleUnderline"/>
        </w:rPr>
        <w:t xml:space="preserve">ll these </w:t>
      </w:r>
      <w:r w:rsidRPr="00F23A80">
        <w:rPr>
          <w:rStyle w:val="StyleUnderline"/>
          <w:highlight w:val="green"/>
        </w:rPr>
        <w:t>agreements required close cooperation between two adversaries with a</w:t>
      </w:r>
      <w:r w:rsidRPr="00F83450">
        <w:rPr>
          <w:rStyle w:val="StyleUnderline"/>
        </w:rPr>
        <w:t xml:space="preserve"> long </w:t>
      </w:r>
      <w:r w:rsidRPr="00F23A80">
        <w:rPr>
          <w:rStyle w:val="StyleUnderline"/>
          <w:highlight w:val="green"/>
        </w:rPr>
        <w:t>history of</w:t>
      </w:r>
      <w:r w:rsidRPr="00F83450">
        <w:rPr>
          <w:rStyle w:val="StyleUnderline"/>
        </w:rPr>
        <w:t xml:space="preserve"> acute conflict and deep </w:t>
      </w:r>
      <w:r w:rsidRPr="00F23A80">
        <w:rPr>
          <w:rStyle w:val="StyleUnderline"/>
          <w:highlight w:val="green"/>
        </w:rPr>
        <w:t>mistrust</w:t>
      </w:r>
      <w:r w:rsidRPr="00E80A6D">
        <w:t xml:space="preserve">. Among all participants of the Six-Party Talks, </w:t>
      </w:r>
      <w:r w:rsidRPr="00F83450">
        <w:rPr>
          <w:rStyle w:val="StyleUnderline"/>
        </w:rPr>
        <w:t>the U</w:t>
      </w:r>
      <w:r w:rsidRPr="00E80A6D">
        <w:t xml:space="preserve">nited </w:t>
      </w:r>
      <w:r w:rsidRPr="00F83450">
        <w:rPr>
          <w:rStyle w:val="StyleUnderline"/>
        </w:rPr>
        <w:t>S</w:t>
      </w:r>
      <w:r w:rsidRPr="00E80A6D">
        <w:t xml:space="preserve">tates overall </w:t>
      </w:r>
      <w:r w:rsidRPr="00F83450">
        <w:rPr>
          <w:rStyle w:val="StyleUnderline"/>
        </w:rPr>
        <w:t>had the most inimical relationship with North Korea.</w:t>
      </w:r>
      <w:r w:rsidRPr="00E80A6D">
        <w:t xml:space="preserve"> (Over the period when the participants negotiated and concluded those multilateral agreements, inter-Korean relations were not so confrontational, as Seoul pursued a policy of unconditional engagement and accordingly tolerated Pyongyang's unilateral actions.) Therefore, </w:t>
      </w:r>
      <w:r w:rsidRPr="00F83450">
        <w:rPr>
          <w:rStyle w:val="StyleUnderline"/>
        </w:rPr>
        <w:t>it was especially difficult for Pyongyang to trust Washington's promises on economic assistance and security guarantee; Washington for its own part found Pyongyang's commitments to denuclearization untrustworthy</w:t>
      </w:r>
      <w:r w:rsidRPr="00E80A6D">
        <w:t xml:space="preserve">. </w:t>
      </w:r>
      <w:r w:rsidRPr="00F83450">
        <w:rPr>
          <w:rStyle w:val="StyleUnderline"/>
        </w:rPr>
        <w:t xml:space="preserve">Such </w:t>
      </w:r>
      <w:r w:rsidRPr="00F23A80">
        <w:rPr>
          <w:rStyle w:val="Emphasis"/>
          <w:highlight w:val="green"/>
        </w:rPr>
        <w:t>mutual distrust</w:t>
      </w:r>
      <w:r w:rsidRPr="00F83450">
        <w:rPr>
          <w:rStyle w:val="Emphasis"/>
        </w:rPr>
        <w:t xml:space="preserve"> eventually </w:t>
      </w:r>
      <w:r w:rsidRPr="00F23A80">
        <w:rPr>
          <w:rStyle w:val="Emphasis"/>
          <w:highlight w:val="green"/>
        </w:rPr>
        <w:t>wrecked the series of agreements</w:t>
      </w:r>
      <w:r w:rsidRPr="00F83450">
        <w:rPr>
          <w:rStyle w:val="Emphasis"/>
        </w:rPr>
        <w:t xml:space="preserve"> designed to stop Pyongyang's nuclear development</w:t>
      </w:r>
      <w:r w:rsidRPr="00E80A6D">
        <w:t xml:space="preserve">. The distrustful </w:t>
      </w:r>
      <w:r w:rsidRPr="00F23A80">
        <w:rPr>
          <w:rStyle w:val="StyleUnderline"/>
          <w:highlight w:val="green"/>
        </w:rPr>
        <w:t>Pyongyang pursued a secret Plan B</w:t>
      </w:r>
      <w:r w:rsidRPr="00F83450">
        <w:rPr>
          <w:rStyle w:val="StyleUnderline"/>
        </w:rPr>
        <w:t xml:space="preserve"> (uranium enrichment) </w:t>
      </w:r>
      <w:r w:rsidRPr="00F23A80">
        <w:rPr>
          <w:rStyle w:val="StyleUnderline"/>
          <w:highlight w:val="green"/>
        </w:rPr>
        <w:t>to hedge against possible US perfid</w:t>
      </w:r>
      <w:r w:rsidRPr="00F83450">
        <w:rPr>
          <w:rStyle w:val="StyleUnderline"/>
        </w:rPr>
        <w:t>y. The equally doubting Washington</w:t>
      </w:r>
      <w:r>
        <w:t xml:space="preserve"> </w:t>
      </w:r>
      <w:r w:rsidRPr="00E80A6D">
        <w:t xml:space="preserve">put on hold, or </w:t>
      </w:r>
      <w:r w:rsidRPr="00F83450">
        <w:rPr>
          <w:rStyle w:val="StyleUnderline"/>
        </w:rPr>
        <w:lastRenderedPageBreak/>
        <w:t>brought to a halt, the implementation of the nuclear deals at the first sign of Pyongyang's apparent noncompliance.</w:t>
      </w:r>
      <w:r w:rsidRPr="00E80A6D">
        <w:t xml:space="preserve">7 </w:t>
      </w:r>
      <w:r w:rsidRPr="00F23A80">
        <w:rPr>
          <w:rStyle w:val="StyleUnderline"/>
          <w:highlight w:val="green"/>
        </w:rPr>
        <w:t>Had</w:t>
      </w:r>
      <w:r w:rsidRPr="00F83450">
        <w:rPr>
          <w:rStyle w:val="StyleUnderline"/>
        </w:rPr>
        <w:t xml:space="preserve"> some other country with lesser mistrust - such as </w:t>
      </w:r>
      <w:r w:rsidRPr="00F23A80">
        <w:rPr>
          <w:rStyle w:val="StyleUnderline"/>
          <w:highlight w:val="green"/>
        </w:rPr>
        <w:t>China</w:t>
      </w:r>
      <w:r w:rsidRPr="00E80A6D">
        <w:t xml:space="preserve"> in its capacity as North Korea's ally - </w:t>
      </w:r>
      <w:r w:rsidRPr="00F23A80">
        <w:rPr>
          <w:rStyle w:val="StyleUnderline"/>
          <w:highlight w:val="green"/>
        </w:rPr>
        <w:t>taken charge</w:t>
      </w:r>
      <w:r w:rsidRPr="00F83450">
        <w:rPr>
          <w:rStyle w:val="StyleUnderline"/>
        </w:rPr>
        <w:t xml:space="preserve"> of striking and implementing a deal with North Korea, </w:t>
      </w:r>
      <w:r w:rsidRPr="00F23A80">
        <w:rPr>
          <w:rStyle w:val="StyleUnderline"/>
          <w:highlight w:val="green"/>
        </w:rPr>
        <w:t>the denuclearization process might have</w:t>
      </w:r>
      <w:r w:rsidRPr="00F83450">
        <w:rPr>
          <w:rStyle w:val="StyleUnderline"/>
        </w:rPr>
        <w:t xml:space="preserve"> had a better prospect for </w:t>
      </w:r>
      <w:r w:rsidRPr="00F23A80">
        <w:rPr>
          <w:rStyle w:val="StyleUnderline"/>
          <w:highlight w:val="green"/>
        </w:rPr>
        <w:t>success</w:t>
      </w:r>
      <w:r w:rsidRPr="00E80A6D">
        <w:t xml:space="preserve">, as was the case with South Korea. Seoul gave up nuclear development in the late 1970s in exchange for security guarantees and under economic pressures not from its communist adversaries, but from its American ally (Monteiro and Debs, 2014). This formula owed its success in part to the general tendency that sanctions and inducements offered by an ally are more effective than those by an adversary: allies tend to possess more credibility and leverage than do adversaries (Drezner, 1999).8 Had Moscow or Beijing similarly taken the lead in persuading Seoul to denuclearize, success would have been far less likely because of the deep-seated mistrust between them. These </w:t>
      </w:r>
      <w:r w:rsidRPr="00F83450">
        <w:rPr>
          <w:rStyle w:val="StyleUnderline"/>
        </w:rPr>
        <w:t>US-led nuclear deals proved to be not only ineffectual but also counterproductive. Their breakdowns further deepened the mutual distrust between Washington and Pyongyang, as each felt cheated by the other</w:t>
      </w:r>
      <w:r w:rsidRPr="00E80A6D">
        <w:t xml:space="preserve">. Expressing this sense of betrayal, the then US Secretary of Defense Robert M. Gates stated in 2009 "I'm tired of buying the same horse twice," as the Six-Party Talks slipped into indefinite suspension as the result of Pyongyang's second nuclear test and its international repercussions (Sanger, 2009). One of the former President Obama's chief strategists said in a similar vein: "Clinton bought it once, Bush bought it again, and we're not going to buy it a third time" (Sanger, 2009). </w:t>
      </w:r>
      <w:r w:rsidRPr="00F83450">
        <w:rPr>
          <w:rStyle w:val="StyleUnderline"/>
        </w:rPr>
        <w:t>Pyongyang</w:t>
      </w:r>
      <w:r w:rsidRPr="00E80A6D">
        <w:t xml:space="preserve"> for its own part has </w:t>
      </w:r>
      <w:r w:rsidRPr="00F83450">
        <w:rPr>
          <w:rStyle w:val="StyleUnderline"/>
        </w:rPr>
        <w:t>blamed Washington for turning the 2005 agreement into a "dead document</w:t>
      </w:r>
      <w:r w:rsidRPr="00E80A6D">
        <w:t xml:space="preserve">" (KNS, 2009), and declined to resume denuclearization talks precisely on the grounds that previous such attempts had failed due to US hostile policy (Reuters, 2015b).9 </w:t>
      </w:r>
      <w:r w:rsidRPr="00F83450">
        <w:rPr>
          <w:rStyle w:val="StyleUnderline"/>
        </w:rPr>
        <w:t>In the wake of each collapsed deal, the United States also resorted to economic pressures and/or military threats, with the hopes that North Korea would return to the bargaining table or even disarm itself unconditionally</w:t>
      </w:r>
      <w:r w:rsidRPr="00E80A6D">
        <w:t xml:space="preserve">. However, these </w:t>
      </w:r>
      <w:r w:rsidRPr="00F83450">
        <w:rPr>
          <w:rStyle w:val="StyleUnderline"/>
        </w:rPr>
        <w:t>coercive measures</w:t>
      </w:r>
      <w:r w:rsidRPr="00E80A6D">
        <w:t xml:space="preserve"> rather </w:t>
      </w:r>
      <w:r w:rsidRPr="00F83450">
        <w:rPr>
          <w:rStyle w:val="StyleUnderline"/>
        </w:rPr>
        <w:t>heightened Pyongyang's sense of insecurity and thereby reinforced its aspiration for nuclear armament.</w:t>
      </w:r>
      <w:r w:rsidRPr="00E80A6D">
        <w:t xml:space="preserve"> For these reasons, </w:t>
      </w:r>
      <w:r w:rsidRPr="00F23A80">
        <w:rPr>
          <w:rStyle w:val="Emphasis"/>
          <w:sz w:val="24"/>
          <w:highlight w:val="green"/>
        </w:rPr>
        <w:t>diplomacy presently has an even lower chance of success than it did in 1994 or 2005</w:t>
      </w:r>
      <w:r w:rsidRPr="00F23A80">
        <w:rPr>
          <w:highlight w:val="green"/>
        </w:rPr>
        <w:t xml:space="preserve">. </w:t>
      </w:r>
      <w:r w:rsidRPr="00F23A80">
        <w:rPr>
          <w:rStyle w:val="StyleUnderline"/>
          <w:highlight w:val="green"/>
        </w:rPr>
        <w:t>The recent Iranian nuclear deal has not imbued Pyongyang and Washington with</w:t>
      </w:r>
      <w:r w:rsidRPr="00F83450">
        <w:rPr>
          <w:rStyle w:val="StyleUnderline"/>
        </w:rPr>
        <w:t xml:space="preserve"> any more </w:t>
      </w:r>
      <w:r w:rsidRPr="00F23A80">
        <w:rPr>
          <w:rStyle w:val="StyleUnderline"/>
          <w:highlight w:val="green"/>
        </w:rPr>
        <w:t>eagerness</w:t>
      </w:r>
      <w:r w:rsidRPr="00F83450">
        <w:rPr>
          <w:rStyle w:val="StyleUnderline"/>
        </w:rPr>
        <w:t xml:space="preserve"> to take proactive steps toward a third agreement of their own, despite their rhetorical avowals of being "open" to negotiations</w:t>
      </w:r>
      <w:r w:rsidRPr="00E80A6D">
        <w:t xml:space="preserve"> (Gale, 2015; Mullen, 2015; National Journal, 2013; Reuter, 2015a).</w:t>
      </w:r>
    </w:p>
    <w:p w14:paraId="0F23EF2A" w14:textId="77777777" w:rsidR="00FA08C6" w:rsidRDefault="00FA08C6" w:rsidP="00FA08C6">
      <w:pPr>
        <w:pStyle w:val="Heading4"/>
      </w:pPr>
      <w:r>
        <w:lastRenderedPageBreak/>
        <w:t>Denuclearization is key to solve US-North Korean war that goes nuclear --- yielding diplomacy to China is the only way to make deals effective</w:t>
      </w:r>
    </w:p>
    <w:p w14:paraId="709AD81A" w14:textId="77777777" w:rsidR="00FA08C6" w:rsidRPr="00401B88" w:rsidRDefault="00FA08C6" w:rsidP="00FA08C6">
      <w:r w:rsidRPr="00401B88">
        <w:rPr>
          <w:rStyle w:val="Style13ptBold"/>
        </w:rPr>
        <w:t>Diamond 17</w:t>
      </w:r>
      <w:r w:rsidRPr="00401B88">
        <w:t xml:space="preserve"> Larry Diamond, Larry Diamond is a senior fellow at the Hoover Institution and at the Freeman Spogli Institute at Stanford University. “There Is a Peaceful Way Out of the North Korea Crisis</w:t>
      </w:r>
      <w:r>
        <w:t xml:space="preserve">.” The Atlantic. April 26, 2017. </w:t>
      </w:r>
      <w:r w:rsidRPr="00401B88">
        <w:t>https://www.theatlantic.com/international/archive/2017/04/north-korea-trump-china/524349/</w:t>
      </w:r>
    </w:p>
    <w:p w14:paraId="7F614E57" w14:textId="77777777" w:rsidR="00FA08C6" w:rsidRPr="00401B88" w:rsidRDefault="00FA08C6" w:rsidP="00FA08C6">
      <w:pPr>
        <w:rPr>
          <w:rFonts w:ascii="Helvetica" w:eastAsia="Times New Roman" w:hAnsi="Helvetica" w:cs="Helvetica"/>
          <w:sz w:val="24"/>
        </w:rPr>
      </w:pPr>
    </w:p>
    <w:p w14:paraId="53075D69" w14:textId="77777777" w:rsidR="00FA08C6" w:rsidRPr="00401B88" w:rsidRDefault="00FA08C6" w:rsidP="00FA08C6"/>
    <w:p w14:paraId="5C975E15" w14:textId="77777777" w:rsidR="00FA08C6" w:rsidRPr="006822B2" w:rsidRDefault="00FA08C6" w:rsidP="00FA08C6">
      <w:r w:rsidRPr="006822B2">
        <w:rPr>
          <w:rStyle w:val="StyleUnderline"/>
        </w:rPr>
        <w:t xml:space="preserve">The drama that is playing out now over </w:t>
      </w:r>
      <w:r w:rsidRPr="00F23A80">
        <w:rPr>
          <w:rStyle w:val="StyleUnderline"/>
          <w:highlight w:val="green"/>
        </w:rPr>
        <w:t>North Korea’s nuclear</w:t>
      </w:r>
      <w:r w:rsidRPr="006822B2">
        <w:rPr>
          <w:rStyle w:val="StyleUnderline"/>
        </w:rPr>
        <w:t xml:space="preserve"> and missile </w:t>
      </w:r>
      <w:r w:rsidRPr="00F23A80">
        <w:rPr>
          <w:rStyle w:val="StyleUnderline"/>
          <w:highlight w:val="green"/>
        </w:rPr>
        <w:t>program</w:t>
      </w:r>
      <w:r w:rsidRPr="006822B2">
        <w:t>—accentuated Tuesday by that regime’s large-scale artillery drill—</w:t>
      </w:r>
      <w:r w:rsidRPr="00F23A80">
        <w:rPr>
          <w:rStyle w:val="Emphasis"/>
          <w:highlight w:val="green"/>
        </w:rPr>
        <w:t>represents one of the most dangerous challenges for U.S. national security</w:t>
      </w:r>
      <w:r w:rsidRPr="006822B2">
        <w:rPr>
          <w:rStyle w:val="Emphasis"/>
        </w:rPr>
        <w:t xml:space="preserve"> since the end of the Cold War</w:t>
      </w:r>
      <w:r w:rsidRPr="006822B2">
        <w:t xml:space="preserve">. </w:t>
      </w:r>
      <w:r w:rsidRPr="006822B2">
        <w:rPr>
          <w:rStyle w:val="StyleUnderline"/>
        </w:rPr>
        <w:t>It is a crisis that has been building for a long time, as North Korea has broken through the nuclear barrier and possesses fissile material sufficient for 20 to 25 nuclear weapons,</w:t>
      </w:r>
      <w:r w:rsidRPr="006822B2">
        <w:t xml:space="preserve"> by one estimate. After many failed attempts, through pressure and negotiations, to bring an end to North Korea’s nuclear program, three new elements have heightened the urgency of the situation.</w:t>
      </w:r>
    </w:p>
    <w:p w14:paraId="36013CC6" w14:textId="77777777" w:rsidR="00FA08C6" w:rsidRPr="006822B2" w:rsidRDefault="00FA08C6" w:rsidP="00FA08C6">
      <w:pPr>
        <w:rPr>
          <w:rStyle w:val="StyleUnderline"/>
        </w:rPr>
      </w:pPr>
      <w:r w:rsidRPr="006822B2">
        <w:t xml:space="preserve">First, </w:t>
      </w:r>
      <w:r w:rsidRPr="006822B2">
        <w:rPr>
          <w:rStyle w:val="StyleUnderline"/>
        </w:rPr>
        <w:t>North Korea is racing to develop an intercontinental ballistic missile capable of hitting the</w:t>
      </w:r>
      <w:r w:rsidRPr="006822B2">
        <w:t xml:space="preserve"> continental </w:t>
      </w:r>
      <w:r w:rsidRPr="006822B2">
        <w:rPr>
          <w:rStyle w:val="StyleUnderline"/>
        </w:rPr>
        <w:t>U</w:t>
      </w:r>
      <w:r w:rsidRPr="006822B2">
        <w:t xml:space="preserve">nited </w:t>
      </w:r>
      <w:r w:rsidRPr="006822B2">
        <w:rPr>
          <w:rStyle w:val="StyleUnderline"/>
        </w:rPr>
        <w:t>S</w:t>
      </w:r>
      <w:r w:rsidRPr="006822B2">
        <w:t>tates. In his annual New Years address in January, North Korean leader Ki</w:t>
      </w:r>
      <w:r w:rsidRPr="006822B2">
        <w:rPr>
          <w:rStyle w:val="StyleUnderline"/>
        </w:rPr>
        <w:t>m Jong Un </w:t>
      </w:r>
      <w:hyperlink r:id="rId26" w:history="1">
        <w:r w:rsidRPr="006822B2">
          <w:rPr>
            <w:rStyle w:val="StyleUnderline"/>
          </w:rPr>
          <w:t>declared</w:t>
        </w:r>
      </w:hyperlink>
      <w:r w:rsidRPr="006822B2">
        <w:rPr>
          <w:rStyle w:val="StyleUnderline"/>
        </w:rPr>
        <w:t> his country to be “in the final stage of preparation for the test launch” of such a missile</w:t>
      </w:r>
      <w:r w:rsidRPr="006822B2">
        <w:t xml:space="preserve">. Moreover, experts warn, </w:t>
      </w:r>
      <w:r w:rsidRPr="00F23A80">
        <w:rPr>
          <w:rStyle w:val="StyleUnderline"/>
          <w:highlight w:val="green"/>
        </w:rPr>
        <w:t>North Korea could</w:t>
      </w:r>
      <w:r w:rsidRPr="006822B2">
        <w:rPr>
          <w:rStyle w:val="StyleUnderline"/>
        </w:rPr>
        <w:t xml:space="preserve"> at some point in the next few year years </w:t>
      </w:r>
      <w:r w:rsidRPr="00F23A80">
        <w:rPr>
          <w:rStyle w:val="StyleUnderline"/>
          <w:highlight w:val="green"/>
        </w:rPr>
        <w:t>make the</w:t>
      </w:r>
      <w:r w:rsidRPr="006822B2">
        <w:rPr>
          <w:rStyle w:val="StyleUnderline"/>
        </w:rPr>
        <w:t xml:space="preserve"> terrifying technological </w:t>
      </w:r>
      <w:r w:rsidRPr="00F23A80">
        <w:rPr>
          <w:rStyle w:val="StyleUnderline"/>
          <w:highlight w:val="green"/>
        </w:rPr>
        <w:t>leap to a hydrogen</w:t>
      </w:r>
      <w:r w:rsidRPr="006822B2">
        <w:rPr>
          <w:rStyle w:val="StyleUnderline"/>
        </w:rPr>
        <w:t xml:space="preserve"> bomb, which could be </w:t>
      </w:r>
      <w:r w:rsidRPr="006822B2">
        <w:rPr>
          <w:rStyle w:val="Emphasis"/>
        </w:rPr>
        <w:t>up to 1</w:t>
      </w:r>
      <w:r w:rsidRPr="00F23A80">
        <w:rPr>
          <w:rStyle w:val="Emphasis"/>
          <w:highlight w:val="green"/>
        </w:rPr>
        <w:t>,000 times more destructive</w:t>
      </w:r>
      <w:r w:rsidRPr="00F23A80">
        <w:rPr>
          <w:rStyle w:val="StyleUnderline"/>
          <w:highlight w:val="green"/>
        </w:rPr>
        <w:t xml:space="preserve"> </w:t>
      </w:r>
      <w:r w:rsidRPr="002A6DF8">
        <w:rPr>
          <w:rStyle w:val="StyleUnderline"/>
        </w:rPr>
        <w:t>than</w:t>
      </w:r>
      <w:r w:rsidRPr="006822B2">
        <w:rPr>
          <w:rStyle w:val="StyleUnderline"/>
        </w:rPr>
        <w:t xml:space="preserve"> the nuclear weapons that now comprise the North Korean arsenal.</w:t>
      </w:r>
    </w:p>
    <w:p w14:paraId="6885360B" w14:textId="4107556A" w:rsidR="00FA08C6" w:rsidRDefault="00FA08C6" w:rsidP="00FA08C6">
      <w:pPr>
        <w:rPr>
          <w:rStyle w:val="StyleUnderline"/>
        </w:rPr>
      </w:pPr>
      <w:r w:rsidRPr="006822B2">
        <w:t xml:space="preserve">Currently there are only two adversarial powers capable of hitting the U.S. with such awesome destructive power, Russia and China. </w:t>
      </w:r>
      <w:r w:rsidRPr="00F23A80">
        <w:rPr>
          <w:rStyle w:val="StyleUnderline"/>
          <w:highlight w:val="green"/>
        </w:rPr>
        <w:t xml:space="preserve">That a regime so </w:t>
      </w:r>
      <w:r w:rsidRPr="00F23A80">
        <w:rPr>
          <w:rStyle w:val="Emphasis"/>
          <w:highlight w:val="green"/>
        </w:rPr>
        <w:t>murderous</w:t>
      </w:r>
      <w:r w:rsidRPr="00BD217C">
        <w:rPr>
          <w:rStyle w:val="Emphasis"/>
        </w:rPr>
        <w:t xml:space="preserve">, megalomaniacal, </w:t>
      </w:r>
      <w:r w:rsidRPr="00F23A80">
        <w:rPr>
          <w:rStyle w:val="Emphasis"/>
          <w:highlight w:val="green"/>
        </w:rPr>
        <w:t>and unpredictable</w:t>
      </w:r>
      <w:r w:rsidRPr="00F23A80">
        <w:rPr>
          <w:rStyle w:val="StyleUnderline"/>
          <w:highlight w:val="green"/>
        </w:rPr>
        <w:t xml:space="preserve"> as North Korea’s—</w:t>
      </w:r>
      <w:r w:rsidRPr="00F23A80">
        <w:rPr>
          <w:rStyle w:val="Emphasis"/>
          <w:highlight w:val="green"/>
        </w:rPr>
        <w:t>the last truly totalitarian regime on earth</w:t>
      </w:r>
      <w:r w:rsidRPr="00F23A80">
        <w:rPr>
          <w:highlight w:val="green"/>
        </w:rPr>
        <w:t>,</w:t>
      </w:r>
      <w:r w:rsidRPr="006822B2">
        <w:t xml:space="preserve"> holding more than 100,000 of its own people in political concentration camps—</w:t>
      </w:r>
      <w:r w:rsidRPr="00F23A80">
        <w:rPr>
          <w:rStyle w:val="StyleUnderline"/>
          <w:highlight w:val="green"/>
        </w:rPr>
        <w:t>could have the potential to inflict</w:t>
      </w:r>
      <w:r w:rsidRPr="00BD217C">
        <w:rPr>
          <w:rStyle w:val="StyleUnderline"/>
        </w:rPr>
        <w:t xml:space="preserve"> such </w:t>
      </w:r>
      <w:r w:rsidRPr="00F23A80">
        <w:rPr>
          <w:rStyle w:val="StyleUnderline"/>
          <w:highlight w:val="green"/>
        </w:rPr>
        <w:t>destruction</w:t>
      </w:r>
      <w:r w:rsidRPr="00BD217C">
        <w:rPr>
          <w:rStyle w:val="StyleUnderline"/>
        </w:rPr>
        <w:t xml:space="preserve"> on the United States </w:t>
      </w:r>
      <w:r w:rsidRPr="00F23A80">
        <w:rPr>
          <w:rStyle w:val="StyleUnderline"/>
          <w:highlight w:val="green"/>
        </w:rPr>
        <w:t>should be</w:t>
      </w:r>
      <w:r w:rsidRPr="00BD217C">
        <w:rPr>
          <w:rStyle w:val="StyleUnderline"/>
        </w:rPr>
        <w:t xml:space="preserve"> considered </w:t>
      </w:r>
      <w:r w:rsidRPr="00F23A80">
        <w:rPr>
          <w:rStyle w:val="StyleUnderline"/>
          <w:highlight w:val="green"/>
        </w:rPr>
        <w:t>unacceptable</w:t>
      </w:r>
      <w:r w:rsidRPr="00BD217C">
        <w:rPr>
          <w:rStyle w:val="StyleUnderline"/>
        </w:rPr>
        <w:t>.</w:t>
      </w:r>
    </w:p>
    <w:p w14:paraId="51648D16" w14:textId="19856D12" w:rsidR="000B4258" w:rsidRDefault="000B4258" w:rsidP="00FA08C6">
      <w:pPr>
        <w:rPr>
          <w:rStyle w:val="StyleUnderline"/>
        </w:rPr>
      </w:pPr>
    </w:p>
    <w:p w14:paraId="2EB60A7B" w14:textId="18BCDA57" w:rsidR="000B4258" w:rsidRDefault="000B4258" w:rsidP="00FA08C6">
      <w:pPr>
        <w:rPr>
          <w:rStyle w:val="StyleUnderline"/>
        </w:rPr>
      </w:pPr>
    </w:p>
    <w:p w14:paraId="2011044A" w14:textId="47DE45B4" w:rsidR="000B4258" w:rsidRDefault="000B4258" w:rsidP="00FA08C6">
      <w:pPr>
        <w:rPr>
          <w:rStyle w:val="StyleUnderline"/>
        </w:rPr>
      </w:pPr>
    </w:p>
    <w:p w14:paraId="3524D46C" w14:textId="60F5F864" w:rsidR="000B4258" w:rsidRDefault="000B4258" w:rsidP="00FA08C6">
      <w:pPr>
        <w:rPr>
          <w:rStyle w:val="StyleUnderline"/>
        </w:rPr>
      </w:pPr>
    </w:p>
    <w:p w14:paraId="57470744" w14:textId="77777777" w:rsidR="000B4258" w:rsidRPr="00BD217C" w:rsidRDefault="000B4258" w:rsidP="00FA08C6">
      <w:pPr>
        <w:rPr>
          <w:rStyle w:val="StyleUnderline"/>
        </w:rPr>
      </w:pPr>
    </w:p>
    <w:p w14:paraId="59773416" w14:textId="77777777" w:rsidR="00FA08C6" w:rsidRPr="006822B2" w:rsidRDefault="00FA08C6" w:rsidP="00FA08C6">
      <w:r w:rsidRPr="00F23A80">
        <w:rPr>
          <w:rStyle w:val="StyleUnderline"/>
          <w:highlight w:val="green"/>
        </w:rPr>
        <w:t>The</w:t>
      </w:r>
      <w:r w:rsidRPr="00401B88">
        <w:rPr>
          <w:rStyle w:val="StyleUnderline"/>
        </w:rPr>
        <w:t xml:space="preserve"> second </w:t>
      </w:r>
      <w:r w:rsidRPr="00F23A80">
        <w:rPr>
          <w:rStyle w:val="StyleUnderline"/>
          <w:highlight w:val="green"/>
        </w:rPr>
        <w:t>relatively new element is</w:t>
      </w:r>
      <w:r w:rsidRPr="00401B88">
        <w:rPr>
          <w:rStyle w:val="StyleUnderline"/>
        </w:rPr>
        <w:t xml:space="preserve"> North Korea’s young leader, </w:t>
      </w:r>
      <w:r w:rsidRPr="00F23A80">
        <w:rPr>
          <w:rStyle w:val="StyleUnderline"/>
          <w:highlight w:val="green"/>
        </w:rPr>
        <w:t>Kim Jong Un</w:t>
      </w:r>
      <w:r w:rsidRPr="006822B2">
        <w:t xml:space="preserve">. Although he has been North Korea’s absolute and “supreme” leader for more than five years, </w:t>
      </w:r>
      <w:r w:rsidRPr="00401B88">
        <w:rPr>
          <w:rStyle w:val="StyleUnderline"/>
        </w:rPr>
        <w:t xml:space="preserve">the world is still learning the full measure of his ambition, paranoia, and recklessness. This is </w:t>
      </w:r>
      <w:r w:rsidRPr="00F23A80">
        <w:rPr>
          <w:rStyle w:val="StyleUnderline"/>
          <w:highlight w:val="green"/>
        </w:rPr>
        <w:t>a man who has not hesitated to murder</w:t>
      </w:r>
      <w:r w:rsidRPr="00401B88">
        <w:rPr>
          <w:rStyle w:val="StyleUnderline"/>
        </w:rPr>
        <w:t xml:space="preserve"> even </w:t>
      </w:r>
      <w:r w:rsidRPr="00F23A80">
        <w:rPr>
          <w:rStyle w:val="StyleUnderline"/>
          <w:highlight w:val="green"/>
        </w:rPr>
        <w:t>family</w:t>
      </w:r>
      <w:r w:rsidRPr="00401B88">
        <w:rPr>
          <w:rStyle w:val="StyleUnderline"/>
        </w:rPr>
        <w:t xml:space="preserve"> member</w:t>
      </w:r>
      <w:r w:rsidRPr="006822B2">
        <w:t xml:space="preserve">s, including allegedly his half-brother, to consolidate absolute control. </w:t>
      </w:r>
      <w:r w:rsidRPr="00401B88">
        <w:rPr>
          <w:rStyle w:val="StyleUnderline"/>
        </w:rPr>
        <w:t xml:space="preserve">In pushing an ambitious program of nuclear testing and missile development, </w:t>
      </w:r>
      <w:r w:rsidRPr="00F23A80">
        <w:rPr>
          <w:rStyle w:val="StyleUnderline"/>
          <w:highlight w:val="green"/>
        </w:rPr>
        <w:t>he</w:t>
      </w:r>
      <w:r w:rsidRPr="00401B88">
        <w:rPr>
          <w:rStyle w:val="StyleUnderline"/>
        </w:rPr>
        <w:t xml:space="preserve"> also </w:t>
      </w:r>
      <w:r w:rsidRPr="00F23A80">
        <w:rPr>
          <w:rStyle w:val="StyleUnderline"/>
          <w:highlight w:val="green"/>
        </w:rPr>
        <w:t>appears</w:t>
      </w:r>
      <w:r w:rsidRPr="00401B88">
        <w:rPr>
          <w:rStyle w:val="StyleUnderline"/>
        </w:rPr>
        <w:t xml:space="preserve"> more </w:t>
      </w:r>
      <w:r w:rsidRPr="00F23A80">
        <w:rPr>
          <w:rStyle w:val="StyleUnderline"/>
          <w:highlight w:val="green"/>
        </w:rPr>
        <w:t>inclined to take risks to expand his power</w:t>
      </w:r>
      <w:r w:rsidRPr="00401B88">
        <w:rPr>
          <w:rStyle w:val="StyleUnderline"/>
        </w:rPr>
        <w:t xml:space="preserve"> and eliminate imagined threats than his father</w:t>
      </w:r>
      <w:r w:rsidRPr="006822B2">
        <w:t>, Kim Jong Il. Even the faint glimmers of a possible loosening of absolute political control by North Korea’s communist party, the Worker’s Party of Korea, have been suffocated under Kim Jong Un.</w:t>
      </w:r>
    </w:p>
    <w:p w14:paraId="4D162601" w14:textId="77777777" w:rsidR="00FA08C6" w:rsidRPr="006822B2" w:rsidRDefault="00FA08C6" w:rsidP="00FA08C6">
      <w:r w:rsidRPr="006822B2">
        <w:t>The third element is the tough-talking new American president, Donald Trump.  While the new American administration has declared the end of “</w:t>
      </w:r>
      <w:hyperlink r:id="rId27" w:history="1">
        <w:r w:rsidRPr="006822B2">
          <w:rPr>
            <w:rStyle w:val="Hyperlink"/>
          </w:rPr>
          <w:t>strategic patience</w:t>
        </w:r>
      </w:hyperlink>
      <w:r w:rsidRPr="006822B2">
        <w:t>” and vowed that the North Korean missile threat “</w:t>
      </w:r>
      <w:hyperlink r:id="rId28" w:history="1">
        <w:r w:rsidRPr="006822B2">
          <w:rPr>
            <w:rStyle w:val="Hyperlink"/>
          </w:rPr>
          <w:t>will be taken care of,</w:t>
        </w:r>
      </w:hyperlink>
      <w:r w:rsidRPr="006822B2">
        <w:t xml:space="preserve">” </w:t>
      </w:r>
      <w:r w:rsidRPr="00401B88">
        <w:rPr>
          <w:rStyle w:val="StyleUnderline"/>
        </w:rPr>
        <w:t>Trump is pursuing a more “transactional” approach to engaging China in pursuit of a diplomatic resolution of the crisis.</w:t>
      </w:r>
      <w:r w:rsidRPr="006822B2">
        <w:t xml:space="preserve"> Thus, North Korea is reported to have figured prominently in the first head-to-head meeting between Trump and Chinese President Xi Jinping at the president’s Mar-a-Lago estate recently.</w:t>
      </w:r>
    </w:p>
    <w:p w14:paraId="65BCD16C" w14:textId="77777777" w:rsidR="00FA08C6" w:rsidRPr="006822B2" w:rsidRDefault="00FA08C6" w:rsidP="00FA08C6">
      <w:r w:rsidRPr="00F23A80">
        <w:rPr>
          <w:rStyle w:val="Emphasis"/>
          <w:highlight w:val="green"/>
        </w:rPr>
        <w:t>It is difficult to exaggerate the stakes here</w:t>
      </w:r>
      <w:r w:rsidRPr="00F23A80">
        <w:rPr>
          <w:highlight w:val="green"/>
        </w:rPr>
        <w:t>.</w:t>
      </w:r>
      <w:r w:rsidRPr="006822B2">
        <w:t xml:space="preserve"> </w:t>
      </w:r>
      <w:r w:rsidRPr="00401B88">
        <w:rPr>
          <w:rStyle w:val="StyleUnderline"/>
        </w:rPr>
        <w:t>A preemptive strike on North Korea’s military facilities would have nothing like the limited scope of containment</w:t>
      </w:r>
      <w:r w:rsidRPr="006822B2">
        <w:t xml:space="preserve"> or punishment </w:t>
      </w:r>
      <w:r w:rsidRPr="00401B88">
        <w:rPr>
          <w:rStyle w:val="StyleUnderline"/>
        </w:rPr>
        <w:t>conveyed by the</w:t>
      </w:r>
      <w:r w:rsidRPr="006822B2">
        <w:t xml:space="preserve"> recent American cruise missile </w:t>
      </w:r>
      <w:r w:rsidRPr="00401B88">
        <w:rPr>
          <w:rStyle w:val="StyleUnderline"/>
        </w:rPr>
        <w:t>strike on Syria</w:t>
      </w:r>
      <w:r w:rsidRPr="006822B2">
        <w:t xml:space="preserve">. To accomplish anything meaningful, </w:t>
      </w:r>
      <w:r w:rsidRPr="00401B88">
        <w:rPr>
          <w:rStyle w:val="StyleUnderline"/>
        </w:rPr>
        <w:t>an American strike on North Korea would have to be on a scale many, many times larger.</w:t>
      </w:r>
      <w:r w:rsidRPr="006822B2">
        <w:t xml:space="preserve"> Even then, it</w:t>
      </w:r>
      <w:r w:rsidRPr="00401B88">
        <w:rPr>
          <w:rStyle w:val="StyleUnderline"/>
        </w:rPr>
        <w:t xml:space="preserve"> would likely fail to eliminate all of Kim’s short-range missiles</w:t>
      </w:r>
      <w:r w:rsidRPr="006822B2">
        <w:t xml:space="preserve"> (many of which are mobile) or his nuclear weapons (which are surely hidden). And so it could bring on the </w:t>
      </w:r>
      <w:hyperlink r:id="rId29" w:history="1">
        <w:r w:rsidRPr="006822B2">
          <w:rPr>
            <w:rStyle w:val="Hyperlink"/>
          </w:rPr>
          <w:t>worst of all scenarios</w:t>
        </w:r>
      </w:hyperlink>
      <w:r w:rsidRPr="006822B2">
        <w:t>, a furious military response from North Korea with its nuclear arsenal still intact, putting millions of lives in South Korea and potentially Japan as well at imminent risk.</w:t>
      </w:r>
    </w:p>
    <w:p w14:paraId="17BB0D01" w14:textId="77777777" w:rsidR="00FA08C6" w:rsidRPr="006822B2" w:rsidRDefault="00FA08C6" w:rsidP="00FA08C6">
      <w:r w:rsidRPr="006822B2">
        <w:lastRenderedPageBreak/>
        <w:t xml:space="preserve">It is no wonder, then, that the </w:t>
      </w:r>
      <w:r w:rsidRPr="002A6DF8">
        <w:rPr>
          <w:rStyle w:val="StyleUnderline"/>
        </w:rPr>
        <w:t>Trump</w:t>
      </w:r>
      <w:r w:rsidRPr="006822B2">
        <w:t xml:space="preserve"> administration </w:t>
      </w:r>
      <w:r w:rsidRPr="002A6DF8">
        <w:rPr>
          <w:rStyle w:val="Emphasis"/>
        </w:rPr>
        <w:t>has</w:t>
      </w:r>
      <w:r w:rsidRPr="00401B88">
        <w:rPr>
          <w:rStyle w:val="Emphasis"/>
        </w:rPr>
        <w:t xml:space="preserve"> rather quickly </w:t>
      </w:r>
      <w:r w:rsidRPr="002A6DF8">
        <w:rPr>
          <w:rStyle w:val="Emphasis"/>
        </w:rPr>
        <w:t>discovered the virtues of a diplomatic track</w:t>
      </w:r>
      <w:r w:rsidRPr="006822B2">
        <w:t xml:space="preserve">. </w:t>
      </w:r>
      <w:r w:rsidRPr="00401B88">
        <w:rPr>
          <w:rStyle w:val="StyleUnderline"/>
        </w:rPr>
        <w:t>Yet the six-party talks,</w:t>
      </w:r>
      <w:r w:rsidRPr="006822B2">
        <w:t xml:space="preserve"> launched in 2003 among Japan, South Korea, Russia, China, the U.S., and North Korea to find a diplomatic formula to halt North Korea’s nuclear program, </w:t>
      </w:r>
      <w:r w:rsidRPr="00401B88">
        <w:rPr>
          <w:rStyle w:val="StyleUnderline"/>
        </w:rPr>
        <w:t>have been suspended since 2009</w:t>
      </w:r>
      <w:r w:rsidRPr="006822B2">
        <w:t>. While efforts to resume those talks have been surrounded by mutual threats and false starts, North Korea has raced ahead to build an ever more menacing nuclear weapons program, which is now bringing the region to a crisis potentially more serious than anything since the end of the Korean War.</w:t>
      </w:r>
    </w:p>
    <w:p w14:paraId="7DEEA0FF" w14:textId="77777777" w:rsidR="00FA08C6" w:rsidRPr="006822B2" w:rsidRDefault="00FA08C6" w:rsidP="00FA08C6">
      <w:r w:rsidRPr="006822B2">
        <w:t xml:space="preserve">As the old saying goes, however, in crisis there is both danger and opportunity. In his summit with the Chinese leader, President Trump clearly became aware of the complexity of the situation as seen by the Chinese regime: </w:t>
      </w:r>
      <w:r w:rsidRPr="00401B88">
        <w:rPr>
          <w:rStyle w:val="StyleUnderline"/>
        </w:rPr>
        <w:t>North Korea is not a mere client state of China, and a Chinese attempt to use its economic leverage</w:t>
      </w:r>
      <w:r w:rsidRPr="006822B2">
        <w:t xml:space="preserve"> (such as cutting off essential food and oil supplies) </w:t>
      </w:r>
      <w:r w:rsidRPr="00401B88">
        <w:rPr>
          <w:rStyle w:val="StyleUnderline"/>
        </w:rPr>
        <w:t>to pressure the Kim dictatorship could bring unpredictable consequences</w:t>
      </w:r>
      <w:r w:rsidRPr="006822B2">
        <w:t>, including, the Chinese fear, a collapse of the North Korean regime that would send millions of North Korean refugees streaming across the border into China.</w:t>
      </w:r>
    </w:p>
    <w:p w14:paraId="46A35B56" w14:textId="77777777" w:rsidR="00FA08C6" w:rsidRPr="006822B2" w:rsidRDefault="00FA08C6" w:rsidP="00FA08C6">
      <w:r w:rsidRPr="006822B2">
        <w:t xml:space="preserve">Yet </w:t>
      </w:r>
      <w:r w:rsidRPr="00401B88">
        <w:rPr>
          <w:rStyle w:val="StyleUnderline"/>
        </w:rPr>
        <w:t>the Chinese leadership is clearly deeply frustrated with North Korea’s erratic and menacing behavior, which increasingly endangers China’s vital interests in regional peace and stability.</w:t>
      </w:r>
      <w:r w:rsidRPr="006822B2">
        <w:t xml:space="preserve"> </w:t>
      </w:r>
      <w:r w:rsidRPr="00401B88">
        <w:rPr>
          <w:rStyle w:val="StyleUnderline"/>
        </w:rPr>
        <w:t xml:space="preserve">It is this incipient shift in </w:t>
      </w:r>
      <w:r w:rsidRPr="00F23A80">
        <w:rPr>
          <w:rStyle w:val="StyleUnderline"/>
          <w:highlight w:val="green"/>
        </w:rPr>
        <w:t>China’s</w:t>
      </w:r>
      <w:r w:rsidRPr="00401B88">
        <w:rPr>
          <w:rStyle w:val="StyleUnderline"/>
        </w:rPr>
        <w:t xml:space="preserve"> thinking that </w:t>
      </w:r>
      <w:r w:rsidRPr="00F23A80">
        <w:rPr>
          <w:rStyle w:val="StyleUnderline"/>
          <w:highlight w:val="green"/>
        </w:rPr>
        <w:t xml:space="preserve">presents </w:t>
      </w:r>
      <w:r w:rsidRPr="00F23A80">
        <w:rPr>
          <w:rStyle w:val="Emphasis"/>
          <w:highlight w:val="green"/>
        </w:rPr>
        <w:t>the most promising opportunity for a breakthrough on the long-stalled diplomatic front</w:t>
      </w:r>
      <w:r w:rsidRPr="006822B2">
        <w:t>. Whether through a resumption of the six-party talks or initiation of direct three-party negotiations involving China, the U.S., and North Korea (with the U.S. closely coordinating with Japan and South Korea), a diplomatic breakthrough must be pursued.</w:t>
      </w:r>
    </w:p>
    <w:p w14:paraId="03F3C019" w14:textId="77777777" w:rsidR="00FA08C6" w:rsidRPr="006822B2" w:rsidRDefault="00FA08C6" w:rsidP="00FA08C6">
      <w:r w:rsidRPr="006822B2">
        <w:t>It is probably not realistic at this point to think that North Korea will give up its current stockpile of nuclear weapons. But at a minimum, resolution of the current crisis requires a version of what my Stanford colleague Siegfried Hecker first proposed—that the Kim regime </w:t>
      </w:r>
      <w:hyperlink r:id="rId30" w:history="1">
        <w:r w:rsidRPr="006822B2">
          <w:rPr>
            <w:rStyle w:val="Hyperlink"/>
          </w:rPr>
          <w:t>commit to “four no’s”</w:t>
        </w:r>
      </w:hyperlink>
      <w:r w:rsidRPr="006822B2">
        <w:t>: no more bombs that would enlarge its current stockpile; no better bombs, and hence an end to nuclear weapons testing; no missile testing or production that would enhance their current range; and no export of bombs or other nuclear weapons or missile technology.</w:t>
      </w:r>
    </w:p>
    <w:p w14:paraId="391D27FE" w14:textId="77777777" w:rsidR="00FA08C6" w:rsidRPr="00401B88" w:rsidRDefault="00FA08C6" w:rsidP="00FA08C6">
      <w:pPr>
        <w:rPr>
          <w:rStyle w:val="StyleUnderline"/>
        </w:rPr>
      </w:pPr>
      <w:r w:rsidRPr="006822B2">
        <w:t xml:space="preserve">These will be hugely difficult goals to achieve through diplomacy. But there are some inducements the United States and its allies could offer the North that </w:t>
      </w:r>
      <w:r w:rsidRPr="006822B2">
        <w:lastRenderedPageBreak/>
        <w:t xml:space="preserve">might help bring it (reluctantly) to agree. There is also significant leverage that the U.S. and China could jointly bring to bear on Kim Jong Un to raise the costs of his continuing on the current immensely dangerous path. </w:t>
      </w:r>
      <w:r w:rsidRPr="00401B88">
        <w:rPr>
          <w:rStyle w:val="StyleUnderline"/>
        </w:rPr>
        <w:t>And there are some things that the U.S. could offer China that might help persuade it to assume the risks of pressuring an unstable and unpredictable “ally.”</w:t>
      </w:r>
    </w:p>
    <w:p w14:paraId="2E941BDB" w14:textId="77777777" w:rsidR="00FA08C6" w:rsidRPr="006822B2" w:rsidRDefault="00FA08C6" w:rsidP="00FA08C6">
      <w:r w:rsidRPr="006822B2">
        <w:t>North Korea has depicted its relentless pursuit of nuclear weapons as a defensive maneuver to deter an attack on it by the United States, Japan, and South Korea. But the problem is that any new weapon changes the balance of power among adversaries. The greater North Korea’s nuclear weapons capacity, the more emboldened it may be to engage in reckless, bullying behavior in the region.</w:t>
      </w:r>
    </w:p>
    <w:p w14:paraId="02FD7F92" w14:textId="77777777" w:rsidR="00FA08C6" w:rsidRPr="006822B2" w:rsidRDefault="00FA08C6" w:rsidP="00FA08C6">
      <w:r w:rsidRPr="006822B2">
        <w:t>We are now at an existential moment, where North Korea must be confronted with a fundamental choice: Either it will face crippling global economic sanctions (including a Chinese oil embargo) that could trigger the collapse of the regime, or it will negotiate a verifiable end to its nuclear weapons development program.</w:t>
      </w:r>
    </w:p>
    <w:p w14:paraId="5213C3CD" w14:textId="77777777" w:rsidR="00FA08C6" w:rsidRPr="00401B88" w:rsidRDefault="00FA08C6" w:rsidP="00FA08C6">
      <w:pPr>
        <w:rPr>
          <w:sz w:val="16"/>
          <w:szCs w:val="16"/>
        </w:rPr>
      </w:pPr>
      <w:r w:rsidRPr="00401B88">
        <w:rPr>
          <w:sz w:val="16"/>
          <w:szCs w:val="16"/>
        </w:rPr>
        <w:t>The North’s willingness to give up its weapons program would serve as a prerequisite for talks about new ways to defuse tensions on the Korean peninsula—including a peace treaty that recognizes the North Korean regime, normalization of relations between the U.S. and North Korea, and flows of investment and trade that would help to modernize the North’s economy. Toward the end of Bill Clinton’s presidency, when he was pursuing a diplomatic approach to resolving the North Korean nuclear threat, former U.S. Defense Secretary William Perry </w:t>
      </w:r>
      <w:hyperlink r:id="rId31" w:history="1">
        <w:r w:rsidRPr="00401B88">
          <w:rPr>
            <w:rStyle w:val="Hyperlink"/>
            <w:sz w:val="16"/>
            <w:szCs w:val="16"/>
          </w:rPr>
          <w:t>found</w:t>
        </w:r>
      </w:hyperlink>
      <w:r w:rsidRPr="00401B88">
        <w:rPr>
          <w:sz w:val="16"/>
          <w:szCs w:val="16"/>
        </w:rPr>
        <w:t> the North Koreans to be seriously interested in the prospect of normalizing relations with the U.S.</w:t>
      </w:r>
    </w:p>
    <w:p w14:paraId="5B4B7F6B" w14:textId="77777777" w:rsidR="00FA08C6" w:rsidRPr="00401B88" w:rsidRDefault="00FA08C6" w:rsidP="00FA08C6">
      <w:pPr>
        <w:rPr>
          <w:sz w:val="16"/>
          <w:szCs w:val="16"/>
        </w:rPr>
      </w:pPr>
      <w:r w:rsidRPr="00401B88">
        <w:rPr>
          <w:sz w:val="16"/>
          <w:szCs w:val="16"/>
        </w:rPr>
        <w:t>With respect to economic incentives, more would be possible for North Korea in terms of investment and trade from the U.S., Japan, and South Korea to the extent that North Korea takes the reform path that China did in 1978 under Deng Xiaoping. This would mean not only greatly accelerating market-oriented reforms in the North but also closing down the country’s concentration camps and allowing a modicum of political openness as well. America’s goal in this process would not be to bring an end to the North Korean regime, but to bring an end to its failed policies, which propel it toward militarism and aggression to cover up for its manifest developmental failures.</w:t>
      </w:r>
    </w:p>
    <w:p w14:paraId="7A640495" w14:textId="77777777" w:rsidR="00FA08C6" w:rsidRPr="006822B2" w:rsidRDefault="00FA08C6" w:rsidP="00FA08C6">
      <w:r w:rsidRPr="00401B88">
        <w:rPr>
          <w:rStyle w:val="StyleUnderline"/>
        </w:rPr>
        <w:t>What could induce China to take risks for peace? One irony of having elected a U.S. president who repeatedly threatened a trade war with China is that a retreat from those ill-considered warnings now appears as a conciliatory gesture</w:t>
      </w:r>
      <w:r w:rsidRPr="006822B2">
        <w:t>. But there is something more the U.S. can offer. C</w:t>
      </w:r>
      <w:r w:rsidRPr="00401B88">
        <w:rPr>
          <w:rStyle w:val="StyleUnderline"/>
        </w:rPr>
        <w:t>hina’s fear of a sudden collapse of the Kim regime is not just about massive refugee flows. It also dreads a “German-style” reunification, in which South Korea would politically absorb the north and China would then confront a newly powerful American ally</w:t>
      </w:r>
      <w:r w:rsidRPr="006822B2">
        <w:t>—hosting nearly 30,000 American troops—right on its border.</w:t>
      </w:r>
    </w:p>
    <w:p w14:paraId="6A10CABA" w14:textId="77777777" w:rsidR="00FA08C6" w:rsidRPr="00401B88" w:rsidRDefault="00FA08C6" w:rsidP="00FA08C6">
      <w:pPr>
        <w:rPr>
          <w:rStyle w:val="StyleUnderline"/>
        </w:rPr>
      </w:pPr>
      <w:r w:rsidRPr="00F23A80">
        <w:rPr>
          <w:rStyle w:val="StyleUnderline"/>
          <w:highlight w:val="green"/>
        </w:rPr>
        <w:t xml:space="preserve">Because the North Korean regime is not irrational, </w:t>
      </w:r>
      <w:r w:rsidRPr="00F23A80">
        <w:rPr>
          <w:rStyle w:val="Emphasis"/>
          <w:highlight w:val="green"/>
        </w:rPr>
        <w:t>it will probably opt for the above deal under Chinese pressure</w:t>
      </w:r>
      <w:r w:rsidRPr="00401B88">
        <w:rPr>
          <w:rStyle w:val="StyleUnderline"/>
        </w:rPr>
        <w:t xml:space="preserve"> and American inducements.</w:t>
      </w:r>
      <w:r w:rsidRPr="006822B2">
        <w:t xml:space="preserve"> But should Kim Jong Un balk and his regime then unravel, leading to reunification under a democratic constitution, American troops would no longer be needed to stabilize the Korean peninsula, and they could be withdrawn. Neither should there be a </w:t>
      </w:r>
      <w:r w:rsidRPr="006822B2">
        <w:lastRenderedPageBreak/>
        <w:t xml:space="preserve">need for the missile defense system (Terminal High Altitude Area Defense, THAAD) that is now being deployed in South Korea, over real but misplaced Chinese concerns that the system is aimed partly at them. </w:t>
      </w:r>
      <w:r w:rsidRPr="00401B88">
        <w:rPr>
          <w:rStyle w:val="StyleUnderline"/>
        </w:rPr>
        <w:t>Agreement to withdraw THAAD and American troops following Korean reunification would be huge elements of strategic reassurance for China</w:t>
      </w:r>
      <w:r w:rsidRPr="006822B2">
        <w:t xml:space="preserve">. On the flip side, however, </w:t>
      </w:r>
      <w:r w:rsidRPr="00401B88">
        <w:rPr>
          <w:rStyle w:val="StyleUnderline"/>
        </w:rPr>
        <w:t>the U.S. retains coercive inducements to get China on its side, </w:t>
      </w:r>
      <w:hyperlink r:id="rId32" w:history="1">
        <w:r w:rsidRPr="00401B88">
          <w:rPr>
            <w:rStyle w:val="StyleUnderline"/>
          </w:rPr>
          <w:t>namely</w:t>
        </w:r>
      </w:hyperlink>
      <w:r w:rsidRPr="00401B88">
        <w:rPr>
          <w:rStyle w:val="StyleUnderline"/>
        </w:rPr>
        <w:t> the option of imposing secondary sanctions on Chinese banks that do business with North Korean front companies.</w:t>
      </w:r>
    </w:p>
    <w:p w14:paraId="721C7B0A" w14:textId="77777777" w:rsidR="00152B6B" w:rsidRPr="00E80197" w:rsidRDefault="00152B6B" w:rsidP="00152B6B">
      <w:pPr>
        <w:pStyle w:val="Heading4"/>
      </w:pPr>
      <w:r>
        <w:t>No aff offense --- empirics prove no relationship between fluctuations in hard power, GDP, or grand strategy and violence</w:t>
      </w:r>
    </w:p>
    <w:p w14:paraId="49A92BB0" w14:textId="77777777" w:rsidR="00152B6B" w:rsidRDefault="00152B6B" w:rsidP="00152B6B">
      <w:pPr>
        <w:rPr>
          <w:sz w:val="14"/>
        </w:rPr>
      </w:pPr>
      <w:r w:rsidRPr="00683005">
        <w:rPr>
          <w:rStyle w:val="Style13ptBold"/>
        </w:rPr>
        <w:t>Fettweis 17</w:t>
      </w:r>
    </w:p>
    <w:p w14:paraId="79FDDEEB" w14:textId="77777777" w:rsidR="00152B6B" w:rsidRDefault="00152B6B" w:rsidP="00152B6B">
      <w:r>
        <w:t>Christopher Fettweis, Associate Professor of Political Science—Tulane University, Unipolarity, Hegemony, and the New Peace, Security Studies 26.3, 5/8/2017</w:t>
      </w:r>
    </w:p>
    <w:p w14:paraId="1B5DD15D" w14:textId="77777777" w:rsidR="00152B6B" w:rsidRPr="00282C14" w:rsidRDefault="00152B6B" w:rsidP="00152B6B">
      <w:pPr>
        <w:rPr>
          <w:szCs w:val="20"/>
        </w:rPr>
      </w:pPr>
      <w:r w:rsidRPr="00001EC1">
        <w:rPr>
          <w:szCs w:val="20"/>
        </w:rPr>
        <w:t xml:space="preserve">How does one measure polarity? Power is traditionally considered to be some combination of military and economic strength, but despite scores of efforts, no widely accepted formula exists. Perhaps </w:t>
      </w:r>
      <w:r w:rsidRPr="00F23A80">
        <w:rPr>
          <w:rStyle w:val="StyleUnderline"/>
          <w:szCs w:val="20"/>
          <w:highlight w:val="green"/>
        </w:rPr>
        <w:t>overall military spending might be thought of as a proxy for hard power capabilities</w:t>
      </w:r>
      <w:r w:rsidRPr="00001EC1">
        <w:rPr>
          <w:szCs w:val="20"/>
        </w:rPr>
        <w:t xml:space="preserve">; perhaps too </w:t>
      </w:r>
      <w:r w:rsidRPr="00001EC1">
        <w:rPr>
          <w:rStyle w:val="StyleUnderline"/>
          <w:szCs w:val="20"/>
        </w:rPr>
        <w:t xml:space="preserve">the amount of money the United States devotes to hard power is a reflection of the strength of the </w:t>
      </w:r>
      <w:r w:rsidRPr="004364CB">
        <w:rPr>
          <w:rStyle w:val="StyleUnderline"/>
          <w:szCs w:val="20"/>
        </w:rPr>
        <w:t>unipole. When compared to conflict levels</w:t>
      </w:r>
      <w:r w:rsidRPr="004364CB">
        <w:rPr>
          <w:szCs w:val="20"/>
        </w:rPr>
        <w:t>, however</w:t>
      </w:r>
      <w:r w:rsidRPr="00001EC1">
        <w:rPr>
          <w:szCs w:val="20"/>
        </w:rPr>
        <w:t xml:space="preserve">, </w:t>
      </w:r>
      <w:r w:rsidRPr="00F23A80">
        <w:rPr>
          <w:rStyle w:val="Emphasis"/>
          <w:szCs w:val="20"/>
          <w:highlight w:val="green"/>
        </w:rPr>
        <w:t>there is no obvious correlation</w:t>
      </w:r>
      <w:r w:rsidRPr="00F23A80">
        <w:rPr>
          <w:szCs w:val="20"/>
          <w:highlight w:val="green"/>
        </w:rPr>
        <w:t>,</w:t>
      </w:r>
      <w:r w:rsidRPr="00001EC1">
        <w:rPr>
          <w:szCs w:val="20"/>
        </w:rPr>
        <w:t xml:space="preserve"> </w:t>
      </w:r>
      <w:r w:rsidRPr="004364CB">
        <w:rPr>
          <w:rStyle w:val="StyleUnderline"/>
        </w:rPr>
        <w:t>and certainly not the kind of negative relationship between US spending and conflict that many hegemonic stability theorists would expect to see</w:t>
      </w:r>
      <w:r w:rsidRPr="00001EC1">
        <w:rPr>
          <w:szCs w:val="20"/>
        </w:rPr>
        <w:t xml:space="preserve">. </w:t>
      </w:r>
      <w:r w:rsidRPr="00F23A80">
        <w:rPr>
          <w:rStyle w:val="StyleUnderline"/>
          <w:szCs w:val="20"/>
          <w:highlight w:val="green"/>
        </w:rPr>
        <w:t>During the 1990s, the United States cut back on defense by about 25 percent</w:t>
      </w:r>
      <w:r w:rsidRPr="00001EC1">
        <w:rPr>
          <w:szCs w:val="20"/>
        </w:rPr>
        <w:t>, spending $100 billion less in real terms in 1998 that it did in 1990.68 To those believers in the neoconservative version of hegemonic stability, this irresponsible “peace dividend” endangered both national and global security. “</w:t>
      </w:r>
      <w:r w:rsidRPr="00001EC1">
        <w:rPr>
          <w:rStyle w:val="StyleUnderline"/>
        </w:rPr>
        <w:t>No serious analyst</w:t>
      </w:r>
      <w:r w:rsidRPr="00001EC1">
        <w:rPr>
          <w:szCs w:val="20"/>
        </w:rPr>
        <w:t xml:space="preserve"> of American military capabilities </w:t>
      </w:r>
      <w:r w:rsidRPr="00001EC1">
        <w:rPr>
          <w:rStyle w:val="StyleUnderline"/>
        </w:rPr>
        <w:t>doubts</w:t>
      </w:r>
      <w:r w:rsidRPr="00001EC1">
        <w:rPr>
          <w:szCs w:val="20"/>
        </w:rPr>
        <w:t xml:space="preserve"> that the </w:t>
      </w:r>
      <w:r w:rsidRPr="00001EC1">
        <w:rPr>
          <w:rStyle w:val="StyleUnderline"/>
        </w:rPr>
        <w:t>defense</w:t>
      </w:r>
      <w:r w:rsidRPr="00001EC1">
        <w:rPr>
          <w:szCs w:val="20"/>
        </w:rPr>
        <w:t xml:space="preserve"> budget </w:t>
      </w:r>
      <w:r w:rsidRPr="00001EC1">
        <w:rPr>
          <w:rStyle w:val="StyleUnderline"/>
        </w:rPr>
        <w:t>has been cut much too far to meet</w:t>
      </w:r>
      <w:r w:rsidRPr="00001EC1">
        <w:rPr>
          <w:szCs w:val="20"/>
        </w:rPr>
        <w:t xml:space="preserve"> America’s responsibilities to itself and to </w:t>
      </w:r>
      <w:r w:rsidRPr="00001EC1">
        <w:rPr>
          <w:rStyle w:val="StyleUnderline"/>
        </w:rPr>
        <w:t>world peace,” argued Kristol and Kagan</w:t>
      </w:r>
      <w:r w:rsidRPr="00001EC1">
        <w:rPr>
          <w:szCs w:val="20"/>
        </w:rPr>
        <w:t xml:space="preserve"> at the time.69 </w:t>
      </w:r>
      <w:r w:rsidRPr="00F23A80">
        <w:rPr>
          <w:rStyle w:val="StyleUnderline"/>
          <w:highlight w:val="green"/>
        </w:rPr>
        <w:t>The world grew dramatically more peaceful</w:t>
      </w:r>
      <w:r w:rsidRPr="00001EC1">
        <w:rPr>
          <w:rStyle w:val="StyleUnderline"/>
        </w:rPr>
        <w:t xml:space="preserve"> while the United States cut its forces, </w:t>
      </w:r>
      <w:r w:rsidRPr="00001EC1">
        <w:t>however</w:t>
      </w:r>
      <w:r w:rsidRPr="00001EC1">
        <w:rPr>
          <w:rStyle w:val="StyleUnderline"/>
        </w:rPr>
        <w:t xml:space="preserve">, </w:t>
      </w:r>
      <w:r w:rsidRPr="00F23A80">
        <w:rPr>
          <w:rStyle w:val="StyleUnderline"/>
          <w:highlight w:val="green"/>
        </w:rPr>
        <w:t>and stayed just as peaceful while spending rebounded</w:t>
      </w:r>
      <w:r w:rsidRPr="00001EC1">
        <w:rPr>
          <w:rStyle w:val="StyleUnderline"/>
        </w:rPr>
        <w:t xml:space="preserve"> after the 9/11 terrorist attacks</w:t>
      </w:r>
      <w:r w:rsidRPr="00001EC1">
        <w:rPr>
          <w:szCs w:val="20"/>
        </w:rPr>
        <w:t xml:space="preserve">. </w:t>
      </w:r>
      <w:r w:rsidRPr="00001EC1">
        <w:rPr>
          <w:rStyle w:val="StyleUnderline"/>
          <w:szCs w:val="20"/>
        </w:rPr>
        <w:t>The incidence and magnitude of global conflict declined while the military budget was cut under President Clinton</w:t>
      </w:r>
      <w:r w:rsidRPr="00001EC1">
        <w:rPr>
          <w:szCs w:val="20"/>
        </w:rPr>
        <w:t xml:space="preserve">, in other words, </w:t>
      </w:r>
      <w:r w:rsidRPr="00001EC1">
        <w:rPr>
          <w:rStyle w:val="StyleUnderline"/>
        </w:rPr>
        <w:t>and kept declining</w:t>
      </w:r>
      <w:r w:rsidRPr="00001EC1">
        <w:rPr>
          <w:szCs w:val="20"/>
        </w:rPr>
        <w:t xml:space="preserve"> (though more slowly, since levels were already low) as the Bush administration ramped it back up. </w:t>
      </w:r>
      <w:r w:rsidRPr="00001EC1">
        <w:rPr>
          <w:rStyle w:val="StyleUnderline"/>
          <w:szCs w:val="20"/>
        </w:rPr>
        <w:t xml:space="preserve">Overall US military spending has varied during the period of the New Peace from a low in constant dollars of less than $400 billion to a high of more than $700 billion, but </w:t>
      </w:r>
      <w:r w:rsidRPr="00001EC1">
        <w:rPr>
          <w:rStyle w:val="StyleUnderline"/>
        </w:rPr>
        <w:t xml:space="preserve">war does not seem to have </w:t>
      </w:r>
      <w:r w:rsidRPr="00001EC1">
        <w:rPr>
          <w:rStyle w:val="StyleUnderline"/>
        </w:rPr>
        <w:lastRenderedPageBreak/>
        <w:t>noticed</w:t>
      </w:r>
      <w:r w:rsidRPr="00001EC1">
        <w:rPr>
          <w:szCs w:val="20"/>
        </w:rPr>
        <w:t xml:space="preserve">. </w:t>
      </w:r>
      <w:r w:rsidRPr="00F23A80">
        <w:rPr>
          <w:rStyle w:val="Emphasis"/>
          <w:highlight w:val="green"/>
        </w:rPr>
        <w:t>The same nonrelationship exists</w:t>
      </w:r>
      <w:r w:rsidRPr="00F23A80">
        <w:rPr>
          <w:rStyle w:val="StyleUnderline"/>
          <w:highlight w:val="green"/>
        </w:rPr>
        <w:t xml:space="preserve"> between other potential proxy measurements for hegemony and conflict: </w:t>
      </w:r>
      <w:r w:rsidRPr="004364CB">
        <w:rPr>
          <w:rStyle w:val="StyleUnderline"/>
        </w:rPr>
        <w:t xml:space="preserve">there does not seem to be much connection between warfare and </w:t>
      </w:r>
      <w:r w:rsidRPr="00F23A80">
        <w:rPr>
          <w:rStyle w:val="Emphasis"/>
          <w:highlight w:val="green"/>
        </w:rPr>
        <w:t>fluctuations in US GDP</w:t>
      </w:r>
      <w:r w:rsidRPr="00F23A80">
        <w:rPr>
          <w:rStyle w:val="StyleUnderline"/>
          <w:highlight w:val="green"/>
        </w:rPr>
        <w:t>, alliance commitments, and forward military presence</w:t>
      </w:r>
      <w:r w:rsidRPr="00001EC1">
        <w:rPr>
          <w:szCs w:val="20"/>
        </w:rPr>
        <w:t xml:space="preserve">. </w:t>
      </w:r>
      <w:r w:rsidRPr="00001EC1">
        <w:rPr>
          <w:rStyle w:val="StyleUnderline"/>
          <w:szCs w:val="20"/>
        </w:rPr>
        <w:t xml:space="preserve">There was very little fighting in Europe when there were 300,000 US troops stationed there, for example, and that has not changed as the number of Americans dwindled by 90 percent. Overall, there does not seem to be much correlation between US actions and systemic stability. </w:t>
      </w:r>
      <w:r w:rsidRPr="00F23A80">
        <w:rPr>
          <w:rStyle w:val="Emphasis"/>
          <w:szCs w:val="20"/>
          <w:highlight w:val="green"/>
        </w:rPr>
        <w:t>Nothing the United States actually does seems to matter to the New Peace</w:t>
      </w:r>
      <w:r w:rsidRPr="00001EC1">
        <w:rPr>
          <w:szCs w:val="20"/>
        </w:rPr>
        <w:t>. It is possible that absolute military spending might not be as important to explain the phenomenon as relative. Although Washington cut back on spending during the 1990s, its relative advantage never wavered. The United States has accounted for between 35 and 41 percent of global military spending every year since the collapse of the Soviet Union.70 The perception of relative US power might be the decisive factor in decisions made in other capitals. One cannot rule out the possibility that it is the perception of US power—and its willingness to use it—that keeps the peace</w:t>
      </w:r>
      <w:r w:rsidRPr="004364CB">
        <w:rPr>
          <w:szCs w:val="20"/>
        </w:rPr>
        <w:t xml:space="preserve">. In other words, </w:t>
      </w:r>
      <w:r w:rsidRPr="004364CB">
        <w:rPr>
          <w:rStyle w:val="StyleUnderline"/>
        </w:rPr>
        <w:t xml:space="preserve">perhaps it is the </w:t>
      </w:r>
      <w:r w:rsidRPr="004364CB">
        <w:rPr>
          <w:rStyle w:val="Emphasis"/>
        </w:rPr>
        <w:t>grand strategy</w:t>
      </w:r>
      <w:r w:rsidRPr="004364CB">
        <w:rPr>
          <w:rStyle w:val="StyleUnderline"/>
        </w:rPr>
        <w:t xml:space="preserve"> of the United States, rather than its absolute capability, that is decisive in maintaining stability</w:t>
      </w:r>
      <w:r w:rsidRPr="004364CB">
        <w:rPr>
          <w:szCs w:val="20"/>
        </w:rPr>
        <w:t xml:space="preserve">. It is that to which we now turn. Conflict and US Grand Strategy The perception of US power, and the strength of its hegemony, is to some degree a function of grand strategy. </w:t>
      </w:r>
      <w:r w:rsidRPr="004364CB">
        <w:rPr>
          <w:rStyle w:val="StyleUnderline"/>
          <w:szCs w:val="20"/>
        </w:rPr>
        <w:t xml:space="preserve">If indeed US strategic choices are responsible for the New Peace, then </w:t>
      </w:r>
      <w:r w:rsidRPr="00F23A80">
        <w:rPr>
          <w:rStyle w:val="Emphasis"/>
          <w:highlight w:val="green"/>
        </w:rPr>
        <w:t>variation</w:t>
      </w:r>
      <w:r w:rsidRPr="00F23A80">
        <w:rPr>
          <w:rStyle w:val="StyleUnderline"/>
          <w:szCs w:val="20"/>
          <w:highlight w:val="green"/>
        </w:rPr>
        <w:t xml:space="preserve"> in those choices ought to have consequences</w:t>
      </w:r>
      <w:r w:rsidRPr="00001EC1">
        <w:rPr>
          <w:rStyle w:val="StyleUnderline"/>
          <w:szCs w:val="20"/>
        </w:rPr>
        <w:t xml:space="preserve"> for the level of international conflict</w:t>
      </w:r>
      <w:r w:rsidRPr="00001EC1">
        <w:rPr>
          <w:szCs w:val="20"/>
        </w:rPr>
        <w:t xml:space="preserve">. </w:t>
      </w:r>
      <w:r w:rsidRPr="00001EC1">
        <w:rPr>
          <w:rStyle w:val="StyleUnderline"/>
          <w:szCs w:val="20"/>
        </w:rPr>
        <w:t>A restrained United States is much less likely to play the role of sheriff than one following a more activist approach. Were the unipole to follow such a path, hegemonic-stability theorists warn, disaster would follow.</w:t>
      </w:r>
      <w:r w:rsidRPr="00001EC1">
        <w:rPr>
          <w:szCs w:val="20"/>
        </w:rPr>
        <w:t xml:space="preserve"> Former National Security Advisor Zbigniew </w:t>
      </w:r>
      <w:r w:rsidRPr="00001EC1">
        <w:rPr>
          <w:rStyle w:val="StyleUnderline"/>
        </w:rPr>
        <w:t>Brzezinski</w:t>
      </w:r>
      <w:r w:rsidRPr="00001EC1">
        <w:rPr>
          <w:szCs w:val="20"/>
        </w:rPr>
        <w:t xml:space="preserve"> spoke for many when he </w:t>
      </w:r>
      <w:r w:rsidRPr="00001EC1">
        <w:t>warned that “outright chaos” could be expected to follow a loss of hegemony, including a string of quite specific issues, including new or renewed attempts to build regional empires (by China, Turkey, Russia, and Brazil) and the collapse of the US</w:t>
      </w:r>
      <w:r w:rsidRPr="00001EC1">
        <w:rPr>
          <w:szCs w:val="20"/>
        </w:rPr>
        <w:t xml:space="preserve"> relationship with Mexico, as emboldened nationalists south of the border reassert 150-year-old territorial claims. Overall, without US dominance, today’s relatively peaceful world would turn “violent and bloodthirsty.” 71 Niall </w:t>
      </w:r>
      <w:r w:rsidRPr="00001EC1">
        <w:rPr>
          <w:rStyle w:val="StyleUnderline"/>
        </w:rPr>
        <w:t>Ferguson</w:t>
      </w:r>
      <w:r w:rsidRPr="00001EC1">
        <w:rPr>
          <w:szCs w:val="20"/>
        </w:rPr>
        <w:t xml:space="preserve"> foresees a post-hegemonic “Dark Age” in which “plunderers and pirates” target the big coastal cities like New York and Rotterdam, terrorists attack cruise liners and aircraft carriers alike, and the “wretchedly poor citizens” of Latin America are unable to resist the Protestantism brought to them by US evangelicals. Following the multiple </w:t>
      </w:r>
      <w:r w:rsidRPr="00001EC1">
        <w:rPr>
          <w:szCs w:val="20"/>
        </w:rPr>
        <w:lastRenderedPageBreak/>
        <w:t xml:space="preserve">(regional, fortunately) nuclear wars and plagues, the few remaining airlines would be forced to suspend service to all but the very richest cities.72 These are somewhat extreme versions of a central assumption of all hegemonic-stability theorists: a restrained United States would be accompanied by utter disaster. The “present danger” of which </w:t>
      </w:r>
      <w:r w:rsidRPr="00001EC1">
        <w:rPr>
          <w:rStyle w:val="StyleUnderline"/>
        </w:rPr>
        <w:t>Kristol</w:t>
      </w:r>
      <w:r w:rsidRPr="00001EC1">
        <w:rPr>
          <w:szCs w:val="20"/>
        </w:rPr>
        <w:t xml:space="preserve">, </w:t>
      </w:r>
      <w:r w:rsidRPr="00001EC1">
        <w:rPr>
          <w:rStyle w:val="StyleUnderline"/>
        </w:rPr>
        <w:t>Kagan</w:t>
      </w:r>
      <w:r w:rsidRPr="00001EC1">
        <w:rPr>
          <w:szCs w:val="20"/>
        </w:rPr>
        <w:t xml:space="preserve">, and their fellow travelers warn is that the United States “will shrink its responsibilities and—in a fit of absentmindedness, or parsimony, or indifference— allow the international order that it created and sustains to collapse.” 73 Liberals fear restraint as well, and also warn that a militarized version of primacy would be counterproductive in the long run. Although they believe that the rule-based order established by United States is more durable than the relatively fragile order discussed by the neoconservatives, liberals argue that Washington can undermine its creation over time through thoughtless unilateral actions that violate those rules. Many predicted that the invasion of Iraq and its general contempt for international institutions and law would call the legitimacy of the order into question. G. John </w:t>
      </w:r>
      <w:r w:rsidRPr="00001EC1">
        <w:rPr>
          <w:rStyle w:val="StyleUnderline"/>
        </w:rPr>
        <w:t>Ikenberry</w:t>
      </w:r>
      <w:r w:rsidRPr="00001EC1">
        <w:rPr>
          <w:szCs w:val="20"/>
        </w:rPr>
        <w:t xml:space="preserve"> worried that Bush’s “geostrategic wrecking ball” would lead to a more hostile, divided, and dangerous world.74 Thus while </w:t>
      </w:r>
      <w:r w:rsidRPr="00001EC1">
        <w:rPr>
          <w:rStyle w:val="StyleUnderline"/>
        </w:rPr>
        <w:t>all</w:t>
      </w:r>
      <w:r w:rsidRPr="00001EC1">
        <w:rPr>
          <w:szCs w:val="20"/>
        </w:rPr>
        <w:t xml:space="preserve"> hegemonic</w:t>
      </w:r>
      <w:r>
        <w:rPr>
          <w:szCs w:val="20"/>
        </w:rPr>
        <w:t xml:space="preserve"> </w:t>
      </w:r>
      <w:r w:rsidRPr="00001EC1">
        <w:rPr>
          <w:szCs w:val="20"/>
        </w:rPr>
        <w:t xml:space="preserve">stability theorists </w:t>
      </w:r>
      <w:r w:rsidRPr="00001EC1">
        <w:rPr>
          <w:rStyle w:val="StyleUnderline"/>
        </w:rPr>
        <w:t>expect</w:t>
      </w:r>
      <w:r w:rsidRPr="00001EC1">
        <w:rPr>
          <w:szCs w:val="20"/>
        </w:rPr>
        <w:t xml:space="preserve"> a rise of </w:t>
      </w:r>
      <w:r w:rsidRPr="00001EC1">
        <w:rPr>
          <w:rStyle w:val="StyleUnderline"/>
        </w:rPr>
        <w:t>chaos</w:t>
      </w:r>
      <w:r w:rsidRPr="00001EC1">
        <w:rPr>
          <w:szCs w:val="20"/>
        </w:rPr>
        <w:t xml:space="preserve"> during a restrained presidency, liberals also have grave concerns regarding primacy. Overall, </w:t>
      </w:r>
      <w:r w:rsidRPr="00001EC1">
        <w:rPr>
          <w:rStyle w:val="StyleUnderline"/>
        </w:rPr>
        <w:t xml:space="preserve">if either version is correct and global stability is provided by US hegemony, then </w:t>
      </w:r>
      <w:r w:rsidRPr="000B077F">
        <w:rPr>
          <w:rStyle w:val="StyleUnderline"/>
        </w:rPr>
        <w:t>maintaining that stability through a grand strategy based on either primacy</w:t>
      </w:r>
      <w:r w:rsidRPr="00001EC1">
        <w:rPr>
          <w:rStyle w:val="StyleUnderline"/>
        </w:rPr>
        <w:t xml:space="preserve"> (to neoconservatives) or “deep engagement” (to liberals) is clearly a wise choice</w:t>
      </w:r>
      <w:r w:rsidRPr="00001EC1">
        <w:rPr>
          <w:szCs w:val="20"/>
        </w:rPr>
        <w:t xml:space="preserve">.75 </w:t>
      </w:r>
      <w:r w:rsidRPr="00001EC1">
        <w:rPr>
          <w:rStyle w:val="StyleUnderline"/>
          <w:szCs w:val="20"/>
        </w:rPr>
        <w:t>If</w:t>
      </w:r>
      <w:r w:rsidRPr="00001EC1">
        <w:rPr>
          <w:szCs w:val="20"/>
        </w:rPr>
        <w:t xml:space="preserve">, however, </w:t>
      </w:r>
      <w:r w:rsidRPr="00F23A80">
        <w:rPr>
          <w:rStyle w:val="StyleUnderline"/>
          <w:szCs w:val="20"/>
          <w:highlight w:val="green"/>
        </w:rPr>
        <w:t xml:space="preserve">US actions are only tangentially related </w:t>
      </w:r>
      <w:r w:rsidRPr="004364CB">
        <w:rPr>
          <w:rStyle w:val="StyleUnderline"/>
          <w:szCs w:val="20"/>
        </w:rPr>
        <w:t xml:space="preserve">to the outbreak of the New Peace, or if any of the other proposed explanations are decisive, then </w:t>
      </w:r>
      <w:r w:rsidRPr="00F23A80">
        <w:rPr>
          <w:rStyle w:val="StyleUnderline"/>
          <w:szCs w:val="20"/>
          <w:highlight w:val="green"/>
        </w:rPr>
        <w:t>the United States can retrench without fear of negative consequences</w:t>
      </w:r>
      <w:r w:rsidRPr="00001EC1">
        <w:rPr>
          <w:rStyle w:val="StyleUnderline"/>
          <w:szCs w:val="20"/>
        </w:rPr>
        <w:t>. The grand strategy of the United States is therefore crucial to beliefs in hegemonic stability</w:t>
      </w:r>
      <w:r w:rsidRPr="00001EC1">
        <w:rPr>
          <w:szCs w:val="20"/>
        </w:rPr>
        <w:t xml:space="preserve">. Although few observers would agree on the details, most would probably acknowledge that </w:t>
      </w:r>
      <w:r w:rsidRPr="00001EC1">
        <w:rPr>
          <w:rStyle w:val="StyleUnderline"/>
          <w:szCs w:val="20"/>
        </w:rPr>
        <w:t xml:space="preserve">post-Cold War grand strategies of American presidents have differed in </w:t>
      </w:r>
      <w:r w:rsidRPr="00001EC1">
        <w:t>some</w:t>
      </w:r>
      <w:r w:rsidRPr="00001EC1">
        <w:rPr>
          <w:rStyle w:val="StyleUnderline"/>
          <w:szCs w:val="20"/>
        </w:rPr>
        <w:t xml:space="preserve"> important ways</w:t>
      </w:r>
      <w:r w:rsidRPr="00001EC1">
        <w:rPr>
          <w:szCs w:val="20"/>
        </w:rPr>
        <w:t xml:space="preserve">. The four administrations are reasonable representations of the four ideal types outlined by Barry R. Posen and Andrew L. Ross in 1996.76 Under George </w:t>
      </w:r>
      <w:r w:rsidRPr="00001EC1">
        <w:rPr>
          <w:rStyle w:val="StyleUnderline"/>
          <w:szCs w:val="20"/>
        </w:rPr>
        <w:t xml:space="preserve">H. W. </w:t>
      </w:r>
      <w:r w:rsidRPr="000B077F">
        <w:rPr>
          <w:rStyle w:val="StyleUnderline"/>
          <w:szCs w:val="20"/>
        </w:rPr>
        <w:t>Bush</w:t>
      </w:r>
      <w:r w:rsidRPr="00001EC1">
        <w:rPr>
          <w:szCs w:val="20"/>
        </w:rPr>
        <w:t xml:space="preserve">, the United States </w:t>
      </w:r>
      <w:r w:rsidRPr="00001EC1">
        <w:rPr>
          <w:rStyle w:val="StyleUnderline"/>
          <w:szCs w:val="20"/>
        </w:rPr>
        <w:t>followed</w:t>
      </w:r>
      <w:r w:rsidRPr="00001EC1">
        <w:rPr>
          <w:szCs w:val="20"/>
        </w:rPr>
        <w:t xml:space="preserve"> the path of “selective engagement,” which is sometimes referred to as “</w:t>
      </w:r>
      <w:r w:rsidRPr="00001EC1">
        <w:rPr>
          <w:rStyle w:val="StyleUnderline"/>
          <w:szCs w:val="20"/>
        </w:rPr>
        <w:t>balance-of-power realism</w:t>
      </w:r>
      <w:r w:rsidRPr="00001EC1">
        <w:rPr>
          <w:szCs w:val="20"/>
        </w:rPr>
        <w:t xml:space="preserve">”; Bill </w:t>
      </w:r>
      <w:r w:rsidRPr="00001EC1">
        <w:rPr>
          <w:rStyle w:val="StyleUnderline"/>
          <w:szCs w:val="20"/>
        </w:rPr>
        <w:t>Clinton’s grand strategy looks a great deal like</w:t>
      </w:r>
      <w:r w:rsidRPr="00001EC1">
        <w:rPr>
          <w:szCs w:val="20"/>
        </w:rPr>
        <w:t xml:space="preserve"> what Posen and Ross call </w:t>
      </w:r>
      <w:r w:rsidRPr="00001EC1">
        <w:rPr>
          <w:rStyle w:val="StyleUnderline"/>
          <w:szCs w:val="20"/>
        </w:rPr>
        <w:t>“cooperative security,”</w:t>
      </w:r>
      <w:r w:rsidRPr="00001EC1">
        <w:rPr>
          <w:szCs w:val="20"/>
        </w:rPr>
        <w:t xml:space="preserve"> and others call “liberal internationalism”; George W. </w:t>
      </w:r>
      <w:r w:rsidRPr="00001EC1">
        <w:rPr>
          <w:rStyle w:val="StyleUnderline"/>
          <w:szCs w:val="20"/>
        </w:rPr>
        <w:t>Bush</w:t>
      </w:r>
      <w:r w:rsidRPr="00001EC1">
        <w:rPr>
          <w:szCs w:val="20"/>
        </w:rPr>
        <w:t xml:space="preserve">, especially in his first term, </w:t>
      </w:r>
      <w:r w:rsidRPr="00001EC1">
        <w:rPr>
          <w:rStyle w:val="StyleUnderline"/>
          <w:szCs w:val="20"/>
        </w:rPr>
        <w:t>forged a strategy that was as close to “primacy” as any president is likely to get</w:t>
      </w:r>
      <w:r w:rsidRPr="00001EC1">
        <w:rPr>
          <w:szCs w:val="20"/>
        </w:rPr>
        <w:t xml:space="preserve">; and Barack </w:t>
      </w:r>
      <w:r w:rsidRPr="00001EC1">
        <w:rPr>
          <w:rStyle w:val="StyleUnderline"/>
          <w:szCs w:val="20"/>
        </w:rPr>
        <w:t>Obama</w:t>
      </w:r>
      <w:r w:rsidRPr="00001EC1">
        <w:rPr>
          <w:szCs w:val="20"/>
        </w:rPr>
        <w:t xml:space="preserve">, despite some early flirtation with </w:t>
      </w:r>
      <w:r w:rsidRPr="00001EC1">
        <w:t xml:space="preserve">liberalism, </w:t>
      </w:r>
      <w:r w:rsidRPr="00001EC1">
        <w:rPr>
          <w:rStyle w:val="StyleUnderline"/>
        </w:rPr>
        <w:t>has followed a restrained</w:t>
      </w:r>
      <w:r w:rsidRPr="00001EC1">
        <w:t xml:space="preserve"> realist path, which Posen and Ross label “</w:t>
      </w:r>
      <w:r w:rsidRPr="00001EC1">
        <w:rPr>
          <w:rStyle w:val="StyleUnderline"/>
        </w:rPr>
        <w:t>neo-</w:t>
      </w:r>
      <w:r w:rsidRPr="00001EC1">
        <w:rPr>
          <w:rStyle w:val="StyleUnderline"/>
        </w:rPr>
        <w:lastRenderedPageBreak/>
        <w:t>isolationism</w:t>
      </w:r>
      <w:r w:rsidRPr="00001EC1">
        <w:t>” but its proponents refer to as “strategic r</w:t>
      </w:r>
      <w:r w:rsidRPr="00001EC1">
        <w:rPr>
          <w:szCs w:val="20"/>
        </w:rPr>
        <w:t xml:space="preserve">estraint.” 77 </w:t>
      </w:r>
      <w:r w:rsidRPr="00F23A80">
        <w:rPr>
          <w:rStyle w:val="Emphasis"/>
          <w:szCs w:val="20"/>
          <w:highlight w:val="green"/>
        </w:rPr>
        <w:t>In no case did the various anticipated disorders materialize</w:t>
      </w:r>
      <w:r w:rsidRPr="00001EC1">
        <w:rPr>
          <w:szCs w:val="20"/>
        </w:rPr>
        <w:t xml:space="preserve">. As Table 2 demonstrates, </w:t>
      </w:r>
      <w:r w:rsidRPr="00F23A80">
        <w:rPr>
          <w:rStyle w:val="StyleUnderline"/>
          <w:szCs w:val="20"/>
          <w:highlight w:val="green"/>
        </w:rPr>
        <w:t>armed conflict levels fell steadily, irrespective of the grand strategic path</w:t>
      </w:r>
      <w:r w:rsidRPr="00001EC1">
        <w:rPr>
          <w:rStyle w:val="StyleUnderline"/>
          <w:szCs w:val="20"/>
        </w:rPr>
        <w:t xml:space="preserve"> Washington chose</w:t>
      </w:r>
      <w:r w:rsidRPr="00001EC1">
        <w:rPr>
          <w:szCs w:val="20"/>
        </w:rPr>
        <w:t xml:space="preserve">. </w:t>
      </w:r>
      <w:r w:rsidRPr="00001EC1">
        <w:rPr>
          <w:rStyle w:val="StyleUnderline"/>
        </w:rPr>
        <w:t>Neither the primacy of</w:t>
      </w:r>
      <w:r w:rsidRPr="00001EC1">
        <w:rPr>
          <w:szCs w:val="20"/>
        </w:rPr>
        <w:t xml:space="preserve"> George </w:t>
      </w:r>
      <w:r w:rsidRPr="00001EC1">
        <w:rPr>
          <w:rStyle w:val="StyleUnderline"/>
        </w:rPr>
        <w:t>W.</w:t>
      </w:r>
      <w:r w:rsidRPr="00001EC1">
        <w:rPr>
          <w:szCs w:val="20"/>
        </w:rPr>
        <w:t xml:space="preserve"> Bush </w:t>
      </w:r>
      <w:r w:rsidRPr="00001EC1">
        <w:rPr>
          <w:rStyle w:val="StyleUnderline"/>
        </w:rPr>
        <w:t>nor the restraint of</w:t>
      </w:r>
      <w:r w:rsidRPr="00001EC1">
        <w:rPr>
          <w:szCs w:val="20"/>
        </w:rPr>
        <w:t xml:space="preserve"> Barack </w:t>
      </w:r>
      <w:r w:rsidRPr="00001EC1">
        <w:rPr>
          <w:rStyle w:val="StyleUnderline"/>
        </w:rPr>
        <w:t>Obama had</w:t>
      </w:r>
      <w:r w:rsidRPr="00001EC1">
        <w:rPr>
          <w:szCs w:val="20"/>
        </w:rPr>
        <w:t xml:space="preserve"> much </w:t>
      </w:r>
      <w:r w:rsidRPr="00001EC1">
        <w:rPr>
          <w:rStyle w:val="StyleUnderline"/>
        </w:rPr>
        <w:t>effect on the level of global violence</w:t>
      </w:r>
      <w:r w:rsidRPr="00001EC1">
        <w:rPr>
          <w:szCs w:val="20"/>
        </w:rPr>
        <w:t xml:space="preserve">. </w:t>
      </w:r>
      <w:r w:rsidRPr="00F23A80">
        <w:rPr>
          <w:rStyle w:val="StyleUnderline"/>
          <w:highlight w:val="green"/>
        </w:rPr>
        <w:t>Despite continued warnings</w:t>
      </w:r>
      <w:r w:rsidRPr="00001EC1">
        <w:rPr>
          <w:rStyle w:val="StyleUnderline"/>
        </w:rPr>
        <w:t xml:space="preserve"> (and the high-profile mess in Syria), </w:t>
      </w:r>
      <w:r w:rsidRPr="00F23A80">
        <w:rPr>
          <w:rStyle w:val="StyleUnderline"/>
          <w:highlight w:val="green"/>
        </w:rPr>
        <w:t>the world has not experienced an increase in violence while the U</w:t>
      </w:r>
      <w:r w:rsidRPr="00F23A80">
        <w:rPr>
          <w:rStyle w:val="StyleUnderline"/>
          <w:szCs w:val="20"/>
          <w:highlight w:val="green"/>
        </w:rPr>
        <w:t>nited States chose uninvolvement</w:t>
      </w:r>
      <w:r w:rsidRPr="00001EC1">
        <w:rPr>
          <w:szCs w:val="20"/>
        </w:rPr>
        <w:t xml:space="preserve">. </w:t>
      </w:r>
      <w:r w:rsidRPr="00001EC1">
        <w:rPr>
          <w:rStyle w:val="StyleUnderline"/>
        </w:rPr>
        <w:t xml:space="preserve">If the grand strategy of the United States is responsible for the New Peace, it is leaving </w:t>
      </w:r>
      <w:r w:rsidRPr="00001EC1">
        <w:rPr>
          <w:rStyle w:val="Emphasis"/>
        </w:rPr>
        <w:t>no trace in the evidence</w:t>
      </w:r>
      <w:r w:rsidRPr="00001EC1">
        <w:rPr>
          <w:szCs w:val="20"/>
        </w:rPr>
        <w:t xml:space="preserve">. Perhaps we should not expect a correlation to show up in this kind of analysis. While US behavior might have varied in the margins during this period, nether its relative advantage over its nearest rivals nor its commitments waivered in any important way. However, it is surely worth noting that </w:t>
      </w:r>
      <w:r w:rsidRPr="00001EC1">
        <w:rPr>
          <w:rStyle w:val="StyleUnderline"/>
        </w:rPr>
        <w:t>if trends opposite to those discussed in the previous two sections had unfolded, if other states had reacted differently to fluctuations in either US military spending or grand strategy, then surely hegemonic stability theorists would argue that their expectations had been fulfilled</w:t>
      </w:r>
      <w:r w:rsidRPr="00001EC1">
        <w:rPr>
          <w:szCs w:val="20"/>
        </w:rPr>
        <w:t xml:space="preserve">. Many liberals were on the lookout for chaos while George W. Bush was in the White House, just as neoconservatives have been quick to identify apparent worldwide catastrophe under President Obama.78 If increases in violence would have been evidence for the wisdom of hegemonic strategies, then logical consistency demands that the lack thereof should at least pose a problem. </w:t>
      </w:r>
      <w:r w:rsidRPr="00001EC1">
        <w:rPr>
          <w:rStyle w:val="StyleUnderline"/>
        </w:rPr>
        <w:t xml:space="preserve">As it stands, </w:t>
      </w:r>
      <w:r w:rsidRPr="00F23A80">
        <w:rPr>
          <w:rStyle w:val="StyleUnderline"/>
          <w:highlight w:val="green"/>
        </w:rPr>
        <w:t>the only evidence we have regarding the relationship between US power and international stability suggests that the two are unrelated</w:t>
      </w:r>
      <w:r w:rsidRPr="00001EC1">
        <w:rPr>
          <w:szCs w:val="20"/>
        </w:rPr>
        <w:t xml:space="preserve">. </w:t>
      </w:r>
      <w:r w:rsidRPr="00001EC1">
        <w:rPr>
          <w:rStyle w:val="StyleUnderline"/>
          <w:szCs w:val="20"/>
        </w:rPr>
        <w:t>The rest of the world appears quite capable and willing to operate effectively without the presence of a global policeman</w:t>
      </w:r>
      <w:r w:rsidRPr="00001EC1">
        <w:rPr>
          <w:szCs w:val="20"/>
        </w:rPr>
        <w:t xml:space="preserve">. </w:t>
      </w:r>
      <w:r w:rsidRPr="00F23A80">
        <w:rPr>
          <w:rStyle w:val="StyleUnderline"/>
          <w:highlight w:val="green"/>
        </w:rPr>
        <w:t xml:space="preserve">Those who think otherwise have </w:t>
      </w:r>
      <w:r w:rsidRPr="00F23A80">
        <w:rPr>
          <w:rStyle w:val="Emphasis"/>
          <w:highlight w:val="green"/>
        </w:rPr>
        <w:t>precious little empirical support</w:t>
      </w:r>
      <w:r w:rsidRPr="00001EC1">
        <w:rPr>
          <w:rStyle w:val="StyleUnderline"/>
        </w:rPr>
        <w:t xml:space="preserve"> upon which to build their case</w:t>
      </w:r>
      <w:r w:rsidRPr="00001EC1">
        <w:rPr>
          <w:szCs w:val="20"/>
        </w:rPr>
        <w:t>. Hegemonic stability is a belief, in other words, rather than an established fact, and as such deserves a different kind of examination.</w:t>
      </w:r>
    </w:p>
    <w:p w14:paraId="35D0AD4E" w14:textId="77777777" w:rsidR="00FA08C6" w:rsidRPr="00984778" w:rsidRDefault="00FA08C6" w:rsidP="00984778"/>
    <w:sectPr w:rsidR="00FA08C6" w:rsidRPr="009847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F31546"/>
    <w:multiLevelType w:val="hybridMultilevel"/>
    <w:tmpl w:val="A3686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4778"/>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7FC"/>
    <w:rsid w:val="0006091E"/>
    <w:rsid w:val="000638C1"/>
    <w:rsid w:val="00065FEE"/>
    <w:rsid w:val="00066E3C"/>
    <w:rsid w:val="00072718"/>
    <w:rsid w:val="0007381E"/>
    <w:rsid w:val="00076094"/>
    <w:rsid w:val="0008785F"/>
    <w:rsid w:val="00090CBE"/>
    <w:rsid w:val="00094DEC"/>
    <w:rsid w:val="000A2D8A"/>
    <w:rsid w:val="000B4258"/>
    <w:rsid w:val="000D26A6"/>
    <w:rsid w:val="000D2B90"/>
    <w:rsid w:val="000D6ED8"/>
    <w:rsid w:val="000D717B"/>
    <w:rsid w:val="00100B28"/>
    <w:rsid w:val="00117316"/>
    <w:rsid w:val="001209B4"/>
    <w:rsid w:val="001409F7"/>
    <w:rsid w:val="00152B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511"/>
    <w:rsid w:val="002B5511"/>
    <w:rsid w:val="002B7ACF"/>
    <w:rsid w:val="002E0643"/>
    <w:rsid w:val="002E392E"/>
    <w:rsid w:val="002E6BBC"/>
    <w:rsid w:val="002F1BA9"/>
    <w:rsid w:val="002F6E74"/>
    <w:rsid w:val="0030033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145"/>
    <w:rsid w:val="00395864"/>
    <w:rsid w:val="00396557"/>
    <w:rsid w:val="00397316"/>
    <w:rsid w:val="003A248F"/>
    <w:rsid w:val="003A44A2"/>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9742A"/>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8F1"/>
    <w:rsid w:val="005B6EE8"/>
    <w:rsid w:val="005B7731"/>
    <w:rsid w:val="005C4515"/>
    <w:rsid w:val="005C5602"/>
    <w:rsid w:val="005C74A6"/>
    <w:rsid w:val="005D3B4D"/>
    <w:rsid w:val="005D615C"/>
    <w:rsid w:val="005E1860"/>
    <w:rsid w:val="005E1E82"/>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439"/>
    <w:rsid w:val="00775694"/>
    <w:rsid w:val="00793F46"/>
    <w:rsid w:val="00794EB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669"/>
    <w:rsid w:val="0081608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25B"/>
    <w:rsid w:val="0097151F"/>
    <w:rsid w:val="00973777"/>
    <w:rsid w:val="00976E78"/>
    <w:rsid w:val="009775C0"/>
    <w:rsid w:val="00981F23"/>
    <w:rsid w:val="00984778"/>
    <w:rsid w:val="00990634"/>
    <w:rsid w:val="00991733"/>
    <w:rsid w:val="00992078"/>
    <w:rsid w:val="00992BE3"/>
    <w:rsid w:val="009A1467"/>
    <w:rsid w:val="009A6464"/>
    <w:rsid w:val="009B69F5"/>
    <w:rsid w:val="009C5FF7"/>
    <w:rsid w:val="009C6292"/>
    <w:rsid w:val="009D15DB"/>
    <w:rsid w:val="009D3133"/>
    <w:rsid w:val="009D4368"/>
    <w:rsid w:val="009E160D"/>
    <w:rsid w:val="009F0A36"/>
    <w:rsid w:val="009F1CBB"/>
    <w:rsid w:val="009F3305"/>
    <w:rsid w:val="009F58F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AE1"/>
    <w:rsid w:val="00AB48D3"/>
    <w:rsid w:val="00AE0243"/>
    <w:rsid w:val="00AE1BAD"/>
    <w:rsid w:val="00AE2124"/>
    <w:rsid w:val="00AE24BC"/>
    <w:rsid w:val="00AE3E3F"/>
    <w:rsid w:val="00AF2516"/>
    <w:rsid w:val="00AF4760"/>
    <w:rsid w:val="00AF4798"/>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B7B"/>
    <w:rsid w:val="00B75C54"/>
    <w:rsid w:val="00B8710E"/>
    <w:rsid w:val="00B924A0"/>
    <w:rsid w:val="00B92A93"/>
    <w:rsid w:val="00BA17A8"/>
    <w:rsid w:val="00BA3C33"/>
    <w:rsid w:val="00BB0878"/>
    <w:rsid w:val="00BB1879"/>
    <w:rsid w:val="00BC0ABE"/>
    <w:rsid w:val="00BC30DB"/>
    <w:rsid w:val="00BC64FF"/>
    <w:rsid w:val="00BC7C37"/>
    <w:rsid w:val="00BD2244"/>
    <w:rsid w:val="00BE487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934"/>
    <w:rsid w:val="00C72AFE"/>
    <w:rsid w:val="00C81619"/>
    <w:rsid w:val="00CA013C"/>
    <w:rsid w:val="00CA228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59E"/>
    <w:rsid w:val="00E01DAD"/>
    <w:rsid w:val="00E021DC"/>
    <w:rsid w:val="00E02F95"/>
    <w:rsid w:val="00E03F91"/>
    <w:rsid w:val="00E064EF"/>
    <w:rsid w:val="00E064F2"/>
    <w:rsid w:val="00E0717B"/>
    <w:rsid w:val="00E15598"/>
    <w:rsid w:val="00E20D65"/>
    <w:rsid w:val="00E27D28"/>
    <w:rsid w:val="00E306C3"/>
    <w:rsid w:val="00E353A2"/>
    <w:rsid w:val="00E36881"/>
    <w:rsid w:val="00E42E4C"/>
    <w:rsid w:val="00E47013"/>
    <w:rsid w:val="00E541F9"/>
    <w:rsid w:val="00E57B79"/>
    <w:rsid w:val="00E63419"/>
    <w:rsid w:val="00E64496"/>
    <w:rsid w:val="00E72115"/>
    <w:rsid w:val="00E8322E"/>
    <w:rsid w:val="00E86BC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A68"/>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0E8D"/>
    <w:rsid w:val="00F41013"/>
    <w:rsid w:val="00F43EA3"/>
    <w:rsid w:val="00F50C55"/>
    <w:rsid w:val="00F57FFB"/>
    <w:rsid w:val="00F601E6"/>
    <w:rsid w:val="00F73954"/>
    <w:rsid w:val="00F863C0"/>
    <w:rsid w:val="00F94060"/>
    <w:rsid w:val="00FA08C6"/>
    <w:rsid w:val="00FA56F6"/>
    <w:rsid w:val="00FB329D"/>
    <w:rsid w:val="00FC27E3"/>
    <w:rsid w:val="00FC74C7"/>
    <w:rsid w:val="00FD451D"/>
    <w:rsid w:val="00FD5B22"/>
    <w:rsid w:val="00FE1B01"/>
    <w:rsid w:val="00FF3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10BBA"/>
  <w14:defaultImageDpi w14:val="300"/>
  <w15:docId w15:val="{C00845EA-290C-6449-853F-8F86A958A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477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847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47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47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t"/>
    <w:basedOn w:val="Normal"/>
    <w:next w:val="Normal"/>
    <w:link w:val="Heading4Char"/>
    <w:uiPriority w:val="9"/>
    <w:unhideWhenUsed/>
    <w:qFormat/>
    <w:rsid w:val="0098477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847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778"/>
  </w:style>
  <w:style w:type="character" w:customStyle="1" w:styleId="Heading1Char">
    <w:name w:val="Heading 1 Char"/>
    <w:aliases w:val="Pocket Char"/>
    <w:basedOn w:val="DefaultParagraphFont"/>
    <w:link w:val="Heading1"/>
    <w:uiPriority w:val="9"/>
    <w:rsid w:val="009847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47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477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9847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84778"/>
    <w:rPr>
      <w:b/>
      <w:sz w:val="26"/>
      <w:u w:val="single"/>
    </w:rPr>
  </w:style>
  <w:style w:type="character" w:customStyle="1" w:styleId="StyleUnderline">
    <w:name w:val="Style Underline"/>
    <w:aliases w:val="Underline,Style Bold Underline,Intense Emphasis1,apple-style-span + 6 pt,Kern at 16 pt,Intense Emphasis11,Bold,Intense Emphasis111,Intense Emphasis1111,Intense Emphasis11111,Intense Emphasis2,HHeading 3 + 12 pt,Cards + Font: 12 pt Char,c,B"/>
    <w:basedOn w:val="DefaultParagraphFont"/>
    <w:uiPriority w:val="6"/>
    <w:qFormat/>
    <w:rsid w:val="00984778"/>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s,/"/>
    <w:basedOn w:val="DefaultParagraphFont"/>
    <w:link w:val="textbold"/>
    <w:uiPriority w:val="7"/>
    <w:qFormat/>
    <w:rsid w:val="0098477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8477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984778"/>
    <w:rPr>
      <w:color w:val="auto"/>
      <w:u w:val="none"/>
    </w:rPr>
  </w:style>
  <w:style w:type="paragraph" w:styleId="DocumentMap">
    <w:name w:val="Document Map"/>
    <w:basedOn w:val="Normal"/>
    <w:link w:val="DocumentMapChar"/>
    <w:uiPriority w:val="99"/>
    <w:semiHidden/>
    <w:unhideWhenUsed/>
    <w:rsid w:val="009847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4778"/>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9F0A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9F0A36"/>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9F0A36"/>
    <w:rPr>
      <w:rFonts w:ascii="Times New Roman" w:eastAsia="Times New Roman" w:hAnsi="Times New Roman" w:cs="Times New Roman"/>
      <w:sz w:val="26"/>
    </w:rPr>
  </w:style>
  <w:style w:type="paragraph" w:customStyle="1" w:styleId="textbold">
    <w:name w:val="text bold"/>
    <w:basedOn w:val="Normal"/>
    <w:link w:val="Emphasis"/>
    <w:uiPriority w:val="7"/>
    <w:qFormat/>
    <w:rsid w:val="009F0A36"/>
    <w:pPr>
      <w:ind w:left="720"/>
      <w:jc w:val="both"/>
    </w:pPr>
    <w:rPr>
      <w:b/>
      <w:iCs/>
      <w:u w:val="single"/>
      <w:bdr w:val="single" w:sz="12" w:space="0" w:color="auto"/>
    </w:rPr>
  </w:style>
  <w:style w:type="paragraph" w:styleId="ListParagraph">
    <w:name w:val="List Paragraph"/>
    <w:basedOn w:val="Normal"/>
    <w:uiPriority w:val="34"/>
    <w:unhideWhenUsed/>
    <w:qFormat/>
    <w:rsid w:val="00FA08C6"/>
    <w:pPr>
      <w:ind w:left="720"/>
      <w:contextualSpacing/>
    </w:p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5B68F1"/>
    <w:rPr>
      <w:sz w:val="22"/>
      <w:u w:val="single"/>
    </w:rPr>
  </w:style>
  <w:style w:type="paragraph" w:styleId="Title">
    <w:name w:val="Title"/>
    <w:aliases w:val="title,UNDERLINE,Cites and Cards,Bold Underlined,Debate Normal,Block Heading"/>
    <w:basedOn w:val="Normal"/>
    <w:next w:val="Normal"/>
    <w:link w:val="TitleChar"/>
    <w:uiPriority w:val="10"/>
    <w:qFormat/>
    <w:rsid w:val="005B68F1"/>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5B68F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454">
      <w:bodyDiv w:val="1"/>
      <w:marLeft w:val="0"/>
      <w:marRight w:val="0"/>
      <w:marTop w:val="0"/>
      <w:marBottom w:val="0"/>
      <w:divBdr>
        <w:top w:val="none" w:sz="0" w:space="0" w:color="auto"/>
        <w:left w:val="none" w:sz="0" w:space="0" w:color="auto"/>
        <w:bottom w:val="none" w:sz="0" w:space="0" w:color="auto"/>
        <w:right w:val="none" w:sz="0" w:space="0" w:color="auto"/>
      </w:divBdr>
      <w:divsChild>
        <w:div w:id="266814377">
          <w:marLeft w:val="0"/>
          <w:marRight w:val="0"/>
          <w:marTop w:val="0"/>
          <w:marBottom w:val="0"/>
          <w:divBdr>
            <w:top w:val="none" w:sz="0" w:space="0" w:color="auto"/>
            <w:left w:val="none" w:sz="0" w:space="0" w:color="auto"/>
            <w:bottom w:val="none" w:sz="0" w:space="0" w:color="auto"/>
            <w:right w:val="none" w:sz="0" w:space="0" w:color="auto"/>
          </w:divBdr>
          <w:divsChild>
            <w:div w:id="1806313645">
              <w:marLeft w:val="-240"/>
              <w:marRight w:val="-120"/>
              <w:marTop w:val="0"/>
              <w:marBottom w:val="0"/>
              <w:divBdr>
                <w:top w:val="none" w:sz="0" w:space="0" w:color="auto"/>
                <w:left w:val="none" w:sz="0" w:space="0" w:color="auto"/>
                <w:bottom w:val="none" w:sz="0" w:space="0" w:color="auto"/>
                <w:right w:val="none" w:sz="0" w:space="0" w:color="auto"/>
              </w:divBdr>
              <w:divsChild>
                <w:div w:id="1997300339">
                  <w:marLeft w:val="0"/>
                  <w:marRight w:val="0"/>
                  <w:marTop w:val="0"/>
                  <w:marBottom w:val="60"/>
                  <w:divBdr>
                    <w:top w:val="none" w:sz="0" w:space="0" w:color="auto"/>
                    <w:left w:val="none" w:sz="0" w:space="0" w:color="auto"/>
                    <w:bottom w:val="none" w:sz="0" w:space="0" w:color="auto"/>
                    <w:right w:val="none" w:sz="0" w:space="0" w:color="auto"/>
                  </w:divBdr>
                  <w:divsChild>
                    <w:div w:id="39287022">
                      <w:marLeft w:val="0"/>
                      <w:marRight w:val="0"/>
                      <w:marTop w:val="0"/>
                      <w:marBottom w:val="0"/>
                      <w:divBdr>
                        <w:top w:val="none" w:sz="0" w:space="0" w:color="auto"/>
                        <w:left w:val="none" w:sz="0" w:space="0" w:color="auto"/>
                        <w:bottom w:val="none" w:sz="0" w:space="0" w:color="auto"/>
                        <w:right w:val="none" w:sz="0" w:space="0" w:color="auto"/>
                      </w:divBdr>
                      <w:divsChild>
                        <w:div w:id="1358849788">
                          <w:marLeft w:val="0"/>
                          <w:marRight w:val="0"/>
                          <w:marTop w:val="0"/>
                          <w:marBottom w:val="0"/>
                          <w:divBdr>
                            <w:top w:val="none" w:sz="0" w:space="0" w:color="auto"/>
                            <w:left w:val="none" w:sz="0" w:space="0" w:color="auto"/>
                            <w:bottom w:val="none" w:sz="0" w:space="0" w:color="auto"/>
                            <w:right w:val="none" w:sz="0" w:space="0" w:color="auto"/>
                          </w:divBdr>
                          <w:divsChild>
                            <w:div w:id="660737030">
                              <w:marLeft w:val="0"/>
                              <w:marRight w:val="0"/>
                              <w:marTop w:val="0"/>
                              <w:marBottom w:val="0"/>
                              <w:divBdr>
                                <w:top w:val="none" w:sz="0" w:space="0" w:color="auto"/>
                                <w:left w:val="none" w:sz="0" w:space="0" w:color="auto"/>
                                <w:bottom w:val="none" w:sz="0" w:space="0" w:color="auto"/>
                                <w:right w:val="none" w:sz="0" w:space="0" w:color="auto"/>
                              </w:divBdr>
                              <w:divsChild>
                                <w:div w:id="75963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838564">
          <w:marLeft w:val="0"/>
          <w:marRight w:val="0"/>
          <w:marTop w:val="0"/>
          <w:marBottom w:val="0"/>
          <w:divBdr>
            <w:top w:val="none" w:sz="0" w:space="0" w:color="auto"/>
            <w:left w:val="none" w:sz="0" w:space="0" w:color="auto"/>
            <w:bottom w:val="none" w:sz="0" w:space="0" w:color="auto"/>
            <w:right w:val="none" w:sz="0" w:space="0" w:color="auto"/>
          </w:divBdr>
          <w:divsChild>
            <w:div w:id="137160995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459763829">
      <w:bodyDiv w:val="1"/>
      <w:marLeft w:val="0"/>
      <w:marRight w:val="0"/>
      <w:marTop w:val="0"/>
      <w:marBottom w:val="0"/>
      <w:divBdr>
        <w:top w:val="none" w:sz="0" w:space="0" w:color="auto"/>
        <w:left w:val="none" w:sz="0" w:space="0" w:color="auto"/>
        <w:bottom w:val="none" w:sz="0" w:space="0" w:color="auto"/>
        <w:right w:val="none" w:sz="0" w:space="0" w:color="auto"/>
      </w:divBdr>
      <w:divsChild>
        <w:div w:id="227498150">
          <w:marLeft w:val="0"/>
          <w:marRight w:val="0"/>
          <w:marTop w:val="0"/>
          <w:marBottom w:val="0"/>
          <w:divBdr>
            <w:top w:val="none" w:sz="0" w:space="0" w:color="auto"/>
            <w:left w:val="none" w:sz="0" w:space="0" w:color="auto"/>
            <w:bottom w:val="none" w:sz="0" w:space="0" w:color="auto"/>
            <w:right w:val="none" w:sz="0" w:space="0" w:color="auto"/>
          </w:divBdr>
          <w:divsChild>
            <w:div w:id="1326712472">
              <w:marLeft w:val="-240"/>
              <w:marRight w:val="-120"/>
              <w:marTop w:val="0"/>
              <w:marBottom w:val="0"/>
              <w:divBdr>
                <w:top w:val="none" w:sz="0" w:space="0" w:color="auto"/>
                <w:left w:val="none" w:sz="0" w:space="0" w:color="auto"/>
                <w:bottom w:val="none" w:sz="0" w:space="0" w:color="auto"/>
                <w:right w:val="none" w:sz="0" w:space="0" w:color="auto"/>
              </w:divBdr>
              <w:divsChild>
                <w:div w:id="1857772449">
                  <w:marLeft w:val="0"/>
                  <w:marRight w:val="0"/>
                  <w:marTop w:val="0"/>
                  <w:marBottom w:val="60"/>
                  <w:divBdr>
                    <w:top w:val="none" w:sz="0" w:space="0" w:color="auto"/>
                    <w:left w:val="none" w:sz="0" w:space="0" w:color="auto"/>
                    <w:bottom w:val="none" w:sz="0" w:space="0" w:color="auto"/>
                    <w:right w:val="none" w:sz="0" w:space="0" w:color="auto"/>
                  </w:divBdr>
                  <w:divsChild>
                    <w:div w:id="812261461">
                      <w:marLeft w:val="0"/>
                      <w:marRight w:val="0"/>
                      <w:marTop w:val="0"/>
                      <w:marBottom w:val="0"/>
                      <w:divBdr>
                        <w:top w:val="none" w:sz="0" w:space="0" w:color="auto"/>
                        <w:left w:val="none" w:sz="0" w:space="0" w:color="auto"/>
                        <w:bottom w:val="none" w:sz="0" w:space="0" w:color="auto"/>
                        <w:right w:val="none" w:sz="0" w:space="0" w:color="auto"/>
                      </w:divBdr>
                      <w:divsChild>
                        <w:div w:id="205991603">
                          <w:marLeft w:val="0"/>
                          <w:marRight w:val="0"/>
                          <w:marTop w:val="0"/>
                          <w:marBottom w:val="0"/>
                          <w:divBdr>
                            <w:top w:val="none" w:sz="0" w:space="0" w:color="auto"/>
                            <w:left w:val="none" w:sz="0" w:space="0" w:color="auto"/>
                            <w:bottom w:val="none" w:sz="0" w:space="0" w:color="auto"/>
                            <w:right w:val="none" w:sz="0" w:space="0" w:color="auto"/>
                          </w:divBdr>
                          <w:divsChild>
                            <w:div w:id="1636988146">
                              <w:marLeft w:val="0"/>
                              <w:marRight w:val="0"/>
                              <w:marTop w:val="0"/>
                              <w:marBottom w:val="0"/>
                              <w:divBdr>
                                <w:top w:val="none" w:sz="0" w:space="0" w:color="auto"/>
                                <w:left w:val="none" w:sz="0" w:space="0" w:color="auto"/>
                                <w:bottom w:val="none" w:sz="0" w:space="0" w:color="auto"/>
                                <w:right w:val="none" w:sz="0" w:space="0" w:color="auto"/>
                              </w:divBdr>
                              <w:divsChild>
                                <w:div w:id="858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753770">
          <w:marLeft w:val="0"/>
          <w:marRight w:val="0"/>
          <w:marTop w:val="0"/>
          <w:marBottom w:val="0"/>
          <w:divBdr>
            <w:top w:val="none" w:sz="0" w:space="0" w:color="auto"/>
            <w:left w:val="none" w:sz="0" w:space="0" w:color="auto"/>
            <w:bottom w:val="none" w:sz="0" w:space="0" w:color="auto"/>
            <w:right w:val="none" w:sz="0" w:space="0" w:color="auto"/>
          </w:divBdr>
          <w:divsChild>
            <w:div w:id="22839318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luwerlawonline.com/journalarticle/Air+and+Space+Law/33.3/AILA2008021" TargetMode="External"/><Relationship Id="rId18" Type="http://schemas.openxmlformats.org/officeDocument/2006/relationships/hyperlink" Target="https://breakingdefense.com/tag/space-resource-extraction/" TargetMode="External"/><Relationship Id="rId26" Type="http://schemas.openxmlformats.org/officeDocument/2006/relationships/hyperlink" Target="http://www.ncnk.org/resources/news-items/kim-jong-uns-speeches-and-public-statements-1/kim-jong-uns-2017-new-years-address" TargetMode="External"/><Relationship Id="rId3" Type="http://schemas.openxmlformats.org/officeDocument/2006/relationships/customXml" Target="../customXml/item3.xml"/><Relationship Id="rId21" Type="http://schemas.openxmlformats.org/officeDocument/2006/relationships/hyperlink" Target="https://www.rand.org/pubs/rgs_dissertations/RGSD400.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kluwerlawonline.com/journalarticle/Air+and+Space+Law/33.3/AILA2008021" TargetMode="External"/><Relationship Id="rId17" Type="http://schemas.openxmlformats.org/officeDocument/2006/relationships/hyperlink" Target="https://breakingdefense.com/2021/03/the-space-rush-new-us-strategy-must-bring-order-regulation/" TargetMode="External"/><Relationship Id="rId25" Type="http://schemas.openxmlformats.org/officeDocument/2006/relationships/hyperlink" Target="https://csbaonline.org/research/publications/credibility-matters-strengthening-american-deterrence-in-an-age-of-geopoli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tlanticcouncil.org/wp-content/uploads/2021/04/TheFutureofSecurityinSpace.pdf" TargetMode="External"/><Relationship Id="rId20" Type="http://schemas.openxmlformats.org/officeDocument/2006/relationships/image" Target="media/image1.png"/><Relationship Id="rId29" Type="http://schemas.openxmlformats.org/officeDocument/2006/relationships/hyperlink" Target="https://www.theatlantic.com/international/archive/2017/04/north-korea/5230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ss.nova.edu/pcs/journalsPDF/V7N2.pdf" TargetMode="External"/><Relationship Id="rId24"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32" Type="http://schemas.openxmlformats.org/officeDocument/2006/relationships/hyperlink" Target="https://www.washingtonpost.com/opinions/one-powerful-weapon-to-use-against-north-korea/2017/04/21/ddbb9702-26c2-11e7-bb9d-8cd6118e1409_story.html?tid=a_inl&amp;utm_term=.4d24efb00424" TargetMode="External"/><Relationship Id="rId5" Type="http://schemas.openxmlformats.org/officeDocument/2006/relationships/numbering" Target="numbering.xml"/><Relationship Id="rId15" Type="http://schemas.openxmlformats.org/officeDocument/2006/relationships/hyperlink" Target="https://breakingdefense.com/tag/outer-space-treaty/" TargetMode="External"/><Relationship Id="rId23" Type="http://schemas.openxmlformats.org/officeDocument/2006/relationships/hyperlink" Target="https://www.washingtonpost.com/news/global-opinions/wp/2018/03/24/john-bolton-wants-regime-change-in-iran-and-so-does-the-cult-that-paid-him/?utm_term=.68aa7b4e3cce" TargetMode="External"/><Relationship Id="rId28" Type="http://schemas.openxmlformats.org/officeDocument/2006/relationships/hyperlink" Target="http://www.vanityfair.com/news/2017/04/donald-trump-north-korea-strike" TargetMode="External"/><Relationship Id="rId10" Type="http://schemas.openxmlformats.org/officeDocument/2006/relationships/hyperlink" Target="https://www.illinoislawreview.org/wp-content/ilr-content/articles/2013/4/Trapp.pdf" TargetMode="External"/><Relationship Id="rId19" Type="http://schemas.openxmlformats.org/officeDocument/2006/relationships/hyperlink" Target="http://scholarship.law.georgetown.edu/cgi/viewcontent.cgi?article=1452&amp;context=facpub" TargetMode="External"/><Relationship Id="rId31" Type="http://schemas.openxmlformats.org/officeDocument/2006/relationships/hyperlink" Target="http://www.politico.com/magazine/story/2017/04/north-korea-nuclear-deal-donald-trump-china-215034" TargetMode="External"/><Relationship Id="rId4" Type="http://schemas.openxmlformats.org/officeDocument/2006/relationships/customXml" Target="../customXml/item4.xml"/><Relationship Id="rId9" Type="http://schemas.openxmlformats.org/officeDocument/2006/relationships/hyperlink" Target="https://www.dictionary.com/browse/appropriation" TargetMode="External"/><Relationship Id="rId14" Type="http://schemas.openxmlformats.org/officeDocument/2006/relationships/hyperlink" Target="https://breakingdefense.com/2021/04/us-should-push-new-space-treaty-atlantic-council/" TargetMode="External"/><Relationship Id="rId22" Type="http://schemas.openxmlformats.org/officeDocument/2006/relationships/hyperlink" Target="https://www.foreignaffairs.com/articles/united-states/2020-06-09/how-hegemony-ends" TargetMode="External"/><Relationship Id="rId27" Type="http://schemas.openxmlformats.org/officeDocument/2006/relationships/hyperlink" Target="http://www.washingtonexaminer.com/rex-tillerson-declares-end-to-strategic-patience-with-iran-slams-nuclear-deal/article/2620719" TargetMode="External"/><Relationship Id="rId30" Type="http://schemas.openxmlformats.org/officeDocument/2006/relationships/hyperlink" Target="http://thebulletin.org/hecker-assesses-north-korean-hydrogen-bomb-claims9046"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46</Pages>
  <Words>17442</Words>
  <Characters>99425</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41</cp:revision>
  <dcterms:created xsi:type="dcterms:W3CDTF">2022-02-21T02:08:00Z</dcterms:created>
  <dcterms:modified xsi:type="dcterms:W3CDTF">2022-02-21T03:31:00Z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