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C43DC" w14:textId="2B16ED63" w:rsidR="00DB7FFB" w:rsidRDefault="00DB7FFB" w:rsidP="00B52D29">
      <w:pPr>
        <w:pStyle w:val="Heading3"/>
      </w:pPr>
      <w:r>
        <w:t>T</w:t>
      </w:r>
    </w:p>
    <w:p w14:paraId="13907F61" w14:textId="1019B8C9" w:rsidR="00DB7FFB" w:rsidRPr="002F5AEC" w:rsidRDefault="00DB7FFB" w:rsidP="00DB7FFB">
      <w:pPr>
        <w:pStyle w:val="Heading4"/>
        <w:rPr>
          <w:rFonts w:cs="Calibri"/>
        </w:rPr>
      </w:pPr>
      <w:r w:rsidRPr="002F5AEC">
        <w:rPr>
          <w:rFonts w:cs="Calibri"/>
        </w:rPr>
        <w:t>Interp - The letter “A” is an in</w:t>
      </w:r>
      <w:proofErr w:type="spellStart"/>
      <w:r w:rsidRPr="002F5AEC">
        <w:rPr>
          <w:rFonts w:cs="Calibri"/>
        </w:rPr>
        <w:t>defini</w:t>
      </w:r>
      <w:proofErr w:type="spellEnd"/>
      <w:r w:rsidRPr="002F5AEC">
        <w:rPr>
          <w:rFonts w:cs="Calibri"/>
        </w:rPr>
        <w:t>te article that modifies “just government” – the resolution must be proven true in all instances, not one particular instance</w:t>
      </w:r>
    </w:p>
    <w:p w14:paraId="297359A6" w14:textId="77777777" w:rsidR="00DB7FFB" w:rsidRPr="002F5AEC" w:rsidRDefault="00DB7FFB" w:rsidP="00DB7FFB">
      <w:pPr>
        <w:rPr>
          <w:sz w:val="16"/>
        </w:rPr>
      </w:pPr>
      <w:r w:rsidRPr="002F5AEC">
        <w:rPr>
          <w:rStyle w:val="Style13ptBold"/>
        </w:rPr>
        <w:t>CCC</w:t>
      </w:r>
      <w:r w:rsidRPr="002F5AEC">
        <w:rPr>
          <w:sz w:val="16"/>
        </w:rPr>
        <w:t xml:space="preserve"> </w:t>
      </w:r>
      <w:r w:rsidRPr="002F5AEC">
        <w:rPr>
          <w:sz w:val="16"/>
          <w:szCs w:val="16"/>
        </w:rPr>
        <w:t xml:space="preserve">Capital Community College [a nonprofit 501 c-3 organization that supports scholarships, faculty development, and curriculum innovation], “Articles, Determiners, and Quantifiers”, </w:t>
      </w:r>
      <w:r w:rsidRPr="002F5AEC">
        <w:rPr>
          <w:rStyle w:val="Hyperlink"/>
          <w:sz w:val="16"/>
          <w:szCs w:val="16"/>
        </w:rPr>
        <w:t>http://grammar.ccc.commnet.edu/grammar/determiners/determiners.htm#articles</w:t>
      </w:r>
      <w:r w:rsidRPr="002F5AEC">
        <w:rPr>
          <w:sz w:val="16"/>
          <w:szCs w:val="16"/>
        </w:rPr>
        <w:t xml:space="preserve"> AG</w:t>
      </w:r>
    </w:p>
    <w:p w14:paraId="4942EBA1" w14:textId="77777777" w:rsidR="00DB7FFB" w:rsidRPr="002F5AEC" w:rsidRDefault="00DB7FFB" w:rsidP="00DB7FFB">
      <w:pPr>
        <w:rPr>
          <w:rStyle w:val="Emphasis"/>
          <w:highlight w:val="green"/>
          <w:bdr w:val="single" w:sz="18" w:space="0" w:color="auto"/>
        </w:rPr>
      </w:pPr>
      <w:r w:rsidRPr="002F5AEC">
        <w:rPr>
          <w:rStyle w:val="StyleUnderline"/>
          <w:highlight w:val="green"/>
        </w:rPr>
        <w:t>The</w:t>
      </w:r>
      <w:r w:rsidRPr="002F5AEC">
        <w:rPr>
          <w:sz w:val="16"/>
        </w:rPr>
        <w:t xml:space="preserve"> three </w:t>
      </w:r>
      <w:r w:rsidRPr="002F5AEC">
        <w:rPr>
          <w:rStyle w:val="StyleUnderline"/>
          <w:highlight w:val="green"/>
        </w:rPr>
        <w:t>article</w:t>
      </w:r>
      <w:r w:rsidRPr="002F5AEC">
        <w:rPr>
          <w:sz w:val="16"/>
        </w:rPr>
        <w:t xml:space="preserve">s — </w:t>
      </w:r>
      <w:r w:rsidRPr="002F5AEC">
        <w:rPr>
          <w:rStyle w:val="StyleUnderline"/>
          <w:highlight w:val="green"/>
        </w:rPr>
        <w:t>a</w:t>
      </w:r>
      <w:r w:rsidRPr="002F5AEC">
        <w:rPr>
          <w:sz w:val="16"/>
        </w:rPr>
        <w:t xml:space="preserve">, an, the — </w:t>
      </w:r>
      <w:r w:rsidRPr="002F5AEC">
        <w:rPr>
          <w:rStyle w:val="StyleUnderline"/>
          <w:highlight w:val="green"/>
        </w:rPr>
        <w:t>are</w:t>
      </w:r>
      <w:r w:rsidRPr="002F5AEC">
        <w:rPr>
          <w:rStyle w:val="StyleUnderline"/>
        </w:rPr>
        <w:t xml:space="preserve"> a</w:t>
      </w:r>
      <w:r w:rsidRPr="002F5AEC">
        <w:rPr>
          <w:sz w:val="16"/>
        </w:rPr>
        <w:t xml:space="preserve"> kind of </w:t>
      </w:r>
      <w:r w:rsidRPr="002F5AEC">
        <w:rPr>
          <w:rStyle w:val="StyleUnderline"/>
        </w:rPr>
        <w:t>adjective</w:t>
      </w:r>
      <w:r w:rsidRPr="002F5AEC">
        <w:rPr>
          <w:sz w:val="16"/>
        </w:rPr>
        <w:t xml:space="preserve">. The is called the definite article because it usually precedes a specific or previously mentioned noun; </w:t>
      </w:r>
      <w:r w:rsidRPr="002F5AEC">
        <w:rPr>
          <w:rStyle w:val="StyleUnderline"/>
        </w:rPr>
        <w:t>a and an are</w:t>
      </w:r>
      <w:r w:rsidRPr="002F5AEC">
        <w:rPr>
          <w:sz w:val="16"/>
        </w:rPr>
        <w:t xml:space="preserve"> called </w:t>
      </w:r>
      <w:r w:rsidRPr="002F5AEC">
        <w:rPr>
          <w:rStyle w:val="StyleUnderline"/>
          <w:highlight w:val="green"/>
        </w:rPr>
        <w:t xml:space="preserve">indefinite </w:t>
      </w:r>
      <w:r w:rsidRPr="002F5AEC">
        <w:rPr>
          <w:rStyle w:val="StyleUnderline"/>
        </w:rPr>
        <w:t>articles</w:t>
      </w:r>
      <w:r w:rsidRPr="002F5AEC">
        <w:rPr>
          <w:sz w:val="16"/>
        </w:rPr>
        <w:t xml:space="preserve"> because </w:t>
      </w:r>
      <w:r w:rsidRPr="002F5AEC">
        <w:rPr>
          <w:rStyle w:val="StyleUnderline"/>
          <w:highlight w:val="green"/>
        </w:rPr>
        <w:t xml:space="preserve">they are used to refer to something in a </w:t>
      </w:r>
      <w:r w:rsidRPr="002F5AEC">
        <w:rPr>
          <w:rStyle w:val="Emphasis"/>
          <w:highlight w:val="green"/>
        </w:rPr>
        <w:t>less specific manner</w:t>
      </w:r>
      <w:r w:rsidRPr="002F5AEC">
        <w:rPr>
          <w:sz w:val="16"/>
        </w:rPr>
        <w:t xml:space="preserve"> (an unspecified count noun). These words are also listed among the noun markers or determiners because they are almost invariably followed by a noun (or something else acting as a noun). caution </w:t>
      </w:r>
      <w:proofErr w:type="spellStart"/>
      <w:r w:rsidRPr="002F5AEC">
        <w:rPr>
          <w:sz w:val="16"/>
        </w:rPr>
        <w:t>CAUTION</w:t>
      </w:r>
      <w:proofErr w:type="spellEnd"/>
      <w:r w:rsidRPr="002F5AEC">
        <w:rPr>
          <w:sz w:val="16"/>
        </w:rPr>
        <w:t xml:space="preserve">! Even after you learn all the principles behind the use of these articles, you will find an abundance of situations </w:t>
      </w:r>
      <w:proofErr w:type="gramStart"/>
      <w:r w:rsidRPr="002F5AEC">
        <w:rPr>
          <w:sz w:val="16"/>
        </w:rPr>
        <w:t>where</w:t>
      </w:r>
      <w:proofErr w:type="gramEnd"/>
      <w:r w:rsidRPr="002F5AEC">
        <w:rPr>
          <w:sz w:val="16"/>
        </w:rPr>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2F5AEC">
        <w:rPr>
          <w:sz w:val="16"/>
        </w:rPr>
        <w:t>below..</w:t>
      </w:r>
      <w:proofErr w:type="gramEnd"/>
      <w:r w:rsidRPr="002F5AEC">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2F5AEC">
        <w:rPr>
          <w:sz w:val="16"/>
        </w:rPr>
        <w:t>an</w:t>
      </w:r>
      <w:proofErr w:type="gramEnd"/>
      <w:r w:rsidRPr="002F5AEC">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2F5AEC">
        <w:rPr>
          <w:sz w:val="16"/>
        </w:rPr>
        <w:t>an</w:t>
      </w:r>
      <w:proofErr w:type="spellEnd"/>
      <w:r w:rsidRPr="002F5AEC">
        <w:rPr>
          <w:sz w:val="16"/>
        </w:rPr>
        <w:t xml:space="preserve"> (as in an hour, an honor). We would say a useful device and a union matter because the u of those words actually sounds like </w:t>
      </w:r>
      <w:proofErr w:type="spellStart"/>
      <w:r w:rsidRPr="002F5AEC">
        <w:rPr>
          <w:sz w:val="16"/>
        </w:rPr>
        <w:t>yoo</w:t>
      </w:r>
      <w:proofErr w:type="spellEnd"/>
      <w:r w:rsidRPr="002F5AEC">
        <w:rPr>
          <w:sz w:val="16"/>
        </w:rPr>
        <w:t xml:space="preserve"> (as opposed, say, to the u of an ugly incident). The same is true of a European and a Euro (because of that consonantal "</w:t>
      </w:r>
      <w:proofErr w:type="spellStart"/>
      <w:r w:rsidRPr="002F5AEC">
        <w:rPr>
          <w:sz w:val="16"/>
        </w:rPr>
        <w:t>Yoo</w:t>
      </w:r>
      <w:proofErr w:type="spellEnd"/>
      <w:r w:rsidRPr="002F5AEC">
        <w:rPr>
          <w:sz w:val="16"/>
        </w:rPr>
        <w:t xml:space="preserve">" sound). We would say a once-in-a-lifetime experience or a one-time hero because the words once and one begin with a w sound (as if they were spelled </w:t>
      </w:r>
      <w:proofErr w:type="spellStart"/>
      <w:r w:rsidRPr="002F5AEC">
        <w:rPr>
          <w:sz w:val="16"/>
        </w:rPr>
        <w:t>wuntz</w:t>
      </w:r>
      <w:proofErr w:type="spellEnd"/>
      <w:r w:rsidRPr="002F5AEC">
        <w:rPr>
          <w:sz w:val="16"/>
        </w:rPr>
        <w:t xml:space="preserve"> and won). Merriam-Webster's Dictionary says that we can use </w:t>
      </w:r>
      <w:proofErr w:type="gramStart"/>
      <w:r w:rsidRPr="002F5AEC">
        <w:rPr>
          <w:sz w:val="16"/>
        </w:rPr>
        <w:t>an</w:t>
      </w:r>
      <w:proofErr w:type="gramEnd"/>
      <w:r w:rsidRPr="002F5AEC">
        <w:rPr>
          <w:sz w:val="16"/>
        </w:rPr>
        <w:t xml:space="preserve"> before an h- word that begins with an unstressed syllable. Thus, we might say an </w:t>
      </w:r>
      <w:proofErr w:type="spellStart"/>
      <w:r w:rsidRPr="002F5AEC">
        <w:rPr>
          <w:sz w:val="16"/>
        </w:rPr>
        <w:t>hisTORical</w:t>
      </w:r>
      <w:proofErr w:type="spellEnd"/>
      <w:r w:rsidRPr="002F5AEC">
        <w:rPr>
          <w:sz w:val="16"/>
        </w:rPr>
        <w:t xml:space="preserve"> moment, but we would say a </w:t>
      </w:r>
      <w:proofErr w:type="spellStart"/>
      <w:r w:rsidRPr="002F5AEC">
        <w:rPr>
          <w:sz w:val="16"/>
        </w:rPr>
        <w:t>HIStory</w:t>
      </w:r>
      <w:proofErr w:type="spellEnd"/>
      <w:r w:rsidRPr="002F5AEC">
        <w:rPr>
          <w:sz w:val="16"/>
        </w:rPr>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F5AEC">
        <w:rPr>
          <w:rStyle w:val="StyleUnderline"/>
        </w:rPr>
        <w:t>We</w:t>
      </w:r>
      <w:r w:rsidRPr="002F5AEC">
        <w:rPr>
          <w:sz w:val="16"/>
        </w:rPr>
        <w:t xml:space="preserve"> can </w:t>
      </w:r>
      <w:r w:rsidRPr="002F5AEC">
        <w:rPr>
          <w:rStyle w:val="StyleUnderline"/>
        </w:rPr>
        <w:t>refer to something in a generic way</w:t>
      </w:r>
      <w:r w:rsidRPr="002F5AEC">
        <w:rPr>
          <w:sz w:val="16"/>
        </w:rPr>
        <w:t xml:space="preserve"> </w:t>
      </w:r>
      <w:r w:rsidRPr="002F5AEC">
        <w:rPr>
          <w:rStyle w:val="StyleUnderline"/>
        </w:rPr>
        <w:t>by</w:t>
      </w:r>
      <w:r w:rsidRPr="002F5AEC">
        <w:rPr>
          <w:sz w:val="16"/>
        </w:rPr>
        <w:t xml:space="preserve"> </w:t>
      </w:r>
      <w:r w:rsidRPr="002F5AEC">
        <w:rPr>
          <w:rStyle w:val="StyleUnderline"/>
        </w:rPr>
        <w:t>using any of the</w:t>
      </w:r>
      <w:r w:rsidRPr="002F5AEC">
        <w:rPr>
          <w:sz w:val="16"/>
        </w:rPr>
        <w:t xml:space="preserve"> three </w:t>
      </w:r>
      <w:r w:rsidRPr="002F5AEC">
        <w:rPr>
          <w:rStyle w:val="StyleUnderline"/>
        </w:rPr>
        <w:t>articles</w:t>
      </w:r>
      <w:r w:rsidRPr="002F5AEC">
        <w:rPr>
          <w:sz w:val="16"/>
        </w:rPr>
        <w:t xml:space="preserve">. We can do the same thing by omitting the article altogether. </w:t>
      </w:r>
      <w:r w:rsidRPr="002F5AEC">
        <w:rPr>
          <w:rStyle w:val="Emphasis"/>
          <w:highlight w:val="green"/>
        </w:rPr>
        <w:t>A beagle makes a great hunting dog</w:t>
      </w:r>
      <w:r w:rsidRPr="002F5AEC">
        <w:rPr>
          <w:sz w:val="16"/>
        </w:rPr>
        <w:t xml:space="preserve"> and family companion. An </w:t>
      </w:r>
      <w:proofErr w:type="spellStart"/>
      <w:r w:rsidRPr="002F5AEC">
        <w:rPr>
          <w:sz w:val="16"/>
        </w:rPr>
        <w:t>airedale</w:t>
      </w:r>
      <w:proofErr w:type="spellEnd"/>
      <w:r w:rsidRPr="002F5AEC">
        <w:rPr>
          <w:sz w:val="16"/>
        </w:rPr>
        <w:t xml:space="preserve"> is sometimes a rather skittish animal. The golden retriever is a marvelous pet for children. Irish setters are not the highly intelligent animals they used to be. </w:t>
      </w:r>
      <w:r w:rsidRPr="002F5AEC">
        <w:rPr>
          <w:rStyle w:val="StyleUnderline"/>
          <w:highlight w:val="green"/>
        </w:rPr>
        <w:t>The</w:t>
      </w:r>
      <w:r w:rsidRPr="002F5AEC">
        <w:rPr>
          <w:sz w:val="16"/>
        </w:rPr>
        <w:t xml:space="preserve"> difference between the generic indefinite pronoun and the normal </w:t>
      </w:r>
      <w:r w:rsidRPr="002F5AEC">
        <w:rPr>
          <w:rStyle w:val="StyleUnderline"/>
          <w:highlight w:val="green"/>
        </w:rPr>
        <w:t>indefinite pronoun</w:t>
      </w:r>
      <w:r w:rsidRPr="002F5AEC">
        <w:rPr>
          <w:sz w:val="16"/>
        </w:rPr>
        <w:t xml:space="preserve"> is that the latter refers to any of that class ("I want to buy a beagle, and any old beagle will do.") whereas the former (see beagle sentence) </w:t>
      </w:r>
      <w:r w:rsidRPr="002F5AEC">
        <w:rPr>
          <w:rStyle w:val="Emphasis"/>
          <w:highlight w:val="green"/>
          <w:bdr w:val="single" w:sz="18" w:space="0" w:color="auto"/>
        </w:rPr>
        <w:t>refers to all members of that class</w:t>
      </w:r>
    </w:p>
    <w:p w14:paraId="27564D6A" w14:textId="6FC44497" w:rsidR="00DB7FFB" w:rsidRPr="002F5AEC" w:rsidRDefault="00DB7FFB" w:rsidP="00DB7FFB">
      <w:pPr>
        <w:pStyle w:val="Heading4"/>
      </w:pPr>
      <w:r w:rsidRPr="002F5AEC">
        <w:lastRenderedPageBreak/>
        <w:t xml:space="preserve">Violation – They spec </w:t>
      </w:r>
      <w:r w:rsidR="002B1264">
        <w:t>the United States</w:t>
      </w:r>
    </w:p>
    <w:p w14:paraId="34E4B1C0" w14:textId="77777777" w:rsidR="00DB7FFB" w:rsidRPr="002F5AEC" w:rsidRDefault="00DB7FFB" w:rsidP="00DB7FFB">
      <w:pPr>
        <w:pStyle w:val="Heading4"/>
      </w:pPr>
      <w:r w:rsidRPr="002F5AEC">
        <w:t>Standards:</w:t>
      </w:r>
    </w:p>
    <w:p w14:paraId="4483EF36" w14:textId="77777777" w:rsidR="00DB7FFB" w:rsidRPr="002F5AEC" w:rsidRDefault="00DB7FFB" w:rsidP="00DB7FFB">
      <w:pPr>
        <w:pStyle w:val="Heading4"/>
      </w:pPr>
      <w:r w:rsidRPr="002F5AEC">
        <w:t xml:space="preserve">1] Limits – they can spec 123 different governments - that’s supercharged by the ability to spec combinations of types of strikes. This takes out functional limits – it’s impossible for me to research every possible combination of the 195 countries and </w:t>
      </w:r>
      <w:r>
        <w:t>worker types</w:t>
      </w:r>
    </w:p>
    <w:p w14:paraId="147CCA01" w14:textId="77777777" w:rsidR="00DB7FFB" w:rsidRPr="002F5AEC" w:rsidRDefault="00DB7FFB" w:rsidP="00DB7FFB">
      <w:pPr>
        <w:rPr>
          <w:sz w:val="16"/>
        </w:rPr>
      </w:pPr>
      <w:r w:rsidRPr="002F5AEC">
        <w:rPr>
          <w:rStyle w:val="Style13ptBold"/>
        </w:rPr>
        <w:t>ITUC 20</w:t>
      </w:r>
      <w:r w:rsidRPr="002F5AEC">
        <w:rPr>
          <w:b/>
          <w:bCs/>
          <w:color w:val="313132"/>
          <w:sz w:val="16"/>
          <w:szCs w:val="26"/>
        </w:rPr>
        <w:t xml:space="preserve">, </w:t>
      </w:r>
      <w:r w:rsidRPr="002F5AEC">
        <w:rPr>
          <w:color w:val="313132"/>
          <w:sz w:val="16"/>
          <w:szCs w:val="16"/>
        </w:rPr>
        <w:t>(International Trade Union Confederation, “World’s Worst Countries for Workers”), ITUC, 2020, https://www.ituc-csi.org/IMG/pdf/ituc_globalrightsindex_2020_en.pdf // MNHS NL recut DD AG</w:t>
      </w:r>
    </w:p>
    <w:p w14:paraId="125E449C" w14:textId="77777777" w:rsidR="00DB7FFB" w:rsidRPr="002F5AEC" w:rsidRDefault="00DB7FFB" w:rsidP="00DB7FFB">
      <w:pPr>
        <w:rPr>
          <w:rStyle w:val="Style13ptBold"/>
        </w:rPr>
      </w:pPr>
      <w:r w:rsidRPr="002F5AEC">
        <w:rPr>
          <w:rStyle w:val="Style13ptBold"/>
        </w:rPr>
        <w:t xml:space="preserve">In 2020, </w:t>
      </w:r>
      <w:r w:rsidRPr="002F5AEC">
        <w:rPr>
          <w:rStyle w:val="Style13ptBold"/>
          <w:highlight w:val="green"/>
        </w:rPr>
        <w:t>strikes have been</w:t>
      </w:r>
      <w:r w:rsidRPr="002F5AEC">
        <w:rPr>
          <w:rStyle w:val="Style13ptBold"/>
        </w:rPr>
        <w:t xml:space="preserve"> severely </w:t>
      </w:r>
      <w:r w:rsidRPr="002F5AEC">
        <w:rPr>
          <w:rStyle w:val="Style13ptBold"/>
          <w:highlight w:val="green"/>
        </w:rPr>
        <w:t>restricted</w:t>
      </w:r>
      <w:r w:rsidRPr="002F5AEC">
        <w:rPr>
          <w:rStyle w:val="Style13ptBold"/>
        </w:rPr>
        <w:t xml:space="preserve"> or banned </w:t>
      </w:r>
      <w:r w:rsidRPr="002F5AEC">
        <w:rPr>
          <w:rStyle w:val="Style13ptBold"/>
          <w:highlight w:val="green"/>
        </w:rPr>
        <w:t>in 123</w:t>
      </w:r>
      <w:r w:rsidRPr="002F5AEC">
        <w:rPr>
          <w:rStyle w:val="Style13ptBold"/>
        </w:rPr>
        <w:t xml:space="preserve"> out of 144 </w:t>
      </w:r>
      <w:r w:rsidRPr="002F5AEC">
        <w:rPr>
          <w:rStyle w:val="Style13ptBold"/>
          <w:highlight w:val="green"/>
        </w:rPr>
        <w:t>countries</w:t>
      </w:r>
      <w:r w:rsidRPr="002F5AEC">
        <w:rPr>
          <w:rStyle w:val="Style13ptBold"/>
        </w:rPr>
        <w:t>.</w:t>
      </w:r>
      <w:r w:rsidRPr="002F5AEC">
        <w:rPr>
          <w:color w:val="313132"/>
          <w:u w:val="single"/>
        </w:rPr>
        <w:t xml:space="preserve"> </w:t>
      </w:r>
      <w:r w:rsidRPr="002F5AEC">
        <w:rPr>
          <w:color w:val="313132"/>
          <w:sz w:val="16"/>
        </w:rPr>
        <w:t>In a significant number of these countries,</w:t>
      </w:r>
      <w:r w:rsidRPr="002F5AEC">
        <w:rPr>
          <w:color w:val="313132"/>
          <w:u w:val="single"/>
        </w:rPr>
        <w:t xml:space="preserve"> </w:t>
      </w:r>
      <w:r w:rsidRPr="002F5AEC">
        <w:rPr>
          <w:rStyle w:val="Style13ptBold"/>
        </w:rPr>
        <w:t xml:space="preserve">industrial actions were brutally repressed by the authorities and </w:t>
      </w:r>
      <w:r w:rsidRPr="002F5AEC">
        <w:rPr>
          <w:rStyle w:val="Style13ptBold"/>
          <w:highlight w:val="green"/>
        </w:rPr>
        <w:t>workers exercising</w:t>
      </w:r>
      <w:r w:rsidRPr="002F5AEC">
        <w:rPr>
          <w:rStyle w:val="Style13ptBold"/>
        </w:rPr>
        <w:t xml:space="preserve"> their </w:t>
      </w:r>
      <w:r w:rsidRPr="002F5AEC">
        <w:rPr>
          <w:rStyle w:val="Style13ptBold"/>
          <w:highlight w:val="green"/>
        </w:rPr>
        <w:t>right to strike</w:t>
      </w:r>
      <w:r w:rsidRPr="002F5AEC">
        <w:rPr>
          <w:rStyle w:val="Style13ptBold"/>
        </w:rPr>
        <w:t xml:space="preserve"> often </w:t>
      </w:r>
      <w:r w:rsidRPr="002F5AEC">
        <w:rPr>
          <w:rStyle w:val="Style13ptBold"/>
          <w:highlight w:val="green"/>
        </w:rPr>
        <w:t>faced</w:t>
      </w:r>
      <w:r w:rsidRPr="002F5AEC">
        <w:rPr>
          <w:rStyle w:val="Style13ptBold"/>
        </w:rPr>
        <w:t xml:space="preserve"> criminal </w:t>
      </w:r>
      <w:r w:rsidRPr="002F5AEC">
        <w:rPr>
          <w:rStyle w:val="Style13ptBold"/>
          <w:highlight w:val="green"/>
        </w:rPr>
        <w:t>prosecution</w:t>
      </w:r>
      <w:r w:rsidRPr="002F5AEC">
        <w:rPr>
          <w:rStyle w:val="Style13ptBold"/>
        </w:rPr>
        <w:t xml:space="preserve"> and summary dismissals.</w:t>
      </w:r>
    </w:p>
    <w:p w14:paraId="1296A8E5" w14:textId="7BDC61D7" w:rsidR="00DB7FFB" w:rsidRDefault="00E80D0F" w:rsidP="00DB7FFB">
      <w:pPr>
        <w:pStyle w:val="Heading4"/>
      </w:pPr>
      <w:r>
        <w:t>2</w:t>
      </w:r>
      <w:r w:rsidR="00DB7FFB" w:rsidRPr="002F5AEC">
        <w:t xml:space="preserve">] TVA solves – just read your </w:t>
      </w:r>
      <w:proofErr w:type="spellStart"/>
      <w:r w:rsidR="00DB7FFB" w:rsidRPr="002F5AEC">
        <w:t>aff</w:t>
      </w:r>
      <w:proofErr w:type="spellEnd"/>
      <w:r w:rsidR="00DB7FFB" w:rsidRPr="002F5AEC">
        <w:t xml:space="preserve"> as an advantage to a whole </w:t>
      </w:r>
      <w:proofErr w:type="spellStart"/>
      <w:r w:rsidR="00DB7FFB" w:rsidRPr="002F5AEC">
        <w:t>rez</w:t>
      </w:r>
      <w:proofErr w:type="spellEnd"/>
      <w:r w:rsidR="00DB7FFB" w:rsidRPr="002F5AEC">
        <w:t xml:space="preserve"> </w:t>
      </w:r>
      <w:proofErr w:type="spellStart"/>
      <w:r w:rsidR="00DB7FFB" w:rsidRPr="002F5AEC">
        <w:t>aff</w:t>
      </w:r>
      <w:proofErr w:type="spellEnd"/>
      <w:r w:rsidR="00DB7FFB" w:rsidRPr="002F5AEC">
        <w:t xml:space="preserve"> – we don’t stop them from reading new FWs, mechanisms or advantages. a] it’s ridiculous to say that neg potential abuse justifies the </w:t>
      </w:r>
      <w:proofErr w:type="spellStart"/>
      <w:r w:rsidR="00DB7FFB" w:rsidRPr="002F5AEC">
        <w:t>aff</w:t>
      </w:r>
      <w:proofErr w:type="spellEnd"/>
      <w:r w:rsidR="00DB7FFB" w:rsidRPr="002F5AEC">
        <w:t xml:space="preserve"> being non-T b] There’s only a small number of pics on this topic c] PICs incentivize them to write better </w:t>
      </w:r>
      <w:proofErr w:type="spellStart"/>
      <w:r w:rsidR="00DB7FFB" w:rsidRPr="002F5AEC">
        <w:t>affs</w:t>
      </w:r>
      <w:proofErr w:type="spellEnd"/>
      <w:r w:rsidR="00DB7FFB" w:rsidRPr="002F5AEC">
        <w:t xml:space="preserve"> that can generate solvency deficits to PICs</w:t>
      </w:r>
    </w:p>
    <w:p w14:paraId="36A3D8F3" w14:textId="77777777" w:rsidR="00E80D0F" w:rsidRDefault="00E80D0F" w:rsidP="00F23327">
      <w:pPr>
        <w:pStyle w:val="Heading4"/>
      </w:pPr>
      <w:r>
        <w:t xml:space="preserve">Drop the debater </w:t>
      </w:r>
      <w:proofErr w:type="spellStart"/>
      <w:r>
        <w:t>bc</w:t>
      </w:r>
      <w:proofErr w:type="spellEnd"/>
      <w:r>
        <w:t xml:space="preserve"> you can’t drop the </w:t>
      </w:r>
      <w:proofErr w:type="spellStart"/>
      <w:r>
        <w:t>arg</w:t>
      </w:r>
      <w:proofErr w:type="spellEnd"/>
      <w:r>
        <w:t xml:space="preserve"> on their advocacy</w:t>
      </w:r>
    </w:p>
    <w:p w14:paraId="46C6A809" w14:textId="77777777" w:rsidR="00E80D0F" w:rsidRDefault="00E80D0F" w:rsidP="00F23327">
      <w:pPr>
        <w:pStyle w:val="Heading4"/>
      </w:pPr>
      <w:r>
        <w:t xml:space="preserve">No </w:t>
      </w:r>
      <w:proofErr w:type="spellStart"/>
      <w:r>
        <w:t>rvis</w:t>
      </w:r>
      <w:proofErr w:type="spellEnd"/>
      <w:r>
        <w:t xml:space="preserve"> – they can dump on theory in the 1ar, chilling us from checking abuse </w:t>
      </w:r>
    </w:p>
    <w:p w14:paraId="4E293F3B" w14:textId="77777777" w:rsidR="00E80D0F" w:rsidRPr="00571450" w:rsidRDefault="00E80D0F" w:rsidP="00F23327">
      <w:pPr>
        <w:pStyle w:val="Heading4"/>
      </w:pPr>
      <w:r>
        <w:t xml:space="preserve">Competing </w:t>
      </w:r>
      <w:proofErr w:type="spellStart"/>
      <w:r>
        <w:t>interps</w:t>
      </w:r>
      <w:proofErr w:type="spellEnd"/>
      <w:r>
        <w:t xml:space="preserve"> – reasonability is </w:t>
      </w:r>
      <w:proofErr w:type="spellStart"/>
      <w:r>
        <w:t>arbtiary</w:t>
      </w:r>
      <w:proofErr w:type="spellEnd"/>
      <w:r>
        <w:t xml:space="preserve"> and causes race to the bottom </w:t>
      </w:r>
    </w:p>
    <w:p w14:paraId="6FF8CB80" w14:textId="77777777" w:rsidR="00E80D0F" w:rsidRPr="00E80D0F" w:rsidRDefault="00E80D0F" w:rsidP="00E80D0F"/>
    <w:p w14:paraId="607E863E" w14:textId="1834F308" w:rsidR="00B52D29" w:rsidRDefault="00B52D29" w:rsidP="00B52D29">
      <w:pPr>
        <w:pStyle w:val="Heading3"/>
      </w:pPr>
      <w:r>
        <w:lastRenderedPageBreak/>
        <w:t>K</w:t>
      </w:r>
    </w:p>
    <w:p w14:paraId="70F0D941" w14:textId="31F3E707" w:rsidR="00B52D29" w:rsidRPr="003649B3" w:rsidRDefault="00B52D29" w:rsidP="00B52D29">
      <w:pPr>
        <w:pStyle w:val="Heading4"/>
        <w:rPr>
          <w:rStyle w:val="StyleUnderline"/>
          <w:b/>
          <w:bCs w:val="0"/>
          <w:u w:val="none"/>
        </w:rPr>
      </w:pPr>
      <w:r w:rsidRPr="003649B3">
        <w:rPr>
          <w:rStyle w:val="StyleUnderline"/>
          <w:b/>
          <w:bCs w:val="0"/>
          <w:u w:val="none"/>
        </w:rPr>
        <w:t>Academic philosophy serves to perpetuate antiblackness. The 1AC’s abstraction from the manifestations of racialized violence absolves white philosophers of their contributions to America’s apathy towards black death. Their race-neutral rhetoric and universal humanistic principles prevents effective mobilization against white supremacy. Vote negative to reject the Western metaphysical tradition and the perennial failure of white philosophy.</w:t>
      </w:r>
      <w:r w:rsidR="0021068F">
        <w:rPr>
          <w:rStyle w:val="StyleUnderline"/>
          <w:b/>
          <w:bCs w:val="0"/>
          <w:u w:val="none"/>
        </w:rPr>
        <w:t xml:space="preserve"> To be clear, they can’t just say extinction o/w the </w:t>
      </w:r>
      <w:proofErr w:type="spellStart"/>
      <w:r w:rsidR="0021068F">
        <w:rPr>
          <w:rStyle w:val="StyleUnderline"/>
          <w:b/>
          <w:bCs w:val="0"/>
          <w:u w:val="none"/>
        </w:rPr>
        <w:t>kritik</w:t>
      </w:r>
      <w:proofErr w:type="spellEnd"/>
      <w:r w:rsidR="0021068F">
        <w:rPr>
          <w:rStyle w:val="StyleUnderline"/>
          <w:b/>
          <w:bCs w:val="0"/>
          <w:u w:val="none"/>
        </w:rPr>
        <w:t xml:space="preserve"> </w:t>
      </w:r>
      <w:proofErr w:type="spellStart"/>
      <w:r w:rsidR="0021068F">
        <w:rPr>
          <w:rStyle w:val="StyleUnderline"/>
          <w:b/>
          <w:bCs w:val="0"/>
          <w:u w:val="none"/>
        </w:rPr>
        <w:t>bc</w:t>
      </w:r>
      <w:proofErr w:type="spellEnd"/>
      <w:r w:rsidR="0021068F">
        <w:rPr>
          <w:rStyle w:val="StyleUnderline"/>
          <w:b/>
          <w:bCs w:val="0"/>
          <w:u w:val="none"/>
        </w:rPr>
        <w:t xml:space="preserve"> it indicts the very epistemology of the </w:t>
      </w:r>
      <w:proofErr w:type="spellStart"/>
      <w:r w:rsidR="0021068F">
        <w:rPr>
          <w:rStyle w:val="StyleUnderline"/>
          <w:b/>
          <w:bCs w:val="0"/>
          <w:u w:val="none"/>
        </w:rPr>
        <w:t>aff</w:t>
      </w:r>
      <w:proofErr w:type="spellEnd"/>
      <w:r w:rsidRPr="003649B3">
        <w:rPr>
          <w:rStyle w:val="StyleUnderline"/>
          <w:b/>
          <w:bCs w:val="0"/>
          <w:u w:val="none"/>
        </w:rPr>
        <w:t xml:space="preserve"> Curry and Curry 18 </w:t>
      </w:r>
    </w:p>
    <w:p w14:paraId="62CB7F8F" w14:textId="77777777" w:rsidR="00B52D29" w:rsidRPr="00AB45B2" w:rsidRDefault="00B52D29" w:rsidP="00B52D29">
      <w:pPr>
        <w:rPr>
          <w:b/>
          <w:sz w:val="18"/>
          <w:szCs w:val="18"/>
        </w:rPr>
      </w:pPr>
      <w:r w:rsidRPr="00AB45B2">
        <w:rPr>
          <w:sz w:val="18"/>
          <w:szCs w:val="18"/>
        </w:rPr>
        <w:t xml:space="preserve">[Tommy, PhD, Prof. of Philosophy @ TAMU, </w:t>
      </w:r>
      <w:proofErr w:type="spellStart"/>
      <w:r w:rsidRPr="00AB45B2">
        <w:rPr>
          <w:sz w:val="18"/>
          <w:szCs w:val="18"/>
        </w:rPr>
        <w:t>Gwenetta</w:t>
      </w:r>
      <w:proofErr w:type="spellEnd"/>
      <w:r w:rsidRPr="00AB45B2">
        <w:rPr>
          <w:sz w:val="18"/>
          <w:szCs w:val="18"/>
        </w:rPr>
        <w:t>, PhD, Ass. Prof. of Gender and Race Studies @ Alabama], “On the Perils of Race Neutrality and Anti-Blackness: Philosophy as an Irreconcilable Obstacle to (Black) Thought,” American Journal of Economics and Sociology, Vol. 77, Nos. 3-4 (May-September 2018). DOI: 10.1111/ajes.12244</w:t>
      </w:r>
      <w:r w:rsidRPr="00AB45B2">
        <w:rPr>
          <w:rStyle w:val="StyleUnderline"/>
          <w:sz w:val="18"/>
          <w:szCs w:val="18"/>
        </w:rPr>
        <w:t xml:space="preserve">] JJ </w:t>
      </w:r>
    </w:p>
    <w:p w14:paraId="33E96EFC" w14:textId="77777777" w:rsidR="00B52D29" w:rsidRDefault="00B52D29" w:rsidP="00B52D29">
      <w:pPr>
        <w:rPr>
          <w:rFonts w:cstheme="minorHAnsi"/>
          <w:sz w:val="14"/>
        </w:rPr>
      </w:pPr>
      <w:r w:rsidRPr="007C5ED7">
        <w:rPr>
          <w:rStyle w:val="StyleUnderline"/>
        </w:rPr>
        <w:t>We begin with the first author’s reflections on philosophy and its</w:t>
      </w:r>
      <w:r w:rsidRPr="001D5FE4">
        <w:rPr>
          <w:rFonts w:cstheme="minorHAnsi"/>
          <w:sz w:val="14"/>
        </w:rPr>
        <w:t xml:space="preserve"> recurring </w:t>
      </w:r>
      <w:r w:rsidRPr="007C5ED7">
        <w:rPr>
          <w:rStyle w:val="StyleUnderline"/>
        </w:rPr>
        <w:t>problem of denying the realities of race and racism, reflections that have arisen as a Black</w:t>
      </w:r>
      <w:r w:rsidRPr="001D5FE4">
        <w:rPr>
          <w:rFonts w:cstheme="minorHAnsi"/>
          <w:sz w:val="14"/>
        </w:rPr>
        <w:t xml:space="preserve"> (male) </w:t>
      </w:r>
      <w:r w:rsidRPr="007C5ED7">
        <w:rPr>
          <w:rStyle w:val="StyleUnderline"/>
        </w:rPr>
        <w:t>philosopher whose life has been threatened for doing Black philosophy. The experience of confronting death,</w:t>
      </w:r>
      <w:r w:rsidRPr="001D5FE4">
        <w:rPr>
          <w:rFonts w:cstheme="minorHAnsi"/>
          <w:sz w:val="14"/>
        </w:rPr>
        <w:t xml:space="preserve"> being fearful </w:t>
      </w:r>
      <w:r w:rsidRPr="007C5ED7">
        <w:rPr>
          <w:rStyle w:val="StyleUnderline"/>
        </w:rPr>
        <w:t xml:space="preserve">of being killed doing my job as a critical race theorist, and being threatened with violence for thinking about racism in America has a profound effect on concretizing what is at stake in our theories about </w:t>
      </w:r>
      <w:r w:rsidRPr="001D5FE4">
        <w:rPr>
          <w:rFonts w:cstheme="minorHAnsi"/>
          <w:sz w:val="14"/>
        </w:rPr>
        <w:t xml:space="preserve">anti-Black </w:t>
      </w:r>
      <w:r w:rsidRPr="007C5ED7">
        <w:rPr>
          <w:rStyle w:val="StyleUnderline"/>
        </w:rPr>
        <w:t>racism.</w:t>
      </w:r>
      <w:r w:rsidRPr="001D5FE4">
        <w:rPr>
          <w:rFonts w:cstheme="minorHAnsi"/>
          <w:sz w:val="14"/>
        </w:rPr>
        <w:t xml:space="preserve">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7C5ED7">
        <w:rPr>
          <w:rStyle w:val="Emphasis"/>
          <w:highlight w:val="green"/>
        </w:rPr>
        <w:t>philosophy</w:t>
      </w:r>
      <w:r w:rsidRPr="007C5ED7">
        <w:rPr>
          <w:rStyle w:val="StyleUnderline"/>
        </w:rPr>
        <w:t>,</w:t>
      </w:r>
      <w:r w:rsidRPr="001D5FE4">
        <w:rPr>
          <w:rFonts w:cstheme="minorHAnsi"/>
          <w:sz w:val="14"/>
        </w:rPr>
        <w:t xml:space="preserve"> really </w:t>
      </w:r>
      <w:r w:rsidRPr="007C5ED7">
        <w:rPr>
          <w:rStyle w:val="Emphasis"/>
          <w:highlight w:val="green"/>
        </w:rPr>
        <w:t>theory itself</w:t>
      </w:r>
      <w:r w:rsidRPr="007C5ED7">
        <w:rPr>
          <w:rStyle w:val="StyleUnderline"/>
        </w:rPr>
        <w:t>—</w:t>
      </w:r>
      <w:r w:rsidRPr="007C5ED7">
        <w:rPr>
          <w:rStyle w:val="Emphasis"/>
          <w:highlight w:val="green"/>
        </w:rPr>
        <w:t>our</w:t>
      </w:r>
      <w:r w:rsidRPr="007C5ED7">
        <w:rPr>
          <w:rStyle w:val="StyleUnderline"/>
        </w:rPr>
        <w:t xml:space="preserve"> present </w:t>
      </w:r>
      <w:r w:rsidRPr="007C5ED7">
        <w:rPr>
          <w:rStyle w:val="Emphasis"/>
          <w:highlight w:val="green"/>
        </w:rPr>
        <w:t>categories of knowledge</w:t>
      </w:r>
      <w:r w:rsidRPr="007C5ED7">
        <w:rPr>
          <w:rStyle w:val="StyleUnderline"/>
        </w:rPr>
        <w:t xml:space="preserve">, such as race, class, and gender, found through disciplines—actually </w:t>
      </w:r>
      <w:r w:rsidRPr="007C5ED7">
        <w:rPr>
          <w:rStyle w:val="Emphasis"/>
          <w:highlight w:val="green"/>
        </w:rPr>
        <w:t>hastens the deaths of subjugated peoples</w:t>
      </w:r>
      <w:r w:rsidRPr="007C5ED7">
        <w:rPr>
          <w:rStyle w:val="StyleUnderline"/>
        </w:rPr>
        <w:t xml:space="preserve"> in the United States.</w:t>
      </w:r>
      <w:r w:rsidRPr="001D5FE4">
        <w:rPr>
          <w:rFonts w:cstheme="minorHAnsi"/>
          <w:sz w:val="14"/>
        </w:rPr>
        <w:t xml:space="preserve"> </w:t>
      </w:r>
      <w:r w:rsidRPr="007C5ED7">
        <w:rPr>
          <w:rStyle w:val="Emphasis"/>
          <w:highlight w:val="green"/>
        </w:rPr>
        <w:t>Academic philosophy</w:t>
      </w:r>
      <w:r w:rsidRPr="007C5ED7">
        <w:rPr>
          <w:rStyle w:val="StyleUnderline"/>
        </w:rPr>
        <w:t xml:space="preserve"> routinely </w:t>
      </w:r>
      <w:r w:rsidRPr="007C5ED7">
        <w:rPr>
          <w:rStyle w:val="Emphasis"/>
          <w:highlight w:val="green"/>
        </w:rPr>
        <w:t>abstracts away from</w:t>
      </w:r>
      <w:r w:rsidRPr="001D5FE4">
        <w:rPr>
          <w:rFonts w:cstheme="minorHAnsi"/>
          <w:sz w:val="14"/>
        </w:rPr>
        <w:t xml:space="preserve">—directs thought to not attend to </w:t>
      </w:r>
      <w:r w:rsidRPr="007C5ED7">
        <w:rPr>
          <w:rStyle w:val="StyleUnderline"/>
        </w:rPr>
        <w:t xml:space="preserve">the </w:t>
      </w:r>
      <w:r w:rsidRPr="007C5ED7">
        <w:rPr>
          <w:rStyle w:val="Emphasis"/>
          <w:highlight w:val="green"/>
        </w:rPr>
        <w:t>realities of</w:t>
      </w:r>
      <w:r w:rsidRPr="007C5ED7">
        <w:rPr>
          <w:rStyle w:val="StyleUnderline"/>
        </w:rPr>
        <w:t xml:space="preserve"> death, dying, and despair created by—</w:t>
      </w:r>
      <w:proofErr w:type="spellStart"/>
      <w:r w:rsidRPr="007C5ED7">
        <w:rPr>
          <w:rStyle w:val="Emphasis"/>
          <w:highlight w:val="green"/>
        </w:rPr>
        <w:t>antiBlack</w:t>
      </w:r>
      <w:proofErr w:type="spellEnd"/>
      <w:r w:rsidRPr="007C5ED7">
        <w:rPr>
          <w:rStyle w:val="Emphasis"/>
          <w:highlight w:val="green"/>
        </w:rPr>
        <w:t xml:space="preserve"> racism.</w:t>
      </w:r>
      <w:r w:rsidRPr="007C5ED7">
        <w:rPr>
          <w:rStyle w:val="StyleUnderline"/>
        </w:rPr>
        <w:t xml:space="preserve"> Black, Brown, and Indigenous populations are</w:t>
      </w:r>
      <w:r w:rsidRPr="001D5FE4">
        <w:rPr>
          <w:rFonts w:cstheme="minorHAnsi"/>
          <w:sz w:val="14"/>
        </w:rPr>
        <w:t xml:space="preserve"> routinely </w:t>
      </w:r>
      <w:r w:rsidRPr="007C5ED7">
        <w:rPr>
          <w:rStyle w:val="StyleUnderline"/>
        </w:rPr>
        <w:t>rationalized as disposable flesh.</w:t>
      </w:r>
      <w:r w:rsidRPr="001D5FE4">
        <w:rPr>
          <w:rFonts w:cstheme="minorHAnsi"/>
          <w:sz w:val="14"/>
        </w:rPr>
        <w:t xml:space="preserve"> The deaths of these groups launch philosophical discussions of social injustice and spark awareness by whites, while the deaths of white people direct policy and demand outrage. Because racialized bodies are confined to inhumane living conditions that nurture violence and despair that become attributed to the savage nature of nonwhites and evidence of their inhumanity, the deaths of these dehumanized peoples are often measured against the dangers they are thought to pose to others. </w:t>
      </w:r>
      <w:r w:rsidRPr="007C5ED7">
        <w:rPr>
          <w:rStyle w:val="StyleUnderline"/>
        </w:rPr>
        <w:t xml:space="preserve">The </w:t>
      </w:r>
      <w:r w:rsidRPr="007C5ED7">
        <w:rPr>
          <w:rStyle w:val="Emphasis"/>
          <w:highlight w:val="green"/>
        </w:rPr>
        <w:t>interpretation of the inferior position that racialized groups occupy</w:t>
      </w:r>
      <w:r w:rsidRPr="001D5FE4">
        <w:rPr>
          <w:rFonts w:cstheme="minorHAnsi"/>
          <w:sz w:val="14"/>
        </w:rPr>
        <w:t xml:space="preserve"> in the United States </w:t>
      </w:r>
      <w:r w:rsidRPr="007C5ED7">
        <w:rPr>
          <w:rStyle w:val="Emphasis"/>
          <w:highlight w:val="green"/>
        </w:rPr>
        <w:t>is grounded in how whites</w:t>
      </w:r>
      <w:r w:rsidRPr="007C5ED7">
        <w:rPr>
          <w:rStyle w:val="StyleUnderline"/>
        </w:rPr>
        <w:t xml:space="preserve"> often </w:t>
      </w:r>
      <w:r w:rsidRPr="007C5ED7">
        <w:rPr>
          <w:rStyle w:val="Emphasis"/>
          <w:highlight w:val="green"/>
        </w:rPr>
        <w:t>think of themselves</w:t>
      </w:r>
      <w:r w:rsidRPr="007C5ED7">
        <w:rPr>
          <w:rStyle w:val="StyleUnderline"/>
        </w:rPr>
        <w:t xml:space="preserve"> in relation to problem populations.</w:t>
      </w:r>
      <w:r w:rsidRPr="001D5FE4">
        <w:rPr>
          <w:rFonts w:cstheme="minorHAnsi"/>
          <w:sz w:val="14"/>
        </w:rPr>
        <w:t xml:space="preserve"> </w:t>
      </w:r>
      <w:r w:rsidRPr="007C5ED7">
        <w:rPr>
          <w:rStyle w:val="Emphasis"/>
          <w:highlight w:val="green"/>
        </w:rPr>
        <w:t>This</w:t>
      </w:r>
      <w:r w:rsidRPr="007C5ED7">
        <w:rPr>
          <w:rStyle w:val="Emphasis"/>
        </w:rPr>
        <w:t xml:space="preserve"> </w:t>
      </w:r>
      <w:r w:rsidRPr="001D5FE4">
        <w:rPr>
          <w:rFonts w:cstheme="minorHAnsi"/>
          <w:sz w:val="14"/>
        </w:rPr>
        <w:t xml:space="preserve">relationship </w:t>
      </w:r>
      <w:r w:rsidRPr="007C5ED7">
        <w:rPr>
          <w:rStyle w:val="Emphasis"/>
          <w:highlight w:val="green"/>
        </w:rPr>
        <w:t>is</w:t>
      </w:r>
      <w:r w:rsidRPr="007C5ED7">
        <w:rPr>
          <w:rStyle w:val="Emphasis"/>
        </w:rPr>
        <w:t xml:space="preserve"> </w:t>
      </w:r>
      <w:r w:rsidRPr="001D5FE4">
        <w:rPr>
          <w:rFonts w:cstheme="minorHAnsi"/>
          <w:sz w:val="14"/>
        </w:rPr>
        <w:t xml:space="preserve">often </w:t>
      </w:r>
      <w:r w:rsidRPr="007C5ED7">
        <w:rPr>
          <w:rStyle w:val="Emphasis"/>
          <w:highlight w:val="green"/>
        </w:rPr>
        <w:t>rationalized by avoidance and</w:t>
      </w:r>
      <w:r w:rsidRPr="007C5ED7">
        <w:rPr>
          <w:rStyle w:val="StyleUnderline"/>
        </w:rPr>
        <w:t xml:space="preserve"> by</w:t>
      </w:r>
      <w:r w:rsidRPr="001D5FE4">
        <w:rPr>
          <w:rFonts w:cstheme="minorHAnsi"/>
          <w:sz w:val="14"/>
        </w:rPr>
        <w:t xml:space="preserve"> the </w:t>
      </w:r>
      <w:r w:rsidRPr="007C5ED7">
        <w:rPr>
          <w:rStyle w:val="Emphasis"/>
          <w:highlight w:val="green"/>
        </w:rPr>
        <w:t>denials of</w:t>
      </w:r>
      <w:r w:rsidRPr="007C5ED7">
        <w:rPr>
          <w:rStyle w:val="StyleUnderline"/>
        </w:rPr>
        <w:t xml:space="preserve"> whites</w:t>
      </w:r>
      <w:r w:rsidRPr="001D5FE4">
        <w:rPr>
          <w:rFonts w:cstheme="minorHAnsi"/>
          <w:sz w:val="14"/>
        </w:rPr>
        <w:t xml:space="preserve"> about </w:t>
      </w:r>
      <w:r w:rsidRPr="007C5ED7">
        <w:rPr>
          <w:rStyle w:val="Emphasis"/>
          <w:highlight w:val="green"/>
        </w:rPr>
        <w:t>being causally related to</w:t>
      </w:r>
      <w:r w:rsidRPr="007C5ED7">
        <w:rPr>
          <w:rStyle w:val="StyleUnderline"/>
        </w:rPr>
        <w:t xml:space="preserve"> the </w:t>
      </w:r>
      <w:r w:rsidRPr="007C5ED7">
        <w:rPr>
          <w:rStyle w:val="Emphasis"/>
          <w:highlight w:val="green"/>
        </w:rPr>
        <w:t>harsh conditions</w:t>
      </w:r>
      <w:r w:rsidRPr="007C5ED7">
        <w:rPr>
          <w:rStyle w:val="StyleUnderline"/>
        </w:rPr>
        <w:t xml:space="preserve"> imposed </w:t>
      </w:r>
      <w:r w:rsidRPr="007C5ED7">
        <w:rPr>
          <w:rStyle w:val="Emphasis"/>
          <w:highlight w:val="green"/>
        </w:rPr>
        <w:t>on nonwhites</w:t>
      </w:r>
      <w:r w:rsidRPr="007C5ED7">
        <w:rPr>
          <w:rStyle w:val="StyleUnderline"/>
        </w:rPr>
        <w:t xml:space="preserve"> in the world</w:t>
      </w:r>
      <w:r w:rsidRPr="001D5FE4">
        <w:rPr>
          <w:rFonts w:cstheme="minorHAnsi"/>
          <w:sz w:val="14"/>
        </w:rPr>
        <w:t xml:space="preserve">. </w:t>
      </w:r>
      <w:r w:rsidRPr="007C5ED7">
        <w:rPr>
          <w:rStyle w:val="Emphasis"/>
          <w:highlight w:val="green"/>
        </w:rPr>
        <w:t>Philosophy,</w:t>
      </w:r>
      <w:r w:rsidRPr="001D5FE4">
        <w:rPr>
          <w:rFonts w:cstheme="minorHAnsi"/>
          <w:sz w:val="14"/>
        </w:rPr>
        <w:t xml:space="preserve"> </w:t>
      </w:r>
      <w:r w:rsidRPr="007C5ED7">
        <w:rPr>
          <w:rStyle w:val="StyleUnderline"/>
        </w:rPr>
        <w:t xml:space="preserve">and its </w:t>
      </w:r>
      <w:r w:rsidRPr="007C5ED7">
        <w:rPr>
          <w:rStyle w:val="Emphasis"/>
          <w:highlight w:val="green"/>
        </w:rPr>
        <w:t>glorification of the rational individual</w:t>
      </w:r>
      <w:r w:rsidRPr="007C5ED7">
        <w:rPr>
          <w:rStyle w:val="StyleUnderline"/>
        </w:rPr>
        <w:t xml:space="preserve">, </w:t>
      </w:r>
      <w:r w:rsidRPr="007C5ED7">
        <w:rPr>
          <w:rStyle w:val="Emphasis"/>
          <w:highlight w:val="green"/>
        </w:rPr>
        <w:t>ignores</w:t>
      </w:r>
      <w:r w:rsidRPr="007C5ED7">
        <w:rPr>
          <w:rStyle w:val="StyleUnderline"/>
        </w:rPr>
        <w:t xml:space="preserve"> the </w:t>
      </w:r>
      <w:r w:rsidRPr="007C5ED7">
        <w:rPr>
          <w:rStyle w:val="Emphasis"/>
          <w:highlight w:val="green"/>
        </w:rPr>
        <w:t>complexity of</w:t>
      </w:r>
      <w:r w:rsidRPr="001D5FE4">
        <w:rPr>
          <w:rFonts w:cstheme="minorHAnsi"/>
          <w:sz w:val="14"/>
        </w:rPr>
        <w:t xml:space="preserve"> anti-Black </w:t>
      </w:r>
      <w:r w:rsidRPr="007C5ED7">
        <w:rPr>
          <w:rStyle w:val="Emphasis"/>
          <w:highlight w:val="green"/>
        </w:rPr>
        <w:t>racism by blaming</w:t>
      </w:r>
      <w:r w:rsidRPr="007C5ED7">
        <w:rPr>
          <w:rStyle w:val="StyleUnderline"/>
        </w:rPr>
        <w:t xml:space="preserve"> </w:t>
      </w:r>
      <w:r w:rsidRPr="001D5FE4">
        <w:rPr>
          <w:rFonts w:cstheme="minorHAnsi"/>
          <w:sz w:val="14"/>
        </w:rPr>
        <w:t xml:space="preserve">the complacency, if not outright </w:t>
      </w:r>
      <w:r w:rsidRPr="007C5ED7">
        <w:rPr>
          <w:rStyle w:val="StyleUnderline"/>
        </w:rPr>
        <w:t>hostility, towards Blacks</w:t>
      </w:r>
      <w:r w:rsidRPr="001D5FE4">
        <w:rPr>
          <w:rFonts w:cstheme="minorHAnsi"/>
          <w:sz w:val="14"/>
        </w:rPr>
        <w:t xml:space="preserve"> on the mass ignorance of white </w:t>
      </w:r>
      <w:r w:rsidRPr="001D5FE4">
        <w:rPr>
          <w:rFonts w:cstheme="minorHAnsi"/>
          <w:sz w:val="14"/>
        </w:rPr>
        <w:lastRenderedPageBreak/>
        <w:t xml:space="preserve">America. </w:t>
      </w:r>
      <w:r w:rsidRPr="007C5ED7">
        <w:rPr>
          <w:rStyle w:val="StyleUnderline"/>
        </w:rPr>
        <w:t xml:space="preserve">To remedy this </w:t>
      </w:r>
      <w:r w:rsidRPr="001D5FE4">
        <w:rPr>
          <w:rFonts w:cstheme="minorHAnsi"/>
          <w:sz w:val="14"/>
        </w:rPr>
        <w:t xml:space="preserve">problem, </w:t>
      </w:r>
      <w:r w:rsidRPr="007C5ED7">
        <w:rPr>
          <w:rStyle w:val="StyleUnderline"/>
        </w:rPr>
        <w:t>Black philosophers are asked to respond by gearing their writings</w:t>
      </w:r>
      <w:r w:rsidRPr="001D5FE4">
        <w:rPr>
          <w:rFonts w:cstheme="minorHAnsi"/>
          <w:sz w:val="14"/>
        </w:rPr>
        <w:t xml:space="preserve">, lectures, and professional presence </w:t>
      </w:r>
      <w:r w:rsidRPr="007C5ED7">
        <w:rPr>
          <w:rStyle w:val="StyleUnderline"/>
        </w:rPr>
        <w:t>to further educate and dialogue with white philosophers</w:t>
      </w:r>
      <w:r w:rsidRPr="001D5FE4">
        <w:rPr>
          <w:rFonts w:cstheme="minorHAnsi"/>
          <w:sz w:val="14"/>
        </w:rPr>
        <w:t xml:space="preserve"> in order to enable them to better understand anti-Black racism and white supremacy (Curry 2008, 2015). </w:t>
      </w:r>
      <w:r w:rsidRPr="007C5ED7">
        <w:rPr>
          <w:rStyle w:val="StyleUnderline"/>
        </w:rPr>
        <w:t>This</w:t>
      </w:r>
      <w:r w:rsidRPr="001D5FE4">
        <w:rPr>
          <w:rFonts w:cstheme="minorHAnsi"/>
          <w:sz w:val="14"/>
        </w:rPr>
        <w:t xml:space="preserve"> therapy </w:t>
      </w:r>
      <w:r w:rsidRPr="007C5ED7">
        <w:rPr>
          <w:rStyle w:val="StyleUnderline"/>
        </w:rPr>
        <w:t>is</w:t>
      </w:r>
      <w:r w:rsidRPr="001D5FE4">
        <w:rPr>
          <w:rFonts w:cstheme="minorHAnsi"/>
          <w:sz w:val="14"/>
        </w:rPr>
        <w:t xml:space="preserve"> often </w:t>
      </w:r>
      <w:r w:rsidRPr="007C5ED7">
        <w:rPr>
          <w:rStyle w:val="StyleUnderline"/>
        </w:rPr>
        <w:t>rewarded as scholarship.</w:t>
      </w:r>
      <w:r w:rsidRPr="001D5FE4">
        <w:rPr>
          <w:rFonts w:cstheme="minorHAnsi"/>
          <w:sz w:val="14"/>
        </w:rPr>
        <w:t xml:space="preserve"> Philosophical positions that analyze racism as a problem of miscommunication, misunderstanding, and ignorance (philosophies predicated on the capacity of whites to change) are rewarded and praised as the cutting edge and most impactful theories about race and racism</w:t>
      </w:r>
      <w:r w:rsidRPr="001D5FE4">
        <w:rPr>
          <w:rStyle w:val="Emphasis"/>
          <w:highlight w:val="green"/>
        </w:rPr>
        <w:t>. Reducing racism to a problem of recognition</w:t>
      </w:r>
      <w:r w:rsidRPr="001D5FE4">
        <w:rPr>
          <w:rStyle w:val="Emphasis"/>
        </w:rPr>
        <w:t xml:space="preserve"> </w:t>
      </w:r>
      <w:r w:rsidRPr="007C5ED7">
        <w:rPr>
          <w:rStyle w:val="StyleUnderline"/>
        </w:rPr>
        <w:t xml:space="preserve">and understanding </w:t>
      </w:r>
      <w:r w:rsidRPr="001D5FE4">
        <w:rPr>
          <w:rStyle w:val="Emphasis"/>
          <w:highlight w:val="green"/>
        </w:rPr>
        <w:t>allows</w:t>
      </w:r>
      <w:r w:rsidRPr="001D5FE4">
        <w:rPr>
          <w:rStyle w:val="Emphasis"/>
        </w:rPr>
        <w:t xml:space="preserve"> </w:t>
      </w:r>
      <w:r w:rsidRPr="007C5ED7">
        <w:rPr>
          <w:rStyle w:val="StyleUnderline"/>
        </w:rPr>
        <w:t xml:space="preserve">white </w:t>
      </w:r>
      <w:r w:rsidRPr="001D5FE4">
        <w:rPr>
          <w:rStyle w:val="Emphasis"/>
          <w:highlight w:val="green"/>
        </w:rPr>
        <w:t>philosophers to remain absolved of</w:t>
      </w:r>
      <w:r w:rsidRPr="007C5ED7">
        <w:rPr>
          <w:rStyle w:val="StyleUnderline"/>
        </w:rPr>
        <w:t xml:space="preserve"> their </w:t>
      </w:r>
      <w:r w:rsidRPr="001D5FE4">
        <w:rPr>
          <w:rStyle w:val="Emphasis"/>
          <w:highlight w:val="green"/>
        </w:rPr>
        <w:t>contribution to</w:t>
      </w:r>
      <w:r w:rsidRPr="007C5ED7">
        <w:rPr>
          <w:rStyle w:val="StyleUnderline"/>
        </w:rPr>
        <w:t xml:space="preserve"> the </w:t>
      </w:r>
      <w:r w:rsidRPr="001D5FE4">
        <w:rPr>
          <w:rStyle w:val="Emphasis"/>
          <w:highlight w:val="green"/>
        </w:rPr>
        <w:t>apathy</w:t>
      </w:r>
      <w:r w:rsidRPr="001D5FE4">
        <w:rPr>
          <w:rStyle w:val="Emphasis"/>
        </w:rPr>
        <w:t xml:space="preserve"> </w:t>
      </w:r>
      <w:r w:rsidRPr="007C5ED7">
        <w:rPr>
          <w:rStyle w:val="StyleUnderline"/>
        </w:rPr>
        <w:t xml:space="preserve">that white America has to the death and subjugation Black Americans endure </w:t>
      </w:r>
      <w:r w:rsidRPr="001D5FE4">
        <w:rPr>
          <w:rFonts w:cstheme="minorHAnsi"/>
          <w:sz w:val="14"/>
        </w:rPr>
        <w:t xml:space="preserve">at the hands of the white race. To some readers, speaking about races as different groups with opposite, if not antagonistic, social lives </w:t>
      </w:r>
      <w:proofErr w:type="gramStart"/>
      <w:r w:rsidRPr="001D5FE4">
        <w:rPr>
          <w:rFonts w:cstheme="minorHAnsi"/>
          <w:sz w:val="14"/>
        </w:rPr>
        <w:t>seems</w:t>
      </w:r>
      <w:proofErr w:type="gramEnd"/>
      <w:r w:rsidRPr="001D5FE4">
        <w:rPr>
          <w:rFonts w:cstheme="minorHAnsi"/>
          <w:sz w:val="14"/>
        </w:rPr>
        <w:t xml:space="preserve"> to run contrary to the idea that there are no real races, just people, only the human race. This is the core of race-neutral theory in academic philosophy. </w:t>
      </w:r>
      <w:r w:rsidRPr="001D5FE4">
        <w:rPr>
          <w:rStyle w:val="Emphasis"/>
          <w:highlight w:val="green"/>
        </w:rPr>
        <w:t>Race neutrality asserts that while race</w:t>
      </w:r>
      <w:r w:rsidRPr="007C5ED7">
        <w:rPr>
          <w:rStyle w:val="StyleUnderline"/>
        </w:rPr>
        <w:t xml:space="preserve">, class, and gender </w:t>
      </w:r>
      <w:r w:rsidRPr="001D5FE4">
        <w:rPr>
          <w:rStyle w:val="Emphasis"/>
          <w:highlight w:val="green"/>
        </w:rPr>
        <w:t>may</w:t>
      </w:r>
      <w:r w:rsidRPr="001D5FE4">
        <w:rPr>
          <w:rStyle w:val="Emphasis"/>
        </w:rPr>
        <w:t xml:space="preserve"> </w:t>
      </w:r>
      <w:r w:rsidRPr="007C5ED7">
        <w:rPr>
          <w:rStyle w:val="StyleUnderline"/>
        </w:rPr>
        <w:t xml:space="preserve">in fact </w:t>
      </w:r>
      <w:r w:rsidRPr="001D5FE4">
        <w:rPr>
          <w:rStyle w:val="Emphasis"/>
          <w:highlight w:val="green"/>
        </w:rPr>
        <w:t>differentiate bodies, the capacity for reason</w:t>
      </w:r>
      <w:r w:rsidRPr="001D5FE4">
        <w:rPr>
          <w:rFonts w:cstheme="minorHAnsi"/>
          <w:sz w:val="14"/>
        </w:rPr>
        <w:t>—the human essence beneath it all—</w:t>
      </w:r>
      <w:r w:rsidRPr="001D5FE4">
        <w:rPr>
          <w:rStyle w:val="Emphasis"/>
          <w:highlight w:val="green"/>
        </w:rPr>
        <w:t>is what is</w:t>
      </w:r>
      <w:r w:rsidRPr="007C5ED7">
        <w:rPr>
          <w:rStyle w:val="StyleUnderline"/>
        </w:rPr>
        <w:t xml:space="preserve"> ultimately </w:t>
      </w:r>
      <w:r w:rsidRPr="001D5FE4">
        <w:rPr>
          <w:rStyle w:val="Emphasis"/>
          <w:highlight w:val="green"/>
        </w:rPr>
        <w:t>at stake</w:t>
      </w:r>
      <w:r w:rsidRPr="007C5ED7">
        <w:rPr>
          <w:rStyle w:val="StyleUnderline"/>
        </w:rPr>
        <w:t xml:space="preserve"> in the recognition of difference</w:t>
      </w:r>
      <w:r w:rsidRPr="001D5FE4">
        <w:rPr>
          <w:rFonts w:cstheme="minorHAnsi"/>
          <w:sz w:val="14"/>
        </w:rPr>
        <w:t xml:space="preserve">. </w:t>
      </w:r>
      <w:r w:rsidRPr="007C5ED7">
        <w:rPr>
          <w:rStyle w:val="StyleUnderline"/>
        </w:rPr>
        <w:t>While this mantra has been offered to whites</w:t>
      </w:r>
      <w:r w:rsidRPr="001D5FE4">
        <w:rPr>
          <w:rFonts w:cstheme="minorHAnsi"/>
          <w:sz w:val="14"/>
        </w:rPr>
        <w:t xml:space="preserve"> since the integrationist strategies of </w:t>
      </w:r>
      <w:r w:rsidRPr="007C5ED7">
        <w:rPr>
          <w:rStyle w:val="StyleUnderline"/>
        </w:rPr>
        <w:t>the U.S. Supreme Court in the 1950s</w:t>
      </w:r>
      <w:r w:rsidRPr="001D5FE4">
        <w:rPr>
          <w:rFonts w:cstheme="minorHAnsi"/>
          <w:sz w:val="14"/>
        </w:rPr>
        <w:t xml:space="preserve"> under Chief Justice Earl Warren</w:t>
      </w:r>
      <w:r w:rsidRPr="007C5ED7">
        <w:rPr>
          <w:rStyle w:val="StyleUnderline"/>
        </w:rPr>
        <w:t xml:space="preserve">, </w:t>
      </w:r>
      <w:r w:rsidRPr="001D5FE4">
        <w:rPr>
          <w:rStyle w:val="Emphasis"/>
          <w:highlight w:val="green"/>
        </w:rPr>
        <w:t>it has had little effect in restructuring</w:t>
      </w:r>
      <w:r w:rsidRPr="007C5ED7">
        <w:rPr>
          <w:rStyle w:val="StyleUnderline"/>
        </w:rPr>
        <w:t xml:space="preserve"> the psychology of white individuals</w:t>
      </w:r>
      <w:r w:rsidRPr="001D5FE4">
        <w:rPr>
          <w:rFonts w:cstheme="minorHAnsi"/>
          <w:sz w:val="14"/>
        </w:rPr>
        <w:t xml:space="preserve"> </w:t>
      </w:r>
      <w:r w:rsidRPr="007C5ED7">
        <w:rPr>
          <w:rStyle w:val="StyleUnderline"/>
        </w:rPr>
        <w:t xml:space="preserve">or remedying the </w:t>
      </w:r>
      <w:r w:rsidRPr="001D5FE4">
        <w:rPr>
          <w:rStyle w:val="Emphasis"/>
          <w:highlight w:val="green"/>
        </w:rPr>
        <w:t>institutional practices of racism</w:t>
      </w:r>
      <w:r w:rsidRPr="007C5ED7">
        <w:rPr>
          <w:rStyle w:val="StyleUnderline"/>
        </w:rPr>
        <w:t xml:space="preserve"> that continue to exclude</w:t>
      </w:r>
      <w:r w:rsidRPr="001D5FE4">
        <w:rPr>
          <w:rFonts w:cstheme="minorHAnsi"/>
          <w:sz w:val="14"/>
        </w:rPr>
        <w:t xml:space="preserve"> or punish </w:t>
      </w:r>
      <w:r w:rsidRPr="007C5ED7">
        <w:rPr>
          <w:rStyle w:val="StyleUnderline"/>
        </w:rPr>
        <w:t>Black Americans.</w:t>
      </w:r>
      <w:r w:rsidRPr="001D5FE4">
        <w:rPr>
          <w:rFonts w:cstheme="minorHAnsi"/>
          <w:sz w:val="14"/>
        </w:rPr>
        <w:t xml:space="preserve">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r w:rsidRPr="001D5FE4">
        <w:rPr>
          <w:rFonts w:cstheme="minorHAnsi"/>
          <w:sz w:val="12"/>
        </w:rPr>
        <w:t>?</w:t>
      </w:r>
      <w:r w:rsidRPr="001D5FE4">
        <w:rPr>
          <w:rFonts w:cstheme="minorHAnsi"/>
          <w:sz w:val="14"/>
        </w:rPr>
        <w:t xml:space="preserve"> </w:t>
      </w:r>
      <w:r w:rsidRPr="001D5FE4">
        <w:rPr>
          <w:rStyle w:val="Emphasis"/>
          <w:highlight w:val="green"/>
        </w:rPr>
        <w:t>This</w:t>
      </w:r>
      <w:r w:rsidRPr="001D5FE4">
        <w:rPr>
          <w:rStyle w:val="Emphasis"/>
        </w:rPr>
        <w:t xml:space="preserve"> </w:t>
      </w:r>
      <w:r w:rsidRPr="007C5ED7">
        <w:rPr>
          <w:rStyle w:val="StyleUnderline"/>
        </w:rPr>
        <w:t xml:space="preserve">article </w:t>
      </w:r>
      <w:r w:rsidRPr="001D5FE4">
        <w:rPr>
          <w:rStyle w:val="Emphasis"/>
          <w:highlight w:val="green"/>
        </w:rPr>
        <w:t>is an attempt to debunk the</w:t>
      </w:r>
      <w:r w:rsidRPr="007C5ED7">
        <w:rPr>
          <w:rStyle w:val="StyleUnderline"/>
        </w:rPr>
        <w:t xml:space="preserve"> seemingly </w:t>
      </w:r>
      <w:r w:rsidRPr="001D5FE4">
        <w:rPr>
          <w:rStyle w:val="Emphasis"/>
          <w:highlight w:val="green"/>
        </w:rPr>
        <w:t>neutral starting point of academic philosophy</w:t>
      </w:r>
      <w:r w:rsidRPr="001D5FE4">
        <w:rPr>
          <w:rFonts w:cstheme="minorHAnsi"/>
          <w:sz w:val="14"/>
        </w:rPr>
        <w:t xml:space="preserve">. </w:t>
      </w:r>
      <w:r w:rsidRPr="007C5ED7">
        <w:rPr>
          <w:rStyle w:val="StyleUnderline"/>
        </w:rPr>
        <w:t xml:space="preserve">For decades, Black philosophers have attempted to educate white philosophers and reorient the philosophical anthropologies of the discipline. </w:t>
      </w:r>
      <w:r w:rsidRPr="001D5FE4">
        <w:rPr>
          <w:rFonts w:cstheme="minorHAnsi"/>
          <w:sz w:val="14"/>
        </w:rPr>
        <w:t xml:space="preserve">Black, Brown, and Indigenous philosophers have dedicated their lives and careers to educating white philosophers and students, with little to no effect on the composition and disposition of the discipline. While it is not uncommon for philosophy departments to say they support diversity, the reality is that many, if not most, </w:t>
      </w:r>
      <w:r w:rsidRPr="007C5ED7">
        <w:rPr>
          <w:rStyle w:val="StyleUnderline"/>
        </w:rPr>
        <w:t>Black philosophers continue to write about the problem of racism, their experiences of marginalization, and the violence they suffer from white colleagues, disciplinary organizations, and universities.</w:t>
      </w:r>
      <w:r w:rsidRPr="001D5FE4">
        <w:rPr>
          <w:rFonts w:cstheme="minorHAnsi"/>
          <w:sz w:val="14"/>
        </w:rPr>
        <w:t xml:space="preserve"> </w:t>
      </w:r>
      <w:r w:rsidRPr="001D5FE4">
        <w:rPr>
          <w:rStyle w:val="Emphasis"/>
          <w:highlight w:val="green"/>
        </w:rPr>
        <w:t>This</w:t>
      </w:r>
      <w:r w:rsidRPr="007C5ED7">
        <w:rPr>
          <w:rStyle w:val="StyleUnderline"/>
        </w:rPr>
        <w:t xml:space="preserve"> article </w:t>
      </w:r>
      <w:r w:rsidRPr="001D5FE4">
        <w:rPr>
          <w:rStyle w:val="Emphasis"/>
          <w:highlight w:val="green"/>
        </w:rPr>
        <w:t>should be read as an attempt not to amend the</w:t>
      </w:r>
      <w:r w:rsidRPr="007C5ED7">
        <w:rPr>
          <w:rStyle w:val="StyleUnderline"/>
        </w:rPr>
        <w:t xml:space="preserve"> Western </w:t>
      </w:r>
      <w:r w:rsidRPr="001D5FE4">
        <w:rPr>
          <w:rStyle w:val="Emphasis"/>
          <w:highlight w:val="green"/>
        </w:rPr>
        <w:t>metaphysical tradition but to reveal</w:t>
      </w:r>
      <w:r w:rsidRPr="007C5ED7">
        <w:rPr>
          <w:rStyle w:val="StyleUnderline"/>
        </w:rPr>
        <w:t xml:space="preserve"> the obstacles that indicate </w:t>
      </w:r>
      <w:r w:rsidRPr="001D5FE4">
        <w:rPr>
          <w:rStyle w:val="Emphasis"/>
          <w:highlight w:val="green"/>
        </w:rPr>
        <w:t>its perennial failure</w:t>
      </w:r>
      <w:r w:rsidRPr="007C5ED7">
        <w:rPr>
          <w:rStyle w:val="StyleUnderline"/>
        </w:rPr>
        <w:t>.</w:t>
      </w:r>
      <w:r w:rsidRPr="001D5FE4">
        <w:rPr>
          <w:rFonts w:cstheme="minorHAnsi"/>
          <w:sz w:val="14"/>
        </w:rPr>
        <w:t xml:space="preserve"> It is the position of the authors that many of the demands for disciplinary change are often expressed as politics, when in reality there are issues of metaphysics (the concerns of being) and philosophical anthropology (the concerns about the (non)being capable of thinking) that are unaddressed in much of the current literature.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w:t>
      </w:r>
      <w:r w:rsidRPr="007C5ED7">
        <w:rPr>
          <w:rStyle w:val="StyleUnderline"/>
        </w:rPr>
        <w:t xml:space="preserve">that </w:t>
      </w:r>
      <w:r w:rsidRPr="001D5FE4">
        <w:rPr>
          <w:rStyle w:val="Emphasis"/>
          <w:highlight w:val="green"/>
        </w:rPr>
        <w:t>the failure of philosophy</w:t>
      </w:r>
      <w:r w:rsidRPr="007C5ED7">
        <w:rPr>
          <w:rStyle w:val="StyleUnderline"/>
        </w:rPr>
        <w:t xml:space="preserve"> to change </w:t>
      </w:r>
      <w:r w:rsidRPr="001D5FE4">
        <w:rPr>
          <w:rStyle w:val="Emphasis"/>
          <w:highlight w:val="green"/>
        </w:rPr>
        <w:t>is a problem of metaphysics</w:t>
      </w:r>
      <w:r w:rsidRPr="007C5ED7">
        <w:rPr>
          <w:rStyle w:val="StyleUnderline"/>
        </w:rPr>
        <w:t xml:space="preserve"> or the illusion </w:t>
      </w:r>
      <w:r w:rsidRPr="001D5FE4">
        <w:rPr>
          <w:rStyle w:val="Emphasis"/>
          <w:highlight w:val="green"/>
        </w:rPr>
        <w:t>that Blackness is compatible with the idea of the white human</w:t>
      </w:r>
      <w:r w:rsidRPr="001D5FE4">
        <w:rPr>
          <w:rFonts w:cstheme="minorHAnsi"/>
          <w:sz w:val="14"/>
        </w:rPr>
        <w:t>.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1D5391D1" w14:textId="77777777" w:rsidR="00B52D29" w:rsidRPr="00465640" w:rsidRDefault="00B52D29" w:rsidP="00B52D29"/>
    <w:p w14:paraId="2A0DB15B" w14:textId="72297157" w:rsidR="00B52D29" w:rsidRPr="00465640" w:rsidRDefault="00B52D29" w:rsidP="00B52D29">
      <w:pPr>
        <w:keepNext/>
        <w:keepLines/>
        <w:spacing w:before="40" w:after="0"/>
        <w:outlineLvl w:val="3"/>
        <w:rPr>
          <w:rFonts w:eastAsiaTheme="majorEastAsia" w:cstheme="majorBidi"/>
          <w:b/>
          <w:iCs/>
        </w:rPr>
      </w:pPr>
      <w:r w:rsidRPr="00465640">
        <w:rPr>
          <w:rFonts w:eastAsiaTheme="majorEastAsia" w:cstheme="majorBidi"/>
          <w:b/>
          <w:iCs/>
        </w:rPr>
        <w:t xml:space="preserve">Even if they win that their colorblindness is theoretically ideal, it is </w:t>
      </w:r>
      <w:r w:rsidRPr="00465640">
        <w:rPr>
          <w:rFonts w:eastAsiaTheme="majorEastAsia" w:cstheme="majorBidi"/>
          <w:b/>
          <w:iCs/>
          <w:u w:val="single"/>
        </w:rPr>
        <w:t>practically impossible</w:t>
      </w:r>
      <w:r w:rsidRPr="00465640">
        <w:rPr>
          <w:rFonts w:eastAsiaTheme="majorEastAsia" w:cstheme="majorBidi"/>
          <w:b/>
          <w:iCs/>
        </w:rPr>
        <w:t xml:space="preserve"> because racialized bodies are </w:t>
      </w:r>
      <w:r w:rsidRPr="00465640">
        <w:rPr>
          <w:rFonts w:eastAsiaTheme="majorEastAsia" w:cstheme="majorBidi"/>
          <w:b/>
          <w:iCs/>
          <w:u w:val="single"/>
        </w:rPr>
        <w:t>marked</w:t>
      </w:r>
      <w:r w:rsidRPr="00465640">
        <w:rPr>
          <w:rFonts w:eastAsiaTheme="majorEastAsia" w:cstheme="majorBidi"/>
          <w:b/>
          <w:iCs/>
        </w:rPr>
        <w:t xml:space="preserve"> by their </w:t>
      </w:r>
      <w:r w:rsidRPr="00465640">
        <w:rPr>
          <w:rFonts w:eastAsiaTheme="majorEastAsia" w:cstheme="majorBidi"/>
          <w:b/>
          <w:iCs/>
          <w:u w:val="single"/>
        </w:rPr>
        <w:t>skin color</w:t>
      </w:r>
      <w:r w:rsidRPr="00465640">
        <w:rPr>
          <w:rFonts w:eastAsiaTheme="majorEastAsia" w:cstheme="majorBidi"/>
          <w:b/>
          <w:iCs/>
        </w:rPr>
        <w:t xml:space="preserve"> – the </w:t>
      </w:r>
      <w:r w:rsidRPr="00465640">
        <w:rPr>
          <w:rFonts w:eastAsiaTheme="majorEastAsia" w:cstheme="majorBidi"/>
          <w:b/>
          <w:iCs/>
          <w:u w:val="single"/>
        </w:rPr>
        <w:t>psychological construction</w:t>
      </w:r>
      <w:r w:rsidRPr="00465640">
        <w:rPr>
          <w:rFonts w:eastAsiaTheme="majorEastAsia" w:cstheme="majorBidi"/>
          <w:b/>
          <w:iCs/>
        </w:rPr>
        <w:t xml:space="preserve"> of Black as inferior </w:t>
      </w:r>
      <w:r w:rsidRPr="00465640">
        <w:rPr>
          <w:rFonts w:eastAsiaTheme="majorEastAsia" w:cstheme="majorBidi"/>
          <w:b/>
          <w:iCs/>
          <w:u w:val="single"/>
        </w:rPr>
        <w:t>makes their impacts inevitable</w:t>
      </w:r>
      <w:r w:rsidRPr="00465640">
        <w:rPr>
          <w:rFonts w:eastAsiaTheme="majorEastAsia" w:cstheme="majorBidi"/>
          <w:b/>
          <w:iCs/>
        </w:rPr>
        <w:t xml:space="preserve"> – philosophy’s </w:t>
      </w:r>
      <w:r w:rsidRPr="00465640">
        <w:rPr>
          <w:rFonts w:eastAsiaTheme="majorEastAsia" w:cstheme="majorBidi"/>
          <w:b/>
          <w:iCs/>
          <w:u w:val="single"/>
        </w:rPr>
        <w:t>segregation</w:t>
      </w:r>
      <w:r w:rsidRPr="00465640">
        <w:rPr>
          <w:rFonts w:eastAsiaTheme="majorEastAsia" w:cstheme="majorBidi"/>
          <w:b/>
          <w:iCs/>
        </w:rPr>
        <w:t xml:space="preserve"> of black scholarship is </w:t>
      </w:r>
      <w:r w:rsidRPr="00465640">
        <w:rPr>
          <w:rFonts w:eastAsiaTheme="majorEastAsia" w:cstheme="majorBidi"/>
          <w:b/>
          <w:iCs/>
          <w:u w:val="single"/>
        </w:rPr>
        <w:t>not neutral</w:t>
      </w:r>
      <w:r w:rsidRPr="00465640">
        <w:rPr>
          <w:rFonts w:eastAsiaTheme="majorEastAsia" w:cstheme="majorBidi"/>
          <w:b/>
          <w:iCs/>
        </w:rPr>
        <w:t xml:space="preserve"> and </w:t>
      </w:r>
      <w:r w:rsidRPr="00465640">
        <w:rPr>
          <w:rFonts w:eastAsiaTheme="majorEastAsia" w:cstheme="majorBidi"/>
          <w:b/>
          <w:iCs/>
          <w:u w:val="single"/>
        </w:rPr>
        <w:t>not normal</w:t>
      </w:r>
      <w:r w:rsidRPr="00465640">
        <w:rPr>
          <w:rFonts w:eastAsiaTheme="majorEastAsia" w:cstheme="majorBidi"/>
          <w:b/>
          <w:iCs/>
        </w:rPr>
        <w:t>.</w:t>
      </w:r>
      <w:r>
        <w:rPr>
          <w:rFonts w:eastAsiaTheme="majorEastAsia" w:cstheme="majorBidi"/>
          <w:b/>
          <w:iCs/>
        </w:rPr>
        <w:t xml:space="preserve"> </w:t>
      </w:r>
    </w:p>
    <w:p w14:paraId="6A59ACE6" w14:textId="77777777" w:rsidR="00B52D29" w:rsidRPr="00465640" w:rsidRDefault="00B52D29" w:rsidP="00B52D29">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0D4AE047" w14:textId="77777777" w:rsidR="00B52D29" w:rsidRPr="00465640" w:rsidRDefault="00B52D29" w:rsidP="00B52D29">
      <w:pPr>
        <w:rPr>
          <w:sz w:val="16"/>
        </w:rPr>
      </w:pPr>
      <w:r w:rsidRPr="00465640">
        <w:rPr>
          <w:sz w:val="16"/>
        </w:rPr>
        <w:t xml:space="preserve">Eduardo Bonilla-Silva (2010: 15) explains that </w:t>
      </w:r>
      <w:r w:rsidRPr="00465640">
        <w:rPr>
          <w:b/>
          <w:highlight w:val="green"/>
          <w:u w:val="single"/>
        </w:rPr>
        <w:t xml:space="preserve">colorblind racism emerged as a new racial ideology </w:t>
      </w:r>
      <w:r w:rsidRPr="00465640">
        <w:rPr>
          <w:b/>
          <w:u w:val="single"/>
        </w:rPr>
        <w:t>in the late 1960s</w:t>
      </w:r>
      <w:r w:rsidRPr="00465640">
        <w:rPr>
          <w:sz w:val="16"/>
        </w:rPr>
        <w:t xml:space="preserve"> concomitantly with the crystallization of the “new racism” as America’s new racial structure. </w:t>
      </w:r>
      <w:r w:rsidRPr="00465640">
        <w:rPr>
          <w:b/>
          <w:highlight w:val="green"/>
          <w:u w:val="single"/>
        </w:rPr>
        <w:t xml:space="preserve">Whites </w:t>
      </w:r>
      <w:r w:rsidRPr="00465640">
        <w:rPr>
          <w:b/>
          <w:u w:val="single"/>
        </w:rPr>
        <w:t>could no longer get away with the overt racist practices</w:t>
      </w:r>
      <w:r w:rsidRPr="00465640">
        <w:rPr>
          <w:sz w:val="16"/>
        </w:rPr>
        <w:t xml:space="preserve"> that were used before the civil rights movements </w:t>
      </w:r>
      <w:r w:rsidRPr="00465640">
        <w:rPr>
          <w:b/>
          <w:u w:val="single"/>
        </w:rPr>
        <w:t xml:space="preserve">but instead </w:t>
      </w:r>
      <w:r w:rsidRPr="00465640">
        <w:rPr>
          <w:b/>
          <w:highlight w:val="green"/>
          <w:u w:val="single"/>
        </w:rPr>
        <w:t>depended on more subtle ways to maintain their racial dominance</w:t>
      </w:r>
      <w:r w:rsidRPr="00465640">
        <w:rPr>
          <w:sz w:val="16"/>
          <w:highlight w:val="green"/>
        </w:rPr>
        <w:t xml:space="preserve"> </w:t>
      </w:r>
      <w:r w:rsidRPr="00465640">
        <w:rPr>
          <w:sz w:val="16"/>
        </w:rPr>
        <w:t>without using race. In today’s society, there are very few whites who outwardly consider themselves to be racist, but they will still support systems that create inequalities among minority populations.</w:t>
      </w:r>
    </w:p>
    <w:p w14:paraId="0C8ACCC7" w14:textId="77777777" w:rsidR="00B52D29" w:rsidRPr="00465640" w:rsidRDefault="00B52D29" w:rsidP="00B52D29">
      <w:pPr>
        <w:rPr>
          <w:sz w:val="16"/>
        </w:rPr>
      </w:pPr>
      <w:r w:rsidRPr="00465640">
        <w:rPr>
          <w:sz w:val="16"/>
        </w:rPr>
        <w:t xml:space="preserve">Bonilla-Silva’s (1996) account of racism leads him to develop the idea of racialized social systems, a term that refers to societies where economic, political, social, and ideological levels are partially structured by the placement of actors in racial categories. Bonilla-Silva theorizes that </w:t>
      </w:r>
      <w:r w:rsidRPr="00465640">
        <w:rPr>
          <w:b/>
          <w:u w:val="single"/>
        </w:rPr>
        <w:t xml:space="preserve">the racialized system incentivizes how racialized persons develop their identities within racist structures. </w:t>
      </w:r>
      <w:r w:rsidRPr="00465640">
        <w:rPr>
          <w:b/>
          <w:highlight w:val="green"/>
          <w:u w:val="single"/>
        </w:rPr>
        <w:t xml:space="preserve">Race is not simply imposed on bodies but is </w:t>
      </w:r>
      <w:r w:rsidRPr="00465640">
        <w:rPr>
          <w:b/>
          <w:iCs/>
          <w:highlight w:val="green"/>
          <w:u w:val="single"/>
          <w:bdr w:val="single" w:sz="8" w:space="0" w:color="auto"/>
        </w:rPr>
        <w:t>psychologically invested in by individuals</w:t>
      </w:r>
      <w:r w:rsidRPr="00465640">
        <w:rPr>
          <w:b/>
          <w:highlight w:val="green"/>
          <w:u w:val="single"/>
        </w:rPr>
        <w:t xml:space="preserve"> in terms of how dominant racial groups identify themselves</w:t>
      </w:r>
      <w:r w:rsidRPr="00465640">
        <w:rPr>
          <w:b/>
          <w:u w:val="single"/>
        </w:rPr>
        <w:t xml:space="preserve"> in relationship to the</w:t>
      </w:r>
      <w:r w:rsidRPr="00465640">
        <w:rPr>
          <w:sz w:val="16"/>
        </w:rPr>
        <w:t xml:space="preserve"> </w:t>
      </w:r>
      <w:r w:rsidRPr="00465640">
        <w:rPr>
          <w:b/>
          <w:u w:val="single"/>
        </w:rPr>
        <w:t>groups</w:t>
      </w:r>
      <w:r w:rsidRPr="00465640">
        <w:rPr>
          <w:sz w:val="16"/>
        </w:rPr>
        <w:t xml:space="preserve"> and individuals </w:t>
      </w:r>
      <w:r w:rsidRPr="00465640">
        <w:rPr>
          <w:b/>
          <w:u w:val="single"/>
        </w:rPr>
        <w:t xml:space="preserve">they construct as inferiors. For some groups </w:t>
      </w:r>
      <w:r w:rsidRPr="00465640">
        <w:rPr>
          <w:b/>
          <w:highlight w:val="green"/>
          <w:u w:val="single"/>
        </w:rPr>
        <w:t xml:space="preserve">assimilation </w:t>
      </w:r>
      <w:r w:rsidRPr="00465640">
        <w:rPr>
          <w:b/>
          <w:u w:val="single"/>
        </w:rPr>
        <w:t xml:space="preserve">is possible. This is the case for ethnic groups like the Irish and the Jews because their skin color is closer to that of whites, but it </w:t>
      </w:r>
      <w:r w:rsidRPr="00465640">
        <w:rPr>
          <w:b/>
          <w:highlight w:val="green"/>
          <w:u w:val="single"/>
        </w:rPr>
        <w:t xml:space="preserve">would be impossible for Black groups </w:t>
      </w:r>
      <w:r w:rsidRPr="00465640">
        <w:rPr>
          <w:b/>
          <w:u w:val="single"/>
        </w:rPr>
        <w:t xml:space="preserve">to similarly disappear. </w:t>
      </w:r>
      <w:r w:rsidRPr="00465640">
        <w:rPr>
          <w:b/>
          <w:highlight w:val="green"/>
          <w:u w:val="single"/>
        </w:rPr>
        <w:t xml:space="preserve">Colorblindness could exist in theory, but in reality, </w:t>
      </w:r>
      <w:r w:rsidRPr="00465640">
        <w:rPr>
          <w:b/>
          <w:iCs/>
          <w:highlight w:val="green"/>
          <w:u w:val="single"/>
          <w:bdr w:val="single" w:sz="8" w:space="0" w:color="auto"/>
        </w:rPr>
        <w:t>people see skin color</w:t>
      </w:r>
      <w:r w:rsidRPr="00465640">
        <w:rPr>
          <w:b/>
          <w:highlight w:val="green"/>
          <w:u w:val="single"/>
        </w:rPr>
        <w:t>, and in America, white skin stands for superiority</w:t>
      </w:r>
      <w:r w:rsidRPr="00465640">
        <w:rPr>
          <w:b/>
          <w:u w:val="single"/>
        </w:rPr>
        <w:t>.</w:t>
      </w:r>
    </w:p>
    <w:p w14:paraId="43DE9E9F" w14:textId="77777777" w:rsidR="00B52D29" w:rsidRPr="00465640" w:rsidRDefault="00B52D29" w:rsidP="00B52D29">
      <w:pPr>
        <w:rPr>
          <w:sz w:val="16"/>
        </w:rPr>
      </w:pPr>
      <w:r w:rsidRPr="00465640">
        <w:rPr>
          <w:sz w:val="16"/>
        </w:rPr>
        <w:t xml:space="preserve">Racial </w:t>
      </w:r>
      <w:r w:rsidRPr="00465640">
        <w:rPr>
          <w:b/>
          <w:iCs/>
          <w:highlight w:val="green"/>
          <w:u w:val="single"/>
          <w:bdr w:val="single" w:sz="8" w:space="0" w:color="auto"/>
        </w:rPr>
        <w:t>segregation</w:t>
      </w:r>
      <w:r w:rsidRPr="00465640">
        <w:rPr>
          <w:sz w:val="16"/>
          <w:highlight w:val="green"/>
        </w:rPr>
        <w:t xml:space="preserve"> </w:t>
      </w:r>
      <w:r w:rsidRPr="00465640">
        <w:rPr>
          <w:sz w:val="16"/>
        </w:rPr>
        <w:t xml:space="preserve">has been a mainstay of the American race problem since the beginning of slavery. Assigning the places that Blacks belonged, whether it be in the fields or as the “house Negro,” </w:t>
      </w:r>
      <w:r w:rsidRPr="00465640">
        <w:rPr>
          <w:b/>
          <w:u w:val="single"/>
        </w:rPr>
        <w:t xml:space="preserve">has been one of the primary ways that racism </w:t>
      </w:r>
      <w:r w:rsidRPr="00465640">
        <w:rPr>
          <w:b/>
          <w:highlight w:val="green"/>
          <w:u w:val="single"/>
        </w:rPr>
        <w:t>has been enforced against Blacks</w:t>
      </w:r>
      <w:r w:rsidRPr="00465640">
        <w:rPr>
          <w:sz w:val="16"/>
        </w:rPr>
        <w:t xml:space="preserve">. Even after the end of slavery, </w:t>
      </w:r>
      <w:r w:rsidRPr="00465640">
        <w:rPr>
          <w:b/>
          <w:highlight w:val="green"/>
          <w:u w:val="single"/>
        </w:rPr>
        <w:t xml:space="preserve">Jim Crow was established to terrorize Blacks into staying confined </w:t>
      </w:r>
      <w:r w:rsidRPr="00465640">
        <w:rPr>
          <w:b/>
          <w:u w:val="single"/>
        </w:rPr>
        <w:t>by their segregated spaces</w:t>
      </w:r>
      <w:r w:rsidRPr="00465640">
        <w:rPr>
          <w:sz w:val="16"/>
        </w:rPr>
        <w:t xml:space="preserve">. We would argue that </w:t>
      </w:r>
      <w:r w:rsidRPr="00465640">
        <w:rPr>
          <w:b/>
          <w:highlight w:val="green"/>
          <w:u w:val="single"/>
        </w:rPr>
        <w:t>even today</w:t>
      </w:r>
      <w:r w:rsidRPr="00465640">
        <w:rPr>
          <w:sz w:val="16"/>
          <w:highlight w:val="green"/>
        </w:rPr>
        <w:t xml:space="preserve">, </w:t>
      </w:r>
      <w:r w:rsidRPr="00465640">
        <w:rPr>
          <w:sz w:val="16"/>
        </w:rPr>
        <w:t xml:space="preserve">the established racial dynamic in America maintains racial segregation. In The Hidden Cost of Being African American, Thomas Shapiro (2004: 152) has shown how </w:t>
      </w:r>
      <w:r w:rsidRPr="00465640">
        <w:rPr>
          <w:b/>
          <w:highlight w:val="green"/>
          <w:u w:val="single"/>
        </w:rPr>
        <w:t xml:space="preserve">whites have been able to move into </w:t>
      </w:r>
      <w:r w:rsidRPr="00465640">
        <w:rPr>
          <w:b/>
          <w:u w:val="single"/>
        </w:rPr>
        <w:t xml:space="preserve">the </w:t>
      </w:r>
      <w:r w:rsidRPr="00465640">
        <w:rPr>
          <w:b/>
          <w:highlight w:val="green"/>
          <w:u w:val="single"/>
        </w:rPr>
        <w:t>neighborhoods with</w:t>
      </w:r>
      <w:r w:rsidRPr="00465640">
        <w:rPr>
          <w:b/>
          <w:u w:val="single"/>
        </w:rPr>
        <w:t xml:space="preserve"> the </w:t>
      </w:r>
      <w:r w:rsidRPr="00465640">
        <w:rPr>
          <w:b/>
          <w:highlight w:val="green"/>
          <w:u w:val="single"/>
        </w:rPr>
        <w:t xml:space="preserve">better </w:t>
      </w:r>
      <w:r w:rsidRPr="00465640">
        <w:rPr>
          <w:b/>
          <w:u w:val="single"/>
        </w:rPr>
        <w:t xml:space="preserve">schools and </w:t>
      </w:r>
      <w:r w:rsidRPr="00465640">
        <w:rPr>
          <w:b/>
          <w:highlight w:val="green"/>
          <w:u w:val="single"/>
        </w:rPr>
        <w:t xml:space="preserve">resources </w:t>
      </w:r>
      <w:r w:rsidRPr="00465640">
        <w:rPr>
          <w:b/>
          <w:u w:val="single"/>
        </w:rPr>
        <w:t>with the help of their inheritances</w:t>
      </w:r>
      <w:r w:rsidRPr="00465640">
        <w:rPr>
          <w:sz w:val="16"/>
        </w:rPr>
        <w:t xml:space="preserve">. Many of the people he interviewed about their housing location stated that they did not look at race when deciding to move to certain neighborhoods but rather they focused on the lifestyle and “standards” of the people. </w:t>
      </w:r>
      <w:r w:rsidRPr="00465640">
        <w:rPr>
          <w:b/>
          <w:highlight w:val="green"/>
          <w:u w:val="single"/>
        </w:rPr>
        <w:t>Most stated that “it just happened”</w:t>
      </w:r>
      <w:r w:rsidRPr="00465640">
        <w:rPr>
          <w:b/>
          <w:u w:val="single"/>
        </w:rPr>
        <w:t xml:space="preserve"> that there were no African Americans at the school their child attends. </w:t>
      </w:r>
      <w:r w:rsidRPr="00465640">
        <w:rPr>
          <w:b/>
          <w:highlight w:val="green"/>
          <w:u w:val="single"/>
        </w:rPr>
        <w:t xml:space="preserve">These understandings of “standards” </w:t>
      </w:r>
      <w:r w:rsidRPr="00465640">
        <w:rPr>
          <w:b/>
          <w:u w:val="single"/>
        </w:rPr>
        <w:t xml:space="preserve">and lifestyle </w:t>
      </w:r>
      <w:r w:rsidRPr="00465640">
        <w:rPr>
          <w:b/>
          <w:highlight w:val="green"/>
          <w:u w:val="single"/>
        </w:rPr>
        <w:t>are nested in the notion that white culture defines the norms and standards</w:t>
      </w:r>
      <w:r w:rsidRPr="00465640">
        <w:rPr>
          <w:sz w:val="16"/>
        </w:rPr>
        <w:t xml:space="preserve">. Eduardo </w:t>
      </w:r>
      <w:r w:rsidRPr="00465640">
        <w:rPr>
          <w:sz w:val="16"/>
        </w:rPr>
        <w:lastRenderedPageBreak/>
        <w:t>Bonilla-Silva’s concept of “white habitus” explains the tendency whites have for racial segregation, namely, their preference for moving to all-white neighborhoods and the effects this practice has on African Americans.</w:t>
      </w:r>
    </w:p>
    <w:p w14:paraId="4E7819AB" w14:textId="77777777" w:rsidR="00B52D29" w:rsidRPr="00465640" w:rsidRDefault="00B52D29" w:rsidP="00B52D29">
      <w:pPr>
        <w:rPr>
          <w:sz w:val="16"/>
        </w:rPr>
      </w:pPr>
      <w:r w:rsidRPr="00465640">
        <w:rPr>
          <w:sz w:val="16"/>
        </w:rPr>
        <w:t xml:space="preserve">Shapiro’s work parallels the findings of Bonilla-Silva’s theory of white habitus. Bonilla-Silva et al. (2006: 233) describe “white habitus” as a racialized, uninterrupted socialization process that conditions and creates whites’ racial taste, perceptions, feelings, and emotions and their views on racial matters. The most pronounced effect of white habitus is that “it promotes a sense of group belonging (a white culture of solidarity) and negative views about nonwhites.” </w:t>
      </w:r>
      <w:r w:rsidRPr="00465640">
        <w:rPr>
          <w:b/>
          <w:u w:val="single"/>
        </w:rPr>
        <w:t xml:space="preserve">In these all-white spaces, </w:t>
      </w:r>
      <w:r w:rsidRPr="00465640">
        <w:rPr>
          <w:b/>
          <w:highlight w:val="green"/>
          <w:u w:val="single"/>
        </w:rPr>
        <w:t xml:space="preserve">whites become the </w:t>
      </w:r>
      <w:r w:rsidRPr="00465640">
        <w:rPr>
          <w:b/>
          <w:u w:val="single"/>
        </w:rPr>
        <w:t xml:space="preserve">standard or </w:t>
      </w:r>
      <w:r w:rsidRPr="00465640">
        <w:rPr>
          <w:b/>
          <w:highlight w:val="green"/>
          <w:u w:val="single"/>
        </w:rPr>
        <w:t xml:space="preserve">norm while anything </w:t>
      </w:r>
      <w:r w:rsidRPr="00465640">
        <w:rPr>
          <w:b/>
          <w:u w:val="single"/>
        </w:rPr>
        <w:t xml:space="preserve">or anyone </w:t>
      </w:r>
      <w:r w:rsidRPr="00465640">
        <w:rPr>
          <w:b/>
          <w:highlight w:val="green"/>
          <w:u w:val="single"/>
        </w:rPr>
        <w:t xml:space="preserve">different becomes unnatural </w:t>
      </w:r>
      <w:r w:rsidRPr="00465640">
        <w:rPr>
          <w:b/>
          <w:u w:val="single"/>
        </w:rPr>
        <w:t>or problematic</w:t>
      </w:r>
      <w:r w:rsidRPr="00465640">
        <w:rPr>
          <w:sz w:val="16"/>
        </w:rPr>
        <w:t xml:space="preserve">. White habitus promotes minorities being viewed based on stereotypes and generalizations perpetuated by the media or through other second-hand sources. </w:t>
      </w:r>
      <w:r w:rsidRPr="00465640">
        <w:rPr>
          <w:b/>
          <w:u w:val="single"/>
        </w:rPr>
        <w:t>The greatest irony of Bonilla-Silva et al.’s interviews was their finding that “</w:t>
      </w:r>
      <w:r w:rsidRPr="00465640">
        <w:rPr>
          <w:b/>
          <w:iCs/>
          <w:highlight w:val="green"/>
          <w:u w:val="single"/>
          <w:bdr w:val="single" w:sz="8" w:space="0" w:color="auto"/>
        </w:rPr>
        <w:t xml:space="preserve">whites do not interpret their racial isolation </w:t>
      </w:r>
      <w:r w:rsidRPr="00465640">
        <w:rPr>
          <w:b/>
          <w:iCs/>
          <w:u w:val="single"/>
          <w:bdr w:val="single" w:sz="8" w:space="0" w:color="auto"/>
        </w:rPr>
        <w:t xml:space="preserve">and segregation </w:t>
      </w:r>
      <w:r w:rsidRPr="00465640">
        <w:rPr>
          <w:b/>
          <w:iCs/>
          <w:highlight w:val="green"/>
          <w:u w:val="single"/>
          <w:bdr w:val="single" w:sz="8" w:space="0" w:color="auto"/>
        </w:rPr>
        <w:t>from Blacks as something racial</w:t>
      </w:r>
      <w:r w:rsidRPr="00465640">
        <w:rPr>
          <w:b/>
          <w:u w:val="single"/>
        </w:rPr>
        <w:t>.”</w:t>
      </w:r>
      <w:r w:rsidRPr="00465640">
        <w:rPr>
          <w:sz w:val="16"/>
        </w:rPr>
        <w:t xml:space="preserve"> This qualitative project shows that </w:t>
      </w:r>
      <w:r w:rsidRPr="00465640">
        <w:rPr>
          <w:b/>
          <w:u w:val="single"/>
        </w:rPr>
        <w:t>even when whites are communally segregated</w:t>
      </w:r>
      <w:r w:rsidRPr="00465640">
        <w:rPr>
          <w:sz w:val="16"/>
        </w:rPr>
        <w:t xml:space="preserve"> from Blacks, </w:t>
      </w:r>
      <w:r w:rsidRPr="00465640">
        <w:rPr>
          <w:b/>
          <w:u w:val="single"/>
        </w:rPr>
        <w:t>they do not interpret this as a racialized or racist environment</w:t>
      </w:r>
      <w:r w:rsidRPr="00465640">
        <w:rPr>
          <w:sz w:val="16"/>
        </w:rPr>
        <w:t xml:space="preserve">. The absence of Blacks is thought to be compatible with how white Americans think about colorblindness. The idea of white superiority, or </w:t>
      </w:r>
      <w:proofErr w:type="spellStart"/>
      <w:r w:rsidRPr="00465640">
        <w:rPr>
          <w:sz w:val="16"/>
        </w:rPr>
        <w:t>whiteonly</w:t>
      </w:r>
      <w:proofErr w:type="spellEnd"/>
      <w:r w:rsidRPr="00465640">
        <w:rPr>
          <w:sz w:val="16"/>
        </w:rPr>
        <w:t xml:space="preserve"> neighborhoods, is not understood by many white Americans as racist. In one of Shapiro’s (2004: 152) interviews, the participant states that she has “Black friends.” However, Bonilla-Silva et al. (2006: 248) point out that when whites claim to have Black friends, they usually are referring to formal activities such as sports or classroom work groups. Once the activity is over the relationship ends; the so-called Black “friends” are not actual neighbors or friends who live within their social environment. </w:t>
      </w:r>
      <w:r w:rsidRPr="00465640">
        <w:rPr>
          <w:b/>
          <w:iCs/>
          <w:highlight w:val="green"/>
          <w:u w:val="single"/>
          <w:bdr w:val="single" w:sz="8" w:space="0" w:color="auto"/>
        </w:rPr>
        <w:t>Academic philosophy operates similarly</w:t>
      </w:r>
      <w:r w:rsidRPr="00465640">
        <w:rPr>
          <w:sz w:val="16"/>
        </w:rPr>
        <w:t>.</w:t>
      </w:r>
    </w:p>
    <w:p w14:paraId="707DA224" w14:textId="77777777" w:rsidR="00B52D29" w:rsidRPr="00465640" w:rsidRDefault="00B52D29" w:rsidP="00B52D29"/>
    <w:p w14:paraId="1EC223EF" w14:textId="77777777" w:rsidR="00B52D29" w:rsidRPr="00465640" w:rsidRDefault="00B52D29" w:rsidP="00B52D29"/>
    <w:p w14:paraId="44A57F34" w14:textId="77777777" w:rsidR="00B52D29" w:rsidRPr="00465640" w:rsidRDefault="00B52D29" w:rsidP="00B52D29">
      <w:pPr>
        <w:keepNext/>
        <w:keepLines/>
        <w:spacing w:before="40" w:after="0"/>
        <w:outlineLvl w:val="3"/>
        <w:rPr>
          <w:rFonts w:eastAsiaTheme="majorEastAsia" w:cstheme="majorBidi"/>
          <w:b/>
          <w:iCs/>
        </w:rPr>
      </w:pPr>
      <w:r w:rsidRPr="00465640">
        <w:rPr>
          <w:rFonts w:eastAsiaTheme="majorEastAsia" w:cstheme="majorBidi"/>
          <w:b/>
          <w:iCs/>
        </w:rPr>
        <w:t xml:space="preserve">Racism deems Black life </w:t>
      </w:r>
      <w:r w:rsidRPr="00465640">
        <w:rPr>
          <w:rFonts w:eastAsiaTheme="majorEastAsia" w:cstheme="majorBidi"/>
          <w:b/>
          <w:iCs/>
          <w:u w:val="single"/>
        </w:rPr>
        <w:t>disposable</w:t>
      </w:r>
      <w:r w:rsidRPr="00465640">
        <w:rPr>
          <w:rFonts w:eastAsiaTheme="majorEastAsia" w:cstheme="majorBidi"/>
          <w:b/>
          <w:iCs/>
        </w:rPr>
        <w:t xml:space="preserve"> and </w:t>
      </w:r>
      <w:r w:rsidRPr="00465640">
        <w:rPr>
          <w:rFonts w:eastAsiaTheme="majorEastAsia" w:cstheme="majorBidi"/>
          <w:b/>
          <w:iCs/>
          <w:u w:val="single"/>
        </w:rPr>
        <w:t>demands</w:t>
      </w:r>
      <w:r w:rsidRPr="00465640">
        <w:rPr>
          <w:rFonts w:eastAsiaTheme="majorEastAsia" w:cstheme="majorBidi"/>
          <w:b/>
          <w:iCs/>
        </w:rPr>
        <w:t xml:space="preserve"> </w:t>
      </w:r>
      <w:r w:rsidRPr="00465640">
        <w:rPr>
          <w:rFonts w:eastAsiaTheme="majorEastAsia" w:cstheme="majorBidi"/>
          <w:b/>
          <w:iCs/>
          <w:u w:val="single"/>
        </w:rPr>
        <w:t>racialized violence</w:t>
      </w:r>
      <w:r w:rsidRPr="00465640">
        <w:rPr>
          <w:rFonts w:eastAsiaTheme="majorEastAsia" w:cstheme="majorBidi"/>
          <w:b/>
          <w:iCs/>
        </w:rPr>
        <w:t xml:space="preserve"> – we’re </w:t>
      </w:r>
      <w:r w:rsidRPr="00465640">
        <w:rPr>
          <w:rFonts w:eastAsiaTheme="majorEastAsia" w:cstheme="majorBidi"/>
          <w:b/>
          <w:iCs/>
          <w:u w:val="single"/>
        </w:rPr>
        <w:t>not</w:t>
      </w:r>
      <w:r w:rsidRPr="00465640">
        <w:rPr>
          <w:rFonts w:eastAsiaTheme="majorEastAsia" w:cstheme="majorBidi"/>
          <w:b/>
          <w:iCs/>
        </w:rPr>
        <w:t xml:space="preserve"> an ad-</w:t>
      </w:r>
      <w:proofErr w:type="spellStart"/>
      <w:r w:rsidRPr="00465640">
        <w:rPr>
          <w:rFonts w:eastAsiaTheme="majorEastAsia" w:cstheme="majorBidi"/>
          <w:b/>
          <w:iCs/>
        </w:rPr>
        <w:t>hom</w:t>
      </w:r>
      <w:proofErr w:type="spellEnd"/>
      <w:r w:rsidRPr="00465640">
        <w:rPr>
          <w:rFonts w:eastAsiaTheme="majorEastAsia" w:cstheme="majorBidi"/>
          <w:b/>
          <w:iCs/>
        </w:rPr>
        <w:t xml:space="preserve"> that criticizes the positionality or personal views of their authors – their philosophy is </w:t>
      </w:r>
      <w:r w:rsidRPr="00465640">
        <w:rPr>
          <w:rFonts w:eastAsiaTheme="majorEastAsia" w:cstheme="majorBidi"/>
          <w:b/>
          <w:iCs/>
          <w:u w:val="single"/>
        </w:rPr>
        <w:t>actively used</w:t>
      </w:r>
      <w:r w:rsidRPr="00465640">
        <w:rPr>
          <w:rFonts w:eastAsiaTheme="majorEastAsia" w:cstheme="majorBidi"/>
          <w:b/>
          <w:iCs/>
        </w:rPr>
        <w:t xml:space="preserve"> as an </w:t>
      </w:r>
      <w:r w:rsidRPr="00465640">
        <w:rPr>
          <w:rFonts w:eastAsiaTheme="majorEastAsia" w:cstheme="majorBidi"/>
          <w:b/>
          <w:iCs/>
          <w:u w:val="single"/>
        </w:rPr>
        <w:t>expression</w:t>
      </w:r>
      <w:r w:rsidRPr="00465640">
        <w:rPr>
          <w:rFonts w:eastAsiaTheme="majorEastAsia" w:cstheme="majorBidi"/>
          <w:b/>
          <w:iCs/>
        </w:rPr>
        <w:t xml:space="preserve"> of </w:t>
      </w:r>
      <w:r w:rsidRPr="00465640">
        <w:rPr>
          <w:rFonts w:eastAsiaTheme="majorEastAsia" w:cstheme="majorBidi"/>
          <w:b/>
          <w:iCs/>
          <w:u w:val="single"/>
        </w:rPr>
        <w:t>white supremacy</w:t>
      </w:r>
      <w:r w:rsidRPr="00465640">
        <w:rPr>
          <w:rFonts w:eastAsiaTheme="majorEastAsia" w:cstheme="majorBidi"/>
          <w:b/>
          <w:iCs/>
        </w:rPr>
        <w:t xml:space="preserve"> and to </w:t>
      </w:r>
      <w:r w:rsidRPr="00465640">
        <w:rPr>
          <w:rFonts w:eastAsiaTheme="majorEastAsia" w:cstheme="majorBidi"/>
          <w:b/>
          <w:iCs/>
          <w:u w:val="single"/>
        </w:rPr>
        <w:t>rationalize</w:t>
      </w:r>
      <w:r w:rsidRPr="00465640">
        <w:rPr>
          <w:rFonts w:eastAsiaTheme="majorEastAsia" w:cstheme="majorBidi"/>
          <w:b/>
          <w:iCs/>
        </w:rPr>
        <w:t xml:space="preserve"> the </w:t>
      </w:r>
      <w:r w:rsidRPr="00465640">
        <w:rPr>
          <w:rFonts w:eastAsiaTheme="majorEastAsia" w:cstheme="majorBidi"/>
          <w:b/>
          <w:iCs/>
          <w:u w:val="single"/>
        </w:rPr>
        <w:t>deaths of Black men and women</w:t>
      </w:r>
      <w:r w:rsidRPr="00465640">
        <w:rPr>
          <w:rFonts w:eastAsiaTheme="majorEastAsia" w:cstheme="majorBidi"/>
          <w:b/>
          <w:iCs/>
        </w:rPr>
        <w:t>.</w:t>
      </w:r>
    </w:p>
    <w:p w14:paraId="1C0DB48D" w14:textId="77777777" w:rsidR="00B52D29" w:rsidRPr="00465640" w:rsidRDefault="00B52D29" w:rsidP="00B52D29">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54D443B6" w14:textId="77777777" w:rsidR="00B52D29" w:rsidRPr="00465640" w:rsidRDefault="00B52D29" w:rsidP="00B52D29">
      <w:pPr>
        <w:rPr>
          <w:sz w:val="16"/>
        </w:rPr>
      </w:pPr>
      <w:r w:rsidRPr="00465640">
        <w:rPr>
          <w:b/>
          <w:u w:val="single"/>
        </w:rPr>
        <w:t xml:space="preserve">Far too often, the Black philosopher is charged with making sense of the irrationality of white America’s erroneous perceptions of Black, Brown, and Indigenous people. The </w:t>
      </w:r>
      <w:r w:rsidRPr="00465640">
        <w:rPr>
          <w:b/>
          <w:highlight w:val="green"/>
          <w:u w:val="single"/>
        </w:rPr>
        <w:t xml:space="preserve">histories of </w:t>
      </w:r>
      <w:r w:rsidRPr="00465640">
        <w:rPr>
          <w:b/>
          <w:iCs/>
          <w:highlight w:val="green"/>
          <w:u w:val="single"/>
          <w:bdr w:val="single" w:sz="8" w:space="0" w:color="auto"/>
        </w:rPr>
        <w:t>terror, death, rape, and murder</w:t>
      </w:r>
      <w:r w:rsidRPr="00465640">
        <w:rPr>
          <w:b/>
          <w:highlight w:val="green"/>
          <w:u w:val="single"/>
        </w:rPr>
        <w:t xml:space="preserve"> are</w:t>
      </w:r>
      <w:r w:rsidRPr="00465640">
        <w:rPr>
          <w:sz w:val="16"/>
        </w:rPr>
        <w:t xml:space="preserve"> often </w:t>
      </w:r>
      <w:r w:rsidRPr="00465640">
        <w:rPr>
          <w:b/>
          <w:highlight w:val="green"/>
          <w:u w:val="single"/>
        </w:rPr>
        <w:t>said to be remnants of the past</w:t>
      </w:r>
      <w:r w:rsidRPr="00465640">
        <w:rPr>
          <w:b/>
          <w:u w:val="single"/>
        </w:rPr>
        <w:t>. To speak of anti-Black racism as an ever-threatening doom</w:t>
      </w:r>
      <w:r w:rsidRPr="00465640">
        <w:rPr>
          <w:sz w:val="16"/>
        </w:rPr>
        <w:t>—a looming threat of death and dying—</w:t>
      </w:r>
      <w:r w:rsidRPr="00465640">
        <w:rPr>
          <w:b/>
          <w:u w:val="single"/>
        </w:rPr>
        <w:t>after</w:t>
      </w:r>
      <w:r w:rsidRPr="00465640">
        <w:rPr>
          <w:sz w:val="16"/>
        </w:rPr>
        <w:t xml:space="preserve"> the presidency of Barack </w:t>
      </w:r>
      <w:r w:rsidRPr="00465640">
        <w:rPr>
          <w:b/>
          <w:u w:val="single"/>
        </w:rPr>
        <w:t>Obama seems heresy to many white Americans</w:t>
      </w:r>
      <w:r w:rsidRPr="00465640">
        <w:rPr>
          <w:sz w:val="16"/>
        </w:rPr>
        <w:t xml:space="preserve">. Despite the horrors that now confront the United States under the presidency of Donald Trump, it is often very difficult for Black speakers to convince white audiences of the divergent worlds codified by anti-Blackness. Black philosophers, especially Black men, often try to persuade academic audiences, who fear being in the same room as them, of their humanity through the academic endeavor. Because this Black person is a professor, there is, standing in front of the white audience, evidence that Black people are not all criminals, and that Black males specifically are not all violent or dangerous. In performing what a human being is thought to be by whites, the Black philosopher imitates that human for whites in hopes of being interpreted as human and consequently heard. To be a Black philosopher is to assert that the perilous nature of being Black is outside of the human. Whereas white philosophers often share a similar language with other whites, namely, that all people are human beings and rational individuals, Black philosophers who study race often speak in terms of their negations: non-being. Harris </w:t>
      </w:r>
      <w:r w:rsidRPr="00465640">
        <w:rPr>
          <w:sz w:val="16"/>
        </w:rPr>
        <w:lastRenderedPageBreak/>
        <w:t xml:space="preserve">(2018) refers to this as “necro-being.” Curry (2016, 2017, 2018a, 2018b) speaks of the Man-Not. </w:t>
      </w:r>
      <w:proofErr w:type="spellStart"/>
      <w:r w:rsidRPr="00465640">
        <w:rPr>
          <w:sz w:val="16"/>
        </w:rPr>
        <w:t>Wilderson</w:t>
      </w:r>
      <w:proofErr w:type="spellEnd"/>
      <w:r w:rsidRPr="00465640">
        <w:rPr>
          <w:sz w:val="16"/>
        </w:rPr>
        <w:t xml:space="preserve"> (2009) writes of the slave.</w:t>
      </w:r>
    </w:p>
    <w:p w14:paraId="6E3689B0" w14:textId="77777777" w:rsidR="00B52D29" w:rsidRPr="00465640" w:rsidRDefault="00B52D29" w:rsidP="00B52D29">
      <w:pPr>
        <w:rPr>
          <w:sz w:val="16"/>
        </w:rPr>
      </w:pPr>
      <w:r w:rsidRPr="00465640">
        <w:rPr>
          <w:b/>
          <w:highlight w:val="green"/>
          <w:u w:val="single"/>
        </w:rPr>
        <w:t>To be Black is to render the very grammar of the academy delusional</w:t>
      </w:r>
      <w:r w:rsidRPr="00465640">
        <w:rPr>
          <w:b/>
          <w:u w:val="single"/>
        </w:rPr>
        <w:t>. To speak of impending death and sub-personhood</w:t>
      </w:r>
      <w:r w:rsidRPr="00465640">
        <w:rPr>
          <w:sz w:val="16"/>
        </w:rPr>
        <w:t xml:space="preserve"> and explain the experiences of violence and dehumanization that accompany this position to white individuals who only think of their existence in terms of always being human and persons is ineffable. </w:t>
      </w:r>
      <w:r w:rsidRPr="00465640">
        <w:rPr>
          <w:b/>
          <w:u w:val="single"/>
        </w:rPr>
        <w:t>Perhaps</w:t>
      </w:r>
      <w:r w:rsidRPr="00465640">
        <w:rPr>
          <w:sz w:val="16"/>
        </w:rPr>
        <w:t xml:space="preserve"> the theorist Calvin </w:t>
      </w:r>
      <w:r w:rsidRPr="00465640">
        <w:rPr>
          <w:b/>
          <w:u w:val="single"/>
        </w:rPr>
        <w:t>Warren best captures this problem in his book Ontological Terror</w:t>
      </w:r>
      <w:r w:rsidRPr="00465640">
        <w:rPr>
          <w:sz w:val="16"/>
        </w:rPr>
        <w:t>: Blackness, Nihilism, and Emancipation. Warren (2018: 2) argues:</w:t>
      </w:r>
    </w:p>
    <w:p w14:paraId="3D4D0658" w14:textId="77777777" w:rsidR="00B52D29" w:rsidRPr="00465640" w:rsidRDefault="00B52D29" w:rsidP="00B52D29">
      <w:pPr>
        <w:rPr>
          <w:sz w:val="16"/>
        </w:rPr>
      </w:pPr>
      <w:r w:rsidRPr="00465640">
        <w:rPr>
          <w:b/>
          <w:highlight w:val="green"/>
          <w:u w:val="single"/>
        </w:rPr>
        <w:t>The human being provides an anchor for the declaration, and since the being of the human is invaluable, then Black life must also matter, if the Black is a human</w:t>
      </w:r>
      <w:r w:rsidRPr="00465640">
        <w:rPr>
          <w:sz w:val="16"/>
          <w:highlight w:val="green"/>
        </w:rPr>
        <w:t xml:space="preserve"> </w:t>
      </w:r>
      <w:r w:rsidRPr="00465640">
        <w:rPr>
          <w:sz w:val="16"/>
        </w:rPr>
        <w:t xml:space="preserve">(the declaration anchors mattering in the human’s Being). </w:t>
      </w:r>
      <w:r w:rsidRPr="00465640">
        <w:rPr>
          <w:b/>
          <w:highlight w:val="green"/>
          <w:u w:val="single"/>
        </w:rPr>
        <w:t>But we reach a point of terror with this syllogistic reasoning</w:t>
      </w:r>
      <w:r w:rsidRPr="00465640">
        <w:rPr>
          <w:b/>
          <w:u w:val="single"/>
        </w:rPr>
        <w:t>. One must take a step backward and ask the fundamental question: is the Black, in fact, a human being?</w:t>
      </w:r>
      <w:r w:rsidRPr="00465640">
        <w:rPr>
          <w:sz w:val="16"/>
        </w:rPr>
        <w:t xml:space="preserve"> Or </w:t>
      </w:r>
      <w:r w:rsidRPr="00465640">
        <w:rPr>
          <w:b/>
          <w:highlight w:val="green"/>
          <w:u w:val="single"/>
        </w:rPr>
        <w:t xml:space="preserve">can Black(ness) ground itself in the being of the human? If it cannot, then </w:t>
      </w:r>
      <w:r w:rsidRPr="00465640">
        <w:rPr>
          <w:b/>
          <w:iCs/>
          <w:highlight w:val="green"/>
          <w:u w:val="single"/>
          <w:bdr w:val="single" w:sz="8" w:space="0" w:color="auto"/>
        </w:rPr>
        <w:t>on what bases can we assert the mattering of Black existence</w:t>
      </w:r>
      <w:r w:rsidRPr="00465640">
        <w:rPr>
          <w:b/>
          <w:u w:val="single"/>
        </w:rPr>
        <w:t>?</w:t>
      </w:r>
    </w:p>
    <w:p w14:paraId="4EF93CE7" w14:textId="77777777" w:rsidR="00B52D29" w:rsidRPr="00465640" w:rsidRDefault="00B52D29" w:rsidP="00B52D29">
      <w:pPr>
        <w:rPr>
          <w:sz w:val="16"/>
        </w:rPr>
      </w:pPr>
      <w:r w:rsidRPr="00465640">
        <w:rPr>
          <w:sz w:val="16"/>
        </w:rPr>
        <w:t xml:space="preserve">The consequence of attending to the problem of Blackness and the realities of death is that </w:t>
      </w:r>
      <w:r w:rsidRPr="00465640">
        <w:rPr>
          <w:b/>
          <w:u w:val="single"/>
        </w:rPr>
        <w:t>the theories that emerge to account for what is taken to be the accidental positionality of whites who are thought to be human</w:t>
      </w:r>
      <w:r w:rsidRPr="00465640">
        <w:rPr>
          <w:sz w:val="16"/>
        </w:rPr>
        <w:t xml:space="preserve">, individuals, citizens, and persons </w:t>
      </w:r>
      <w:r w:rsidRPr="00465640">
        <w:rPr>
          <w:b/>
          <w:u w:val="single"/>
        </w:rPr>
        <w:t>must make sense of a reality where to be Black is to be nonhuman, savage, alien, and reified and consequently subject to violence and wished dead. As</w:t>
      </w:r>
      <w:r w:rsidRPr="00465640">
        <w:rPr>
          <w:sz w:val="16"/>
        </w:rPr>
        <w:t xml:space="preserve"> the late Critical Race Theorist, </w:t>
      </w:r>
      <w:r w:rsidRPr="00465640">
        <w:rPr>
          <w:b/>
          <w:highlight w:val="green"/>
          <w:u w:val="single"/>
        </w:rPr>
        <w:t>Derrick Bell</w:t>
      </w:r>
      <w:r w:rsidRPr="00465640">
        <w:rPr>
          <w:sz w:val="16"/>
          <w:highlight w:val="green"/>
        </w:rPr>
        <w:t xml:space="preserve"> </w:t>
      </w:r>
      <w:r w:rsidRPr="00465640">
        <w:rPr>
          <w:sz w:val="16"/>
        </w:rPr>
        <w:t xml:space="preserve">(1997: 23) </w:t>
      </w:r>
      <w:r w:rsidRPr="00465640">
        <w:rPr>
          <w:b/>
          <w:highlight w:val="green"/>
          <w:u w:val="single"/>
        </w:rPr>
        <w:t>once said</w:t>
      </w:r>
      <w:r w:rsidRPr="00465640">
        <w:rPr>
          <w:sz w:val="16"/>
        </w:rPr>
        <w:t xml:space="preserve">: </w:t>
      </w:r>
    </w:p>
    <w:p w14:paraId="4AA24914" w14:textId="77777777" w:rsidR="00B52D29" w:rsidRPr="00465640" w:rsidRDefault="00B52D29" w:rsidP="00B52D29">
      <w:pPr>
        <w:rPr>
          <w:sz w:val="16"/>
        </w:rPr>
      </w:pPr>
      <w:r w:rsidRPr="00465640">
        <w:rPr>
          <w:b/>
          <w:highlight w:val="green"/>
          <w:u w:val="single"/>
        </w:rPr>
        <w:t>We have never understood that the essence of the racism we contended against was not simply that we were exploited in slavery</w:t>
      </w:r>
      <w:r w:rsidRPr="00465640">
        <w:rPr>
          <w:sz w:val="16"/>
        </w:rPr>
        <w:t xml:space="preserve">, degraded by </w:t>
      </w:r>
      <w:r w:rsidRPr="00465640">
        <w:rPr>
          <w:b/>
          <w:u w:val="single"/>
        </w:rPr>
        <w:t>segregation, and</w:t>
      </w:r>
      <w:r w:rsidRPr="00465640">
        <w:rPr>
          <w:sz w:val="16"/>
        </w:rPr>
        <w:t xml:space="preserve"> frustrated by </w:t>
      </w:r>
      <w:r w:rsidRPr="00465640">
        <w:rPr>
          <w:b/>
          <w:u w:val="single"/>
        </w:rPr>
        <w:t xml:space="preserve">the unmet promises of equal opportunity. </w:t>
      </w:r>
      <w:r w:rsidRPr="00465640">
        <w:rPr>
          <w:b/>
          <w:highlight w:val="green"/>
          <w:u w:val="single"/>
        </w:rPr>
        <w:t xml:space="preserve">The essence of racism in America was the hope that </w:t>
      </w:r>
      <w:r w:rsidRPr="00465640">
        <w:rPr>
          <w:b/>
          <w:u w:val="single"/>
        </w:rPr>
        <w:t xml:space="preserve">we who were </w:t>
      </w:r>
      <w:r w:rsidRPr="00465640">
        <w:rPr>
          <w:b/>
          <w:highlight w:val="green"/>
          <w:u w:val="single"/>
        </w:rPr>
        <w:t xml:space="preserve">Black </w:t>
      </w:r>
      <w:r w:rsidRPr="00465640">
        <w:rPr>
          <w:b/>
          <w:iCs/>
          <w:highlight w:val="green"/>
          <w:u w:val="single"/>
          <w:bdr w:val="single" w:sz="8" w:space="0" w:color="auto"/>
        </w:rPr>
        <w:t>would not exist</w:t>
      </w:r>
      <w:r w:rsidRPr="00465640">
        <w:rPr>
          <w:sz w:val="16"/>
        </w:rPr>
        <w:t>.</w:t>
      </w:r>
    </w:p>
    <w:p w14:paraId="4EDA51F7" w14:textId="77777777" w:rsidR="00B52D29" w:rsidRPr="00465640" w:rsidRDefault="00B52D29" w:rsidP="00B52D29">
      <w:pPr>
        <w:rPr>
          <w:sz w:val="16"/>
        </w:rPr>
      </w:pPr>
      <w:r w:rsidRPr="00465640">
        <w:rPr>
          <w:sz w:val="16"/>
        </w:rPr>
        <w:t>Instead of racism being defined as a set of attitudes or beliefs about racial groups held by biased individuals, the authors prefer to understand racism as</w:t>
      </w:r>
    </w:p>
    <w:p w14:paraId="2887586F" w14:textId="77777777" w:rsidR="00B52D29" w:rsidRPr="00465640" w:rsidRDefault="00B52D29" w:rsidP="00B52D29">
      <w:pPr>
        <w:rPr>
          <w:sz w:val="16"/>
        </w:rPr>
      </w:pPr>
      <w:r w:rsidRPr="00465640">
        <w:rPr>
          <w:sz w:val="16"/>
        </w:rPr>
        <w:t>a complex nexus, a cognitive architecture used to invent, reimagine, and evolve the presumed political, social, economic, sexual, and psychological superiority of the white races in society, while materializing the imagined inferiority and hastening the death of inferior races. Said differently, racism is the manifestation of the social processes and concurrent logics that facilitate the death and dying of racially subjugated peoples. (Curry 2017a: 4)</w:t>
      </w:r>
    </w:p>
    <w:p w14:paraId="6B585CC9" w14:textId="77777777" w:rsidR="00B52D29" w:rsidRPr="00465640" w:rsidRDefault="00B52D29" w:rsidP="00B52D29">
      <w:pPr>
        <w:rPr>
          <w:sz w:val="16"/>
        </w:rPr>
      </w:pPr>
      <w:r w:rsidRPr="00465640">
        <w:rPr>
          <w:b/>
          <w:bCs/>
          <w:highlight w:val="green"/>
          <w:u w:val="single"/>
        </w:rPr>
        <w:t xml:space="preserve">Racism is a social process that </w:t>
      </w:r>
      <w:r w:rsidRPr="00465640">
        <w:rPr>
          <w:b/>
          <w:iCs/>
          <w:highlight w:val="green"/>
          <w:u w:val="single"/>
          <w:bdr w:val="single" w:sz="8" w:space="0" w:color="auto"/>
        </w:rPr>
        <w:t>demands the extinguishing of Black life</w:t>
      </w:r>
      <w:r w:rsidRPr="00465640">
        <w:rPr>
          <w:b/>
          <w:bCs/>
          <w:highlight w:val="green"/>
          <w:u w:val="single"/>
        </w:rPr>
        <w:t xml:space="preserve">. Racism </w:t>
      </w:r>
      <w:r w:rsidRPr="00465640">
        <w:rPr>
          <w:b/>
          <w:iCs/>
          <w:highlight w:val="green"/>
          <w:u w:val="single"/>
          <w:bdr w:val="single" w:sz="8" w:space="0" w:color="auto"/>
        </w:rPr>
        <w:t>craves death</w:t>
      </w:r>
      <w:r w:rsidRPr="00465640">
        <w:rPr>
          <w:sz w:val="16"/>
        </w:rPr>
        <w:t xml:space="preserve">. It is constructed, then legitimized through cultural and individual complacency. </w:t>
      </w:r>
      <w:r w:rsidRPr="00465640">
        <w:rPr>
          <w:b/>
          <w:highlight w:val="green"/>
          <w:u w:val="single"/>
        </w:rPr>
        <w:t xml:space="preserve">When a young Black boy is killed, the instruments of the state, the authority of the police, and the vulnerability of the Black male </w:t>
      </w:r>
      <w:r w:rsidRPr="00465640">
        <w:rPr>
          <w:b/>
          <w:u w:val="single"/>
        </w:rPr>
        <w:t xml:space="preserve">body </w:t>
      </w:r>
      <w:r w:rsidRPr="00465640">
        <w:rPr>
          <w:b/>
          <w:highlight w:val="green"/>
          <w:u w:val="single"/>
        </w:rPr>
        <w:t>converge in the ultimate expression of violence</w:t>
      </w:r>
      <w:r w:rsidRPr="00465640">
        <w:rPr>
          <w:sz w:val="16"/>
          <w:highlight w:val="green"/>
        </w:rPr>
        <w:t xml:space="preserve"> </w:t>
      </w:r>
      <w:r w:rsidRPr="00465640">
        <w:rPr>
          <w:sz w:val="16"/>
        </w:rPr>
        <w:t xml:space="preserve">that results in death. </w:t>
      </w:r>
      <w:r w:rsidRPr="00465640">
        <w:rPr>
          <w:b/>
          <w:highlight w:val="green"/>
          <w:u w:val="single"/>
        </w:rPr>
        <w:t xml:space="preserve">The public </w:t>
      </w:r>
      <w:r w:rsidRPr="00465640">
        <w:rPr>
          <w:b/>
          <w:u w:val="single"/>
        </w:rPr>
        <w:t xml:space="preserve">then </w:t>
      </w:r>
      <w:r w:rsidRPr="00465640">
        <w:rPr>
          <w:b/>
          <w:highlight w:val="green"/>
          <w:u w:val="single"/>
        </w:rPr>
        <w:t>rationalizes this exercise of state violence</w:t>
      </w:r>
      <w:r w:rsidRPr="00465640">
        <w:rPr>
          <w:sz w:val="16"/>
          <w:highlight w:val="green"/>
        </w:rPr>
        <w:t xml:space="preserve"> </w:t>
      </w:r>
      <w:r w:rsidRPr="00465640">
        <w:rPr>
          <w:sz w:val="16"/>
        </w:rPr>
        <w:t xml:space="preserve">and the individual will of the police officer who killed the Black boy </w:t>
      </w:r>
      <w:r w:rsidRPr="00465640">
        <w:rPr>
          <w:b/>
          <w:u w:val="single"/>
        </w:rPr>
        <w:t>through empathy</w:t>
      </w:r>
      <w:r w:rsidRPr="00465640">
        <w:rPr>
          <w:sz w:val="16"/>
        </w:rPr>
        <w:t xml:space="preserve">. The white individual who sees the dead Black male body understands the need to kill the Black boy because Blackness socially expresses criminality, danger, and the </w:t>
      </w:r>
      <w:r w:rsidRPr="00465640">
        <w:rPr>
          <w:sz w:val="16"/>
        </w:rPr>
        <w:lastRenderedPageBreak/>
        <w:t xml:space="preserve">possible death of a white life. </w:t>
      </w:r>
      <w:r w:rsidRPr="00465640">
        <w:rPr>
          <w:b/>
          <w:u w:val="single"/>
        </w:rPr>
        <w:t xml:space="preserve">This </w:t>
      </w:r>
      <w:r w:rsidRPr="00465640">
        <w:rPr>
          <w:b/>
          <w:highlight w:val="green"/>
          <w:u w:val="single"/>
        </w:rPr>
        <w:t xml:space="preserve">fear of Blackness creates empathy for the officer </w:t>
      </w:r>
      <w:r w:rsidRPr="00465640">
        <w:rPr>
          <w:b/>
          <w:u w:val="single"/>
        </w:rPr>
        <w:t>who killed the Black boy</w:t>
      </w:r>
      <w:r w:rsidRPr="00465640">
        <w:rPr>
          <w:sz w:val="16"/>
        </w:rPr>
        <w:t xml:space="preserve">. He is thought of by the white interpreter who is watching the dead Black male body as a corpse. The fear shared between the officer and white onlooker is legitimated by the state because the state offers its society security from this Black male threat. </w:t>
      </w:r>
      <w:r w:rsidRPr="00465640">
        <w:rPr>
          <w:b/>
          <w:u w:val="single"/>
        </w:rPr>
        <w:t>This is how populations feared by the society are simultaneously constructed and destroyed</w:t>
      </w:r>
      <w:r w:rsidRPr="00465640">
        <w:rPr>
          <w:sz w:val="16"/>
        </w:rPr>
        <w:t>.</w:t>
      </w:r>
    </w:p>
    <w:p w14:paraId="14B8F955" w14:textId="77777777" w:rsidR="00A928C7" w:rsidRDefault="00B52D29" w:rsidP="00B52D29">
      <w:pPr>
        <w:rPr>
          <w:b/>
          <w:iCs/>
          <w:u w:val="single"/>
          <w:bdr w:val="single" w:sz="8" w:space="0" w:color="auto"/>
        </w:rPr>
      </w:pPr>
      <w:r w:rsidRPr="00465640">
        <w:rPr>
          <w:sz w:val="16"/>
        </w:rPr>
        <w:t xml:space="preserve">This brief example describes the depth of the problem involved with racism. </w:t>
      </w:r>
      <w:r w:rsidRPr="00465640">
        <w:rPr>
          <w:b/>
          <w:highlight w:val="green"/>
          <w:u w:val="single"/>
        </w:rPr>
        <w:t xml:space="preserve">Black philosophers are </w:t>
      </w:r>
      <w:r w:rsidRPr="00465640">
        <w:rPr>
          <w:b/>
          <w:iCs/>
          <w:highlight w:val="green"/>
          <w:u w:val="single"/>
          <w:bdr w:val="single" w:sz="8" w:space="0" w:color="auto"/>
        </w:rPr>
        <w:t>not simply objecting to the thoughts individuals hold</w:t>
      </w:r>
      <w:r w:rsidRPr="00465640">
        <w:rPr>
          <w:b/>
          <w:u w:val="single"/>
        </w:rPr>
        <w:t xml:space="preserve"> about different groups of people, </w:t>
      </w:r>
      <w:r w:rsidRPr="00465640">
        <w:rPr>
          <w:b/>
          <w:highlight w:val="green"/>
          <w:u w:val="single"/>
        </w:rPr>
        <w:t xml:space="preserve">but how </w:t>
      </w:r>
      <w:r w:rsidRPr="00465640">
        <w:rPr>
          <w:b/>
          <w:u w:val="single"/>
        </w:rPr>
        <w:t xml:space="preserve">the </w:t>
      </w:r>
      <w:r w:rsidRPr="00465640">
        <w:rPr>
          <w:b/>
          <w:highlight w:val="green"/>
          <w:u w:val="single"/>
        </w:rPr>
        <w:t xml:space="preserve">thoughts that white individuals hold can be </w:t>
      </w:r>
      <w:r w:rsidRPr="00465640">
        <w:rPr>
          <w:b/>
          <w:iCs/>
          <w:highlight w:val="green"/>
          <w:u w:val="single"/>
          <w:bdr w:val="single" w:sz="8" w:space="0" w:color="auto"/>
        </w:rPr>
        <w:t>supported and expressed in violence against Black men and women</w:t>
      </w:r>
    </w:p>
    <w:p w14:paraId="54D7F370" w14:textId="77777777" w:rsidR="00A928C7" w:rsidRDefault="00A928C7" w:rsidP="00B52D29">
      <w:pPr>
        <w:rPr>
          <w:b/>
          <w:iCs/>
          <w:u w:val="single"/>
          <w:bdr w:val="single" w:sz="8" w:space="0" w:color="auto"/>
        </w:rPr>
      </w:pPr>
    </w:p>
    <w:p w14:paraId="360D98E3" w14:textId="77777777" w:rsidR="00A928C7" w:rsidRDefault="00A928C7" w:rsidP="00B52D29">
      <w:pPr>
        <w:rPr>
          <w:b/>
          <w:iCs/>
          <w:u w:val="single"/>
          <w:bdr w:val="single" w:sz="8" w:space="0" w:color="auto"/>
        </w:rPr>
      </w:pPr>
    </w:p>
    <w:p w14:paraId="37EC6948" w14:textId="7BA2F7E9" w:rsidR="00B52D29" w:rsidRPr="00465640" w:rsidRDefault="00B52D29" w:rsidP="00B52D29">
      <w:pPr>
        <w:rPr>
          <w:sz w:val="16"/>
        </w:rPr>
      </w:pPr>
      <w:r w:rsidRPr="00465640">
        <w:rPr>
          <w:b/>
          <w:u w:val="single"/>
        </w:rPr>
        <w:t xml:space="preserve"> in the world</w:t>
      </w:r>
      <w:r w:rsidRPr="00465640">
        <w:rPr>
          <w:sz w:val="16"/>
        </w:rPr>
        <w:t xml:space="preserve">. Because a white supremacist world supports the fears of the white racist, </w:t>
      </w:r>
      <w:r w:rsidRPr="00465640">
        <w:rPr>
          <w:b/>
          <w:bCs/>
          <w:u w:val="single"/>
        </w:rPr>
        <w:t>the</w:t>
      </w:r>
      <w:r w:rsidRPr="00465640">
        <w:rPr>
          <w:sz w:val="16"/>
        </w:rPr>
        <w:t xml:space="preserve"> individual </w:t>
      </w:r>
      <w:r w:rsidRPr="00465640">
        <w:rPr>
          <w:b/>
          <w:bCs/>
          <w:u w:val="single"/>
        </w:rPr>
        <w:t>racist’s anti-Blackness is aspirational. It is expressed as a will for there to be no Black bodies</w:t>
      </w:r>
      <w:r w:rsidRPr="00465640">
        <w:rPr>
          <w:sz w:val="16"/>
        </w:rPr>
        <w:t xml:space="preserve"> there. </w:t>
      </w:r>
      <w:r w:rsidRPr="00465640">
        <w:rPr>
          <w:b/>
          <w:bCs/>
          <w:u w:val="single"/>
        </w:rPr>
        <w:t xml:space="preserve">As such, </w:t>
      </w:r>
      <w:r w:rsidRPr="00465640">
        <w:rPr>
          <w:b/>
          <w:bCs/>
          <w:highlight w:val="green"/>
          <w:u w:val="single"/>
        </w:rPr>
        <w:t xml:space="preserve">the human becomes an </w:t>
      </w:r>
      <w:r w:rsidRPr="00465640">
        <w:rPr>
          <w:b/>
          <w:iCs/>
          <w:highlight w:val="green"/>
          <w:u w:val="single"/>
          <w:bdr w:val="single" w:sz="8" w:space="0" w:color="auto"/>
        </w:rPr>
        <w:t>untenable account of Black life, given this disposability</w:t>
      </w:r>
      <w:r w:rsidRPr="00465640">
        <w:rPr>
          <w:sz w:val="16"/>
        </w:rPr>
        <w:t xml:space="preserve">. The world is simply not organized in such a way that allows Blackness to not be seen, perceived, and dehumanized in relation to whites. </w:t>
      </w:r>
      <w:r w:rsidRPr="00465640">
        <w:rPr>
          <w:b/>
          <w:u w:val="single"/>
        </w:rPr>
        <w:t>No amount of evidence</w:t>
      </w:r>
      <w:r w:rsidRPr="00465640">
        <w:rPr>
          <w:sz w:val="16"/>
        </w:rPr>
        <w:t xml:space="preserve"> or argument </w:t>
      </w:r>
      <w:r w:rsidRPr="00465640">
        <w:rPr>
          <w:b/>
          <w:u w:val="single"/>
        </w:rPr>
        <w:t>seems to be able to displace the faith philosophers have in education, dialogue, and mutual understanding</w:t>
      </w:r>
      <w:r w:rsidRPr="00465640">
        <w:rPr>
          <w:sz w:val="16"/>
        </w:rPr>
        <w:t xml:space="preserve"> between Blacks and whites as the remedies of racism (Curry 2008). Generations of nonwhite philosophers have spent their careers and research showing the discipline the horrors of racism, xenophobia, and ethno-nationalist thinking, but there has been little to no change in departments or the discipline at large.</w:t>
      </w:r>
    </w:p>
    <w:p w14:paraId="038FB61E" w14:textId="77777777" w:rsidR="00B52D29" w:rsidRPr="00465640" w:rsidRDefault="00B52D29" w:rsidP="00B52D29">
      <w:pPr>
        <w:rPr>
          <w:sz w:val="16"/>
        </w:rPr>
      </w:pPr>
      <w:r w:rsidRPr="00465640">
        <w:rPr>
          <w:sz w:val="16"/>
        </w:rPr>
        <w:t xml:space="preserve">For many philosophers, the idea that racism is permanent is unthinkable. Despite the words and works of Black political theorists like the lawyer Robert F. Williams or Dr. Huey P. Newton, or even more canonically established Black figures like W. E. B. DuBois, Carter G. Woodson, Frantz Fanon, or Derrick Bell, philosophy as a discipline and </w:t>
      </w:r>
      <w:r w:rsidRPr="00465640">
        <w:rPr>
          <w:b/>
          <w:highlight w:val="green"/>
          <w:u w:val="single"/>
        </w:rPr>
        <w:t>philosophers</w:t>
      </w:r>
      <w:r w:rsidRPr="00465640">
        <w:rPr>
          <w:sz w:val="16"/>
          <w:highlight w:val="green"/>
        </w:rPr>
        <w:t xml:space="preserve"> </w:t>
      </w:r>
      <w:r w:rsidRPr="00465640">
        <w:rPr>
          <w:sz w:val="16"/>
        </w:rPr>
        <w:t xml:space="preserve">more generally </w:t>
      </w:r>
      <w:r w:rsidRPr="00465640">
        <w:rPr>
          <w:b/>
          <w:highlight w:val="green"/>
          <w:u w:val="single"/>
        </w:rPr>
        <w:t xml:space="preserve">refuse to acknowledge that racism remains </w:t>
      </w:r>
      <w:r w:rsidRPr="00465640">
        <w:rPr>
          <w:b/>
          <w:iCs/>
          <w:highlight w:val="green"/>
          <w:u w:val="single"/>
          <w:bdr w:val="single" w:sz="8" w:space="0" w:color="auto"/>
        </w:rPr>
        <w:t>the core and most determining aspect of America’s social processes</w:t>
      </w:r>
      <w:r w:rsidRPr="00465640">
        <w:rPr>
          <w:sz w:val="16"/>
        </w:rPr>
        <w:t xml:space="preserve">. Enamored by the stories of Blacks suffering, many scholarly conversations about Blackness and racism focus on the harm that Black individuals suffer at the hands of whites or the discipline of philosophy. Relatively few works actually analyze racism structurally or beyond identity at all. </w:t>
      </w:r>
      <w:r w:rsidRPr="00465640">
        <w:rPr>
          <w:b/>
          <w:bCs/>
          <w:u w:val="single"/>
        </w:rPr>
        <w:t>Philosophical analyses do not revolve around death or the material consequences of anti-Blackness</w:t>
      </w:r>
      <w:r w:rsidRPr="00465640">
        <w:rPr>
          <w:sz w:val="16"/>
        </w:rPr>
        <w:t>. Instead, the fear and anxiety that Black philosophers and graduate students share with whites become more worthwhile topics.</w:t>
      </w:r>
    </w:p>
    <w:p w14:paraId="3B4A50E6" w14:textId="77777777" w:rsidR="00B52D29" w:rsidRPr="00465640" w:rsidRDefault="00B52D29" w:rsidP="00B52D29"/>
    <w:p w14:paraId="2D0E63A5" w14:textId="77777777" w:rsidR="00B52D29" w:rsidRPr="00465640" w:rsidRDefault="00B52D29" w:rsidP="00B52D29"/>
    <w:p w14:paraId="1C116D7C" w14:textId="77777777" w:rsidR="00B52D29" w:rsidRPr="00465640" w:rsidRDefault="00B52D29" w:rsidP="00B52D29">
      <w:pPr>
        <w:keepNext/>
        <w:keepLines/>
        <w:spacing w:before="40" w:after="0"/>
        <w:outlineLvl w:val="3"/>
        <w:rPr>
          <w:rFonts w:eastAsiaTheme="majorEastAsia" w:cstheme="majorBidi"/>
          <w:b/>
          <w:iCs/>
        </w:rPr>
      </w:pPr>
      <w:r w:rsidRPr="00465640">
        <w:rPr>
          <w:rFonts w:eastAsiaTheme="majorEastAsia" w:cstheme="majorBidi"/>
          <w:b/>
          <w:iCs/>
        </w:rPr>
        <w:lastRenderedPageBreak/>
        <w:t xml:space="preserve">This </w:t>
      </w:r>
      <w:r w:rsidRPr="00465640">
        <w:rPr>
          <w:rFonts w:eastAsiaTheme="majorEastAsia" w:cstheme="majorBidi"/>
          <w:b/>
          <w:iCs/>
          <w:u w:val="single"/>
        </w:rPr>
        <w:t xml:space="preserve">turns the </w:t>
      </w:r>
      <w:proofErr w:type="spellStart"/>
      <w:r w:rsidRPr="00465640">
        <w:rPr>
          <w:rFonts w:eastAsiaTheme="majorEastAsia" w:cstheme="majorBidi"/>
          <w:b/>
          <w:iCs/>
          <w:u w:val="single"/>
        </w:rPr>
        <w:t>aff</w:t>
      </w:r>
      <w:proofErr w:type="spellEnd"/>
      <w:r w:rsidRPr="00465640">
        <w:rPr>
          <w:rFonts w:eastAsiaTheme="majorEastAsia" w:cstheme="majorBidi"/>
          <w:b/>
          <w:iCs/>
        </w:rPr>
        <w:t xml:space="preserve"> – America is </w:t>
      </w:r>
      <w:r w:rsidRPr="00465640">
        <w:rPr>
          <w:rFonts w:eastAsiaTheme="majorEastAsia" w:cstheme="majorBidi"/>
          <w:b/>
          <w:iCs/>
          <w:u w:val="single"/>
        </w:rPr>
        <w:t>organized</w:t>
      </w:r>
      <w:r w:rsidRPr="00465640">
        <w:rPr>
          <w:rFonts w:eastAsiaTheme="majorEastAsia" w:cstheme="majorBidi"/>
          <w:b/>
          <w:iCs/>
        </w:rPr>
        <w:t xml:space="preserve"> around the </w:t>
      </w:r>
      <w:r w:rsidRPr="00465640">
        <w:rPr>
          <w:rFonts w:eastAsiaTheme="majorEastAsia" w:cstheme="majorBidi"/>
          <w:b/>
          <w:iCs/>
          <w:u w:val="single"/>
        </w:rPr>
        <w:t>subjugation</w:t>
      </w:r>
      <w:r w:rsidRPr="00465640">
        <w:rPr>
          <w:rFonts w:eastAsiaTheme="majorEastAsia" w:cstheme="majorBidi"/>
          <w:b/>
          <w:iCs/>
        </w:rPr>
        <w:t xml:space="preserve"> and </w:t>
      </w:r>
      <w:r w:rsidRPr="00465640">
        <w:rPr>
          <w:rFonts w:eastAsiaTheme="majorEastAsia" w:cstheme="majorBidi"/>
          <w:b/>
          <w:iCs/>
          <w:u w:val="single"/>
        </w:rPr>
        <w:t>death</w:t>
      </w:r>
      <w:r w:rsidRPr="00465640">
        <w:rPr>
          <w:rFonts w:eastAsiaTheme="majorEastAsia" w:cstheme="majorBidi"/>
          <w:b/>
          <w:iCs/>
        </w:rPr>
        <w:t xml:space="preserve"> of non-white people – </w:t>
      </w:r>
      <w:r w:rsidRPr="00465640">
        <w:rPr>
          <w:rFonts w:eastAsiaTheme="majorEastAsia" w:cstheme="majorBidi"/>
          <w:b/>
          <w:iCs/>
          <w:u w:val="single"/>
        </w:rPr>
        <w:t>discriminatory applications</w:t>
      </w:r>
      <w:r w:rsidRPr="00465640">
        <w:rPr>
          <w:rFonts w:eastAsiaTheme="majorEastAsia" w:cstheme="majorBidi"/>
          <w:b/>
          <w:iCs/>
        </w:rPr>
        <w:t xml:space="preserve"> of their policy are </w:t>
      </w:r>
      <w:r w:rsidRPr="00465640">
        <w:rPr>
          <w:rFonts w:eastAsiaTheme="majorEastAsia" w:cstheme="majorBidi"/>
          <w:b/>
          <w:iCs/>
          <w:u w:val="single"/>
        </w:rPr>
        <w:t>inevitable</w:t>
      </w:r>
      <w:r w:rsidRPr="00465640">
        <w:rPr>
          <w:rFonts w:eastAsiaTheme="majorEastAsia" w:cstheme="majorBidi"/>
          <w:b/>
          <w:iCs/>
        </w:rPr>
        <w:t xml:space="preserve"> absent a recognition of </w:t>
      </w:r>
      <w:r w:rsidRPr="00465640">
        <w:rPr>
          <w:rFonts w:eastAsiaTheme="majorEastAsia" w:cstheme="majorBidi"/>
          <w:b/>
          <w:iCs/>
          <w:u w:val="single"/>
        </w:rPr>
        <w:t>racialization in the law</w:t>
      </w:r>
      <w:r w:rsidRPr="00465640">
        <w:rPr>
          <w:rFonts w:eastAsiaTheme="majorEastAsia" w:cstheme="majorBidi"/>
          <w:b/>
          <w:iCs/>
        </w:rPr>
        <w:t xml:space="preserve"> – their </w:t>
      </w:r>
      <w:r w:rsidRPr="00465640">
        <w:rPr>
          <w:rFonts w:eastAsiaTheme="majorEastAsia" w:cstheme="majorBidi"/>
          <w:b/>
          <w:iCs/>
          <w:u w:val="single"/>
        </w:rPr>
        <w:t>colorblindness</w:t>
      </w:r>
      <w:r w:rsidRPr="00465640">
        <w:rPr>
          <w:rFonts w:eastAsiaTheme="majorEastAsia" w:cstheme="majorBidi"/>
          <w:b/>
          <w:iCs/>
        </w:rPr>
        <w:t xml:space="preserve"> is </w:t>
      </w:r>
      <w:r w:rsidRPr="00465640">
        <w:rPr>
          <w:rFonts w:eastAsiaTheme="majorEastAsia" w:cstheme="majorBidi"/>
          <w:b/>
          <w:iCs/>
          <w:u w:val="single"/>
        </w:rPr>
        <w:t>mutually exclusive</w:t>
      </w:r>
      <w:r w:rsidRPr="00465640">
        <w:rPr>
          <w:rFonts w:eastAsiaTheme="majorEastAsia" w:cstheme="majorBidi"/>
          <w:b/>
          <w:iCs/>
        </w:rPr>
        <w:t xml:space="preserve"> with the necessary </w:t>
      </w:r>
      <w:r w:rsidRPr="00465640">
        <w:rPr>
          <w:rFonts w:eastAsiaTheme="majorEastAsia" w:cstheme="majorBidi"/>
          <w:b/>
          <w:iCs/>
          <w:u w:val="single"/>
        </w:rPr>
        <w:t>upheaval</w:t>
      </w:r>
      <w:r w:rsidRPr="00465640">
        <w:rPr>
          <w:rFonts w:eastAsiaTheme="majorEastAsia" w:cstheme="majorBidi"/>
          <w:b/>
          <w:iCs/>
        </w:rPr>
        <w:t xml:space="preserve"> of the racial dynamics that </w:t>
      </w:r>
      <w:r w:rsidRPr="00465640">
        <w:rPr>
          <w:rFonts w:eastAsiaTheme="majorEastAsia" w:cstheme="majorBidi"/>
          <w:b/>
          <w:iCs/>
          <w:u w:val="single"/>
        </w:rPr>
        <w:t>necessitate inequality</w:t>
      </w:r>
      <w:r w:rsidRPr="00465640">
        <w:rPr>
          <w:rFonts w:eastAsiaTheme="majorEastAsia" w:cstheme="majorBidi"/>
          <w:b/>
          <w:iCs/>
        </w:rPr>
        <w:t>.</w:t>
      </w:r>
    </w:p>
    <w:p w14:paraId="63A1FEE5" w14:textId="77777777" w:rsidR="00B52D29" w:rsidRPr="00465640" w:rsidRDefault="00B52D29" w:rsidP="00B52D29">
      <w:pPr>
        <w:tabs>
          <w:tab w:val="center" w:pos="8445"/>
        </w:tabs>
        <w:rPr>
          <w:sz w:val="16"/>
        </w:rPr>
      </w:pPr>
      <w:r w:rsidRPr="00465640">
        <w:rPr>
          <w:sz w:val="16"/>
        </w:rPr>
        <w:t xml:space="preserve">Tommy J. and </w:t>
      </w:r>
      <w:proofErr w:type="spellStart"/>
      <w:r w:rsidRPr="00465640">
        <w:rPr>
          <w:sz w:val="16"/>
        </w:rPr>
        <w:t>Gwenetta</w:t>
      </w:r>
      <w:proofErr w:type="spellEnd"/>
      <w:r w:rsidRPr="00465640">
        <w:rPr>
          <w:sz w:val="16"/>
        </w:rPr>
        <w:t xml:space="preserve">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58BC70A8" w14:textId="77777777" w:rsidR="00B52D29" w:rsidRPr="00465640" w:rsidRDefault="00B52D29" w:rsidP="00B52D29">
      <w:pPr>
        <w:rPr>
          <w:sz w:val="16"/>
        </w:rPr>
      </w:pPr>
      <w:r w:rsidRPr="00465640">
        <w:rPr>
          <w:sz w:val="16"/>
        </w:rPr>
        <w:t xml:space="preserve">It is now accepted fact that </w:t>
      </w:r>
      <w:r w:rsidRPr="00465640">
        <w:rPr>
          <w:b/>
          <w:u w:val="single"/>
        </w:rPr>
        <w:t>scientists have been able to demonstrate that race does not exist on a biological level, but instead was constructed by society</w:t>
      </w:r>
      <w:r w:rsidRPr="00465640">
        <w:rPr>
          <w:sz w:val="16"/>
        </w:rPr>
        <w:t xml:space="preserve">. Classifying race as a social construct conveys that there is a “process of endowing a group or concept with a delineation, name or reality” (Delgado and </w:t>
      </w:r>
      <w:proofErr w:type="spellStart"/>
      <w:r w:rsidRPr="00465640">
        <w:rPr>
          <w:sz w:val="16"/>
        </w:rPr>
        <w:t>Stefancic</w:t>
      </w:r>
      <w:proofErr w:type="spellEnd"/>
      <w:r w:rsidRPr="00465640">
        <w:rPr>
          <w:sz w:val="16"/>
        </w:rPr>
        <w:t xml:space="preserve"> 2012: 155). Race has a reality to it, a substance given by the historical and cultural projections of the specific society within which it is birthed. </w:t>
      </w:r>
      <w:r w:rsidRPr="00465640">
        <w:rPr>
          <w:b/>
          <w:u w:val="single"/>
        </w:rPr>
        <w:t>While philosophers commonly entertain</w:t>
      </w:r>
      <w:r w:rsidRPr="00465640">
        <w:rPr>
          <w:sz w:val="16"/>
        </w:rPr>
        <w:t xml:space="preserve">, at least at the theoretical level, </w:t>
      </w:r>
      <w:r w:rsidRPr="00465640">
        <w:rPr>
          <w:b/>
          <w:highlight w:val="green"/>
          <w:u w:val="single"/>
        </w:rPr>
        <w:t>the idea that race does not have any real consequence</w:t>
      </w:r>
      <w:r w:rsidRPr="00465640">
        <w:rPr>
          <w:b/>
          <w:u w:val="single"/>
        </w:rPr>
        <w:t xml:space="preserve">, </w:t>
      </w:r>
      <w:r w:rsidRPr="00465640">
        <w:rPr>
          <w:b/>
          <w:iCs/>
          <w:u w:val="single"/>
          <w:bdr w:val="single" w:sz="8" w:space="0" w:color="auto"/>
        </w:rPr>
        <w:t xml:space="preserve">that </w:t>
      </w:r>
      <w:r w:rsidRPr="00465640">
        <w:rPr>
          <w:b/>
          <w:iCs/>
          <w:highlight w:val="green"/>
          <w:u w:val="single"/>
          <w:bdr w:val="single" w:sz="8" w:space="0" w:color="auto"/>
        </w:rPr>
        <w:t>is a pernicious supposition</w:t>
      </w:r>
      <w:r w:rsidRPr="00465640">
        <w:rPr>
          <w:sz w:val="16"/>
        </w:rPr>
        <w:t xml:space="preserve">. </w:t>
      </w:r>
      <w:proofErr w:type="spellStart"/>
      <w:r w:rsidRPr="00465640">
        <w:rPr>
          <w:sz w:val="16"/>
        </w:rPr>
        <w:t>Tessman</w:t>
      </w:r>
      <w:proofErr w:type="spellEnd"/>
      <w:r w:rsidRPr="00465640">
        <w:rPr>
          <w:sz w:val="16"/>
        </w:rPr>
        <w:t xml:space="preserve"> and </w:t>
      </w:r>
      <w:proofErr w:type="gramStart"/>
      <w:r w:rsidRPr="00465640">
        <w:rPr>
          <w:sz w:val="16"/>
        </w:rPr>
        <w:t>On</w:t>
      </w:r>
      <w:proofErr w:type="gramEnd"/>
      <w:r w:rsidRPr="00465640">
        <w:rPr>
          <w:sz w:val="16"/>
        </w:rPr>
        <w:t xml:space="preserve"> (2001: 5) suggest that “</w:t>
      </w:r>
      <w:r w:rsidRPr="00465640">
        <w:rPr>
          <w:b/>
          <w:u w:val="single"/>
        </w:rPr>
        <w:t xml:space="preserve">an analysis of racialization as the process of the social construction of race can lead theorists away from the possibility of </w:t>
      </w:r>
      <w:r w:rsidRPr="00465640">
        <w:rPr>
          <w:b/>
          <w:iCs/>
          <w:u w:val="single"/>
          <w:bdr w:val="single" w:sz="8" w:space="0" w:color="auto"/>
        </w:rPr>
        <w:t>race-conscious strategies for struggling against racism</w:t>
      </w:r>
      <w:r w:rsidRPr="00465640">
        <w:rPr>
          <w:sz w:val="16"/>
        </w:rPr>
        <w:t xml:space="preserve">.” </w:t>
      </w:r>
      <w:r w:rsidRPr="00465640">
        <w:rPr>
          <w:b/>
          <w:highlight w:val="green"/>
          <w:u w:val="single"/>
        </w:rPr>
        <w:t>If the issues surrounding race</w:t>
      </w:r>
      <w:r w:rsidRPr="00465640">
        <w:rPr>
          <w:b/>
          <w:u w:val="single"/>
        </w:rPr>
        <w:t xml:space="preserve"> and racism </w:t>
      </w:r>
      <w:r w:rsidRPr="00465640">
        <w:rPr>
          <w:b/>
          <w:highlight w:val="green"/>
          <w:u w:val="single"/>
        </w:rPr>
        <w:t xml:space="preserve">are not addressed, minorities will </w:t>
      </w:r>
      <w:r w:rsidRPr="00465640">
        <w:rPr>
          <w:b/>
          <w:iCs/>
          <w:highlight w:val="green"/>
          <w:u w:val="single"/>
          <w:bdr w:val="single" w:sz="8" w:space="0" w:color="auto"/>
        </w:rPr>
        <w:t>still fall victim to unfair treatment</w:t>
      </w:r>
      <w:r w:rsidRPr="00465640">
        <w:rPr>
          <w:b/>
          <w:highlight w:val="green"/>
          <w:u w:val="single"/>
        </w:rPr>
        <w:t xml:space="preserve"> in education, housing, and the court systems</w:t>
      </w:r>
      <w:r w:rsidRPr="00465640">
        <w:rPr>
          <w:sz w:val="16"/>
        </w:rPr>
        <w:t>.</w:t>
      </w:r>
    </w:p>
    <w:p w14:paraId="503AB239" w14:textId="77777777" w:rsidR="00B52D29" w:rsidRPr="00465640" w:rsidRDefault="00B52D29" w:rsidP="00B52D29">
      <w:pPr>
        <w:rPr>
          <w:sz w:val="16"/>
        </w:rPr>
      </w:pPr>
      <w:r w:rsidRPr="00465640">
        <w:rPr>
          <w:sz w:val="16"/>
        </w:rPr>
        <w:t xml:space="preserve">Although the concept of race is socially constructed, the populations most affected by racialization and racial disparities agree that </w:t>
      </w:r>
      <w:r w:rsidRPr="00465640">
        <w:rPr>
          <w:b/>
          <w:highlight w:val="green"/>
          <w:u w:val="single"/>
        </w:rPr>
        <w:t xml:space="preserve">there are still real consequences </w:t>
      </w:r>
      <w:r w:rsidRPr="00465640">
        <w:rPr>
          <w:b/>
          <w:u w:val="single"/>
        </w:rPr>
        <w:t xml:space="preserve">to race </w:t>
      </w:r>
      <w:r w:rsidRPr="00465640">
        <w:rPr>
          <w:b/>
          <w:highlight w:val="green"/>
          <w:u w:val="single"/>
        </w:rPr>
        <w:t>because of its embeddedness within</w:t>
      </w:r>
      <w:r w:rsidRPr="00465640">
        <w:rPr>
          <w:sz w:val="16"/>
        </w:rPr>
        <w:t xml:space="preserve"> practically </w:t>
      </w:r>
      <w:r w:rsidRPr="00465640">
        <w:rPr>
          <w:b/>
          <w:iCs/>
          <w:highlight w:val="green"/>
          <w:u w:val="single"/>
          <w:bdr w:val="single" w:sz="8" w:space="0" w:color="auto"/>
        </w:rPr>
        <w:t>all facets of American society</w:t>
      </w:r>
      <w:r w:rsidRPr="00465640">
        <w:rPr>
          <w:b/>
          <w:highlight w:val="green"/>
          <w:u w:val="single"/>
        </w:rPr>
        <w:t xml:space="preserve">. Race consciousness is </w:t>
      </w:r>
      <w:r w:rsidRPr="00465640">
        <w:rPr>
          <w:b/>
          <w:iCs/>
          <w:highlight w:val="green"/>
          <w:u w:val="single"/>
          <w:bdr w:val="single" w:sz="8" w:space="0" w:color="auto"/>
        </w:rPr>
        <w:t>necessary to diagnose the function</w:t>
      </w:r>
      <w:r w:rsidRPr="00465640">
        <w:rPr>
          <w:sz w:val="16"/>
          <w:highlight w:val="green"/>
        </w:rPr>
        <w:t xml:space="preserve"> </w:t>
      </w:r>
      <w:r w:rsidRPr="00465640">
        <w:rPr>
          <w:sz w:val="16"/>
        </w:rPr>
        <w:t xml:space="preserve">and effects </w:t>
      </w:r>
      <w:r w:rsidRPr="00465640">
        <w:rPr>
          <w:b/>
          <w:highlight w:val="green"/>
          <w:u w:val="single"/>
        </w:rPr>
        <w:t xml:space="preserve">of </w:t>
      </w:r>
      <w:r w:rsidRPr="00465640">
        <w:rPr>
          <w:b/>
          <w:iCs/>
          <w:highlight w:val="green"/>
          <w:u w:val="single"/>
          <w:bdr w:val="single" w:sz="8" w:space="0" w:color="auto"/>
        </w:rPr>
        <w:t>racialization in law, policy, and social interactions</w:t>
      </w:r>
      <w:r w:rsidRPr="00465640">
        <w:rPr>
          <w:sz w:val="16"/>
        </w:rPr>
        <w:t xml:space="preserve">. As the sociologist Michael Banton (2001: 164) argues, some elements of the racial idiom are still needed in law because “the concept of a racial group is the price to be paid for a law against indirect discrimination.” Contrary to the idea that race is mere societal rhetoric, Banton argues that the language of race is needed in law to combat prejudice and discrimination against victim groups. This point is made extremely clear by the data presented by Michelle Alexander in The New Jim Crow: Colorblindness in the Age of Mass Incarceration. She argues that </w:t>
      </w:r>
      <w:r w:rsidRPr="00465640">
        <w:rPr>
          <w:b/>
          <w:highlight w:val="green"/>
          <w:u w:val="single"/>
        </w:rPr>
        <w:t>racism is a driving force behind social organization</w:t>
      </w:r>
      <w:r w:rsidRPr="00465640">
        <w:rPr>
          <w:b/>
          <w:u w:val="single"/>
        </w:rPr>
        <w:t xml:space="preserve">—an architecture around which social hierarchy and disparity accumulate. Racism </w:t>
      </w:r>
      <w:r w:rsidRPr="00465640">
        <w:rPr>
          <w:b/>
          <w:highlight w:val="green"/>
          <w:u w:val="single"/>
        </w:rPr>
        <w:t xml:space="preserve">explains why the penal system is filled with Black men </w:t>
      </w:r>
      <w:r w:rsidRPr="00465640">
        <w:rPr>
          <w:b/>
          <w:u w:val="single"/>
        </w:rPr>
        <w:t>who are incarcerated and how labeling them as felons</w:t>
      </w:r>
      <w:r w:rsidRPr="00465640">
        <w:rPr>
          <w:sz w:val="16"/>
        </w:rPr>
        <w:t xml:space="preserve">, primarily due to the criminalization of drugs, </w:t>
      </w:r>
      <w:r w:rsidRPr="00465640">
        <w:rPr>
          <w:b/>
          <w:highlight w:val="green"/>
          <w:u w:val="single"/>
        </w:rPr>
        <w:t>causes them to lose their basic civil rights</w:t>
      </w:r>
      <w:r w:rsidRPr="00465640">
        <w:rPr>
          <w:sz w:val="16"/>
        </w:rPr>
        <w:t xml:space="preserve">. The Anti-Drug Abuse Act of 1988, passed by Congress as part of the War on Drugs, called for strict lease enforcement and eviction of public housing tenants who engage in criminal activity (Alexander 2010: 142). In the spirit of the Anti-Drug Abuse Act, the Clinton Administration sought to strengthen the law in 1996, adding </w:t>
      </w:r>
      <w:r w:rsidRPr="00465640">
        <w:rPr>
          <w:b/>
          <w:highlight w:val="green"/>
          <w:u w:val="single"/>
        </w:rPr>
        <w:t>the “One Strike and You’re Out”</w:t>
      </w:r>
      <w:r w:rsidRPr="00465640">
        <w:rPr>
          <w:sz w:val="16"/>
          <w:highlight w:val="green"/>
        </w:rPr>
        <w:t xml:space="preserve"> </w:t>
      </w:r>
      <w:r w:rsidRPr="00465640">
        <w:rPr>
          <w:sz w:val="16"/>
        </w:rPr>
        <w:t xml:space="preserve">legislation whose goal is to prevent people with criminal records from being able to live in public housing. This </w:t>
      </w:r>
      <w:r w:rsidRPr="00465640">
        <w:rPr>
          <w:b/>
          <w:u w:val="single"/>
        </w:rPr>
        <w:t xml:space="preserve">measure to “crack down” on crime </w:t>
      </w:r>
      <w:r w:rsidRPr="00465640">
        <w:rPr>
          <w:b/>
          <w:highlight w:val="green"/>
          <w:u w:val="single"/>
        </w:rPr>
        <w:t xml:space="preserve">has had a debilitating effect on the family lives of people of color </w:t>
      </w:r>
      <w:r w:rsidRPr="00465640">
        <w:rPr>
          <w:b/>
          <w:u w:val="single"/>
        </w:rPr>
        <w:t>living in public housing units</w:t>
      </w:r>
      <w:r w:rsidRPr="00465640">
        <w:rPr>
          <w:sz w:val="16"/>
        </w:rPr>
        <w:t>.</w:t>
      </w:r>
    </w:p>
    <w:p w14:paraId="4E5429E9" w14:textId="77777777" w:rsidR="00A928C7" w:rsidRDefault="00B52D29" w:rsidP="00B52D29">
      <w:pPr>
        <w:rPr>
          <w:sz w:val="16"/>
        </w:rPr>
      </w:pPr>
      <w:r w:rsidRPr="00465640">
        <w:rPr>
          <w:b/>
          <w:iCs/>
          <w:highlight w:val="green"/>
          <w:u w:val="single"/>
          <w:bdr w:val="single" w:sz="8" w:space="0" w:color="auto"/>
        </w:rPr>
        <w:lastRenderedPageBreak/>
        <w:t>America is organized around the subjugation, death, and political suppression of racialized people’s voice</w:t>
      </w:r>
      <w:r w:rsidRPr="00465640">
        <w:rPr>
          <w:sz w:val="16"/>
        </w:rPr>
        <w:t>.</w:t>
      </w:r>
    </w:p>
    <w:p w14:paraId="4ABA196D" w14:textId="77777777" w:rsidR="00A928C7" w:rsidRDefault="00A928C7" w:rsidP="00B52D29">
      <w:pPr>
        <w:rPr>
          <w:sz w:val="16"/>
        </w:rPr>
      </w:pPr>
    </w:p>
    <w:p w14:paraId="76D422B3" w14:textId="0DD8A18B" w:rsidR="00B52D29" w:rsidRPr="00465640" w:rsidRDefault="00B52D29" w:rsidP="00B52D29">
      <w:pPr>
        <w:rPr>
          <w:sz w:val="16"/>
        </w:rPr>
      </w:pPr>
      <w:r w:rsidRPr="00465640">
        <w:rPr>
          <w:sz w:val="16"/>
        </w:rPr>
        <w:t xml:space="preserve"> Even under the ethno-nationalist regime of Donald Trump, there is a reactionary consensus that has reemerged, namely, that a truly white supremacist society is colorblind. This follows a similar logic as the dissent of Justice John Harlan in Plessy v. Ferguson (1896):</w:t>
      </w:r>
    </w:p>
    <w:p w14:paraId="43441FBE" w14:textId="77777777" w:rsidR="00B52D29" w:rsidRPr="00465640" w:rsidRDefault="00B52D29" w:rsidP="00B52D29">
      <w:pPr>
        <w:rPr>
          <w:sz w:val="16"/>
        </w:rPr>
      </w:pPr>
      <w:r w:rsidRPr="00465640">
        <w:rPr>
          <w:sz w:val="16"/>
        </w:rPr>
        <w:t>The white race deems itself to be the dominant race in this country. And so it is, in prestige, in achievements, in education, in wealth, and in power. So, I doubt not, it will continue to be for all time, if it remains true to its great heritage and holds fast to the principles of constitutional liberty. But in the view of the Constitution, in the eye of the law, there is in this country no superior, dominant, ruling class of citizens. There is no caste here. Our Constitution is color-blind and neither knows nor tolerates classes among citizens. In respect of civil rights, all citizens are equal before the law.</w:t>
      </w:r>
    </w:p>
    <w:p w14:paraId="27829976" w14:textId="77777777" w:rsidR="00B52D29" w:rsidRPr="00465640" w:rsidRDefault="00B52D29" w:rsidP="00B52D29">
      <w:pPr>
        <w:rPr>
          <w:sz w:val="16"/>
        </w:rPr>
      </w:pPr>
      <w:r w:rsidRPr="00465640">
        <w:rPr>
          <w:b/>
          <w:u w:val="single"/>
        </w:rPr>
        <w:t>Notice</w:t>
      </w:r>
      <w:r w:rsidRPr="00465640">
        <w:rPr>
          <w:sz w:val="16"/>
        </w:rPr>
        <w:t xml:space="preserve"> how </w:t>
      </w:r>
      <w:r w:rsidRPr="00465640">
        <w:rPr>
          <w:b/>
          <w:u w:val="single"/>
        </w:rPr>
        <w:t>the assumption</w:t>
      </w:r>
      <w:r w:rsidRPr="00465640">
        <w:rPr>
          <w:sz w:val="16"/>
        </w:rPr>
        <w:t xml:space="preserve"> behind Harlan’s words asserts </w:t>
      </w:r>
      <w:r w:rsidRPr="00465640">
        <w:rPr>
          <w:b/>
          <w:u w:val="single"/>
        </w:rPr>
        <w:t xml:space="preserve">that the law guarantees equality, while the disparities in society are due to the racial superiority of the white race. In this sense, </w:t>
      </w:r>
      <w:r w:rsidRPr="00465640">
        <w:rPr>
          <w:b/>
          <w:highlight w:val="green"/>
          <w:u w:val="single"/>
        </w:rPr>
        <w:t xml:space="preserve">race </w:t>
      </w:r>
      <w:r w:rsidRPr="00465640">
        <w:rPr>
          <w:b/>
          <w:u w:val="single"/>
        </w:rPr>
        <w:t xml:space="preserve">is irrelevant in law, but </w:t>
      </w:r>
      <w:r w:rsidRPr="00465640">
        <w:rPr>
          <w:b/>
          <w:iCs/>
          <w:highlight w:val="green"/>
          <w:u w:val="single"/>
          <w:bdr w:val="single" w:sz="8" w:space="0" w:color="auto"/>
        </w:rPr>
        <w:t xml:space="preserve">undergirds the dynamics that produce inequality in </w:t>
      </w:r>
      <w:r w:rsidRPr="00465640">
        <w:rPr>
          <w:b/>
          <w:iCs/>
          <w:u w:val="single"/>
          <w:bdr w:val="single" w:sz="8" w:space="0" w:color="auto"/>
        </w:rPr>
        <w:t xml:space="preserve">the </w:t>
      </w:r>
      <w:r w:rsidRPr="00465640">
        <w:rPr>
          <w:b/>
          <w:iCs/>
          <w:highlight w:val="green"/>
          <w:u w:val="single"/>
          <w:bdr w:val="single" w:sz="8" w:space="0" w:color="auto"/>
        </w:rPr>
        <w:t>society</w:t>
      </w:r>
      <w:r w:rsidRPr="00465640">
        <w:rPr>
          <w:sz w:val="16"/>
        </w:rPr>
        <w:t>. Harlan believed that white supremacy was natural. He suggested, like many white liberals and conservatives today, that race should not matter in policy and the law, and that the social consequences that befall racial groups are the result of their superior or inferior racial traits.</w:t>
      </w:r>
    </w:p>
    <w:p w14:paraId="58460AC0" w14:textId="77777777" w:rsidR="00B52D29" w:rsidRPr="00465640" w:rsidRDefault="00B52D29" w:rsidP="00B52D29">
      <w:pPr>
        <w:rPr>
          <w:sz w:val="16"/>
        </w:rPr>
      </w:pPr>
      <w:r w:rsidRPr="00465640">
        <w:rPr>
          <w:sz w:val="16"/>
        </w:rPr>
        <w:t xml:space="preserve">Not even a decade ago, white America celebrated being post-racial. The election of President Barack Obama seemed to be a great leap forward and evidence that the United States, as a majority white country, had indeed moved to a place where race did not indicate the capacity of an individual. However, racial progress is interpreted differently by the oppressed populations. </w:t>
      </w:r>
      <w:r w:rsidRPr="00465640">
        <w:rPr>
          <w:b/>
          <w:u w:val="single"/>
        </w:rPr>
        <w:t>Racism has always existed in American society and continues to be a major problem for</w:t>
      </w:r>
      <w:r w:rsidRPr="00465640">
        <w:rPr>
          <w:sz w:val="16"/>
        </w:rPr>
        <w:t xml:space="preserve"> many </w:t>
      </w:r>
      <w:r w:rsidRPr="00465640">
        <w:rPr>
          <w:b/>
          <w:u w:val="single"/>
        </w:rPr>
        <w:t>people of color</w:t>
      </w:r>
      <w:r w:rsidRPr="00465640">
        <w:rPr>
          <w:sz w:val="16"/>
        </w:rPr>
        <w:t xml:space="preserve"> who live in the United States. </w:t>
      </w:r>
      <w:r w:rsidRPr="00465640">
        <w:rPr>
          <w:b/>
          <w:u w:val="single"/>
        </w:rPr>
        <w:t>The</w:t>
      </w:r>
      <w:r w:rsidRPr="00465640">
        <w:rPr>
          <w:sz w:val="16"/>
        </w:rPr>
        <w:t xml:space="preserve"> recent </w:t>
      </w:r>
      <w:r w:rsidRPr="00465640">
        <w:rPr>
          <w:b/>
          <w:u w:val="single"/>
        </w:rPr>
        <w:t>election of</w:t>
      </w:r>
      <w:r w:rsidRPr="00465640">
        <w:rPr>
          <w:sz w:val="16"/>
        </w:rPr>
        <w:t xml:space="preserve"> President Donald </w:t>
      </w:r>
      <w:r w:rsidRPr="00465640">
        <w:rPr>
          <w:b/>
          <w:u w:val="single"/>
        </w:rPr>
        <w:t>Trump showed that there are always going to be consequences for disrupting</w:t>
      </w:r>
      <w:r w:rsidRPr="00465640">
        <w:rPr>
          <w:sz w:val="16"/>
        </w:rPr>
        <w:t xml:space="preserve"> the grand narrative of </w:t>
      </w:r>
      <w:r w:rsidRPr="00465640">
        <w:rPr>
          <w:b/>
          <w:u w:val="single"/>
        </w:rPr>
        <w:t>white supremacy</w:t>
      </w:r>
      <w:r w:rsidRPr="00465640">
        <w:rPr>
          <w:sz w:val="16"/>
        </w:rPr>
        <w:t xml:space="preserve">. Perhaps the best way to understand this backlash that resulted in the election of Trump is through a measure of covert or overt racism. </w:t>
      </w:r>
      <w:r w:rsidRPr="00465640">
        <w:rPr>
          <w:b/>
          <w:highlight w:val="green"/>
          <w:u w:val="single"/>
        </w:rPr>
        <w:t xml:space="preserve">While many philosophers maintain that it is desirable to live in a colorblind society </w:t>
      </w:r>
      <w:r w:rsidRPr="00465640">
        <w:rPr>
          <w:b/>
          <w:u w:val="single"/>
        </w:rPr>
        <w:t xml:space="preserve">where race does not matter, </w:t>
      </w:r>
      <w:r w:rsidRPr="00465640">
        <w:rPr>
          <w:b/>
          <w:highlight w:val="green"/>
          <w:u w:val="single"/>
        </w:rPr>
        <w:t xml:space="preserve">social science research has </w:t>
      </w:r>
      <w:r w:rsidRPr="00465640">
        <w:rPr>
          <w:b/>
          <w:iCs/>
          <w:highlight w:val="green"/>
          <w:u w:val="single"/>
          <w:bdr w:val="single" w:sz="8" w:space="0" w:color="auto"/>
        </w:rPr>
        <w:t>vehemently rejected this notion</w:t>
      </w:r>
      <w:r w:rsidRPr="00465640">
        <w:rPr>
          <w:sz w:val="16"/>
        </w:rPr>
        <w:t xml:space="preserve">. Joe Feagin’s theory of systemic racism is beneficial for race analysis because it places white agents at the front of racial oppression. </w:t>
      </w:r>
      <w:r w:rsidRPr="00465640">
        <w:rPr>
          <w:b/>
          <w:u w:val="single"/>
        </w:rPr>
        <w:t xml:space="preserve">Feagin </w:t>
      </w:r>
      <w:r w:rsidRPr="00465640">
        <w:rPr>
          <w:sz w:val="16"/>
        </w:rPr>
        <w:t xml:space="preserve">(2012: 937) </w:t>
      </w:r>
      <w:r w:rsidRPr="00465640">
        <w:rPr>
          <w:b/>
          <w:u w:val="single"/>
        </w:rPr>
        <w:t xml:space="preserve">refers to systemic racism as “the foundational, large-scale and inescapable hierarchical system of US racial oppression devised and maintained by whites and directed at people of color.” </w:t>
      </w:r>
      <w:r w:rsidRPr="00465640">
        <w:rPr>
          <w:sz w:val="16"/>
        </w:rPr>
        <w:t xml:space="preserve">Racism is seen from a structural view and negatively impacts people of color because whites dominate the structures that dictate the order and organization of society. Systemic racism, as described by Feagin (2006), consists of six parts: the patterns of impoverishment and unjust enrichment and their transmission over time; the resulting vested group interests and the alienating racist relations; the cost and burdens of racism; the important role of white elites; the rationalization of racial oppression in a white-racist framing; and continuing resistance to racism. Feagin challenges Harlan’s explanation for white supremacy: instead of </w:t>
      </w:r>
      <w:r w:rsidRPr="00465640">
        <w:rPr>
          <w:b/>
          <w:highlight w:val="green"/>
          <w:u w:val="single"/>
        </w:rPr>
        <w:t>whites</w:t>
      </w:r>
      <w:r w:rsidRPr="00465640">
        <w:rPr>
          <w:sz w:val="16"/>
          <w:highlight w:val="green"/>
        </w:rPr>
        <w:t xml:space="preserve"> </w:t>
      </w:r>
      <w:r w:rsidRPr="00465640">
        <w:rPr>
          <w:sz w:val="16"/>
        </w:rPr>
        <w:t xml:space="preserve">being inherently superior, they </w:t>
      </w:r>
      <w:r w:rsidRPr="00465640">
        <w:rPr>
          <w:b/>
          <w:highlight w:val="green"/>
          <w:u w:val="single"/>
        </w:rPr>
        <w:t>rely on institutional racism to produce social structures that reward and elevate whites</w:t>
      </w:r>
      <w:r w:rsidRPr="00465640">
        <w:rPr>
          <w:sz w:val="16"/>
        </w:rPr>
        <w:t>.</w:t>
      </w:r>
    </w:p>
    <w:p w14:paraId="12173B26" w14:textId="77777777" w:rsidR="00B52D29" w:rsidRPr="00465640" w:rsidRDefault="00B52D29" w:rsidP="00B52D29">
      <w:pPr>
        <w:rPr>
          <w:sz w:val="16"/>
        </w:rPr>
      </w:pPr>
    </w:p>
    <w:p w14:paraId="2044DAA7" w14:textId="77777777" w:rsidR="00B52D29" w:rsidRPr="00465640" w:rsidRDefault="00B52D29" w:rsidP="00B52D29"/>
    <w:p w14:paraId="0C84F4D7" w14:textId="77777777" w:rsidR="00B52D29" w:rsidRPr="00465640" w:rsidRDefault="00B52D29" w:rsidP="00B52D29"/>
    <w:p w14:paraId="63B18A1C" w14:textId="77777777" w:rsidR="00B52D29" w:rsidRPr="003D6C6A" w:rsidRDefault="00B52D29" w:rsidP="00B52D29">
      <w:pPr>
        <w:pStyle w:val="Heading4"/>
        <w:rPr>
          <w:rFonts w:cs="Arial"/>
        </w:rPr>
      </w:pPr>
      <w:r w:rsidRPr="003D6C6A">
        <w:rPr>
          <w:rFonts w:cs="Arial"/>
        </w:rPr>
        <w:lastRenderedPageBreak/>
        <w:t>The role of debate</w:t>
      </w:r>
      <w:r>
        <w:rPr>
          <w:rFonts w:cs="Arial"/>
        </w:rPr>
        <w:t xml:space="preserve"> and the alternative</w:t>
      </w:r>
      <w:r w:rsidRPr="003D6C6A">
        <w:rPr>
          <w:rFonts w:cs="Arial"/>
        </w:rPr>
        <w:t xml:space="preserve"> is to surrender to blackness.</w:t>
      </w:r>
    </w:p>
    <w:p w14:paraId="2D0C423E" w14:textId="77777777" w:rsidR="00B52D29" w:rsidRPr="003D6C6A" w:rsidRDefault="00B52D29" w:rsidP="00B52D29">
      <w:pPr>
        <w:rPr>
          <w:sz w:val="16"/>
        </w:rPr>
      </w:pPr>
      <w:r w:rsidRPr="003D6C6A">
        <w:rPr>
          <w:rStyle w:val="Style13ptBold"/>
        </w:rPr>
        <w:t>Brady and Murillo 14</w:t>
      </w:r>
      <w:r w:rsidRPr="003D6C6A">
        <w:rPr>
          <w:b/>
          <w:sz w:val="16"/>
        </w:rPr>
        <w:t xml:space="preserve"> </w:t>
      </w:r>
      <w:r w:rsidRPr="003D6C6A">
        <w:rPr>
          <w:sz w:val="16"/>
        </w:rPr>
        <w:t xml:space="preserve">[Nicholas and John, “Black Imperative: A Forum on Solidarity in the Age of Coalition,” January 26, 2014, http://outofnowhereblog.wordpress.com/2014/01/26/black-imperative-a-forum-on-solidarity-in-the-age-of-coalition/, John Murillo III is a PhD student in the English department at Brown University, and a graduate of the University of California, Irvine, with bachelor’s degrees in Cognitive Science and English. His research interests are broad, and include extensive engagements with and within: Black Studies–particularly Afro-Pessimism–Narrative Theory; Theoretical Physics; Astrophysics; Cosmology; and Neuroscience. </w:t>
      </w:r>
      <w:r w:rsidRPr="003D6C6A">
        <w:rPr>
          <w:rFonts w:eastAsia="Times New Roman"/>
          <w:sz w:val="16"/>
          <w:szCs w:val="18"/>
          <w:bdr w:val="none" w:sz="0" w:space="0" w:color="auto" w:frame="1"/>
          <w:shd w:val="clear" w:color="auto" w:fill="FFFFFF"/>
        </w:rPr>
        <w:t>Nicholas Brady</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is an activist-scholar from Baltimore, Maryland.</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He was also a recent graduate of Johns Hopkins with a bachelor’s degree in Philosophy and currently a doctoral student at the University of California-Irvine Culture and Theory program.</w:t>
      </w:r>
      <w:r w:rsidRPr="003D6C6A">
        <w:rPr>
          <w:sz w:val="16"/>
        </w:rPr>
        <w:t>]</w:t>
      </w:r>
    </w:p>
    <w:p w14:paraId="4A5617D8" w14:textId="77777777" w:rsidR="00B52D29" w:rsidRPr="003D6C6A" w:rsidRDefault="00B52D29" w:rsidP="00B52D29">
      <w:pPr>
        <w:rPr>
          <w:sz w:val="16"/>
        </w:rPr>
      </w:pPr>
      <w:r w:rsidRPr="003D6C6A">
        <w:rPr>
          <w:sz w:val="16"/>
        </w:rPr>
        <w:t xml:space="preserve">“Surrender to blackness.” A grammatical imperative. Grammatical because syntactically it marks a command to or demand of a generalized addressee: “(Everyone) surrender to blackness.” </w:t>
      </w:r>
      <w:r w:rsidRPr="003D6C6A">
        <w:rPr>
          <w:rStyle w:val="StyleUnderline"/>
        </w:rPr>
        <w:t>Grammatical because the black flesh scarred and tattooed by these illegible hieroglyphics enunciates at the level of symbolic and ontological world orders: “</w:t>
      </w:r>
      <w:r w:rsidRPr="003D6C6A">
        <w:rPr>
          <w:rStyle w:val="StyleUnderline"/>
          <w:highlight w:val="green"/>
        </w:rPr>
        <w:t xml:space="preserve">Surrender to blackness” is a command at the level of the foundations of thought and being </w:t>
      </w:r>
      <w:r w:rsidRPr="003D6C6A">
        <w:rPr>
          <w:rStyle w:val="StyleUnderline"/>
        </w:rPr>
        <w:t xml:space="preserve">themselves; grammatical. Imperative because </w:t>
      </w:r>
      <w:r w:rsidRPr="003D6C6A">
        <w:rPr>
          <w:rStyle w:val="StyleUnderline"/>
          <w:highlight w:val="green"/>
        </w:rPr>
        <w:t>if there is any hope for a revolutionary praxis</w:t>
      </w:r>
      <w:r w:rsidRPr="003D6C6A">
        <w:rPr>
          <w:rStyle w:val="StyleUnderline"/>
        </w:rPr>
        <w:t xml:space="preserve"> along any lines—race, class, gender, sexuality, (dis)ability—</w:t>
      </w:r>
      <w:r w:rsidRPr="003D6C6A">
        <w:rPr>
          <w:rStyle w:val="StyleUnderline"/>
          <w:highlight w:val="green"/>
        </w:rPr>
        <w:t>it must centralize</w:t>
      </w:r>
      <w:r w:rsidRPr="003D6C6A">
        <w:rPr>
          <w:rStyle w:val="StyleUnderline"/>
        </w:rPr>
        <w:t xml:space="preserve">, which is to say look in the face of, which is to say begin to the work of real love for, the </w:t>
      </w:r>
      <w:r w:rsidRPr="003D6C6A">
        <w:rPr>
          <w:rStyle w:val="StyleUnderline"/>
          <w:highlight w:val="green"/>
        </w:rPr>
        <w:t>blackness</w:t>
      </w:r>
      <w:r w:rsidRPr="003D6C6A">
        <w:rPr>
          <w:rStyle w:val="StyleUnderline"/>
        </w:rPr>
        <w:t xml:space="preserve"> [preposition] which “an authentic upheaval might be born.”</w:t>
      </w:r>
      <w:r w:rsidRPr="003D6C6A">
        <w:rPr>
          <w:sz w:val="16"/>
        </w:rPr>
        <w:t xml:space="preserve"> #BlackPowerYellowPeril failed to recognize this imperative as legible, let alone heed and meet its command/demand. Created by Suey Park (@suey_park), the hashtag sought to draw from and build upon the accomplishments of Black womyn activists on twitter and </w:t>
      </w:r>
      <w:proofErr w:type="spellStart"/>
      <w:r w:rsidRPr="003D6C6A">
        <w:rPr>
          <w:sz w:val="16"/>
        </w:rPr>
        <w:t>tumblr</w:t>
      </w:r>
      <w:proofErr w:type="spellEnd"/>
      <w:r w:rsidRPr="003D6C6A">
        <w:rPr>
          <w:sz w:val="16"/>
        </w:rPr>
        <w:t xml:space="preserve"> who have long mobilized to generate productive and revolutionary interjections into the world’s violently antiblack discourses (see, for example, #solidarityisforwhitewomen, and #blackmaleprivilege) through extended, communal commentary, usually in direct opposition to the censoring strictures of any kind of respectability politics. Discussions about and within the hashtag can be found here, here, here, </w:t>
      </w:r>
      <w:proofErr w:type="gramStart"/>
      <w:r w:rsidRPr="003D6C6A">
        <w:rPr>
          <w:sz w:val="16"/>
        </w:rPr>
        <w:t>here(</w:t>
      </w:r>
      <w:proofErr w:type="gramEnd"/>
      <w:r w:rsidRPr="003D6C6A">
        <w:rPr>
          <w:sz w:val="16"/>
        </w:rPr>
        <w:t xml:space="preserve">though this is very hasty, a bit shortsighted, and still not doing much more than glancing at, as opposed to engaging blackness), and here. But broadly, the intentions of the hashtag are founded upon a belief in the possibility of solidarity/coalition politics between Blacks and Asians, seeking to challenge persistent “tensions” between the communities for the sake of a common struggle against ‘white supremacy.’ For those nonblack participants, the drive toward solidarity represents a purely innocent and unquestioned, unquestionable, desire. All critiques of Asian antiblackness are rendered as derailing the move toward solidarity, for they are to bring up the obvious – </w:t>
      </w:r>
      <w:proofErr w:type="gramStart"/>
      <w:r w:rsidRPr="003D6C6A">
        <w:rPr>
          <w:sz w:val="16"/>
        </w:rPr>
        <w:t>clearly</w:t>
      </w:r>
      <w:proofErr w:type="gramEnd"/>
      <w:r w:rsidRPr="003D6C6A">
        <w:rPr>
          <w:sz w:val="16"/>
        </w:rPr>
        <w:t xml:space="preserve"> we are all human, we make mistakes, but to continuously bring up the “mistakes” and never “move on” is to foreclose the possibility of solidarity. And what a wonderful thing the blacks of the conversation were foreclosing – this solidarity thing. What </w:t>
      </w:r>
      <w:proofErr w:type="gramStart"/>
      <w:r w:rsidRPr="003D6C6A">
        <w:rPr>
          <w:sz w:val="16"/>
        </w:rPr>
        <w:t>a wonderful thing others</w:t>
      </w:r>
      <w:proofErr w:type="gramEnd"/>
      <w:r w:rsidRPr="003D6C6A">
        <w:rPr>
          <w:sz w:val="16"/>
        </w:rPr>
        <w:t xml:space="preserve"> were offering to us and we simply would not take. And yet, the unthought question remains: have you truly earned the right to act in solidarity, to form solidarity, to even believe in solidarity? And what is this solidarity thing we all hold near and dear to our hearts? Have we ever experienced it or do we simply have images we have transformed into memories of a solidarity that never existed? I know Black people and Asian people have worked together in the past, but have we ever formed a solid whole? And who is to blame for the fact that we have never had solidarity? The hashtag implies that both “sides” play an equal part in the failure to form solidarity. In the face of this, confessing our sins to each other forms the moment where we can form emotional bonds: “see, you were as racist as I, and how unfortunate it is that we let old whitey come between us. Never again will whitey make us part.” </w:t>
      </w:r>
      <w:r w:rsidRPr="003D6C6A">
        <w:rPr>
          <w:rStyle w:val="StyleUnderline"/>
        </w:rPr>
        <w:t xml:space="preserve">This is the logic behind much of the Asian confessing – white supremacy duped us into being antiblack racists – and also fed into the backlash aimed at blacks – “stop playing oppression </w:t>
      </w:r>
      <w:proofErr w:type="spellStart"/>
      <w:r w:rsidRPr="003D6C6A">
        <w:rPr>
          <w:rStyle w:val="StyleUnderline"/>
        </w:rPr>
        <w:t>olympics</w:t>
      </w:r>
      <w:proofErr w:type="spellEnd"/>
      <w:r w:rsidRPr="003D6C6A">
        <w:rPr>
          <w:rStyle w:val="StyleUnderline"/>
        </w:rPr>
        <w:t xml:space="preserve">, that’s what whitey wants.” It must be foregrounded here that </w:t>
      </w:r>
      <w:r w:rsidRPr="003D6C6A">
        <w:rPr>
          <w:rStyle w:val="StyleUnderline"/>
          <w:highlight w:val="green"/>
        </w:rPr>
        <w:t>antiblackness</w:t>
      </w:r>
      <w:r w:rsidRPr="003D6C6A">
        <w:rPr>
          <w:rStyle w:val="StyleUnderline"/>
        </w:rPr>
        <w:t xml:space="preserve"> cannot be simplified as “anti-black racism” and it </w:t>
      </w:r>
      <w:r w:rsidRPr="003D6C6A">
        <w:rPr>
          <w:rStyle w:val="StyleUnderline"/>
          <w:highlight w:val="green"/>
        </w:rPr>
        <w:t>is a singularity with no equivalent force</w:t>
      </w:r>
      <w:r w:rsidRPr="003D6C6A">
        <w:rPr>
          <w:rStyle w:val="StyleUnderline"/>
        </w:rPr>
        <w:t xml:space="preserve"> – “anti-Asian” racism is not the flipside of antiblackness nor is orientalism or islamophobia. Antiblackness predates white supremacy by at least 300 years (and much more than that depending on how we trace our history) and </w:t>
      </w:r>
      <w:r w:rsidRPr="003D6C6A">
        <w:rPr>
          <w:rStyle w:val="StyleUnderline"/>
          <w:highlight w:val="green"/>
        </w:rPr>
        <w:t>we can understand antiblackness as the general tethering of the</w:t>
      </w:r>
      <w:r w:rsidRPr="003D6C6A">
        <w:rPr>
          <w:rStyle w:val="StyleUnderline"/>
        </w:rPr>
        <w:t xml:space="preserve"> very </w:t>
      </w:r>
      <w:r w:rsidRPr="003D6C6A">
        <w:rPr>
          <w:rStyle w:val="StyleUnderline"/>
          <w:highlight w:val="green"/>
        </w:rPr>
        <w:t>concept of life to</w:t>
      </w:r>
      <w:r w:rsidRPr="003D6C6A">
        <w:rPr>
          <w:rStyle w:val="StyleUnderline"/>
        </w:rPr>
        <w:t xml:space="preserve"> the ontological and </w:t>
      </w:r>
      <w:r w:rsidRPr="003D6C6A">
        <w:rPr>
          <w:rStyle w:val="StyleUnderline"/>
          <w:highlight w:val="green"/>
        </w:rPr>
        <w:t>unspeakable</w:t>
      </w:r>
      <w:r w:rsidRPr="003D6C6A">
        <w:rPr>
          <w:rStyle w:val="StyleUnderline"/>
        </w:rPr>
        <w:t xml:space="preserve">, unthinkable </w:t>
      </w:r>
      <w:r w:rsidRPr="003D6C6A">
        <w:rPr>
          <w:rStyle w:val="StyleUnderline"/>
          <w:highlight w:val="green"/>
        </w:rPr>
        <w:t>force of black death</w:t>
      </w:r>
      <w:r w:rsidRPr="003D6C6A">
        <w:rPr>
          <w:sz w:val="16"/>
        </w:rPr>
        <w:t xml:space="preserve">. That statement is a place to begin to define antiblackness, it is not the end for </w:t>
      </w:r>
      <w:r w:rsidRPr="003D6C6A">
        <w:rPr>
          <w:sz w:val="16"/>
        </w:rPr>
        <w:lastRenderedPageBreak/>
        <w:t>this force weaves itself in infinite variety throughout all corners of the globe, forming globe into world. This is not simply about the little racist microaggressions that people listed in their tweets, this is about a global force that the world – not simply whites – bond over and form their lives inside of and through. What #BlackPowerYellowPeril revealed, however, is that the underside of coalition politics remains a violent and virulent antiblackness. As blacks— John Murillo III (@writedarkmatter), New Black School (@newblackschool), Nicholas Brady (@nubluez_nick), and others—raised questions and comments in the spirit of that singular imperative</w:t>
      </w:r>
      <w:proofErr w:type="gramStart"/>
      <w:r w:rsidRPr="003D6C6A">
        <w:rPr>
          <w:sz w:val="16"/>
        </w:rPr>
        <w:t>—“</w:t>
      </w:r>
      <w:proofErr w:type="gramEnd"/>
      <w:r w:rsidRPr="003D6C6A">
        <w:rPr>
          <w:sz w:val="16"/>
        </w:rPr>
        <w:t xml:space="preserve">Surrender to blackness”—antiblackness emerged in the violence of the response levied against it; one need only visit the hashtag to bear witness. From outright refusals to engage the antiblackness central to the histories and politics of nonblack communities of color, to denials of the foundational, global, and singular nature of antiblackness, and to the repeated calls to police and remove this disruptive blackness and its imperative from the conversation, antiblackness exploded onto the scene. All of this in the name of “coalition.” This is because “coalition” politics and possibilities are fetishized, not loved. The fetish denies the necessary recognition of antiblackness at coalition’s heart, and that antiblackness left unattended renders the imperative illegible. It is a fetishization, then, of antiblackness. The fetish object at the heart of the coalition has always been black flesh – a fetishization where pleasure and terror meet to create the bonds of solidarity people so desire. Here, we open a forum on how the hashtag embodies this fetish, the distinction between fetish and love that must be made in excess of the hashtag and ones like it, and the absolute imperativeness of the imperative. Instead of fetishizing the object, you must surrender to blackness. </w:t>
      </w:r>
    </w:p>
    <w:p w14:paraId="0FBF28B7" w14:textId="725EFEAC" w:rsidR="00B52D29" w:rsidRDefault="002C4A8D" w:rsidP="002C4A8D">
      <w:pPr>
        <w:pStyle w:val="Heading3"/>
      </w:pPr>
      <w:r>
        <w:lastRenderedPageBreak/>
        <w:t>DA</w:t>
      </w:r>
    </w:p>
    <w:p w14:paraId="20E04D8F" w14:textId="77777777" w:rsidR="002C4A8D" w:rsidRDefault="002C4A8D" w:rsidP="002C4A8D">
      <w:pPr>
        <w:pStyle w:val="Heading4"/>
      </w:pPr>
      <w:bookmarkStart w:id="0" w:name="_Hlk87015518"/>
      <w:r>
        <w:t>Biden’s reconciliation bill passes now but compromises are delicate</w:t>
      </w:r>
    </w:p>
    <w:p w14:paraId="580C2C42" w14:textId="77777777" w:rsidR="002C4A8D" w:rsidRPr="00814281" w:rsidRDefault="002C4A8D" w:rsidP="002C4A8D">
      <w:proofErr w:type="spellStart"/>
      <w:r w:rsidRPr="00814281">
        <w:rPr>
          <w:rStyle w:val="Style13ptBold"/>
        </w:rPr>
        <w:t>Caygle</w:t>
      </w:r>
      <w:proofErr w:type="spellEnd"/>
      <w:r w:rsidRPr="00814281">
        <w:rPr>
          <w:rStyle w:val="Style13ptBold"/>
        </w:rPr>
        <w:t xml:space="preserve"> and Everett 10/20</w:t>
      </w:r>
      <w:r>
        <w:t xml:space="preserve"> (Heather and Burgess, Congress reporters at Politico) “</w:t>
      </w:r>
      <w:proofErr w:type="gramStart"/>
      <w:r>
        <w:t>Dems</w:t>
      </w:r>
      <w:proofErr w:type="gramEnd"/>
      <w:r>
        <w:t xml:space="preserve"> edge closer to ditching disarray” </w:t>
      </w:r>
      <w:hyperlink r:id="rId9" w:history="1">
        <w:r w:rsidRPr="004651FA">
          <w:rPr>
            <w:rStyle w:val="Hyperlink"/>
          </w:rPr>
          <w:t>https://www.politico.com/news/2021/10/20/dems-edge-closer-ditching-disarray-516312</w:t>
        </w:r>
      </w:hyperlink>
      <w:r>
        <w:t xml:space="preserve"> EE, </w:t>
      </w:r>
      <w:proofErr w:type="spellStart"/>
      <w:r>
        <w:t>DebateDrills</w:t>
      </w:r>
      <w:proofErr w:type="spellEnd"/>
    </w:p>
    <w:p w14:paraId="660ABA7D" w14:textId="77777777" w:rsidR="002C4A8D" w:rsidRPr="00814281" w:rsidRDefault="002C4A8D" w:rsidP="002C4A8D">
      <w:r w:rsidRPr="00814281">
        <w:t>Nancy Pelosi and Chuck Schumer’s strategy to force through Democrats’ domestic agenda flamed out spectacularly in September. They’re ready to try it all over again.</w:t>
      </w:r>
    </w:p>
    <w:p w14:paraId="44A1376F" w14:textId="77777777" w:rsidR="002C4A8D" w:rsidRPr="00814281" w:rsidRDefault="002C4A8D" w:rsidP="002C4A8D">
      <w:pPr>
        <w:rPr>
          <w:rStyle w:val="StyleUnderline"/>
        </w:rPr>
      </w:pPr>
      <w:r w:rsidRPr="003738F4">
        <w:rPr>
          <w:rStyle w:val="StyleUnderline"/>
          <w:highlight w:val="green"/>
        </w:rPr>
        <w:t>With</w:t>
      </w:r>
      <w:r w:rsidRPr="00814281">
        <w:rPr>
          <w:rStyle w:val="StyleUnderline"/>
        </w:rPr>
        <w:t xml:space="preserve"> their party’s long-sought </w:t>
      </w:r>
      <w:r w:rsidRPr="003738F4">
        <w:rPr>
          <w:rStyle w:val="StyleUnderline"/>
          <w:highlight w:val="green"/>
        </w:rPr>
        <w:t>priorities on the line</w:t>
      </w:r>
      <w:r w:rsidRPr="00814281">
        <w:t xml:space="preserve">, </w:t>
      </w:r>
      <w:r w:rsidRPr="003738F4">
        <w:rPr>
          <w:rStyle w:val="StyleUnderline"/>
          <w:highlight w:val="green"/>
        </w:rPr>
        <w:t>the speaker and</w:t>
      </w:r>
      <w:r w:rsidRPr="00814281">
        <w:rPr>
          <w:rStyle w:val="StyleUnderline"/>
        </w:rPr>
        <w:t xml:space="preserve"> </w:t>
      </w:r>
      <w:r w:rsidRPr="003738F4">
        <w:rPr>
          <w:rStyle w:val="StyleUnderline"/>
          <w:highlight w:val="green"/>
        </w:rPr>
        <w:t>Senate</w:t>
      </w:r>
      <w:r w:rsidRPr="00814281">
        <w:rPr>
          <w:rStyle w:val="StyleUnderline"/>
        </w:rPr>
        <w:t xml:space="preserve"> majority </w:t>
      </w:r>
      <w:r w:rsidRPr="003738F4">
        <w:rPr>
          <w:rStyle w:val="StyleUnderline"/>
          <w:highlight w:val="green"/>
        </w:rPr>
        <w:t xml:space="preserve">leader are hustling to clinch a deal </w:t>
      </w:r>
      <w:r w:rsidRPr="003738F4">
        <w:rPr>
          <w:rStyle w:val="Emphasis"/>
          <w:highlight w:val="green"/>
        </w:rPr>
        <w:t>as soon as possible</w:t>
      </w:r>
      <w:r w:rsidRPr="00814281">
        <w:rPr>
          <w:rStyle w:val="StyleUnderline"/>
        </w:rPr>
        <w:t xml:space="preserve"> that would lock in evasive centrists on a framework for President Joe Biden’s $2 trillion social spending package. </w:t>
      </w:r>
      <w:r w:rsidRPr="003738F4">
        <w:rPr>
          <w:rStyle w:val="Emphasis"/>
          <w:highlight w:val="green"/>
        </w:rPr>
        <w:t>That framework</w:t>
      </w:r>
      <w:r w:rsidRPr="00814281">
        <w:t xml:space="preserve">, in turn, </w:t>
      </w:r>
      <w:r w:rsidRPr="003738F4">
        <w:rPr>
          <w:rStyle w:val="Emphasis"/>
          <w:highlight w:val="green"/>
        </w:rPr>
        <w:t>would free up needed progressive votes for a bipartisan infrastructure bill</w:t>
      </w:r>
      <w:r w:rsidRPr="00814281">
        <w:rPr>
          <w:rStyle w:val="StyleUnderline"/>
        </w:rPr>
        <w:t xml:space="preserve"> by Oct. 31.</w:t>
      </w:r>
    </w:p>
    <w:p w14:paraId="77D877FC" w14:textId="77777777" w:rsidR="002C4A8D" w:rsidRPr="00814281" w:rsidRDefault="002C4A8D" w:rsidP="002C4A8D">
      <w:pPr>
        <w:rPr>
          <w:rStyle w:val="StyleUnderline"/>
        </w:rPr>
      </w:pPr>
      <w:r w:rsidRPr="003738F4">
        <w:rPr>
          <w:rStyle w:val="StyleUnderline"/>
          <w:highlight w:val="green"/>
        </w:rPr>
        <w:t>It’s a rerun of</w:t>
      </w:r>
      <w:r w:rsidRPr="00973E99">
        <w:rPr>
          <w:rStyle w:val="StyleUnderline"/>
        </w:rPr>
        <w:t xml:space="preserve"> </w:t>
      </w:r>
      <w:r w:rsidRPr="00814281">
        <w:t xml:space="preserve">the playbook Democratic leaders used </w:t>
      </w:r>
      <w:r w:rsidRPr="003738F4">
        <w:rPr>
          <w:rStyle w:val="StyleUnderline"/>
          <w:highlight w:val="green"/>
        </w:rPr>
        <w:t>just weeks ago</w:t>
      </w:r>
      <w:r w:rsidRPr="00814281">
        <w:t>, </w:t>
      </w:r>
      <w:hyperlink r:id="rId10" w:tgtFrame="_blank" w:history="1">
        <w:r w:rsidRPr="00814281">
          <w:rPr>
            <w:rStyle w:val="Hyperlink"/>
          </w:rPr>
          <w:t>only to have it blow up</w:t>
        </w:r>
      </w:hyperlink>
      <w:r w:rsidRPr="00814281">
        <w:t xml:space="preserve"> in their faces. But </w:t>
      </w:r>
      <w:r w:rsidRPr="003738F4">
        <w:rPr>
          <w:rStyle w:val="Emphasis"/>
          <w:highlight w:val="green"/>
        </w:rPr>
        <w:t>Democrats insist it actually might work this time</w:t>
      </w:r>
      <w:r w:rsidRPr="00814281">
        <w:t xml:space="preserve">, </w:t>
      </w:r>
      <w:r w:rsidRPr="003738F4">
        <w:rPr>
          <w:rStyle w:val="StyleUnderline"/>
          <w:highlight w:val="green"/>
        </w:rPr>
        <w:t xml:space="preserve">with </w:t>
      </w:r>
      <w:r w:rsidRPr="00973E99">
        <w:rPr>
          <w:rStyle w:val="StyleUnderline"/>
        </w:rPr>
        <w:t xml:space="preserve">political and legislative </w:t>
      </w:r>
      <w:r w:rsidRPr="003738F4">
        <w:rPr>
          <w:rStyle w:val="StyleUnderline"/>
          <w:highlight w:val="green"/>
        </w:rPr>
        <w:t>incentives aligning more neatly</w:t>
      </w:r>
      <w:r w:rsidRPr="00814281">
        <w:rPr>
          <w:rStyle w:val="StyleUnderline"/>
        </w:rPr>
        <w:t xml:space="preserve"> than they did in September.</w:t>
      </w:r>
    </w:p>
    <w:p w14:paraId="467FF682" w14:textId="77777777" w:rsidR="002C4A8D" w:rsidRPr="00814281" w:rsidRDefault="002C4A8D" w:rsidP="002C4A8D">
      <w:r w:rsidRPr="00814281">
        <w:rPr>
          <w:rStyle w:val="StyleUnderline"/>
        </w:rPr>
        <w:t>Pelosi and Schumer are telling their members they need to secure an agreement on the social spending bill by the end of this week</w:t>
      </w:r>
      <w:r w:rsidRPr="00814281">
        <w:t xml:space="preserve">. </w:t>
      </w:r>
      <w:r w:rsidRPr="00814281">
        <w:rPr>
          <w:rStyle w:val="StyleUnderline"/>
        </w:rPr>
        <w:t>The House could even vote by the end of the month</w:t>
      </w:r>
      <w:r w:rsidRPr="00814281">
        <w:t>.</w:t>
      </w:r>
    </w:p>
    <w:p w14:paraId="3620ABB9" w14:textId="77777777" w:rsidR="002C4A8D" w:rsidRPr="00814281" w:rsidRDefault="002C4A8D" w:rsidP="002C4A8D">
      <w:r w:rsidRPr="00814281">
        <w:t>“</w:t>
      </w:r>
      <w:r w:rsidRPr="003738F4">
        <w:rPr>
          <w:rStyle w:val="Emphasis"/>
          <w:highlight w:val="green"/>
        </w:rPr>
        <w:t>We’re getting there</w:t>
      </w:r>
      <w:r w:rsidRPr="00814281">
        <w:t xml:space="preserve">. </w:t>
      </w:r>
      <w:r w:rsidRPr="003738F4">
        <w:rPr>
          <w:rStyle w:val="Emphasis"/>
          <w:highlight w:val="green"/>
        </w:rPr>
        <w:t>The gaps are closing</w:t>
      </w:r>
      <w:r w:rsidRPr="00814281">
        <w:t xml:space="preserve">. </w:t>
      </w:r>
      <w:r w:rsidRPr="003738F4">
        <w:rPr>
          <w:rStyle w:val="Emphasis"/>
          <w:highlight w:val="green"/>
        </w:rPr>
        <w:t>The vibe</w:t>
      </w:r>
      <w:r w:rsidRPr="00814281">
        <w:rPr>
          <w:rStyle w:val="StyleUnderline"/>
        </w:rPr>
        <w:t xml:space="preserve"> in our caucus </w:t>
      </w:r>
      <w:r w:rsidRPr="003738F4">
        <w:rPr>
          <w:rStyle w:val="Emphasis"/>
          <w:highlight w:val="green"/>
        </w:rPr>
        <w:t>is different</w:t>
      </w:r>
      <w:r w:rsidRPr="00814281">
        <w:t xml:space="preserve">. </w:t>
      </w:r>
      <w:r w:rsidRPr="003738F4">
        <w:rPr>
          <w:rStyle w:val="StyleUnderline"/>
          <w:highlight w:val="green"/>
        </w:rPr>
        <w:t>Folks are</w:t>
      </w:r>
      <w:r w:rsidRPr="00814281">
        <w:rPr>
          <w:rStyle w:val="StyleUnderline"/>
        </w:rPr>
        <w:t xml:space="preserve"> being </w:t>
      </w:r>
      <w:r w:rsidRPr="003738F4">
        <w:rPr>
          <w:rStyle w:val="StyleUnderline"/>
          <w:highlight w:val="green"/>
        </w:rPr>
        <w:t>more clear-eyed about: ‘We’ve got to get this done,’</w:t>
      </w:r>
      <w:r w:rsidRPr="00814281">
        <w:t xml:space="preserve">” said Sen. Chris Coons (D-Del.), who is close to Biden. “There’s a lot of reasons why these next 10 days are critical. </w:t>
      </w:r>
      <w:r w:rsidRPr="003738F4">
        <w:rPr>
          <w:rStyle w:val="Emphasis"/>
          <w:highlight w:val="green"/>
        </w:rPr>
        <w:t>To chip shot this</w:t>
      </w:r>
      <w:r w:rsidRPr="00973E99">
        <w:rPr>
          <w:rStyle w:val="Emphasis"/>
        </w:rPr>
        <w:t xml:space="preserve"> in</w:t>
      </w:r>
      <w:r w:rsidRPr="003738F4">
        <w:rPr>
          <w:rStyle w:val="Emphasis"/>
          <w:highlight w:val="green"/>
        </w:rPr>
        <w:t>to</w:t>
      </w:r>
      <w:r w:rsidRPr="00973E99">
        <w:rPr>
          <w:rStyle w:val="Emphasis"/>
        </w:rPr>
        <w:t xml:space="preserve"> </w:t>
      </w:r>
      <w:r w:rsidRPr="003738F4">
        <w:rPr>
          <w:rStyle w:val="Emphasis"/>
          <w:highlight w:val="green"/>
        </w:rPr>
        <w:t>December is really, really problematic</w:t>
      </w:r>
      <w:r w:rsidRPr="00814281">
        <w:t>.”</w:t>
      </w:r>
    </w:p>
    <w:p w14:paraId="1E68B186" w14:textId="77777777" w:rsidR="002C4A8D" w:rsidRPr="00814281" w:rsidRDefault="002C4A8D" w:rsidP="002C4A8D">
      <w:r w:rsidRPr="00814281">
        <w:rPr>
          <w:rStyle w:val="StyleUnderline"/>
        </w:rPr>
        <w:t>Democrats are also getting more specific</w:t>
      </w:r>
      <w:r w:rsidRPr="00814281">
        <w:t>, with Sen. Joe Manchin (D-W.Va.) tossing a carbon tax and a green utilities program overboard while insisting on means testing much of the bill. Biden also told progressives Tuesday that an expanded boost to the child tax credit could be made shorter and that free community college could be jettisoned.</w:t>
      </w:r>
    </w:p>
    <w:p w14:paraId="316F28F0" w14:textId="77777777" w:rsidR="002C4A8D" w:rsidRPr="00814281" w:rsidRDefault="002C4A8D" w:rsidP="002C4A8D">
      <w:r w:rsidRPr="00814281">
        <w:lastRenderedPageBreak/>
        <w:t>Biden’s price tag for the bill at the moment is around $2 trillion and he wants to lock down an agreement before heading overseas at the end of this month for climate talks, according to Democrats familiar with Tuesday’s discussions.</w:t>
      </w:r>
    </w:p>
    <w:p w14:paraId="10824F10" w14:textId="77777777" w:rsidR="002C4A8D" w:rsidRPr="00814281" w:rsidRDefault="002C4A8D" w:rsidP="002C4A8D">
      <w:r w:rsidRPr="00814281">
        <w:t>Rep. Jimmy Gomez (D-Calif.) said he left Biden’s meeting with progressives thinking “the president is committed to getting this done as soon as possible. And I was kind of surprised by that.”</w:t>
      </w:r>
    </w:p>
    <w:p w14:paraId="721FE46A" w14:textId="77777777" w:rsidR="002C4A8D" w:rsidRPr="00814281" w:rsidRDefault="002C4A8D" w:rsidP="002C4A8D">
      <w:r w:rsidRPr="00814281">
        <w:t xml:space="preserve">Gomez said things remain “touch and go” and it’s unclear how much is </w:t>
      </w:r>
      <w:proofErr w:type="gramStart"/>
      <w:r w:rsidRPr="00814281">
        <w:t>finalized,</w:t>
      </w:r>
      <w:proofErr w:type="gramEnd"/>
      <w:r w:rsidRPr="00814281">
        <w:t xml:space="preserve"> even as Democratic leaders hope to close in on a framework in the coming days.</w:t>
      </w:r>
    </w:p>
    <w:p w14:paraId="4C8A9AE9" w14:textId="77777777" w:rsidR="002C4A8D" w:rsidRPr="00814281" w:rsidRDefault="002C4A8D" w:rsidP="002C4A8D">
      <w:r w:rsidRPr="00814281">
        <w:t xml:space="preserve">But </w:t>
      </w:r>
      <w:r w:rsidRPr="00814281">
        <w:rPr>
          <w:rStyle w:val="StyleUnderline"/>
        </w:rPr>
        <w:t xml:space="preserve">it’s clear the </w:t>
      </w:r>
      <w:r w:rsidRPr="003738F4">
        <w:rPr>
          <w:rStyle w:val="StyleUnderline"/>
          <w:highlight w:val="green"/>
        </w:rPr>
        <w:t>momentum has shifted</w:t>
      </w:r>
      <w:r w:rsidRPr="00814281">
        <w:rPr>
          <w:rStyle w:val="StyleUnderline"/>
        </w:rPr>
        <w:t xml:space="preserve"> in recent days</w:t>
      </w:r>
      <w:r w:rsidRPr="00814281">
        <w:t xml:space="preserve">. </w:t>
      </w:r>
      <w:r w:rsidRPr="00814281">
        <w:rPr>
          <w:rStyle w:val="StyleUnderline"/>
        </w:rPr>
        <w:t>Biden and Democrats are having substantive conversations about which programs will stay in the bill</w:t>
      </w:r>
      <w:r w:rsidRPr="00814281">
        <w:t>, which priorities will be cut and how to knit the rest together into a package both centrists and liberals can support.</w:t>
      </w:r>
    </w:p>
    <w:p w14:paraId="7C65C5C4" w14:textId="77777777" w:rsidR="002C4A8D" w:rsidRPr="00814281" w:rsidRDefault="002C4A8D" w:rsidP="002C4A8D">
      <w:r w:rsidRPr="00814281">
        <w:t>“</w:t>
      </w:r>
      <w:r w:rsidRPr="00814281">
        <w:rPr>
          <w:rStyle w:val="StyleUnderline"/>
        </w:rPr>
        <w:t>He's being decisive, he’s showing leadership</w:t>
      </w:r>
      <w:r w:rsidRPr="00814281">
        <w:t>,” Rep. Debbie Dingell (D-Mich.) said of Biden after progressives’ two-hour Tuesday meeting at the White House. “I think it’s going to get done this time.”</w:t>
      </w:r>
    </w:p>
    <w:p w14:paraId="6760EA56" w14:textId="77777777" w:rsidR="002C4A8D" w:rsidRPr="00814281" w:rsidRDefault="002C4A8D" w:rsidP="002C4A8D">
      <w:r w:rsidRPr="003738F4">
        <w:rPr>
          <w:rStyle w:val="StyleUnderline"/>
          <w:highlight w:val="green"/>
        </w:rPr>
        <w:t>There’s still much more to get through</w:t>
      </w:r>
      <w:r w:rsidRPr="00814281">
        <w:rPr>
          <w:rStyle w:val="StyleUnderline"/>
        </w:rPr>
        <w:t xml:space="preserve">, however. </w:t>
      </w:r>
      <w:r w:rsidRPr="00814281">
        <w:rPr>
          <w:rStyle w:val="Emphasis"/>
        </w:rPr>
        <w:t xml:space="preserve">And </w:t>
      </w:r>
      <w:r w:rsidRPr="003738F4">
        <w:rPr>
          <w:rStyle w:val="Emphasis"/>
          <w:highlight w:val="green"/>
        </w:rPr>
        <w:t>Democrats have a crunch of deadlines waiting</w:t>
      </w:r>
      <w:r w:rsidRPr="00814281">
        <w:rPr>
          <w:rStyle w:val="Emphasis"/>
        </w:rPr>
        <w:t xml:space="preserve"> later this year</w:t>
      </w:r>
      <w:r w:rsidRPr="00814281">
        <w:t xml:space="preserve"> that they must balance with </w:t>
      </w:r>
      <w:hyperlink r:id="rId11" w:tgtFrame="_blank" w:history="1">
        <w:r w:rsidRPr="00814281">
          <w:rPr>
            <w:rStyle w:val="Hyperlink"/>
          </w:rPr>
          <w:t>their last, best chance</w:t>
        </w:r>
      </w:hyperlink>
      <w:r w:rsidRPr="00814281">
        <w:t> to capitalize on their full control of Washington and pass once-in-a-generation legislation that would significantly shore up the nation’s social safety net.</w:t>
      </w:r>
    </w:p>
    <w:p w14:paraId="0C0AC215" w14:textId="77777777" w:rsidR="002C4A8D" w:rsidRPr="00814281" w:rsidRDefault="002C4A8D" w:rsidP="002C4A8D">
      <w:r w:rsidRPr="00814281">
        <w:rPr>
          <w:rStyle w:val="StyleUnderline"/>
        </w:rPr>
        <w:t xml:space="preserve">Manchin and </w:t>
      </w:r>
      <w:r w:rsidRPr="00814281">
        <w:t xml:space="preserve">Sen. </w:t>
      </w:r>
      <w:proofErr w:type="spellStart"/>
      <w:r w:rsidRPr="00814281">
        <w:t>Kyrsten</w:t>
      </w:r>
      <w:proofErr w:type="spellEnd"/>
      <w:r w:rsidRPr="00814281">
        <w:t xml:space="preserve"> </w:t>
      </w:r>
      <w:proofErr w:type="spellStart"/>
      <w:r w:rsidRPr="00814281">
        <w:rPr>
          <w:rStyle w:val="StyleUnderline"/>
        </w:rPr>
        <w:t>Sinema</w:t>
      </w:r>
      <w:proofErr w:type="spellEnd"/>
      <w:r w:rsidRPr="00814281">
        <w:t xml:space="preserve"> (D-Ariz.) </w:t>
      </w:r>
      <w:r w:rsidRPr="00814281">
        <w:rPr>
          <w:rStyle w:val="StyleUnderline"/>
        </w:rPr>
        <w:t>are the toughest votes to secure</w:t>
      </w:r>
      <w:r w:rsidRPr="00814281">
        <w:t xml:space="preserve">, but both were whirlwinds of activity on Tuesday. Each of the centrists met with Biden. And while Manchin was in the Democratic lunch with his colleagues settling on a quick timeline, </w:t>
      </w:r>
      <w:proofErr w:type="spellStart"/>
      <w:r w:rsidRPr="00814281">
        <w:t>Sinema</w:t>
      </w:r>
      <w:proofErr w:type="spellEnd"/>
      <w:r w:rsidRPr="00814281">
        <w:t xml:space="preserve"> was meeting with senior White House staff, according to her office. </w:t>
      </w:r>
      <w:proofErr w:type="spellStart"/>
      <w:r w:rsidRPr="00814281">
        <w:t>Sinema’s</w:t>
      </w:r>
      <w:proofErr w:type="spellEnd"/>
      <w:r w:rsidRPr="00814281">
        <w:t xml:space="preserve"> office declined to comment on her commitment to finishing things by the end of the week.</w:t>
      </w:r>
    </w:p>
    <w:p w14:paraId="13C45521" w14:textId="77777777" w:rsidR="002C4A8D" w:rsidRPr="00814281" w:rsidRDefault="002C4A8D" w:rsidP="002C4A8D">
      <w:r w:rsidRPr="00814281">
        <w:t xml:space="preserve">Though </w:t>
      </w:r>
      <w:r w:rsidRPr="00814281">
        <w:rPr>
          <w:rStyle w:val="StyleUnderline"/>
        </w:rPr>
        <w:t xml:space="preserve">the odds are still stacked against the party, Democrats say it’s clear </w:t>
      </w:r>
      <w:r w:rsidRPr="003738F4">
        <w:rPr>
          <w:rStyle w:val="Emphasis"/>
          <w:highlight w:val="green"/>
        </w:rPr>
        <w:t>there’s a renewed sense of urgency among party leaders</w:t>
      </w:r>
      <w:r w:rsidRPr="00814281">
        <w:rPr>
          <w:rStyle w:val="StyleUnderline"/>
        </w:rPr>
        <w:t>. Schumer is nudging his holdouts more than ever before</w:t>
      </w:r>
      <w:r w:rsidRPr="00814281">
        <w:t xml:space="preserve">, </w:t>
      </w:r>
      <w:r w:rsidRPr="00814281">
        <w:rPr>
          <w:rStyle w:val="StyleUnderline"/>
        </w:rPr>
        <w:t>Pelosi is free from the constraints of </w:t>
      </w:r>
      <w:hyperlink r:id="rId12" w:tgtFrame="_blank" w:history="1">
        <w:r w:rsidRPr="00814281">
          <w:rPr>
            <w:rStyle w:val="StyleUnderline"/>
          </w:rPr>
          <w:t>an agreement with moderates</w:t>
        </w:r>
      </w:hyperlink>
      <w:r w:rsidRPr="00814281">
        <w:rPr>
          <w:rStyle w:val="StyleUnderline"/>
        </w:rPr>
        <w:t> that imploded</w:t>
      </w:r>
      <w:r w:rsidRPr="00814281">
        <w:t xml:space="preserve"> and </w:t>
      </w:r>
      <w:r w:rsidRPr="00814281">
        <w:rPr>
          <w:rStyle w:val="StyleUnderline"/>
        </w:rPr>
        <w:t>Biden is finally engaged in a meaningful wa</w:t>
      </w:r>
      <w:r w:rsidRPr="00814281">
        <w:t xml:space="preserve">y. Plus, </w:t>
      </w:r>
      <w:r w:rsidRPr="00814281">
        <w:rPr>
          <w:rStyle w:val="StyleUnderline"/>
        </w:rPr>
        <w:t>nearly everyone has accepted the bill won’t be $3.5 trillion</w:t>
      </w:r>
      <w:r w:rsidRPr="00814281">
        <w:t>, as originally proposed.</w:t>
      </w:r>
    </w:p>
    <w:p w14:paraId="6E02A0FC" w14:textId="77777777" w:rsidR="002C4A8D" w:rsidRPr="00814281" w:rsidRDefault="002C4A8D" w:rsidP="002C4A8D">
      <w:r w:rsidRPr="00814281">
        <w:rPr>
          <w:rStyle w:val="Emphasis"/>
        </w:rPr>
        <w:lastRenderedPageBreak/>
        <w:t>“There’s a real consensus that it’s time,”</w:t>
      </w:r>
      <w:r w:rsidRPr="00814281">
        <w:t xml:space="preserve"> said the party’s No. 3 Senate leader, Patty Murray (D-Wash.). </w:t>
      </w:r>
      <w:r w:rsidRPr="00814281">
        <w:rPr>
          <w:rStyle w:val="Emphasis"/>
        </w:rPr>
        <w:t>“We all see the timeline</w:t>
      </w:r>
      <w:r w:rsidRPr="00814281">
        <w:t xml:space="preserve">, there’s a lot of </w:t>
      </w:r>
      <w:proofErr w:type="gramStart"/>
      <w:r w:rsidRPr="00814281">
        <w:t>struggle</w:t>
      </w:r>
      <w:proofErr w:type="gramEnd"/>
      <w:r w:rsidRPr="00814281">
        <w:t xml:space="preserve"> about what’s going to go in a bill that’s literally half the size of what people envisioned.”</w:t>
      </w:r>
    </w:p>
    <w:p w14:paraId="75E6E71E" w14:textId="77777777" w:rsidR="002C4A8D" w:rsidRPr="00814281" w:rsidRDefault="002C4A8D" w:rsidP="002C4A8D">
      <w:r w:rsidRPr="00814281">
        <w:t xml:space="preserve">A month ago, some Democrats privately grumbled that Pelosi was working with an artificial deadline based on an agreement she made with moderates in her chamber — but one that didn’t motivate, and maybe even alienated, key Senate holdouts from cutting a deal. Manchin and </w:t>
      </w:r>
      <w:proofErr w:type="spellStart"/>
      <w:r w:rsidRPr="00814281">
        <w:t>Sinema</w:t>
      </w:r>
      <w:proofErr w:type="spellEnd"/>
      <w:r w:rsidRPr="00814281">
        <w:t>, specifically, are still fuming that the House hasn’t passed the Senate’s bipartisan infrastructure bill.</w:t>
      </w:r>
    </w:p>
    <w:p w14:paraId="363D689A" w14:textId="77777777" w:rsidR="002C4A8D" w:rsidRPr="00814281" w:rsidRDefault="002C4A8D" w:rsidP="002C4A8D">
      <w:r w:rsidRPr="00814281">
        <w:t>Still, just a few weeks later, several Democrats involved in the negotiations insist that even the centrists much-maligned by their party's base for chipping away at the bill are springing into action. At a caucus meeting Tuesday, Manchin listened intently to his colleagues in what one attendee called a “turning point, in that there was more of a focus on urgency.”</w:t>
      </w:r>
    </w:p>
    <w:p w14:paraId="6CE2BBC7" w14:textId="77777777" w:rsidR="002C4A8D" w:rsidRPr="00814281" w:rsidRDefault="002C4A8D" w:rsidP="002C4A8D">
      <w:r w:rsidRPr="00814281">
        <w:t xml:space="preserve">Importantly, </w:t>
      </w:r>
      <w:r w:rsidRPr="00814281">
        <w:rPr>
          <w:rStyle w:val="StyleUnderline"/>
        </w:rPr>
        <w:t>Democrats on all sides are coming to grips with the reality that all of their demands will not be met</w:t>
      </w:r>
      <w:r w:rsidRPr="00814281">
        <w:t>. The Obamacare subsidies that House Democratic leaders have pushed for are still in the package, while liberals’ demand for a massive Medicare expansion — something Sen. Bernie Sanders (I-Vt.) called non-negotiable last week — may be significantly pared back.</w:t>
      </w:r>
    </w:p>
    <w:p w14:paraId="514AA758" w14:textId="77777777" w:rsidR="002C4A8D" w:rsidRPr="00814281" w:rsidRDefault="002C4A8D" w:rsidP="002C4A8D">
      <w:r w:rsidRPr="00814281">
        <w:t xml:space="preserve">While jettisoning some policy proposals and slimming the bill seem like unwelcome developments for Democrats, </w:t>
      </w:r>
      <w:r w:rsidRPr="00814281">
        <w:rPr>
          <w:rStyle w:val="StyleUnderline"/>
        </w:rPr>
        <w:t xml:space="preserve">the more specific negotiations indicate that the party is </w:t>
      </w:r>
      <w:r w:rsidRPr="00973E99">
        <w:rPr>
          <w:rStyle w:val="Emphasis"/>
        </w:rPr>
        <w:t>actually down to brass tacks</w:t>
      </w:r>
      <w:r w:rsidRPr="00814281">
        <w:t>. Still, Gomez said some of the discussion involved “trial balloons to see what the reactions of the different factions are.”</w:t>
      </w:r>
    </w:p>
    <w:p w14:paraId="3802C418" w14:textId="77777777" w:rsidR="002C4A8D" w:rsidRPr="00814281" w:rsidRDefault="002C4A8D" w:rsidP="002C4A8D">
      <w:r w:rsidRPr="00814281">
        <w:t xml:space="preserve">Sen. Jon Tester (D-Mont.) said on Tuesday morning that the “fact we don’t have a deal and have been gone for 10 days [on recess] means we’ve got to do better.” But after meeting with Biden Tuesday afternoon, his opinion had changed: “I think there’s a lot that’s happened the last 10 days, I just wasn’t aware of it. </w:t>
      </w:r>
      <w:r w:rsidRPr="00814281">
        <w:rPr>
          <w:rStyle w:val="StyleUnderline"/>
        </w:rPr>
        <w:t>We’re getting to a point where we can move pretty well</w:t>
      </w:r>
      <w:r w:rsidRPr="00814281">
        <w:t>.”</w:t>
      </w:r>
    </w:p>
    <w:p w14:paraId="5D29A07D" w14:textId="77777777" w:rsidR="002C4A8D" w:rsidRPr="00814281" w:rsidRDefault="002C4A8D" w:rsidP="002C4A8D">
      <w:r w:rsidRPr="00814281">
        <w:rPr>
          <w:rStyle w:val="StyleUnderline"/>
        </w:rPr>
        <w:t>It's critical for Pelosi and Schumer to show they can govern in a sharply divided Congress with the thinnest of majorities</w:t>
      </w:r>
      <w:r w:rsidRPr="00814281">
        <w:t xml:space="preserve">. </w:t>
      </w:r>
      <w:r w:rsidRPr="00814281">
        <w:rPr>
          <w:rStyle w:val="StyleUnderline"/>
        </w:rPr>
        <w:t>Biden needs a huge win ahead of a global climate summit in Glasgow</w:t>
      </w:r>
      <w:r w:rsidRPr="00814281">
        <w:t xml:space="preserve">. And </w:t>
      </w:r>
      <w:r w:rsidRPr="00814281">
        <w:rPr>
          <w:rStyle w:val="StyleUnderline"/>
        </w:rPr>
        <w:t>every Democrat wants to put a victory on the board to boost Virginia gubernatorial candidate Terry McAuliffe</w:t>
      </w:r>
      <w:r w:rsidRPr="00814281">
        <w:t>, whose loss would be </w:t>
      </w:r>
      <w:hyperlink r:id="rId13" w:tgtFrame="_blank" w:history="1">
        <w:r w:rsidRPr="00814281">
          <w:rPr>
            <w:rStyle w:val="Hyperlink"/>
          </w:rPr>
          <w:t>a major setback</w:t>
        </w:r>
      </w:hyperlink>
      <w:r w:rsidRPr="00814281">
        <w:t> to the party’s agenda and midterm prospects.</w:t>
      </w:r>
    </w:p>
    <w:p w14:paraId="20FEB819" w14:textId="77777777" w:rsidR="002C4A8D" w:rsidRPr="00814281" w:rsidRDefault="002C4A8D" w:rsidP="002C4A8D">
      <w:r w:rsidRPr="00814281">
        <w:lastRenderedPageBreak/>
        <w:t>Plus, the nation's highway trust fund runs dry at the end of October and will need more money from Congress — which the bipartisan infrastructure bill will supply once it clears the House.</w:t>
      </w:r>
    </w:p>
    <w:p w14:paraId="66E96501" w14:textId="77777777" w:rsidR="002C4A8D" w:rsidRPr="00814281" w:rsidRDefault="002C4A8D" w:rsidP="002C4A8D">
      <w:pPr>
        <w:rPr>
          <w:rStyle w:val="StyleUnderline"/>
        </w:rPr>
      </w:pPr>
      <w:r w:rsidRPr="00814281">
        <w:t xml:space="preserve">House </w:t>
      </w:r>
      <w:r w:rsidRPr="00814281">
        <w:rPr>
          <w:rStyle w:val="StyleUnderline"/>
        </w:rPr>
        <w:t>Majority Leader</w:t>
      </w:r>
      <w:r w:rsidRPr="00814281">
        <w:t xml:space="preserve"> Steny </w:t>
      </w:r>
      <w:r w:rsidRPr="00814281">
        <w:rPr>
          <w:rStyle w:val="StyleUnderline"/>
        </w:rPr>
        <w:t>Hoyer</w:t>
      </w:r>
      <w:r w:rsidRPr="00814281">
        <w:t xml:space="preserve"> (D-Md.) </w:t>
      </w:r>
      <w:r w:rsidRPr="00814281">
        <w:rPr>
          <w:rStyle w:val="StyleUnderline"/>
        </w:rPr>
        <w:t>insisted Tuesday that Democratic leaders are still pushing to finalize both a roughly $2 trillion social infrastructure bill and pass the $550 billion infrastructure bill</w:t>
      </w:r>
      <w:r w:rsidRPr="00814281">
        <w:t xml:space="preserve"> by the end of the month. But </w:t>
      </w:r>
      <w:r w:rsidRPr="00814281">
        <w:rPr>
          <w:rStyle w:val="StyleUnderline"/>
        </w:rPr>
        <w:t>even if party leaders can get their warring factions to agree to a framework for the spending bill after weeks of public feuding, that too will amount to a triumph after months of jockeying.</w:t>
      </w:r>
    </w:p>
    <w:p w14:paraId="22D4D3F9" w14:textId="77777777" w:rsidR="002C4A8D" w:rsidRDefault="002C4A8D" w:rsidP="002C4A8D">
      <w:r w:rsidRPr="00814281">
        <w:rPr>
          <w:rStyle w:val="StyleUnderline"/>
        </w:rPr>
        <w:t>“We're working very hard to have both of those bills ready to be passed by the House of Representatives before that date,”</w:t>
      </w:r>
      <w:r w:rsidRPr="00814281">
        <w:t xml:space="preserve"> Hoyer told reporters. “Now, if we make significant progress, that'll also be success towards those ends.”</w:t>
      </w:r>
    </w:p>
    <w:p w14:paraId="59D4AD8E" w14:textId="77777777" w:rsidR="002C4A8D" w:rsidRDefault="002C4A8D" w:rsidP="002C4A8D">
      <w:pPr>
        <w:pStyle w:val="Heading4"/>
      </w:pPr>
      <w:r>
        <w:t>The plan gets lumped in with the reconciliation bill and causes conflict</w:t>
      </w:r>
    </w:p>
    <w:p w14:paraId="4F12FFF8" w14:textId="77777777" w:rsidR="002C4A8D" w:rsidRPr="0081035C" w:rsidRDefault="002C4A8D" w:rsidP="002C4A8D">
      <w:r w:rsidRPr="00AF610C">
        <w:rPr>
          <w:rStyle w:val="Style13ptBold"/>
        </w:rPr>
        <w:t>Mueller 09/21</w:t>
      </w:r>
      <w:r>
        <w:t xml:space="preserve">/2021 (Eleanor, labor reporter) “Unions squeeze pro-labor priorities into Democrats’ spending bill” Politico, </w:t>
      </w:r>
      <w:hyperlink r:id="rId14" w:history="1">
        <w:r w:rsidRPr="0081035C">
          <w:rPr>
            <w:rStyle w:val="Hyperlink"/>
          </w:rPr>
          <w:t>https://www.politico.com/news/2021/09/21/unions-reconciliation-bill-513423</w:t>
        </w:r>
      </w:hyperlink>
      <w:r w:rsidRPr="0081035C">
        <w:t xml:space="preserve"> E</w:t>
      </w:r>
      <w:r>
        <w:t xml:space="preserve">E, </w:t>
      </w:r>
      <w:proofErr w:type="spellStart"/>
      <w:r>
        <w:t>DebateDrills</w:t>
      </w:r>
      <w:proofErr w:type="spellEnd"/>
    </w:p>
    <w:p w14:paraId="26F2AFB4" w14:textId="77777777" w:rsidR="002C4A8D" w:rsidRDefault="002C4A8D" w:rsidP="002C4A8D">
      <w:r w:rsidRPr="003738F4">
        <w:rPr>
          <w:rStyle w:val="Emphasis"/>
          <w:highlight w:val="green"/>
        </w:rPr>
        <w:t xml:space="preserve">Tucked amid </w:t>
      </w:r>
      <w:r w:rsidRPr="00595AFC">
        <w:rPr>
          <w:rStyle w:val="Emphasis"/>
        </w:rPr>
        <w:t xml:space="preserve">the </w:t>
      </w:r>
      <w:r w:rsidRPr="003738F4">
        <w:rPr>
          <w:rStyle w:val="Emphasis"/>
          <w:highlight w:val="green"/>
        </w:rPr>
        <w:t>investments</w:t>
      </w:r>
      <w:r w:rsidRPr="00F22310">
        <w:rPr>
          <w:rStyle w:val="StyleUnderline"/>
        </w:rPr>
        <w:t xml:space="preserve"> in child care, higher education and clean energy </w:t>
      </w:r>
      <w:r w:rsidRPr="003738F4">
        <w:rPr>
          <w:rStyle w:val="Emphasis"/>
          <w:highlight w:val="green"/>
        </w:rPr>
        <w:t>are below-the-radar</w:t>
      </w:r>
      <w:r w:rsidRPr="0081035C">
        <w:rPr>
          <w:rStyle w:val="Emphasis"/>
        </w:rPr>
        <w:t xml:space="preserve"> </w:t>
      </w:r>
      <w:r w:rsidRPr="003738F4">
        <w:rPr>
          <w:rStyle w:val="Emphasis"/>
          <w:highlight w:val="green"/>
        </w:rPr>
        <w:t>provisions</w:t>
      </w:r>
      <w:r w:rsidRPr="0081035C">
        <w:rPr>
          <w:rStyle w:val="Emphasis"/>
        </w:rPr>
        <w:t xml:space="preserve"> </w:t>
      </w:r>
      <w:r w:rsidRPr="003738F4">
        <w:rPr>
          <w:rStyle w:val="Emphasis"/>
          <w:highlight w:val="green"/>
        </w:rPr>
        <w:t>that would make it easier for workers to organize</w:t>
      </w:r>
      <w:r w:rsidRPr="00F22310">
        <w:rPr>
          <w:rStyle w:val="StyleUnderline"/>
        </w:rPr>
        <w:t>, such as giving the National Labor Relations Board sharper teeth</w:t>
      </w:r>
      <w:r>
        <w:t xml:space="preserve"> and empowering it to conduct union elections online.</w:t>
      </w:r>
    </w:p>
    <w:p w14:paraId="474B415D" w14:textId="77777777" w:rsidR="002C4A8D" w:rsidRPr="00F22310" w:rsidRDefault="002C4A8D" w:rsidP="002C4A8D">
      <w:pPr>
        <w:rPr>
          <w:sz w:val="16"/>
          <w:szCs w:val="16"/>
        </w:rPr>
      </w:pPr>
      <w:r w:rsidRPr="00F22310">
        <w:rPr>
          <w:sz w:val="16"/>
          <w:szCs w:val="16"/>
        </w:rPr>
        <w:t>Both of those policies are also included in the Protecting the Right to Organize Act — an overhaul of U.S. labor law Democrats drafted to resuscitate tapering union membership, which is stalled in the Senate.</w:t>
      </w:r>
    </w:p>
    <w:p w14:paraId="2D1776BC" w14:textId="77777777" w:rsidR="002C4A8D" w:rsidRPr="00F22310" w:rsidRDefault="002C4A8D" w:rsidP="002C4A8D">
      <w:pPr>
        <w:rPr>
          <w:sz w:val="16"/>
          <w:szCs w:val="16"/>
        </w:rPr>
      </w:pPr>
      <w:r w:rsidRPr="00F22310">
        <w:rPr>
          <w:sz w:val="16"/>
          <w:szCs w:val="16"/>
        </w:rPr>
        <w:t>How much the language in the spending bill could really move the needle on the fortunes of organized labor remains to be seen. It must also survive the Byrd rule, which allows only spending-related legislation to move through the reconciliation process that Democrats intend to use to pass the bill. Democrats have had one of their other top priorities — immigration reform — stymied by the rule already.</w:t>
      </w:r>
    </w:p>
    <w:p w14:paraId="7832DDFD" w14:textId="77777777" w:rsidR="002C4A8D" w:rsidRPr="006301BA" w:rsidRDefault="002C4A8D" w:rsidP="002C4A8D">
      <w:pPr>
        <w:rPr>
          <w:sz w:val="16"/>
        </w:rPr>
      </w:pPr>
      <w:r w:rsidRPr="003738F4">
        <w:rPr>
          <w:rStyle w:val="StyleUnderline"/>
          <w:highlight w:val="green"/>
        </w:rPr>
        <w:t xml:space="preserve">Union officials are pouring </w:t>
      </w:r>
      <w:r w:rsidRPr="0081035C">
        <w:rPr>
          <w:rStyle w:val="StyleUnderline"/>
        </w:rPr>
        <w:t xml:space="preserve">time, money and </w:t>
      </w:r>
      <w:r w:rsidRPr="003738F4">
        <w:rPr>
          <w:rStyle w:val="StyleUnderline"/>
          <w:highlight w:val="green"/>
        </w:rPr>
        <w:t>energy into making sure</w:t>
      </w:r>
      <w:r w:rsidRPr="00F22310">
        <w:rPr>
          <w:rStyle w:val="StyleUnderline"/>
        </w:rPr>
        <w:t xml:space="preserve"> the </w:t>
      </w:r>
      <w:r w:rsidRPr="003738F4">
        <w:rPr>
          <w:rStyle w:val="StyleUnderline"/>
          <w:highlight w:val="green"/>
        </w:rPr>
        <w:t>provisions</w:t>
      </w:r>
      <w:r w:rsidRPr="00F22310">
        <w:rPr>
          <w:rStyle w:val="StyleUnderline"/>
        </w:rPr>
        <w:t xml:space="preserve"> </w:t>
      </w:r>
      <w:r w:rsidRPr="006301BA">
        <w:rPr>
          <w:sz w:val="16"/>
        </w:rPr>
        <w:t>— which they helped shape —</w:t>
      </w:r>
      <w:r w:rsidRPr="00595AFC">
        <w:rPr>
          <w:rStyle w:val="StyleUnderline"/>
        </w:rPr>
        <w:t xml:space="preserve"> make it </w:t>
      </w:r>
      <w:r w:rsidRPr="006301BA">
        <w:rPr>
          <w:sz w:val="16"/>
        </w:rPr>
        <w:t>a</w:t>
      </w:r>
      <w:r w:rsidRPr="003738F4">
        <w:rPr>
          <w:rStyle w:val="Emphasis"/>
          <w:highlight w:val="green"/>
        </w:rPr>
        <w:t>cross</w:t>
      </w:r>
      <w:r w:rsidRPr="003738F4">
        <w:rPr>
          <w:rStyle w:val="StyleUnderline"/>
          <w:highlight w:val="green"/>
        </w:rPr>
        <w:t xml:space="preserve"> </w:t>
      </w:r>
      <w:r w:rsidRPr="003738F4">
        <w:rPr>
          <w:rStyle w:val="Emphasis"/>
          <w:highlight w:val="green"/>
        </w:rPr>
        <w:t>the finish line</w:t>
      </w:r>
      <w:r w:rsidRPr="006301BA">
        <w:rPr>
          <w:sz w:val="16"/>
        </w:rPr>
        <w:t>. If they are successful, it could constitute the biggest pro-union shift in U.S. labor law since the National Labor Relations Act was enacted in 1935, labor experts said.</w:t>
      </w:r>
    </w:p>
    <w:p w14:paraId="527B2EFE" w14:textId="77777777" w:rsidR="002C4A8D" w:rsidRPr="006301BA" w:rsidRDefault="002C4A8D" w:rsidP="002C4A8D">
      <w:pPr>
        <w:rPr>
          <w:sz w:val="16"/>
        </w:rPr>
      </w:pPr>
      <w:r w:rsidRPr="00F22310">
        <w:rPr>
          <w:rStyle w:val="Emphasis"/>
        </w:rPr>
        <w:t>“</w:t>
      </w:r>
      <w:r w:rsidRPr="003738F4">
        <w:rPr>
          <w:rStyle w:val="Emphasis"/>
          <w:highlight w:val="green"/>
        </w:rPr>
        <w:t xml:space="preserve">Labor </w:t>
      </w:r>
      <w:r w:rsidRPr="00595AFC">
        <w:rPr>
          <w:rStyle w:val="Emphasis"/>
        </w:rPr>
        <w:t xml:space="preserve">is not only all over supporting it, it </w:t>
      </w:r>
      <w:r w:rsidRPr="003738F4">
        <w:rPr>
          <w:rStyle w:val="Emphasis"/>
          <w:highlight w:val="green"/>
        </w:rPr>
        <w:t>has helped craft it</w:t>
      </w:r>
      <w:r w:rsidRPr="00F22310">
        <w:rPr>
          <w:rStyle w:val="Emphasis"/>
        </w:rPr>
        <w:t>,”</w:t>
      </w:r>
      <w:r w:rsidRPr="006301BA">
        <w:rPr>
          <w:sz w:val="16"/>
        </w:rPr>
        <w:t xml:space="preserve"> American Federation of Teachers President Randi Weingarten said in an interview.</w:t>
      </w:r>
    </w:p>
    <w:p w14:paraId="5AC69852" w14:textId="77777777" w:rsidR="002C4A8D" w:rsidRPr="006301BA" w:rsidRDefault="002C4A8D" w:rsidP="002C4A8D">
      <w:pPr>
        <w:rPr>
          <w:sz w:val="16"/>
          <w:szCs w:val="16"/>
        </w:rPr>
      </w:pPr>
      <w:r w:rsidRPr="006301BA">
        <w:rPr>
          <w:sz w:val="16"/>
          <w:szCs w:val="16"/>
        </w:rPr>
        <w:t>Some on the employer side of the table say the provisions are far too consequential to be tucked into a massive spending bill.</w:t>
      </w:r>
    </w:p>
    <w:p w14:paraId="0FCE57A9" w14:textId="77777777" w:rsidR="002C4A8D" w:rsidRPr="006301BA" w:rsidRDefault="002C4A8D" w:rsidP="002C4A8D">
      <w:pPr>
        <w:rPr>
          <w:sz w:val="16"/>
        </w:rPr>
      </w:pPr>
      <w:r w:rsidRPr="006301BA">
        <w:rPr>
          <w:sz w:val="16"/>
        </w:rPr>
        <w:t>“</w:t>
      </w:r>
      <w:r w:rsidRPr="0081035C">
        <w:rPr>
          <w:rStyle w:val="StyleUnderline"/>
        </w:rPr>
        <w:t>These are cataclysmic questions of the most fundamental policy that have gargantuan implications for the way labor</w:t>
      </w:r>
      <w:r w:rsidRPr="006301BA">
        <w:rPr>
          <w:sz w:val="16"/>
        </w:rPr>
        <w:t xml:space="preserve"> and management </w:t>
      </w:r>
      <w:r w:rsidRPr="0081035C">
        <w:rPr>
          <w:rStyle w:val="StyleUnderline"/>
        </w:rPr>
        <w:t>is going to work</w:t>
      </w:r>
      <w:r w:rsidRPr="006301BA">
        <w:rPr>
          <w:sz w:val="16"/>
        </w:rPr>
        <w:t xml:space="preserve"> together or not </w:t>
      </w:r>
      <w:r w:rsidRPr="006301BA">
        <w:rPr>
          <w:sz w:val="16"/>
        </w:rPr>
        <w:lastRenderedPageBreak/>
        <w:t xml:space="preserve">work together in this country,” said attorney Michael </w:t>
      </w:r>
      <w:proofErr w:type="spellStart"/>
      <w:r w:rsidRPr="006301BA">
        <w:rPr>
          <w:sz w:val="16"/>
        </w:rPr>
        <w:t>Lotito</w:t>
      </w:r>
      <w:proofErr w:type="spellEnd"/>
      <w:r w:rsidRPr="006301BA">
        <w:rPr>
          <w:sz w:val="16"/>
        </w:rPr>
        <w:t xml:space="preserve">, who represents employers for the law firm Littler. “And </w:t>
      </w:r>
      <w:r w:rsidRPr="003738F4">
        <w:rPr>
          <w:rStyle w:val="Emphasis"/>
          <w:highlight w:val="green"/>
        </w:rPr>
        <w:t>this</w:t>
      </w:r>
      <w:r w:rsidRPr="0081035C">
        <w:rPr>
          <w:rStyle w:val="Emphasis"/>
        </w:rPr>
        <w:t xml:space="preserve"> type of fundamental </w:t>
      </w:r>
      <w:r w:rsidRPr="003738F4">
        <w:rPr>
          <w:rStyle w:val="Emphasis"/>
          <w:highlight w:val="green"/>
        </w:rPr>
        <w:t xml:space="preserve">policy </w:t>
      </w:r>
      <w:r w:rsidRPr="0081035C">
        <w:rPr>
          <w:rStyle w:val="Emphasis"/>
        </w:rPr>
        <w:t xml:space="preserve">change </w:t>
      </w:r>
      <w:r w:rsidRPr="003738F4">
        <w:rPr>
          <w:rStyle w:val="Emphasis"/>
          <w:highlight w:val="green"/>
        </w:rPr>
        <w:t xml:space="preserve">is </w:t>
      </w:r>
      <w:r w:rsidRPr="0081035C">
        <w:rPr>
          <w:rStyle w:val="Emphasis"/>
        </w:rPr>
        <w:t xml:space="preserve">being done </w:t>
      </w:r>
      <w:r w:rsidRPr="003738F4">
        <w:rPr>
          <w:rStyle w:val="Emphasis"/>
          <w:highlight w:val="green"/>
        </w:rPr>
        <w:t>using a backdoor approach</w:t>
      </w:r>
      <w:r w:rsidRPr="006301BA">
        <w:rPr>
          <w:sz w:val="16"/>
        </w:rPr>
        <w:t>.”</w:t>
      </w:r>
    </w:p>
    <w:p w14:paraId="7A05A803" w14:textId="77777777" w:rsidR="002C4A8D" w:rsidRPr="00AE4C07" w:rsidRDefault="002C4A8D" w:rsidP="002C4A8D">
      <w:pPr>
        <w:rPr>
          <w:rStyle w:val="Emphasis"/>
        </w:rPr>
      </w:pPr>
      <w:r w:rsidRPr="003738F4">
        <w:rPr>
          <w:rStyle w:val="Emphasis"/>
          <w:highlight w:val="green"/>
        </w:rPr>
        <w:t>Republican lawmakers have</w:t>
      </w:r>
      <w:r w:rsidRPr="00AE4C07">
        <w:rPr>
          <w:rStyle w:val="StyleUnderline"/>
        </w:rPr>
        <w:t xml:space="preserve"> also </w:t>
      </w:r>
      <w:r w:rsidRPr="003738F4">
        <w:rPr>
          <w:rStyle w:val="Emphasis"/>
          <w:highlight w:val="green"/>
        </w:rPr>
        <w:t>denounced the tactic.</w:t>
      </w:r>
    </w:p>
    <w:p w14:paraId="460B6F14" w14:textId="77777777" w:rsidR="002C4A8D" w:rsidRPr="006301BA" w:rsidRDefault="002C4A8D" w:rsidP="002C4A8D">
      <w:pPr>
        <w:rPr>
          <w:sz w:val="16"/>
        </w:rPr>
      </w:pPr>
      <w:r w:rsidRPr="006301BA">
        <w:rPr>
          <w:sz w:val="16"/>
        </w:rPr>
        <w:t>"</w:t>
      </w:r>
      <w:r w:rsidRPr="00F22310">
        <w:rPr>
          <w:rStyle w:val="StyleUnderline"/>
        </w:rPr>
        <w:t>The PRO</w:t>
      </w:r>
      <w:r w:rsidRPr="006301BA">
        <w:rPr>
          <w:sz w:val="16"/>
        </w:rPr>
        <w:t xml:space="preserve"> Union Bosses </w:t>
      </w:r>
      <w:r w:rsidRPr="00F22310">
        <w:rPr>
          <w:rStyle w:val="StyleUnderline"/>
        </w:rPr>
        <w:t>Act was dead upon arrival in the Senate, so</w:t>
      </w:r>
      <w:r w:rsidRPr="006301BA">
        <w:rPr>
          <w:sz w:val="16"/>
        </w:rPr>
        <w:t xml:space="preserve"> Speaker </w:t>
      </w:r>
      <w:r w:rsidRPr="00F22310">
        <w:rPr>
          <w:rStyle w:val="StyleUnderline"/>
        </w:rPr>
        <w:t>Pelosi</w:t>
      </w:r>
      <w:r w:rsidRPr="006301BA">
        <w:rPr>
          <w:sz w:val="16"/>
        </w:rPr>
        <w:t xml:space="preserve"> </w:t>
      </w:r>
      <w:r w:rsidRPr="00F22310">
        <w:rPr>
          <w:rStyle w:val="StyleUnderline"/>
        </w:rPr>
        <w:t>and</w:t>
      </w:r>
      <w:r w:rsidRPr="006301BA">
        <w:rPr>
          <w:sz w:val="16"/>
        </w:rPr>
        <w:t xml:space="preserve"> Committee </w:t>
      </w:r>
      <w:r w:rsidRPr="003738F4">
        <w:rPr>
          <w:rStyle w:val="Emphasis"/>
          <w:highlight w:val="green"/>
        </w:rPr>
        <w:t>Democrats are manipulating the legislative process to enact portions</w:t>
      </w:r>
      <w:r w:rsidRPr="006301BA">
        <w:rPr>
          <w:sz w:val="16"/>
        </w:rPr>
        <w:t xml:space="preserve">,” </w:t>
      </w:r>
      <w:r w:rsidRPr="003738F4">
        <w:rPr>
          <w:rStyle w:val="StyleUnderline"/>
          <w:highlight w:val="green"/>
        </w:rPr>
        <w:t>said</w:t>
      </w:r>
      <w:r w:rsidRPr="006301BA">
        <w:rPr>
          <w:sz w:val="16"/>
        </w:rPr>
        <w:t xml:space="preserve"> Rep. Virginia </w:t>
      </w:r>
      <w:r w:rsidRPr="003738F4">
        <w:rPr>
          <w:rStyle w:val="StyleUnderline"/>
          <w:highlight w:val="green"/>
        </w:rPr>
        <w:t>Foxx</w:t>
      </w:r>
      <w:r w:rsidRPr="006301BA">
        <w:rPr>
          <w:sz w:val="16"/>
        </w:rPr>
        <w:t xml:space="preserve"> (N.C.), the top Republican on the House Education and Labor Committee.</w:t>
      </w:r>
    </w:p>
    <w:p w14:paraId="3FB13300" w14:textId="77777777" w:rsidR="002C4A8D" w:rsidRPr="006301BA" w:rsidRDefault="002C4A8D" w:rsidP="002C4A8D">
      <w:pPr>
        <w:rPr>
          <w:sz w:val="16"/>
        </w:rPr>
      </w:pPr>
      <w:r w:rsidRPr="003738F4">
        <w:rPr>
          <w:rStyle w:val="Emphasis"/>
          <w:highlight w:val="green"/>
        </w:rPr>
        <w:t>Unions</w:t>
      </w:r>
      <w:r w:rsidRPr="0081035C">
        <w:rPr>
          <w:rStyle w:val="Emphasis"/>
        </w:rPr>
        <w:t xml:space="preserve"> and their allies </w:t>
      </w:r>
      <w:r w:rsidRPr="003738F4">
        <w:rPr>
          <w:rStyle w:val="Emphasis"/>
          <w:highlight w:val="green"/>
        </w:rPr>
        <w:t>have seen</w:t>
      </w:r>
      <w:r w:rsidRPr="0081035C">
        <w:rPr>
          <w:rStyle w:val="Emphasis"/>
        </w:rPr>
        <w:t xml:space="preserve"> the </w:t>
      </w:r>
      <w:r w:rsidRPr="003738F4">
        <w:rPr>
          <w:rStyle w:val="Emphasis"/>
          <w:highlight w:val="green"/>
        </w:rPr>
        <w:t>reconciliation</w:t>
      </w:r>
      <w:r w:rsidRPr="0081035C">
        <w:rPr>
          <w:rStyle w:val="Emphasis"/>
        </w:rPr>
        <w:t xml:space="preserve"> bill </w:t>
      </w:r>
      <w:r w:rsidRPr="003738F4">
        <w:rPr>
          <w:rStyle w:val="Emphasis"/>
          <w:highlight w:val="green"/>
        </w:rPr>
        <w:t xml:space="preserve">as a </w:t>
      </w:r>
      <w:r w:rsidRPr="0081035C">
        <w:rPr>
          <w:rStyle w:val="Emphasis"/>
        </w:rPr>
        <w:t xml:space="preserve">possible </w:t>
      </w:r>
      <w:r w:rsidRPr="003738F4">
        <w:rPr>
          <w:rStyle w:val="Emphasis"/>
          <w:highlight w:val="green"/>
        </w:rPr>
        <w:t xml:space="preserve">vehicle for </w:t>
      </w:r>
      <w:r w:rsidRPr="0081035C">
        <w:rPr>
          <w:rStyle w:val="Emphasis"/>
        </w:rPr>
        <w:t xml:space="preserve">the </w:t>
      </w:r>
      <w:r w:rsidRPr="003738F4">
        <w:rPr>
          <w:rStyle w:val="Emphasis"/>
          <w:highlight w:val="green"/>
        </w:rPr>
        <w:t>labor provisions</w:t>
      </w:r>
      <w:r w:rsidRPr="006301BA">
        <w:rPr>
          <w:sz w:val="16"/>
        </w:rPr>
        <w:t xml:space="preserve"> since they were introduced in the PRO Act.</w:t>
      </w:r>
    </w:p>
    <w:p w14:paraId="0BFE4D96" w14:textId="77777777" w:rsidR="002C4A8D" w:rsidRDefault="002C4A8D" w:rsidP="002C4A8D">
      <w:pPr>
        <w:pStyle w:val="Heading4"/>
      </w:pPr>
      <w:r>
        <w:t>Infrastructure only passes if reconciliation does</w:t>
      </w:r>
    </w:p>
    <w:p w14:paraId="35F32B04" w14:textId="77777777" w:rsidR="002C4A8D" w:rsidRPr="00E51B83" w:rsidRDefault="002C4A8D" w:rsidP="002C4A8D">
      <w:r w:rsidRPr="00E51B83">
        <w:rPr>
          <w:rStyle w:val="Style13ptBold"/>
        </w:rPr>
        <w:t>Cochrane et al 10/18/2021</w:t>
      </w:r>
      <w:r>
        <w:t xml:space="preserve"> (Emily Cochrane, Luke Broadwater, and Jonathan Weisman, NYT reporters) </w:t>
      </w:r>
      <w:r w:rsidRPr="00E51B83">
        <w:t xml:space="preserve">Biden Meets </w:t>
      </w:r>
      <w:proofErr w:type="gramStart"/>
      <w:r w:rsidRPr="00E51B83">
        <w:t>With</w:t>
      </w:r>
      <w:proofErr w:type="gramEnd"/>
      <w:r w:rsidRPr="00E51B83">
        <w:t xml:space="preserve"> Feuding Democrats and Expresses Confidence a Deal Can Be Reached</w:t>
      </w:r>
      <w:r>
        <w:t xml:space="preserve">, </w:t>
      </w:r>
      <w:hyperlink r:id="rId15" w:anchor="house-infrastructure-delay-vote" w:history="1">
        <w:r w:rsidRPr="00B04322">
          <w:rPr>
            <w:rStyle w:val="Hyperlink"/>
          </w:rPr>
          <w:t>https://www.nytimes.com/live/2021/10/01/us/infrastructure-bill-house#house-infrastructure-delay-vote</w:t>
        </w:r>
      </w:hyperlink>
      <w:r>
        <w:t xml:space="preserve"> EE, </w:t>
      </w:r>
      <w:proofErr w:type="spellStart"/>
      <w:r>
        <w:t>DebateDrills</w:t>
      </w:r>
      <w:proofErr w:type="spellEnd"/>
    </w:p>
    <w:p w14:paraId="4CC602C8" w14:textId="77777777" w:rsidR="002C4A8D" w:rsidRPr="002B6FC4" w:rsidRDefault="002C4A8D" w:rsidP="002C4A8D">
      <w:pPr>
        <w:rPr>
          <w:sz w:val="16"/>
        </w:rPr>
      </w:pPr>
      <w:r w:rsidRPr="002B6FC4">
        <w:rPr>
          <w:sz w:val="16"/>
        </w:rPr>
        <w:t xml:space="preserve">President </w:t>
      </w:r>
      <w:r w:rsidRPr="003738F4">
        <w:rPr>
          <w:rStyle w:val="StyleUnderline"/>
          <w:highlight w:val="green"/>
        </w:rPr>
        <w:t>Biden</w:t>
      </w:r>
      <w:r w:rsidRPr="002B6FC4">
        <w:rPr>
          <w:sz w:val="16"/>
        </w:rPr>
        <w:t xml:space="preserve">, facing an intraparty battle over his domestic agenda, </w:t>
      </w:r>
      <w:r w:rsidRPr="003738F4">
        <w:rPr>
          <w:rStyle w:val="StyleUnderline"/>
          <w:highlight w:val="green"/>
        </w:rPr>
        <w:t>put his</w:t>
      </w:r>
      <w:r w:rsidRPr="00646E3E">
        <w:rPr>
          <w:rStyle w:val="StyleUnderline"/>
        </w:rPr>
        <w:t xml:space="preserve"> own $1 trillion </w:t>
      </w:r>
      <w:r w:rsidRPr="003738F4">
        <w:rPr>
          <w:rStyle w:val="StyleUnderline"/>
          <w:highlight w:val="green"/>
        </w:rPr>
        <w:t>infrastructure bill on hold</w:t>
      </w:r>
      <w:r w:rsidRPr="002B6FC4">
        <w:rPr>
          <w:sz w:val="16"/>
        </w:rPr>
        <w:t xml:space="preserve"> on Friday, </w:t>
      </w:r>
      <w:r w:rsidRPr="003738F4">
        <w:rPr>
          <w:rStyle w:val="StyleUnderline"/>
          <w:highlight w:val="green"/>
        </w:rPr>
        <w:t>telling</w:t>
      </w:r>
      <w:r w:rsidRPr="00646E3E">
        <w:rPr>
          <w:rStyle w:val="StyleUnderline"/>
        </w:rPr>
        <w:t xml:space="preserve"> </w:t>
      </w:r>
      <w:r w:rsidRPr="003738F4">
        <w:rPr>
          <w:rStyle w:val="StyleUnderline"/>
          <w:highlight w:val="green"/>
        </w:rPr>
        <w:t>Dem</w:t>
      </w:r>
      <w:r w:rsidRPr="00646E3E">
        <w:rPr>
          <w:rStyle w:val="StyleUnderline"/>
        </w:rPr>
        <w:t>ocrat</w:t>
      </w:r>
      <w:r w:rsidRPr="003738F4">
        <w:rPr>
          <w:rStyle w:val="StyleUnderline"/>
          <w:highlight w:val="green"/>
        </w:rPr>
        <w:t>s</w:t>
      </w:r>
      <w:r w:rsidRPr="00646E3E">
        <w:rPr>
          <w:rStyle w:val="StyleUnderline"/>
        </w:rPr>
        <w:t xml:space="preserve"> </w:t>
      </w:r>
      <w:r w:rsidRPr="003738F4">
        <w:rPr>
          <w:rStyle w:val="StyleUnderline"/>
          <w:highlight w:val="green"/>
        </w:rPr>
        <w:t>that a vote</w:t>
      </w:r>
      <w:r w:rsidRPr="00646E3E">
        <w:rPr>
          <w:rStyle w:val="StyleUnderline"/>
        </w:rPr>
        <w:t xml:space="preserve"> on the popular measure </w:t>
      </w:r>
      <w:r w:rsidRPr="003738F4">
        <w:rPr>
          <w:rStyle w:val="StyleUnderline"/>
          <w:highlight w:val="green"/>
        </w:rPr>
        <w:t>must wait</w:t>
      </w:r>
      <w:r w:rsidRPr="00646E3E">
        <w:rPr>
          <w:rStyle w:val="StyleUnderline"/>
        </w:rPr>
        <w:t xml:space="preserve"> until Democrats pass his far more ambitious social policy and climate change package</w:t>
      </w:r>
      <w:r w:rsidRPr="002B6FC4">
        <w:rPr>
          <w:sz w:val="16"/>
        </w:rPr>
        <w:t>.</w:t>
      </w:r>
    </w:p>
    <w:p w14:paraId="636593B0" w14:textId="77777777" w:rsidR="002C4A8D" w:rsidRPr="00646E3E" w:rsidRDefault="002C4A8D" w:rsidP="002C4A8D">
      <w:pPr>
        <w:rPr>
          <w:rStyle w:val="StyleUnderline"/>
        </w:rPr>
      </w:pPr>
      <w:r w:rsidRPr="003738F4">
        <w:rPr>
          <w:rStyle w:val="StyleUnderline"/>
          <w:highlight w:val="green"/>
        </w:rPr>
        <w:t>It was</w:t>
      </w:r>
      <w:r w:rsidRPr="00646E3E">
        <w:rPr>
          <w:rStyle w:val="StyleUnderline"/>
        </w:rPr>
        <w:t xml:space="preserve"> largely </w:t>
      </w:r>
      <w:r w:rsidRPr="003738F4">
        <w:rPr>
          <w:rStyle w:val="StyleUnderline"/>
          <w:highlight w:val="green"/>
        </w:rPr>
        <w:t>a bid to mediate the impasse that has stalled</w:t>
      </w:r>
      <w:r w:rsidRPr="00646E3E">
        <w:rPr>
          <w:rStyle w:val="StyleUnderline"/>
        </w:rPr>
        <w:t xml:space="preserve"> a planned vote on </w:t>
      </w:r>
      <w:r w:rsidRPr="003738F4">
        <w:rPr>
          <w:rStyle w:val="StyleUnderline"/>
          <w:highlight w:val="green"/>
        </w:rPr>
        <w:t>the</w:t>
      </w:r>
      <w:r w:rsidRPr="00646E3E">
        <w:rPr>
          <w:rStyle w:val="StyleUnderline"/>
        </w:rPr>
        <w:t xml:space="preserve"> bipartisan </w:t>
      </w:r>
      <w:r w:rsidRPr="003738F4">
        <w:rPr>
          <w:rStyle w:val="StyleUnderline"/>
          <w:highlight w:val="green"/>
        </w:rPr>
        <w:t>infrastructure bill,</w:t>
      </w:r>
      <w:r w:rsidRPr="00646E3E">
        <w:rPr>
          <w:rStyle w:val="StyleUnderline"/>
        </w:rPr>
        <w:t xml:space="preserve"> </w:t>
      </w:r>
      <w:r w:rsidRPr="003738F4">
        <w:rPr>
          <w:rStyle w:val="StyleUnderline"/>
          <w:highlight w:val="green"/>
        </w:rPr>
        <w:t>which progressives refuse to support until</w:t>
      </w:r>
      <w:r w:rsidRPr="00646E3E">
        <w:rPr>
          <w:rStyle w:val="StyleUnderline"/>
        </w:rPr>
        <w:t xml:space="preserve"> </w:t>
      </w:r>
      <w:r w:rsidRPr="003738F4">
        <w:rPr>
          <w:rStyle w:val="StyleUnderline"/>
          <w:highlight w:val="green"/>
        </w:rPr>
        <w:t>they see action</w:t>
      </w:r>
      <w:r w:rsidRPr="00646E3E">
        <w:rPr>
          <w:rStyle w:val="StyleUnderline"/>
        </w:rPr>
        <w:t xml:space="preserve"> </w:t>
      </w:r>
      <w:r w:rsidRPr="003738F4">
        <w:rPr>
          <w:rStyle w:val="StyleUnderline"/>
          <w:highlight w:val="green"/>
        </w:rPr>
        <w:t>on</w:t>
      </w:r>
      <w:r w:rsidRPr="00646E3E">
        <w:rPr>
          <w:rStyle w:val="StyleUnderline"/>
        </w:rPr>
        <w:t xml:space="preserve"> the remainder of Mr. Biden’s agenda in </w:t>
      </w:r>
      <w:r w:rsidRPr="003738F4">
        <w:rPr>
          <w:rStyle w:val="StyleUnderline"/>
          <w:highlight w:val="green"/>
        </w:rPr>
        <w:t>a major budget bill</w:t>
      </w:r>
      <w:r w:rsidRPr="00646E3E">
        <w:rPr>
          <w:rStyle w:val="StyleUnderline"/>
        </w:rPr>
        <w:t xml:space="preserve"> to expand health care, education, climate change initiatives and paid leave.</w:t>
      </w:r>
    </w:p>
    <w:p w14:paraId="4ADFA965" w14:textId="77777777" w:rsidR="002C4A8D" w:rsidRPr="002B6FC4" w:rsidRDefault="002C4A8D" w:rsidP="002C4A8D">
      <w:pPr>
        <w:rPr>
          <w:sz w:val="16"/>
          <w:szCs w:val="16"/>
        </w:rPr>
      </w:pPr>
      <w:r w:rsidRPr="002B6FC4">
        <w:rPr>
          <w:sz w:val="16"/>
          <w:szCs w:val="16"/>
        </w:rPr>
        <w:t xml:space="preserve">“I’m telling </w:t>
      </w:r>
      <w:proofErr w:type="gramStart"/>
      <w:r w:rsidRPr="002B6FC4">
        <w:rPr>
          <w:sz w:val="16"/>
          <w:szCs w:val="16"/>
        </w:rPr>
        <w:t>you,</w:t>
      </w:r>
      <w:proofErr w:type="gramEnd"/>
      <w:r w:rsidRPr="002B6FC4">
        <w:rPr>
          <w:sz w:val="16"/>
          <w:szCs w:val="16"/>
        </w:rPr>
        <w:t xml:space="preserve"> we’re going to get this done,” Mr. Biden said at the Capitol after huddling with Democrats who have been feuding over the two bills. He added: “It doesn’t matter when. It doesn’t matter whether it’s in six minutes, six days or six weeks. We’re going to get it done.”</w:t>
      </w:r>
    </w:p>
    <w:p w14:paraId="01725519" w14:textId="77777777" w:rsidR="002C4A8D" w:rsidRPr="002B6FC4" w:rsidRDefault="002C4A8D" w:rsidP="002C4A8D">
      <w:pPr>
        <w:rPr>
          <w:sz w:val="16"/>
        </w:rPr>
      </w:pPr>
      <w:r w:rsidRPr="002B6FC4">
        <w:rPr>
          <w:sz w:val="16"/>
        </w:rPr>
        <w:t xml:space="preserve">In private remarks, he counseled Democrats that </w:t>
      </w:r>
      <w:r w:rsidRPr="00646E3E">
        <w:rPr>
          <w:rStyle w:val="StyleUnderline"/>
        </w:rPr>
        <w:t xml:space="preserve">while he wanted both pieces of legislation to become law, </w:t>
      </w:r>
      <w:r w:rsidRPr="003738F4">
        <w:rPr>
          <w:rStyle w:val="StyleUnderline"/>
          <w:highlight w:val="green"/>
        </w:rPr>
        <w:t>final passage</w:t>
      </w:r>
      <w:r w:rsidRPr="00646E3E">
        <w:rPr>
          <w:rStyle w:val="StyleUnderline"/>
        </w:rPr>
        <w:t xml:space="preserve"> of the Senate-passed infrastructure bill </w:t>
      </w:r>
      <w:r w:rsidRPr="003738F4">
        <w:rPr>
          <w:rStyle w:val="StyleUnderline"/>
          <w:highlight w:val="green"/>
        </w:rPr>
        <w:t>needed to wait until the party agreed to</w:t>
      </w:r>
      <w:r w:rsidRPr="00646E3E">
        <w:rPr>
          <w:rStyle w:val="StyleUnderline"/>
        </w:rPr>
        <w:t xml:space="preserve"> the details of </w:t>
      </w:r>
      <w:r w:rsidRPr="003738F4">
        <w:rPr>
          <w:rStyle w:val="StyleUnderline"/>
          <w:highlight w:val="green"/>
        </w:rPr>
        <w:t>the broader</w:t>
      </w:r>
      <w:r w:rsidRPr="00646E3E">
        <w:rPr>
          <w:rStyle w:val="StyleUnderline"/>
        </w:rPr>
        <w:t xml:space="preserve"> reconciliation </w:t>
      </w:r>
      <w:r w:rsidRPr="003738F4">
        <w:rPr>
          <w:rStyle w:val="StyleUnderline"/>
          <w:highlight w:val="green"/>
        </w:rPr>
        <w:t>package</w:t>
      </w:r>
      <w:r w:rsidRPr="002B6FC4">
        <w:rPr>
          <w:sz w:val="16"/>
        </w:rPr>
        <w:t>. But he also warned liberal Democrats that a proposed $3.5 trillion price tag would probably need to drop in order to accommodate centrist holdouts, and he tossed out a range of figures around $2 trillion as a possible alternative.</w:t>
      </w:r>
    </w:p>
    <w:p w14:paraId="1A37458C" w14:textId="77777777" w:rsidR="002C4A8D" w:rsidRPr="002B6FC4" w:rsidRDefault="002C4A8D" w:rsidP="002C4A8D">
      <w:pPr>
        <w:rPr>
          <w:sz w:val="16"/>
        </w:rPr>
      </w:pPr>
      <w:r w:rsidRPr="002B6FC4">
        <w:rPr>
          <w:sz w:val="16"/>
        </w:rPr>
        <w:t>“</w:t>
      </w:r>
      <w:r w:rsidRPr="00646E3E">
        <w:rPr>
          <w:rStyle w:val="StyleUnderline"/>
        </w:rPr>
        <w:t xml:space="preserve">He is the president of the United States, and he says that he wants to get this done, and </w:t>
      </w:r>
      <w:r w:rsidRPr="003738F4">
        <w:rPr>
          <w:rStyle w:val="StyleUnderline"/>
          <w:highlight w:val="green"/>
        </w:rPr>
        <w:t>he basically linked them together</w:t>
      </w:r>
      <w:r w:rsidRPr="002B6FC4">
        <w:rPr>
          <w:sz w:val="16"/>
        </w:rPr>
        <w:t>,” said Representative Henry Cuellar, Democrat of Texas. “I think if we get it done, there’ll be a victory. The question is when do we get that victory?”</w:t>
      </w:r>
    </w:p>
    <w:p w14:paraId="5573DECE" w14:textId="77777777" w:rsidR="002C4A8D" w:rsidRPr="00646E3E" w:rsidRDefault="002C4A8D" w:rsidP="002C4A8D">
      <w:pPr>
        <w:rPr>
          <w:rStyle w:val="StyleUnderline"/>
        </w:rPr>
      </w:pPr>
      <w:r w:rsidRPr="002B6FC4">
        <w:rPr>
          <w:sz w:val="16"/>
        </w:rPr>
        <w:lastRenderedPageBreak/>
        <w:t xml:space="preserve">Mr. Cuellar noted that </w:t>
      </w:r>
      <w:r w:rsidRPr="00646E3E">
        <w:rPr>
          <w:rStyle w:val="StyleUnderline"/>
        </w:rPr>
        <w:t>moderates had an agreement with Speaker Nancy Pelosi of California to vote on the bill this week, and said it was up to her how to handle that promise.</w:t>
      </w:r>
    </w:p>
    <w:p w14:paraId="59376D19" w14:textId="77777777" w:rsidR="002C4A8D" w:rsidRPr="002B6FC4" w:rsidRDefault="002C4A8D" w:rsidP="002C4A8D">
      <w:pPr>
        <w:rPr>
          <w:sz w:val="16"/>
        </w:rPr>
      </w:pPr>
      <w:r w:rsidRPr="002B6FC4">
        <w:rPr>
          <w:sz w:val="16"/>
        </w:rPr>
        <w:t xml:space="preserve">On Friday evening, Ms. </w:t>
      </w:r>
      <w:r w:rsidRPr="003738F4">
        <w:rPr>
          <w:rStyle w:val="StyleUnderline"/>
          <w:highlight w:val="green"/>
        </w:rPr>
        <w:t>Pelosi</w:t>
      </w:r>
      <w:r w:rsidRPr="00646E3E">
        <w:rPr>
          <w:rStyle w:val="StyleUnderline"/>
        </w:rPr>
        <w:t xml:space="preserve"> indefinitely </w:t>
      </w:r>
      <w:r w:rsidRPr="003738F4">
        <w:rPr>
          <w:rStyle w:val="StyleUnderline"/>
          <w:highlight w:val="green"/>
        </w:rPr>
        <w:t>postponed a vote on the</w:t>
      </w:r>
      <w:r w:rsidRPr="00646E3E">
        <w:rPr>
          <w:rStyle w:val="StyleUnderline"/>
        </w:rPr>
        <w:t xml:space="preserve"> infrastructure </w:t>
      </w:r>
      <w:r w:rsidRPr="003738F4">
        <w:rPr>
          <w:rStyle w:val="StyleUnderline"/>
          <w:highlight w:val="green"/>
        </w:rPr>
        <w:t>bill</w:t>
      </w:r>
      <w:r w:rsidRPr="00646E3E">
        <w:rPr>
          <w:rStyle w:val="StyleUnderline"/>
        </w:rPr>
        <w:t xml:space="preserve"> that she had promised to moderates who had publicly pushed for a stand-alone vote.</w:t>
      </w:r>
      <w:r w:rsidRPr="002B6FC4">
        <w:rPr>
          <w:sz w:val="16"/>
        </w:rPr>
        <w:t xml:space="preserve"> She wrote in a letter to colleagues, “Clearly, the bipartisan infrastructure bill will pass once we have agreement on the reconciliation bill.”</w:t>
      </w:r>
    </w:p>
    <w:p w14:paraId="3E613B96" w14:textId="77777777" w:rsidR="002C4A8D" w:rsidRPr="00646E3E" w:rsidRDefault="002C4A8D" w:rsidP="002C4A8D">
      <w:pPr>
        <w:rPr>
          <w:rStyle w:val="StyleUnderline"/>
        </w:rPr>
      </w:pPr>
      <w:r w:rsidRPr="002B6FC4">
        <w:rPr>
          <w:sz w:val="16"/>
        </w:rPr>
        <w:t xml:space="preserve">“Our priority to create jobs in the health care, family and climate agendas is a shared value,” she wrote, adding that </w:t>
      </w:r>
      <w:r w:rsidRPr="00646E3E">
        <w:rPr>
          <w:rStyle w:val="StyleUnderline"/>
        </w:rPr>
        <w:t>leading lawmakers were “still working for clarity and consensus.”</w:t>
      </w:r>
    </w:p>
    <w:p w14:paraId="3337CBB9" w14:textId="77777777" w:rsidR="002C4A8D" w:rsidRPr="00973E99" w:rsidRDefault="002C4A8D" w:rsidP="002C4A8D">
      <w:pPr>
        <w:rPr>
          <w:b/>
          <w:u w:val="single"/>
        </w:rPr>
      </w:pPr>
      <w:r w:rsidRPr="002B6FC4">
        <w:rPr>
          <w:sz w:val="16"/>
        </w:rPr>
        <w:t xml:space="preserve">Representative Pramila Jayapal of Washington, the chairwoman of the Congressional Progressive Caucus, said </w:t>
      </w:r>
      <w:r w:rsidRPr="003738F4">
        <w:rPr>
          <w:rStyle w:val="StyleUnderline"/>
          <w:highlight w:val="green"/>
        </w:rPr>
        <w:t>Mr. Biden “was very clear” that the two bills were tied together.</w:t>
      </w:r>
    </w:p>
    <w:p w14:paraId="78B2E50A" w14:textId="77777777" w:rsidR="002C4A8D" w:rsidRPr="00CB5299" w:rsidRDefault="002C4A8D" w:rsidP="002C4A8D">
      <w:pPr>
        <w:pStyle w:val="Heading4"/>
        <w:rPr>
          <w:u w:val="single"/>
        </w:rPr>
      </w:pPr>
      <w:bookmarkStart w:id="1" w:name="_Hlk87015529"/>
      <w:bookmarkEnd w:id="0"/>
      <w:r>
        <w:t xml:space="preserve">Failure of the infrastructure package </w:t>
      </w:r>
      <w:r>
        <w:rPr>
          <w:u w:val="single"/>
        </w:rPr>
        <w:t>locks in</w:t>
      </w:r>
      <w:r>
        <w:t xml:space="preserve"> </w:t>
      </w:r>
      <w:r>
        <w:rPr>
          <w:u w:val="single"/>
        </w:rPr>
        <w:t>catastrophic climate change</w:t>
      </w:r>
      <w:r>
        <w:t>---</w:t>
      </w:r>
      <w:r>
        <w:rPr>
          <w:u w:val="single"/>
        </w:rPr>
        <w:t>extinction</w:t>
      </w:r>
    </w:p>
    <w:p w14:paraId="0209B0B0" w14:textId="77777777" w:rsidR="002C4A8D" w:rsidRDefault="002C4A8D" w:rsidP="002C4A8D">
      <w:r>
        <w:t xml:space="preserve">Paul </w:t>
      </w:r>
      <w:r w:rsidRPr="00B95FF2">
        <w:rPr>
          <w:rStyle w:val="Style13ptBold"/>
        </w:rPr>
        <w:t xml:space="preserve">Bledsoe </w:t>
      </w:r>
      <w:r>
        <w:rPr>
          <w:rStyle w:val="Style13ptBold"/>
        </w:rPr>
        <w:t>9/4</w:t>
      </w:r>
      <w:r>
        <w:t>, strategic adviser at the Progressive Policy Institute and a professorial lecturer at American University’s Center for Environmental Policy. He served on the White House Climate Change Task Force under former President Bill Clinton, “Climate devastation is upon us. Congress must act.,” NY Daily News, 9-4-2021, https://www.nydailynews.com/opinion/ny-oped-climate-congress-20210904-mqbe75qni5b77ocke5orzrmjce-story.html?outputType=amp</w:t>
      </w:r>
    </w:p>
    <w:p w14:paraId="48CC13BF" w14:textId="77777777" w:rsidR="002C4A8D" w:rsidRPr="00AA6B0F" w:rsidRDefault="002C4A8D" w:rsidP="002C4A8D">
      <w:pPr>
        <w:rPr>
          <w:sz w:val="16"/>
        </w:rPr>
      </w:pPr>
      <w:r w:rsidRPr="00AA6B0F">
        <w:rPr>
          <w:rStyle w:val="StyleUnderline"/>
        </w:rPr>
        <w:t xml:space="preserve">Many </w:t>
      </w:r>
      <w:r w:rsidRPr="003738F4">
        <w:rPr>
          <w:rStyle w:val="StyleUnderline"/>
          <w:highlight w:val="green"/>
        </w:rPr>
        <w:t>Democrats</w:t>
      </w:r>
      <w:r w:rsidRPr="00AA6B0F">
        <w:rPr>
          <w:rStyle w:val="StyleUnderline"/>
        </w:rPr>
        <w:t xml:space="preserve"> publicly </w:t>
      </w:r>
      <w:r w:rsidRPr="003738F4">
        <w:rPr>
          <w:rStyle w:val="StyleUnderline"/>
          <w:highlight w:val="green"/>
        </w:rPr>
        <w:t xml:space="preserve">expressed the need to </w:t>
      </w:r>
      <w:r w:rsidRPr="003738F4">
        <w:rPr>
          <w:rStyle w:val="Emphasis"/>
          <w:highlight w:val="green"/>
        </w:rPr>
        <w:t>act</w:t>
      </w:r>
      <w:r w:rsidRPr="003738F4">
        <w:rPr>
          <w:rStyle w:val="StyleUnderline"/>
          <w:highlight w:val="green"/>
        </w:rPr>
        <w:t xml:space="preserve"> on </w:t>
      </w:r>
      <w:r w:rsidRPr="003738F4">
        <w:rPr>
          <w:rStyle w:val="Emphasis"/>
          <w:highlight w:val="green"/>
        </w:rPr>
        <w:t>climate</w:t>
      </w:r>
      <w:r w:rsidRPr="00AA6B0F">
        <w:rPr>
          <w:rStyle w:val="StyleUnderline"/>
        </w:rPr>
        <w:t xml:space="preserve"> change, and offered legislation at the federal and state level</w:t>
      </w:r>
      <w:r w:rsidRPr="00CB5299">
        <w:rPr>
          <w:rStyle w:val="StyleUnderline"/>
        </w:rPr>
        <w:t xml:space="preserve">. Yet while the ability of Democrats to pass needed legislation was hindered by some divisions within their own ranks, resistance came </w:t>
      </w:r>
      <w:r w:rsidRPr="00CB5299">
        <w:rPr>
          <w:rStyle w:val="Emphasis"/>
        </w:rPr>
        <w:t>primarily</w:t>
      </w:r>
      <w:r w:rsidRPr="00CB5299">
        <w:rPr>
          <w:rStyle w:val="StyleUnderline"/>
        </w:rPr>
        <w:t xml:space="preserve"> from </w:t>
      </w:r>
      <w:r w:rsidRPr="00CB5299">
        <w:rPr>
          <w:rStyle w:val="Emphasis"/>
        </w:rPr>
        <w:t>Republicans</w:t>
      </w:r>
      <w:r w:rsidRPr="00CB5299">
        <w:rPr>
          <w:sz w:val="16"/>
        </w:rPr>
        <w:t xml:space="preserve"> who overwhelmingly</w:t>
      </w:r>
      <w:r w:rsidRPr="00AA6B0F">
        <w:rPr>
          <w:sz w:val="16"/>
        </w:rPr>
        <w:t xml:space="preserve"> opposed any serious actions to limit climate change and the greenhouse gas emissions that cause it. With a few prominent exceptions like former Sen. John McCain, most Republicans derided climate concerns as alarmism and claimed any attempts to limit emissions would be devastating to the U.S. economy.</w:t>
      </w:r>
    </w:p>
    <w:p w14:paraId="581E6EFD" w14:textId="77777777" w:rsidR="002C4A8D" w:rsidRPr="00AA6B0F" w:rsidRDefault="002C4A8D" w:rsidP="002C4A8D">
      <w:pPr>
        <w:rPr>
          <w:sz w:val="16"/>
        </w:rPr>
      </w:pPr>
      <w:r w:rsidRPr="00AA6B0F">
        <w:rPr>
          <w:rStyle w:val="StyleUnderline"/>
        </w:rPr>
        <w:t xml:space="preserve">Fast forward 20 years, and our climate situation has grown </w:t>
      </w:r>
      <w:r w:rsidRPr="00AA6B0F">
        <w:rPr>
          <w:rStyle w:val="Emphasis"/>
        </w:rPr>
        <w:t xml:space="preserve">immeasurably </w:t>
      </w:r>
      <w:proofErr w:type="gramStart"/>
      <w:r w:rsidRPr="00AA6B0F">
        <w:rPr>
          <w:rStyle w:val="Emphasis"/>
        </w:rPr>
        <w:t>more grave</w:t>
      </w:r>
      <w:proofErr w:type="gramEnd"/>
      <w:r w:rsidRPr="00AA6B0F">
        <w:rPr>
          <w:sz w:val="16"/>
        </w:rPr>
        <w:t xml:space="preserve">. As predicted climate change impacts are inflicting huge human and economic costs in the U.S., with much worse to come without immediate action. </w:t>
      </w:r>
      <w:r w:rsidRPr="00AA6B0F">
        <w:rPr>
          <w:rStyle w:val="StyleUnderline"/>
        </w:rPr>
        <w:t xml:space="preserve">Yet stunningly, our </w:t>
      </w:r>
      <w:r w:rsidRPr="00AA6B0F">
        <w:rPr>
          <w:rStyle w:val="Emphasis"/>
        </w:rPr>
        <w:t>broken politics on climate change seem much the same as decades before</w:t>
      </w:r>
      <w:r w:rsidRPr="00AA6B0F">
        <w:rPr>
          <w:sz w:val="16"/>
        </w:rPr>
        <w:t>.</w:t>
      </w:r>
    </w:p>
    <w:p w14:paraId="2294C045" w14:textId="77777777" w:rsidR="002C4A8D" w:rsidRPr="00AA6B0F" w:rsidRDefault="002C4A8D" w:rsidP="002C4A8D">
      <w:pPr>
        <w:rPr>
          <w:sz w:val="16"/>
        </w:rPr>
      </w:pPr>
      <w:r w:rsidRPr="003738F4">
        <w:rPr>
          <w:rStyle w:val="Emphasis"/>
          <w:highlight w:val="green"/>
        </w:rPr>
        <w:t>Dem</w:t>
      </w:r>
      <w:r w:rsidRPr="00CB5299">
        <w:rPr>
          <w:rStyle w:val="StyleUnderline"/>
        </w:rPr>
        <w:t>ocrat</w:t>
      </w:r>
      <w:r w:rsidRPr="003738F4">
        <w:rPr>
          <w:rStyle w:val="Emphasis"/>
          <w:highlight w:val="green"/>
        </w:rPr>
        <w:t>s</w:t>
      </w:r>
      <w:r w:rsidRPr="00AA6B0F">
        <w:rPr>
          <w:sz w:val="16"/>
        </w:rPr>
        <w:t xml:space="preserve">, beginning with President Biden, </w:t>
      </w:r>
      <w:r w:rsidRPr="003738F4">
        <w:rPr>
          <w:rStyle w:val="StyleUnderline"/>
          <w:highlight w:val="green"/>
        </w:rPr>
        <w:t>are</w:t>
      </w:r>
      <w:r w:rsidRPr="003738F4">
        <w:rPr>
          <w:sz w:val="16"/>
          <w:highlight w:val="green"/>
        </w:rPr>
        <w:t xml:space="preserve"> </w:t>
      </w:r>
      <w:r w:rsidRPr="003738F4">
        <w:rPr>
          <w:rStyle w:val="Emphasis"/>
          <w:highlight w:val="green"/>
        </w:rPr>
        <w:t>desperately pushing</w:t>
      </w:r>
      <w:r w:rsidRPr="003738F4">
        <w:rPr>
          <w:sz w:val="16"/>
          <w:highlight w:val="green"/>
        </w:rPr>
        <w:t xml:space="preserve"> </w:t>
      </w:r>
      <w:r w:rsidRPr="003738F4">
        <w:rPr>
          <w:rStyle w:val="StyleUnderline"/>
          <w:highlight w:val="green"/>
        </w:rPr>
        <w:t xml:space="preserve">to enact </w:t>
      </w:r>
      <w:r w:rsidRPr="003738F4">
        <w:rPr>
          <w:rStyle w:val="Emphasis"/>
          <w:highlight w:val="green"/>
        </w:rPr>
        <w:t>hundreds of billions</w:t>
      </w:r>
      <w:r w:rsidRPr="00AA6B0F">
        <w:rPr>
          <w:rStyle w:val="Emphasis"/>
        </w:rPr>
        <w:t xml:space="preserve"> of dollars </w:t>
      </w:r>
      <w:r w:rsidRPr="003738F4">
        <w:rPr>
          <w:rStyle w:val="Emphasis"/>
          <w:highlight w:val="green"/>
        </w:rPr>
        <w:t>in climate</w:t>
      </w:r>
      <w:r w:rsidRPr="00AA6B0F">
        <w:rPr>
          <w:rStyle w:val="Emphasis"/>
        </w:rPr>
        <w:t xml:space="preserve"> change </w:t>
      </w:r>
      <w:r w:rsidRPr="003738F4">
        <w:rPr>
          <w:rStyle w:val="Emphasis"/>
          <w:highlight w:val="green"/>
        </w:rPr>
        <w:t>and clean energy measures</w:t>
      </w:r>
      <w:r w:rsidRPr="00AA6B0F">
        <w:rPr>
          <w:sz w:val="16"/>
        </w:rPr>
        <w:t xml:space="preserve"> later this month </w:t>
      </w:r>
      <w:r w:rsidRPr="003738F4">
        <w:rPr>
          <w:rStyle w:val="StyleUnderline"/>
          <w:highlight w:val="green"/>
        </w:rPr>
        <w:t>as part of a</w:t>
      </w:r>
      <w:r w:rsidRPr="00AA6B0F">
        <w:rPr>
          <w:rStyle w:val="StyleUnderline"/>
        </w:rPr>
        <w:t xml:space="preserve"> wider </w:t>
      </w:r>
      <w:r w:rsidRPr="003738F4">
        <w:rPr>
          <w:rStyle w:val="StyleUnderline"/>
          <w:highlight w:val="green"/>
        </w:rPr>
        <w:t>economic and budget bill. These actions</w:t>
      </w:r>
      <w:r w:rsidRPr="00AA6B0F">
        <w:rPr>
          <w:rStyle w:val="StyleUnderline"/>
        </w:rPr>
        <w:t xml:space="preserve"> </w:t>
      </w:r>
      <w:r w:rsidRPr="00CB5299">
        <w:rPr>
          <w:rStyle w:val="StyleUnderline"/>
        </w:rPr>
        <w:t xml:space="preserve">can </w:t>
      </w:r>
      <w:r w:rsidRPr="003738F4">
        <w:rPr>
          <w:rStyle w:val="Emphasis"/>
          <w:highlight w:val="green"/>
        </w:rPr>
        <w:t>cut U.S. emissions by 50%</w:t>
      </w:r>
      <w:r w:rsidRPr="00AA6B0F">
        <w:rPr>
          <w:rStyle w:val="Emphasis"/>
        </w:rPr>
        <w:t xml:space="preserve"> below 2005 levels </w:t>
      </w:r>
      <w:r w:rsidRPr="003738F4">
        <w:rPr>
          <w:rStyle w:val="Emphasis"/>
          <w:highlight w:val="green"/>
        </w:rPr>
        <w:t>by the end of the decade</w:t>
      </w:r>
      <w:r w:rsidRPr="003738F4">
        <w:rPr>
          <w:rStyle w:val="StyleUnderline"/>
          <w:highlight w:val="green"/>
        </w:rPr>
        <w:t xml:space="preserve">, and put the U.S. in a </w:t>
      </w:r>
      <w:r w:rsidRPr="003738F4">
        <w:rPr>
          <w:rStyle w:val="Emphasis"/>
          <w:highlight w:val="green"/>
        </w:rPr>
        <w:lastRenderedPageBreak/>
        <w:t>strong</w:t>
      </w:r>
      <w:r w:rsidRPr="00CB5299">
        <w:rPr>
          <w:rStyle w:val="StyleUnderline"/>
        </w:rPr>
        <w:t xml:space="preserve">er </w:t>
      </w:r>
      <w:r w:rsidRPr="003738F4">
        <w:rPr>
          <w:rStyle w:val="Emphasis"/>
          <w:highlight w:val="green"/>
        </w:rPr>
        <w:t>position</w:t>
      </w:r>
      <w:r w:rsidRPr="003738F4">
        <w:rPr>
          <w:rStyle w:val="StyleUnderline"/>
          <w:highlight w:val="green"/>
        </w:rPr>
        <w:t xml:space="preserve"> to </w:t>
      </w:r>
      <w:r w:rsidRPr="003738F4">
        <w:rPr>
          <w:rStyle w:val="Emphasis"/>
          <w:highlight w:val="green"/>
        </w:rPr>
        <w:t>force other nations to act in</w:t>
      </w:r>
      <w:r w:rsidRPr="00AA6B0F">
        <w:rPr>
          <w:rStyle w:val="Emphasis"/>
        </w:rPr>
        <w:t xml:space="preserve"> key </w:t>
      </w:r>
      <w:r w:rsidRPr="003738F4">
        <w:rPr>
          <w:rStyle w:val="Emphasis"/>
          <w:highlight w:val="green"/>
        </w:rPr>
        <w:t>climate negotiations in November</w:t>
      </w:r>
      <w:r w:rsidRPr="00AA6B0F">
        <w:rPr>
          <w:sz w:val="16"/>
        </w:rPr>
        <w:t>.</w:t>
      </w:r>
    </w:p>
    <w:p w14:paraId="3FA0E12C" w14:textId="77777777" w:rsidR="002C4A8D" w:rsidRPr="00AA6B0F" w:rsidRDefault="002C4A8D" w:rsidP="002C4A8D">
      <w:pPr>
        <w:rPr>
          <w:sz w:val="16"/>
        </w:rPr>
      </w:pPr>
      <w:r w:rsidRPr="00AA6B0F">
        <w:rPr>
          <w:rStyle w:val="StyleUnderline"/>
        </w:rPr>
        <w:t>But</w:t>
      </w:r>
      <w:r w:rsidRPr="00AA6B0F">
        <w:rPr>
          <w:sz w:val="16"/>
        </w:rPr>
        <w:t xml:space="preserve"> right </w:t>
      </w:r>
      <w:proofErr w:type="gramStart"/>
      <w:r w:rsidRPr="00AA6B0F">
        <w:rPr>
          <w:sz w:val="16"/>
        </w:rPr>
        <w:t>now</w:t>
      </w:r>
      <w:proofErr w:type="gramEnd"/>
      <w:r w:rsidRPr="00AA6B0F">
        <w:rPr>
          <w:sz w:val="16"/>
        </w:rPr>
        <w:t xml:space="preserve"> </w:t>
      </w:r>
      <w:r w:rsidRPr="00AA6B0F">
        <w:rPr>
          <w:rStyle w:val="Emphasis"/>
        </w:rPr>
        <w:t>Republicans</w:t>
      </w:r>
      <w:r w:rsidRPr="00AA6B0F">
        <w:rPr>
          <w:sz w:val="16"/>
        </w:rPr>
        <w:t xml:space="preserve"> </w:t>
      </w:r>
      <w:r w:rsidRPr="00AA6B0F">
        <w:rPr>
          <w:rStyle w:val="StyleUnderline"/>
        </w:rPr>
        <w:t>are</w:t>
      </w:r>
      <w:r w:rsidRPr="00AA6B0F">
        <w:rPr>
          <w:sz w:val="16"/>
        </w:rPr>
        <w:t xml:space="preserve"> </w:t>
      </w:r>
      <w:r w:rsidRPr="00AA6B0F">
        <w:rPr>
          <w:rStyle w:val="Emphasis"/>
        </w:rPr>
        <w:t>unified in opposition</w:t>
      </w:r>
      <w:r w:rsidRPr="00AA6B0F">
        <w:rPr>
          <w:sz w:val="16"/>
        </w:rPr>
        <w:t xml:space="preserve"> to any but cursory climate actions. John </w:t>
      </w:r>
      <w:proofErr w:type="spellStart"/>
      <w:r w:rsidRPr="00AA6B0F">
        <w:rPr>
          <w:sz w:val="16"/>
        </w:rPr>
        <w:t>Barrasso</w:t>
      </w:r>
      <w:proofErr w:type="spellEnd"/>
      <w:r w:rsidRPr="00AA6B0F">
        <w:rPr>
          <w:sz w:val="16"/>
        </w:rPr>
        <w:t xml:space="preserve"> of Wyoming, the top Republican on the Senate Energy Committee, claimed the Biden climate measure was a “spree to impose this green new disaster on every American,” willfully ignoring the real climate disasters all around us that Biden’s legislation will help limit. This summer, every single Republican member of the key Senate Finance Committee voted against tax incentives for solar, wind, geothermal, electric vehicles and dozens of other clean energy sources.</w:t>
      </w:r>
    </w:p>
    <w:p w14:paraId="19EB211D" w14:textId="77777777" w:rsidR="002C4A8D" w:rsidRPr="00AA6B0F" w:rsidRDefault="002C4A8D" w:rsidP="002C4A8D">
      <w:pPr>
        <w:rPr>
          <w:sz w:val="16"/>
        </w:rPr>
      </w:pPr>
      <w:r w:rsidRPr="003738F4">
        <w:rPr>
          <w:rStyle w:val="StyleUnderline"/>
          <w:highlight w:val="green"/>
        </w:rPr>
        <w:t>The</w:t>
      </w:r>
      <w:r w:rsidRPr="003738F4">
        <w:rPr>
          <w:sz w:val="16"/>
          <w:highlight w:val="green"/>
        </w:rPr>
        <w:t xml:space="preserve"> </w:t>
      </w:r>
      <w:r w:rsidRPr="003738F4">
        <w:rPr>
          <w:rStyle w:val="Emphasis"/>
          <w:highlight w:val="green"/>
        </w:rPr>
        <w:t>stakes</w:t>
      </w:r>
      <w:r w:rsidRPr="00AA6B0F">
        <w:rPr>
          <w:rStyle w:val="Emphasis"/>
        </w:rPr>
        <w:t xml:space="preserve"> of the climate crisis</w:t>
      </w:r>
      <w:r w:rsidRPr="00AA6B0F">
        <w:rPr>
          <w:sz w:val="16"/>
        </w:rPr>
        <w:t xml:space="preserve"> </w:t>
      </w:r>
      <w:r w:rsidRPr="003738F4">
        <w:rPr>
          <w:rStyle w:val="StyleUnderline"/>
          <w:highlight w:val="green"/>
        </w:rPr>
        <w:t>are</w:t>
      </w:r>
      <w:r w:rsidRPr="00AA6B0F">
        <w:rPr>
          <w:sz w:val="16"/>
        </w:rPr>
        <w:t xml:space="preserve"> </w:t>
      </w:r>
      <w:r w:rsidRPr="00AA6B0F">
        <w:rPr>
          <w:rStyle w:val="Emphasis"/>
        </w:rPr>
        <w:t xml:space="preserve">far more </w:t>
      </w:r>
      <w:r w:rsidRPr="003738F4">
        <w:rPr>
          <w:rStyle w:val="Emphasis"/>
          <w:highlight w:val="green"/>
        </w:rPr>
        <w:t>profound</w:t>
      </w:r>
      <w:r w:rsidRPr="003738F4">
        <w:rPr>
          <w:sz w:val="16"/>
          <w:highlight w:val="green"/>
        </w:rPr>
        <w:t xml:space="preserve"> </w:t>
      </w:r>
      <w:r w:rsidRPr="003738F4">
        <w:rPr>
          <w:rStyle w:val="StyleUnderline"/>
          <w:highlight w:val="green"/>
        </w:rPr>
        <w:t>and</w:t>
      </w:r>
      <w:r w:rsidRPr="003738F4">
        <w:rPr>
          <w:sz w:val="16"/>
          <w:highlight w:val="green"/>
        </w:rPr>
        <w:t xml:space="preserve"> </w:t>
      </w:r>
      <w:r w:rsidRPr="003738F4">
        <w:rPr>
          <w:rStyle w:val="Emphasis"/>
          <w:highlight w:val="green"/>
        </w:rPr>
        <w:t>long-lasting</w:t>
      </w:r>
      <w:r w:rsidRPr="00AA6B0F">
        <w:rPr>
          <w:sz w:val="16"/>
        </w:rPr>
        <w:t xml:space="preserve"> than most leaders seem to recognize. </w:t>
      </w:r>
      <w:r w:rsidRPr="003738F4">
        <w:rPr>
          <w:rStyle w:val="StyleUnderline"/>
          <w:highlight w:val="green"/>
        </w:rPr>
        <w:t>What’s needed is</w:t>
      </w:r>
      <w:r w:rsidRPr="00AA6B0F">
        <w:rPr>
          <w:rStyle w:val="StyleUnderline"/>
        </w:rPr>
        <w:t xml:space="preserve"> a </w:t>
      </w:r>
      <w:r w:rsidRPr="00AA6B0F">
        <w:rPr>
          <w:rStyle w:val="Emphasis"/>
        </w:rPr>
        <w:t>united</w:t>
      </w:r>
      <w:r w:rsidRPr="00AA6B0F">
        <w:rPr>
          <w:sz w:val="16"/>
        </w:rPr>
        <w:t xml:space="preserve">, bipartisan </w:t>
      </w:r>
      <w:r w:rsidRPr="00AA6B0F">
        <w:rPr>
          <w:rStyle w:val="Emphasis"/>
        </w:rPr>
        <w:t>front</w:t>
      </w:r>
      <w:r w:rsidRPr="00AA6B0F">
        <w:rPr>
          <w:sz w:val="16"/>
        </w:rPr>
        <w:t xml:space="preserve"> like that the U.S. created during the Cold War, in part </w:t>
      </w:r>
      <w:r w:rsidRPr="003738F4">
        <w:rPr>
          <w:rStyle w:val="StyleUnderline"/>
          <w:highlight w:val="green"/>
        </w:rPr>
        <w:t>to</w:t>
      </w:r>
      <w:r w:rsidRPr="003738F4">
        <w:rPr>
          <w:sz w:val="16"/>
          <w:highlight w:val="green"/>
        </w:rPr>
        <w:t xml:space="preserve"> </w:t>
      </w:r>
      <w:r w:rsidRPr="003738F4">
        <w:rPr>
          <w:rStyle w:val="Emphasis"/>
          <w:highlight w:val="green"/>
        </w:rPr>
        <w:t>force</w:t>
      </w:r>
      <w:r w:rsidRPr="00AA6B0F">
        <w:rPr>
          <w:rStyle w:val="Emphasis"/>
        </w:rPr>
        <w:t xml:space="preserve"> other </w:t>
      </w:r>
      <w:r w:rsidRPr="003738F4">
        <w:rPr>
          <w:rStyle w:val="Emphasis"/>
          <w:highlight w:val="green"/>
        </w:rPr>
        <w:t>key nations like China to cut</w:t>
      </w:r>
      <w:r w:rsidRPr="00AA6B0F">
        <w:rPr>
          <w:rStyle w:val="Emphasis"/>
        </w:rPr>
        <w:t xml:space="preserve"> their emissions </w:t>
      </w:r>
      <w:r w:rsidRPr="003738F4">
        <w:rPr>
          <w:rStyle w:val="Emphasis"/>
          <w:highlight w:val="green"/>
        </w:rPr>
        <w:t>as aggressively as we</w:t>
      </w:r>
      <w:r w:rsidRPr="00AA6B0F">
        <w:rPr>
          <w:rStyle w:val="Emphasis"/>
        </w:rPr>
        <w:t xml:space="preserve"> do</w:t>
      </w:r>
      <w:r w:rsidRPr="00AA6B0F">
        <w:rPr>
          <w:sz w:val="16"/>
        </w:rPr>
        <w:t xml:space="preserve">. An inkling that </w:t>
      </w:r>
      <w:r w:rsidRPr="003738F4">
        <w:rPr>
          <w:rStyle w:val="StyleUnderline"/>
          <w:highlight w:val="green"/>
        </w:rPr>
        <w:t>this</w:t>
      </w:r>
      <w:r w:rsidRPr="003738F4">
        <w:rPr>
          <w:sz w:val="16"/>
          <w:highlight w:val="green"/>
        </w:rPr>
        <w:t xml:space="preserve"> </w:t>
      </w:r>
      <w:r w:rsidRPr="003738F4">
        <w:rPr>
          <w:rStyle w:val="Emphasis"/>
          <w:highlight w:val="green"/>
        </w:rPr>
        <w:t>may be possible</w:t>
      </w:r>
      <w:r w:rsidRPr="00AA6B0F">
        <w:rPr>
          <w:sz w:val="16"/>
        </w:rPr>
        <w:t xml:space="preserve"> is found </w:t>
      </w:r>
      <w:r w:rsidRPr="003738F4">
        <w:rPr>
          <w:rStyle w:val="StyleUnderline"/>
          <w:highlight w:val="green"/>
        </w:rPr>
        <w:t>in</w:t>
      </w:r>
      <w:r w:rsidRPr="00AA6B0F">
        <w:rPr>
          <w:sz w:val="16"/>
        </w:rPr>
        <w:t xml:space="preserve"> bipartisan support for recent legislation promoting American technology innovation to compete globally, and significant bipartisan support for </w:t>
      </w:r>
      <w:r w:rsidRPr="003738F4">
        <w:rPr>
          <w:rStyle w:val="Emphasis"/>
          <w:highlight w:val="green"/>
        </w:rPr>
        <w:t>infrastructure legislation</w:t>
      </w:r>
      <w:r w:rsidRPr="00AA6B0F">
        <w:rPr>
          <w:sz w:val="16"/>
        </w:rPr>
        <w:t>.</w:t>
      </w:r>
    </w:p>
    <w:p w14:paraId="6C621DFD" w14:textId="77777777" w:rsidR="002C4A8D" w:rsidRDefault="002C4A8D" w:rsidP="002C4A8D">
      <w:pPr>
        <w:rPr>
          <w:rStyle w:val="StyleUnderline"/>
        </w:rPr>
      </w:pPr>
      <w:r w:rsidRPr="003738F4">
        <w:rPr>
          <w:rStyle w:val="StyleUnderline"/>
          <w:highlight w:val="green"/>
        </w:rPr>
        <w:t>But</w:t>
      </w:r>
      <w:r w:rsidRPr="003738F4">
        <w:rPr>
          <w:sz w:val="16"/>
          <w:highlight w:val="green"/>
        </w:rPr>
        <w:t xml:space="preserve"> </w:t>
      </w:r>
      <w:r w:rsidRPr="003738F4">
        <w:rPr>
          <w:rStyle w:val="Emphasis"/>
          <w:highlight w:val="green"/>
        </w:rPr>
        <w:t>slow action</w:t>
      </w:r>
      <w:r w:rsidRPr="00AA6B0F">
        <w:rPr>
          <w:sz w:val="16"/>
        </w:rPr>
        <w:t xml:space="preserve"> to cut emissions </w:t>
      </w:r>
      <w:r w:rsidRPr="003738F4">
        <w:rPr>
          <w:rStyle w:val="Emphasis"/>
          <w:highlight w:val="green"/>
        </w:rPr>
        <w:t>won’t work</w:t>
      </w:r>
      <w:r w:rsidRPr="003738F4">
        <w:rPr>
          <w:sz w:val="16"/>
          <w:highlight w:val="green"/>
        </w:rPr>
        <w:t xml:space="preserve">. </w:t>
      </w:r>
      <w:r w:rsidRPr="003738F4">
        <w:rPr>
          <w:rStyle w:val="StyleUnderline"/>
          <w:highlight w:val="green"/>
        </w:rPr>
        <w:t xml:space="preserve">We must act </w:t>
      </w:r>
      <w:r w:rsidRPr="003738F4">
        <w:rPr>
          <w:rStyle w:val="Emphasis"/>
          <w:highlight w:val="green"/>
        </w:rPr>
        <w:t>decisively</w:t>
      </w:r>
      <w:r w:rsidRPr="003738F4">
        <w:rPr>
          <w:sz w:val="16"/>
          <w:highlight w:val="green"/>
        </w:rPr>
        <w:t xml:space="preserve"> </w:t>
      </w:r>
      <w:r w:rsidRPr="003738F4">
        <w:rPr>
          <w:rStyle w:val="StyleUnderline"/>
          <w:highlight w:val="green"/>
        </w:rPr>
        <w:t>and</w:t>
      </w:r>
      <w:r w:rsidRPr="003738F4">
        <w:rPr>
          <w:sz w:val="16"/>
          <w:highlight w:val="green"/>
        </w:rPr>
        <w:t xml:space="preserve"> </w:t>
      </w:r>
      <w:r w:rsidRPr="003738F4">
        <w:rPr>
          <w:rStyle w:val="Emphasis"/>
          <w:highlight w:val="green"/>
        </w:rPr>
        <w:t>quickly</w:t>
      </w:r>
      <w:r w:rsidRPr="00AA6B0F">
        <w:rPr>
          <w:sz w:val="16"/>
        </w:rPr>
        <w:t xml:space="preserve"> </w:t>
      </w:r>
      <w:r w:rsidRPr="00AA6B0F">
        <w:rPr>
          <w:rStyle w:val="Emphasis"/>
        </w:rPr>
        <w:t>now</w:t>
      </w:r>
      <w:r w:rsidRPr="00AA6B0F">
        <w:rPr>
          <w:sz w:val="16"/>
        </w:rPr>
        <w:t xml:space="preserve"> </w:t>
      </w:r>
      <w:r w:rsidRPr="00AA6B0F">
        <w:rPr>
          <w:rStyle w:val="StyleUnderline"/>
        </w:rPr>
        <w:t xml:space="preserve">in Congress </w:t>
      </w:r>
      <w:r w:rsidRPr="003738F4">
        <w:rPr>
          <w:rStyle w:val="Emphasis"/>
          <w:highlight w:val="green"/>
        </w:rPr>
        <w:t>this fall</w:t>
      </w:r>
      <w:r w:rsidRPr="003738F4">
        <w:rPr>
          <w:rStyle w:val="StyleUnderline"/>
          <w:highlight w:val="green"/>
        </w:rPr>
        <w:t xml:space="preserve"> to</w:t>
      </w:r>
      <w:r w:rsidRPr="00AA6B0F">
        <w:rPr>
          <w:rStyle w:val="StyleUnderline"/>
        </w:rPr>
        <w:t xml:space="preserve"> create a clean energy future and </w:t>
      </w:r>
      <w:r w:rsidRPr="003738F4">
        <w:rPr>
          <w:rStyle w:val="StyleUnderline"/>
          <w:highlight w:val="green"/>
        </w:rPr>
        <w:t>cut emissions</w:t>
      </w:r>
      <w:r w:rsidRPr="00AA6B0F">
        <w:rPr>
          <w:rStyle w:val="StyleUnderline"/>
        </w:rPr>
        <w:t xml:space="preserve"> that are </w:t>
      </w:r>
      <w:r w:rsidRPr="003738F4">
        <w:rPr>
          <w:rStyle w:val="StyleUnderline"/>
          <w:highlight w:val="green"/>
        </w:rPr>
        <w:t>destabilizing</w:t>
      </w:r>
      <w:r w:rsidRPr="00AA6B0F">
        <w:rPr>
          <w:rStyle w:val="StyleUnderline"/>
        </w:rPr>
        <w:t xml:space="preserve"> our </w:t>
      </w:r>
      <w:r w:rsidRPr="003738F4">
        <w:rPr>
          <w:rStyle w:val="StyleUnderline"/>
          <w:highlight w:val="green"/>
        </w:rPr>
        <w:t>climate</w:t>
      </w:r>
      <w:r w:rsidRPr="003738F4">
        <w:rPr>
          <w:sz w:val="16"/>
          <w:highlight w:val="green"/>
        </w:rPr>
        <w:t xml:space="preserve">. </w:t>
      </w:r>
      <w:r w:rsidRPr="003738F4">
        <w:rPr>
          <w:rStyle w:val="StyleUnderline"/>
          <w:highlight w:val="green"/>
        </w:rPr>
        <w:t>Otherwise, we</w:t>
      </w:r>
      <w:r w:rsidRPr="00AA6B0F">
        <w:rPr>
          <w:rStyle w:val="StyleUnderline"/>
        </w:rPr>
        <w:t xml:space="preserve"> are </w:t>
      </w:r>
      <w:r w:rsidRPr="003738F4">
        <w:rPr>
          <w:rStyle w:val="Emphasis"/>
          <w:highlight w:val="green"/>
        </w:rPr>
        <w:t>consign</w:t>
      </w:r>
      <w:r w:rsidRPr="00CB5299">
        <w:rPr>
          <w:rStyle w:val="StyleUnderline"/>
        </w:rPr>
        <w:t xml:space="preserve">ing </w:t>
      </w:r>
      <w:r w:rsidRPr="003738F4">
        <w:rPr>
          <w:rStyle w:val="Emphasis"/>
          <w:highlight w:val="green"/>
        </w:rPr>
        <w:t>ourselves</w:t>
      </w:r>
      <w:r w:rsidRPr="00AA6B0F">
        <w:rPr>
          <w:rStyle w:val="StyleUnderline"/>
        </w:rPr>
        <w:t xml:space="preserve"> and </w:t>
      </w:r>
      <w:r w:rsidRPr="00AA6B0F">
        <w:rPr>
          <w:rStyle w:val="Emphasis"/>
        </w:rPr>
        <w:t>all of those who come after us</w:t>
      </w:r>
      <w:r w:rsidRPr="00AA6B0F">
        <w:rPr>
          <w:rStyle w:val="StyleUnderline"/>
        </w:rPr>
        <w:t xml:space="preserve"> </w:t>
      </w:r>
      <w:r w:rsidRPr="003738F4">
        <w:rPr>
          <w:rStyle w:val="StyleUnderline"/>
          <w:highlight w:val="green"/>
        </w:rPr>
        <w:t xml:space="preserve">to a </w:t>
      </w:r>
      <w:r w:rsidRPr="003738F4">
        <w:rPr>
          <w:rStyle w:val="Emphasis"/>
          <w:highlight w:val="green"/>
        </w:rPr>
        <w:t>devastated and denuded world</w:t>
      </w:r>
      <w:r w:rsidRPr="00CB5299">
        <w:rPr>
          <w:rStyle w:val="StyleUnderline"/>
        </w:rPr>
        <w:t>.</w:t>
      </w:r>
    </w:p>
    <w:bookmarkEnd w:id="1"/>
    <w:p w14:paraId="46C577A6" w14:textId="354B127A" w:rsidR="008413AF" w:rsidRDefault="008413AF" w:rsidP="008413AF">
      <w:pPr>
        <w:pStyle w:val="Heading3"/>
      </w:pPr>
      <w:r>
        <w:lastRenderedPageBreak/>
        <w:t>NC</w:t>
      </w:r>
    </w:p>
    <w:p w14:paraId="549DE889" w14:textId="77777777" w:rsidR="008413AF" w:rsidRPr="006C4666" w:rsidRDefault="008413AF" w:rsidP="008413AF">
      <w:pPr>
        <w:pStyle w:val="Heading4"/>
        <w:rPr>
          <w:rFonts w:cstheme="minorHAnsi"/>
        </w:rPr>
      </w:pPr>
      <w:r w:rsidRPr="006C4666">
        <w:rPr>
          <w:rFonts w:cstheme="minorHAnsi"/>
        </w:rPr>
        <w:t xml:space="preserve">The standard is maximizing expected wellbeing. </w:t>
      </w:r>
    </w:p>
    <w:p w14:paraId="4FC85CD3" w14:textId="0A5A4FE7" w:rsidR="008413AF" w:rsidRDefault="008413AF" w:rsidP="00171456">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292DDE7D" w14:textId="77777777" w:rsidR="008A4CBA" w:rsidRPr="006C4666" w:rsidRDefault="008A4CBA" w:rsidP="008A4CBA">
      <w:pPr>
        <w:pStyle w:val="Heading4"/>
        <w:rPr>
          <w:rFonts w:cstheme="minorHAnsi"/>
        </w:rPr>
      </w:pPr>
      <w:r w:rsidRPr="006C4666">
        <w:rPr>
          <w:rFonts w:cstheme="minorHAnsi"/>
        </w:rPr>
        <w:t>1] Actor specificity:</w:t>
      </w:r>
    </w:p>
    <w:p w14:paraId="5FBD3973" w14:textId="77777777" w:rsidR="008A4CBA" w:rsidRPr="006C4666" w:rsidRDefault="008A4CBA" w:rsidP="008A4CBA">
      <w:pPr>
        <w:pStyle w:val="Heading4"/>
        <w:tabs>
          <w:tab w:val="left" w:pos="5490"/>
        </w:tabs>
        <w:rPr>
          <w:rFonts w:cstheme="minorHAnsi"/>
        </w:rPr>
      </w:pPr>
      <w:r w:rsidRPr="006C4666">
        <w:rPr>
          <w:rFonts w:cstheme="minorHAnsi"/>
        </w:rPr>
        <w:t xml:space="preserve">A] 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p>
    <w:p w14:paraId="7951DB06" w14:textId="77777777" w:rsidR="008A4CBA" w:rsidRPr="006C4666" w:rsidRDefault="008A4CBA" w:rsidP="008A4CBA">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1B6FC038" w14:textId="04B4FACA" w:rsidR="008A4CBA" w:rsidRDefault="008A4CBA" w:rsidP="00171456">
      <w:pPr>
        <w:pStyle w:val="Heading4"/>
        <w:rPr>
          <w:rFonts w:cstheme="minorHAnsi"/>
        </w:rPr>
      </w:pPr>
      <w:r>
        <w:rPr>
          <w:rFonts w:cstheme="minorHAnsi"/>
        </w:rPr>
        <w:t>o/w – governments have unique responsibilities to each of their citizens</w:t>
      </w:r>
    </w:p>
    <w:p w14:paraId="2EDE34B1" w14:textId="407B790F" w:rsidR="00171456" w:rsidRPr="006C4666" w:rsidRDefault="00171456" w:rsidP="00171456">
      <w:pPr>
        <w:pStyle w:val="Heading4"/>
        <w:rPr>
          <w:rFonts w:cstheme="minorHAnsi"/>
        </w:rPr>
      </w:pPr>
      <w:r w:rsidRPr="006C4666">
        <w:rPr>
          <w:rFonts w:cstheme="minorHAnsi"/>
        </w:rPr>
        <w:t>Extinction comes first</w:t>
      </w:r>
      <w:r w:rsidR="00656879">
        <w:rPr>
          <w:rFonts w:cstheme="minorHAnsi"/>
        </w:rPr>
        <w:t xml:space="preserve"> regardless of any framework</w:t>
      </w:r>
      <w:r w:rsidR="005658EB">
        <w:rPr>
          <w:rFonts w:cstheme="minorHAnsi"/>
        </w:rPr>
        <w:t xml:space="preserve"> – this also hijacks resolvability </w:t>
      </w:r>
      <w:proofErr w:type="spellStart"/>
      <w:r w:rsidR="005658EB">
        <w:rPr>
          <w:rFonts w:cstheme="minorHAnsi"/>
        </w:rPr>
        <w:t>bc</w:t>
      </w:r>
      <w:proofErr w:type="spellEnd"/>
      <w:r w:rsidR="005658EB">
        <w:rPr>
          <w:rFonts w:cstheme="minorHAnsi"/>
        </w:rPr>
        <w:t xml:space="preserve"> this is the most objective</w:t>
      </w:r>
      <w:r w:rsidRPr="006C4666">
        <w:rPr>
          <w:rFonts w:cstheme="minorHAnsi"/>
        </w:rPr>
        <w:t>!</w:t>
      </w:r>
    </w:p>
    <w:p w14:paraId="1D983F32" w14:textId="77777777" w:rsidR="00171456" w:rsidRPr="006C4666" w:rsidRDefault="00171456" w:rsidP="00171456">
      <w:pPr>
        <w:rPr>
          <w:rFonts w:cstheme="minorHAnsi"/>
        </w:rPr>
      </w:pPr>
      <w:proofErr w:type="spellStart"/>
      <w:r w:rsidRPr="006C4666">
        <w:rPr>
          <w:rStyle w:val="Style13ptBold"/>
          <w:rFonts w:cstheme="minorHAnsi"/>
        </w:rPr>
        <w:t>Pummer</w:t>
      </w:r>
      <w:proofErr w:type="spellEnd"/>
      <w:r w:rsidRPr="006C4666">
        <w:rPr>
          <w:rStyle w:val="Style13ptBold"/>
          <w:rFonts w:cstheme="minorHAnsi"/>
        </w:rPr>
        <w:t xml:space="preserve">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74BD3348" w14:textId="77777777" w:rsidR="00171456" w:rsidRPr="006C4666" w:rsidRDefault="00171456" w:rsidP="00171456">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w:t>
      </w:r>
      <w:r w:rsidRPr="006C4666">
        <w:rPr>
          <w:rFonts w:cstheme="minorHAnsi"/>
        </w:rPr>
        <w:lastRenderedPageBreak/>
        <w:t xml:space="preserve">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w:t>
      </w:r>
      <w:proofErr w:type="gramStart"/>
      <w:r w:rsidRPr="006C4666">
        <w:rPr>
          <w:rStyle w:val="StyleUnderline"/>
          <w:rFonts w:cstheme="minorHAnsi"/>
        </w:rPr>
        <w:t>high quality</w:t>
      </w:r>
      <w:proofErr w:type="gramEnd"/>
      <w:r w:rsidRPr="006C4666">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 xml:space="preserve">suppose that, while wearing it, Ayn could derive some pleasure by helping the </w:t>
      </w:r>
      <w:r w:rsidRPr="006C4666">
        <w:rPr>
          <w:rStyle w:val="StyleUnderline"/>
          <w:rFonts w:cstheme="minorHAnsi"/>
        </w:rPr>
        <w:lastRenderedPageBreak/>
        <w:t>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w:t>
      </w:r>
      <w:r w:rsidRPr="006C4666">
        <w:rPr>
          <w:rFonts w:cstheme="minorHAnsi"/>
        </w:rPr>
        <w:lastRenderedPageBreak/>
        <w:t xml:space="preserve">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415CF576" w14:textId="25B5B5C6" w:rsidR="002C4A8D" w:rsidRDefault="00171456" w:rsidP="00171456">
      <w:pPr>
        <w:pStyle w:val="Heading2"/>
      </w:pPr>
      <w:r>
        <w:lastRenderedPageBreak/>
        <w:t>Case</w:t>
      </w:r>
    </w:p>
    <w:p w14:paraId="470B22CE" w14:textId="6F8E8769" w:rsidR="00171456" w:rsidRDefault="00171456" w:rsidP="00171456">
      <w:pPr>
        <w:pStyle w:val="Heading3"/>
      </w:pPr>
      <w:proofErr w:type="spellStart"/>
      <w:r>
        <w:lastRenderedPageBreak/>
        <w:t>Fwk</w:t>
      </w:r>
      <w:proofErr w:type="spellEnd"/>
    </w:p>
    <w:p w14:paraId="737A1E2A" w14:textId="77777777" w:rsidR="00171456" w:rsidRDefault="00171456" w:rsidP="00171456">
      <w:pPr>
        <w:pStyle w:val="Heading4"/>
      </w:pPr>
      <w:r>
        <w:t xml:space="preserve">1] Justification of pragmatism as a method to find truth requires experimentation with what is an acceptable kind of idea – the only way to arrive at conclusions is by deciding that some ideas are good and some are bad, which means pragmatism alone is insufficient – a definition of the good </w:t>
      </w:r>
      <w:proofErr w:type="spellStart"/>
      <w:r>
        <w:t>can not</w:t>
      </w:r>
      <w:proofErr w:type="spellEnd"/>
      <w:r>
        <w:t xml:space="preserve"> be derived experientially since definitions are required to make sense of experience</w:t>
      </w:r>
    </w:p>
    <w:p w14:paraId="2EE434E8" w14:textId="77777777" w:rsidR="00171456" w:rsidRDefault="00171456" w:rsidP="00171456">
      <w:pPr>
        <w:pStyle w:val="Heading4"/>
      </w:pPr>
      <w:r>
        <w:t xml:space="preserve">2] Maybe truth is the end of inquiry, but not every action is an inquiry </w:t>
      </w:r>
      <w:proofErr w:type="gramStart"/>
      <w:r>
        <w:t>--  other</w:t>
      </w:r>
      <w:proofErr w:type="gramEnd"/>
      <w:r>
        <w:t xml:space="preserve"> considerations can’t be calculated under the framework so only the NC can resolve complicated ethical questions</w:t>
      </w:r>
    </w:p>
    <w:p w14:paraId="03CE87AB" w14:textId="77777777" w:rsidR="00171456" w:rsidRDefault="00171456" w:rsidP="00171456">
      <w:pPr>
        <w:pStyle w:val="Heading4"/>
      </w:pPr>
      <w:r>
        <w:t xml:space="preserve">3] Moral truths require generalizations for them to be correct </w:t>
      </w:r>
      <w:proofErr w:type="gramStart"/>
      <w:r>
        <w:t>--  pragmatism</w:t>
      </w:r>
      <w:proofErr w:type="gramEnd"/>
      <w:r>
        <w:t xml:space="preserve">  can never pursue a correct theory of truth, since that requires an external standard of what a correct method of seeking truth is, and what truth is at all, making the framework infinitely regressive </w:t>
      </w:r>
    </w:p>
    <w:p w14:paraId="2537675E" w14:textId="77777777" w:rsidR="00171456" w:rsidRDefault="00171456" w:rsidP="00171456">
      <w:pPr>
        <w:pStyle w:val="Heading4"/>
      </w:pPr>
      <w:r>
        <w:t xml:space="preserve">4] Pragmatism is self-effacing – to say absolutism is a bad thing is itself an absolute – there must be certain absolutes </w:t>
      </w:r>
    </w:p>
    <w:p w14:paraId="5985361F" w14:textId="77777777" w:rsidR="00171456" w:rsidRDefault="00171456" w:rsidP="00171456">
      <w:pPr>
        <w:pStyle w:val="Heading4"/>
      </w:pPr>
      <w:r>
        <w:t>5] Pragmatism circular because it uses the framework to justify itself; you’d have to experiment with pragmatism to realize that it’s true, which requires a presumption that it’s the correct theory</w:t>
      </w:r>
    </w:p>
    <w:p w14:paraId="667A2D35" w14:textId="77777777" w:rsidR="00171456" w:rsidRDefault="00171456" w:rsidP="00171456">
      <w:pPr>
        <w:pStyle w:val="Heading4"/>
      </w:pPr>
      <w:r>
        <w:t xml:space="preserve">6] Pragmatism requires some kind of external ethical theory – it’s descriptive in that it claims that there’s one function of thought – that’s the intention of the individual when asking ethical question – but there are different components of ethical thought- we have deep convictions – only </w:t>
      </w:r>
      <w:proofErr w:type="gramStart"/>
      <w:r>
        <w:t>the  NC</w:t>
      </w:r>
      <w:proofErr w:type="gramEnd"/>
      <w:r>
        <w:t xml:space="preserve"> deals with the complexities of moral questions</w:t>
      </w:r>
    </w:p>
    <w:p w14:paraId="49EDB24B" w14:textId="3C815993" w:rsidR="00171456" w:rsidRDefault="00DE4BED" w:rsidP="00171456">
      <w:pPr>
        <w:pStyle w:val="Heading4"/>
      </w:pPr>
      <w:r>
        <w:t>7</w:t>
      </w:r>
      <w:r w:rsidR="00171456">
        <w:t xml:space="preserve">] TJFs are a voting issue for </w:t>
      </w:r>
      <w:proofErr w:type="spellStart"/>
      <w:r w:rsidR="00171456">
        <w:t>strat</w:t>
      </w:r>
      <w:proofErr w:type="spellEnd"/>
      <w:r w:rsidR="00171456">
        <w:t xml:space="preserve"> skew – they force me to win on both theory and framework to win while you can only debate one and kick the other, which kills fairness since I have to engage on both layers with minimal time</w:t>
      </w:r>
      <w:r w:rsidR="00B75698">
        <w:t xml:space="preserve"> – worst case just </w:t>
      </w:r>
      <w:proofErr w:type="gramStart"/>
      <w:r w:rsidR="00B75698">
        <w:t>drop</w:t>
      </w:r>
      <w:proofErr w:type="gramEnd"/>
      <w:r w:rsidR="00B75698">
        <w:t xml:space="preserve"> the TJF</w:t>
      </w:r>
      <w:r w:rsidR="00033E48">
        <w:t xml:space="preserve">. No 1ar theory – their responses to my </w:t>
      </w:r>
      <w:proofErr w:type="spellStart"/>
      <w:r w:rsidR="00033E48">
        <w:t>interp</w:t>
      </w:r>
      <w:proofErr w:type="spellEnd"/>
      <w:r w:rsidR="00033E48">
        <w:t xml:space="preserve"> will always be new in the 2ar </w:t>
      </w:r>
      <w:proofErr w:type="spellStart"/>
      <w:r w:rsidR="00033E48">
        <w:t>bc</w:t>
      </w:r>
      <w:proofErr w:type="spellEnd"/>
      <w:r w:rsidR="00033E48">
        <w:t xml:space="preserve"> of lack of a 3nr</w:t>
      </w:r>
    </w:p>
    <w:p w14:paraId="2ADF6F22" w14:textId="6E5F8F92" w:rsidR="00DE4BED" w:rsidRDefault="00DE4BED" w:rsidP="00DE4BED">
      <w:pPr>
        <w:pStyle w:val="Heading3"/>
      </w:pPr>
      <w:r>
        <w:lastRenderedPageBreak/>
        <w:t>Offense</w:t>
      </w:r>
    </w:p>
    <w:p w14:paraId="6313C7F4" w14:textId="6C4C411D" w:rsidR="00DE4BED" w:rsidRDefault="00DE4BED" w:rsidP="00DE4BED">
      <w:pPr>
        <w:pStyle w:val="Heading4"/>
      </w:pPr>
      <w:r>
        <w:t xml:space="preserve">1] </w:t>
      </w:r>
      <w:proofErr w:type="spellStart"/>
      <w:r>
        <w:t>Aff</w:t>
      </w:r>
      <w:proofErr w:type="spellEnd"/>
      <w:r>
        <w:t xml:space="preserve"> can’t solve the sum total of their offense – Viren you can’t be out here reading a plan </w:t>
      </w:r>
      <w:proofErr w:type="spellStart"/>
      <w:r>
        <w:t>aff</w:t>
      </w:r>
      <w:proofErr w:type="spellEnd"/>
      <w:r>
        <w:t xml:space="preserve"> specific to the US and try to weigh all of the </w:t>
      </w:r>
      <w:proofErr w:type="spellStart"/>
      <w:r>
        <w:t>prag</w:t>
      </w:r>
      <w:proofErr w:type="spellEnd"/>
      <w:r>
        <w:t xml:space="preserve"> offense in the world</w:t>
      </w:r>
      <w:r w:rsidR="00AA032A">
        <w:t xml:space="preserve"> – this is a drop in the bucket</w:t>
      </w:r>
    </w:p>
    <w:p w14:paraId="4FDC2D1D" w14:textId="25D54D06" w:rsidR="00AE1212" w:rsidRDefault="00AE1212" w:rsidP="00AE1212">
      <w:pPr>
        <w:pStyle w:val="Heading4"/>
      </w:pPr>
      <w:r>
        <w:t xml:space="preserve">2] Contestability is non </w:t>
      </w:r>
      <w:proofErr w:type="spellStart"/>
      <w:r>
        <w:t>uq</w:t>
      </w:r>
      <w:proofErr w:type="spellEnd"/>
      <w:r>
        <w:t xml:space="preserve"> and exists in the </w:t>
      </w:r>
      <w:proofErr w:type="spellStart"/>
      <w:r>
        <w:t>squo</w:t>
      </w:r>
      <w:proofErr w:type="spellEnd"/>
      <w:r>
        <w:t xml:space="preserve"> – unions already exist but are limited – insofar as Lindblom just talks about why unions are good, that makes it non </w:t>
      </w:r>
      <w:proofErr w:type="spellStart"/>
      <w:r>
        <w:t>uq</w:t>
      </w:r>
      <w:proofErr w:type="spellEnd"/>
    </w:p>
    <w:p w14:paraId="63218B6F" w14:textId="16E3F756" w:rsidR="00AE1212" w:rsidRDefault="00AE1212" w:rsidP="00AE1212">
      <w:pPr>
        <w:pStyle w:val="Heading4"/>
      </w:pPr>
      <w:r>
        <w:t xml:space="preserve">3] Public forums like those for strikes already exist in things like prominent court cases </w:t>
      </w:r>
      <w:proofErr w:type="spellStart"/>
      <w:r>
        <w:t>etc</w:t>
      </w:r>
      <w:proofErr w:type="spellEnd"/>
      <w:r>
        <w:t xml:space="preserve"> – they shouldn’t get access to these impacts</w:t>
      </w:r>
    </w:p>
    <w:p w14:paraId="42946BCB" w14:textId="6ABB4991" w:rsidR="00EC2E06" w:rsidRDefault="00EC2E06" w:rsidP="00EC2E06">
      <w:pPr>
        <w:pStyle w:val="Heading3"/>
      </w:pPr>
      <w:r>
        <w:lastRenderedPageBreak/>
        <w:t xml:space="preserve">Util </w:t>
      </w:r>
      <w:r w:rsidR="00347348">
        <w:t>advantage</w:t>
      </w:r>
    </w:p>
    <w:p w14:paraId="7E7C5869" w14:textId="706086D0" w:rsidR="00EC2E06" w:rsidRDefault="00EC2E06" w:rsidP="00EC2E06">
      <w:pPr>
        <w:pStyle w:val="Heading4"/>
      </w:pPr>
      <w:r>
        <w:t>Agriculture is being automized –</w:t>
      </w:r>
      <w:r w:rsidR="009A56A8">
        <w:t xml:space="preserve"> makes the </w:t>
      </w:r>
      <w:proofErr w:type="spellStart"/>
      <w:r w:rsidR="009A56A8">
        <w:t>aff</w:t>
      </w:r>
      <w:proofErr w:type="spellEnd"/>
      <w:r w:rsidR="009A56A8">
        <w:t xml:space="preserve"> non inherent</w:t>
      </w:r>
      <w:r w:rsidR="00A6357B">
        <w:t xml:space="preserve"> and</w:t>
      </w:r>
      <w:r>
        <w:t xml:space="preserve"> means that if workers strike, they’ll just be </w:t>
      </w:r>
      <w:r w:rsidR="009A56A8">
        <w:t>fired, not helped</w:t>
      </w:r>
    </w:p>
    <w:p w14:paraId="0358BACB" w14:textId="77777777" w:rsidR="00EC2E06" w:rsidRPr="00E41BBE" w:rsidRDefault="00EC2E06" w:rsidP="00EC2E06">
      <w:pPr>
        <w:rPr>
          <w:b/>
          <w:bCs/>
        </w:rPr>
      </w:pPr>
      <w:r>
        <w:rPr>
          <w:rStyle w:val="Style13ptBold"/>
        </w:rPr>
        <w:t xml:space="preserve">Brown 21 </w:t>
      </w:r>
      <w:r>
        <w:t>[</w:t>
      </w:r>
      <w:r w:rsidRPr="00CC53A6">
        <w:t>Dalvin Brown, 4-22-2021, "Farmers have more mouths to feed. Bring in the robots.," Washington Post, https://www.washingtonpost.com/technology/2021/04/22/tech-in-farming-growth/</w:t>
      </w:r>
      <w:r>
        <w:t>]</w:t>
      </w:r>
    </w:p>
    <w:p w14:paraId="036C3588" w14:textId="77777777" w:rsidR="00A928C7" w:rsidRDefault="00EC2E06" w:rsidP="00EC2E06">
      <w:pPr>
        <w:rPr>
          <w:rStyle w:val="StyleUnderline"/>
        </w:rPr>
      </w:pPr>
      <w:r w:rsidRPr="00A2501B">
        <w:rPr>
          <w:rStyle w:val="StyleUnderline"/>
          <w:highlight w:val="yellow"/>
        </w:rPr>
        <w:t>Robots</w:t>
      </w:r>
      <w:r w:rsidRPr="009E4EAC">
        <w:rPr>
          <w:rStyle w:val="StyleUnderline"/>
        </w:rPr>
        <w:t xml:space="preserve"> are </w:t>
      </w:r>
      <w:r w:rsidRPr="00A2501B">
        <w:rPr>
          <w:rStyle w:val="StyleUnderline"/>
          <w:highlight w:val="yellow"/>
        </w:rPr>
        <w:t>shoulder</w:t>
      </w:r>
      <w:r w:rsidRPr="009E4EAC">
        <w:rPr>
          <w:rStyle w:val="StyleUnderline"/>
        </w:rPr>
        <w:t xml:space="preserve">ing </w:t>
      </w:r>
      <w:r w:rsidRPr="00A2501B">
        <w:rPr>
          <w:rStyle w:val="StyleUnderline"/>
          <w:highlight w:val="yellow"/>
        </w:rPr>
        <w:t>more responsibility</w:t>
      </w:r>
      <w:r w:rsidRPr="009E4EAC">
        <w:rPr>
          <w:rStyle w:val="StyleUnderline"/>
        </w:rPr>
        <w:t xml:space="preserve"> at Church Brothers Farms in Gonzalez, Calif. </w:t>
      </w:r>
      <w:r w:rsidRPr="00A2501B">
        <w:rPr>
          <w:sz w:val="16"/>
        </w:rPr>
        <w:t xml:space="preserve">From sunrise through sundown, </w:t>
      </w:r>
      <w:r w:rsidRPr="00A2501B">
        <w:rPr>
          <w:rStyle w:val="StyleUnderline"/>
          <w:highlight w:val="yellow"/>
        </w:rPr>
        <w:t>rows of lettuce, broccoli, and cauliflower are planted, tended to and harvested</w:t>
      </w:r>
      <w:r w:rsidRPr="009E4EAC">
        <w:rPr>
          <w:rStyle w:val="StyleUnderline"/>
        </w:rPr>
        <w:t xml:space="preserve"> on the thousand-acre ranch — partially by humans, </w:t>
      </w:r>
      <w:r w:rsidRPr="00A2501B">
        <w:rPr>
          <w:rStyle w:val="StyleUnderline"/>
          <w:highlight w:val="yellow"/>
        </w:rPr>
        <w:t>increasingly by machines</w:t>
      </w:r>
      <w:r w:rsidRPr="00A2501B">
        <w:rPr>
          <w:sz w:val="16"/>
          <w:highlight w:val="yellow"/>
        </w:rPr>
        <w:t>.</w:t>
      </w:r>
      <w:r w:rsidRPr="00A2501B">
        <w:rPr>
          <w:sz w:val="16"/>
        </w:rPr>
        <w:t xml:space="preserve"> The products are then packaged and shipped to major grocery store chains and restaurants nationwide. You might have seen their products in the frozen food aisle under the Green Giant brand at Walmart, Target or virtually every other major supermarket. </w:t>
      </w:r>
      <w:r w:rsidRPr="009E4EAC">
        <w:rPr>
          <w:rStyle w:val="StyleUnderline"/>
        </w:rPr>
        <w:t xml:space="preserve">But what you probably haven’t seen is how much </w:t>
      </w:r>
      <w:r w:rsidRPr="00A73D94">
        <w:rPr>
          <w:rStyle w:val="StyleUnderline"/>
        </w:rPr>
        <w:t>more work autonomous machines and drones are doing on the farm as the minimum wage ticked up</w:t>
      </w:r>
      <w:r w:rsidRPr="009E4EAC">
        <w:rPr>
          <w:rStyle w:val="StyleUnderline"/>
        </w:rPr>
        <w:t xml:space="preserve"> a dollar in California this year, heading toward $15 an hour for larger employers across the Golden State, effective 2022. </w:t>
      </w:r>
      <w:r w:rsidRPr="00A2501B">
        <w:rPr>
          <w:sz w:val="16"/>
        </w:rPr>
        <w:t xml:space="preserve">“In the past, labor was relatively cheap compared to technology. </w:t>
      </w:r>
      <w:r w:rsidRPr="009E4EAC">
        <w:rPr>
          <w:rStyle w:val="StyleUnderline"/>
        </w:rPr>
        <w:t xml:space="preserve">Today </w:t>
      </w:r>
      <w:r w:rsidRPr="00FC67F9">
        <w:rPr>
          <w:rStyle w:val="StyleUnderline"/>
          <w:highlight w:val="yellow"/>
        </w:rPr>
        <w:t xml:space="preserve">the cost of labor has risen. </w:t>
      </w:r>
      <w:proofErr w:type="gramStart"/>
      <w:r w:rsidRPr="00FC67F9">
        <w:rPr>
          <w:rStyle w:val="StyleUnderline"/>
          <w:highlight w:val="yellow"/>
        </w:rPr>
        <w:t>So</w:t>
      </w:r>
      <w:proofErr w:type="gramEnd"/>
      <w:r w:rsidRPr="00FC67F9">
        <w:rPr>
          <w:rStyle w:val="StyleUnderline"/>
          <w:highlight w:val="yellow"/>
        </w:rPr>
        <w:t xml:space="preserve"> tech</w:t>
      </w:r>
      <w:r w:rsidRPr="009E4EAC">
        <w:rPr>
          <w:rStyle w:val="StyleUnderline"/>
        </w:rPr>
        <w:t xml:space="preserve">nology </w:t>
      </w:r>
      <w:r w:rsidRPr="00FC67F9">
        <w:rPr>
          <w:rStyle w:val="StyleUnderline"/>
          <w:highlight w:val="yellow"/>
        </w:rPr>
        <w:t>and labor costs are</w:t>
      </w:r>
      <w:r w:rsidRPr="009E4EAC">
        <w:rPr>
          <w:rStyle w:val="StyleUnderline"/>
        </w:rPr>
        <w:t xml:space="preserve"> getting </w:t>
      </w:r>
      <w:r w:rsidRPr="00FC67F9">
        <w:rPr>
          <w:rStyle w:val="StyleUnderline"/>
          <w:highlight w:val="yellow"/>
        </w:rPr>
        <w:t>much closer,”</w:t>
      </w:r>
      <w:r w:rsidRPr="009E4EAC">
        <w:rPr>
          <w:rStyle w:val="StyleUnderline"/>
        </w:rPr>
        <w:t xml:space="preserve"> </w:t>
      </w:r>
      <w:r w:rsidRPr="00A2501B">
        <w:rPr>
          <w:sz w:val="16"/>
        </w:rPr>
        <w:t xml:space="preserve">said Josh Ruiz, vice president of agricultural operations at Church Brothers Farms, which employs 60 full-time workers. He runs the firm’s innovation department, which brings in tech from other companies and toys with building in-house farm contraptions. “While I wish I could pay everybody who works for me $100 an hour, the problem is our consumers are not willing to pay that kind of food price,” he said. </w:t>
      </w:r>
      <w:hyperlink r:id="rId16" w:history="1">
        <w:r w:rsidRPr="00FC67F9">
          <w:rPr>
            <w:rStyle w:val="StyleUnderline"/>
            <w:highlight w:val="yellow"/>
          </w:rPr>
          <w:t>Farmworkers could be replaced</w:t>
        </w:r>
        <w:r w:rsidRPr="00A31CC2">
          <w:rPr>
            <w:rStyle w:val="StyleUnderline"/>
          </w:rPr>
          <w:t xml:space="preserve"> by robots </w:t>
        </w:r>
        <w:r w:rsidRPr="00FC67F9">
          <w:rPr>
            <w:rStyle w:val="StyleUnderline"/>
            <w:highlight w:val="yellow"/>
          </w:rPr>
          <w:t>sooner than we think</w:t>
        </w:r>
      </w:hyperlink>
      <w:r w:rsidRPr="00A31CC2">
        <w:rPr>
          <w:rStyle w:val="StyleUnderline"/>
        </w:rPr>
        <w:t xml:space="preserve"> </w:t>
      </w:r>
    </w:p>
    <w:p w14:paraId="7F5838B7" w14:textId="77777777" w:rsidR="00A928C7" w:rsidRDefault="00A928C7" w:rsidP="00EC2E06">
      <w:pPr>
        <w:rPr>
          <w:rStyle w:val="StyleUnderline"/>
        </w:rPr>
      </w:pPr>
    </w:p>
    <w:p w14:paraId="5E85BECD" w14:textId="77777777" w:rsidR="00A928C7" w:rsidRDefault="00A928C7" w:rsidP="00EC2E06">
      <w:pPr>
        <w:rPr>
          <w:rStyle w:val="StyleUnderline"/>
        </w:rPr>
      </w:pPr>
    </w:p>
    <w:p w14:paraId="2C255598" w14:textId="77777777" w:rsidR="00A928C7" w:rsidRDefault="00A928C7" w:rsidP="00EC2E06">
      <w:pPr>
        <w:rPr>
          <w:rStyle w:val="StyleUnderline"/>
        </w:rPr>
      </w:pPr>
    </w:p>
    <w:p w14:paraId="7E02C0F4" w14:textId="4BF5B4C9" w:rsidR="00EC2E06" w:rsidRPr="00A2501B" w:rsidRDefault="00EC2E06" w:rsidP="00EC2E06">
      <w:pPr>
        <w:rPr>
          <w:sz w:val="16"/>
        </w:rPr>
      </w:pPr>
      <w:r w:rsidRPr="00A31CC2">
        <w:rPr>
          <w:rStyle w:val="StyleUnderline"/>
        </w:rPr>
        <w:t>It’s not just California</w:t>
      </w:r>
      <w:r w:rsidRPr="00A2501B">
        <w:rPr>
          <w:sz w:val="16"/>
        </w:rPr>
        <w:t xml:space="preserve">, and Church Brothers is far from the only farm going hi-tech. </w:t>
      </w:r>
      <w:r w:rsidRPr="00A73D94">
        <w:rPr>
          <w:rStyle w:val="StyleUnderline"/>
          <w:highlight w:val="yellow"/>
        </w:rPr>
        <w:t>Labor costs, climate change and growing food demand</w:t>
      </w:r>
      <w:r w:rsidRPr="00A31CC2">
        <w:rPr>
          <w:rStyle w:val="StyleUnderline"/>
        </w:rPr>
        <w:t xml:space="preserve"> are </w:t>
      </w:r>
      <w:r w:rsidRPr="00A73D94">
        <w:rPr>
          <w:rStyle w:val="StyleUnderline"/>
          <w:highlight w:val="yellow"/>
        </w:rPr>
        <w:t>usher</w:t>
      </w:r>
      <w:r w:rsidRPr="00A31CC2">
        <w:rPr>
          <w:rStyle w:val="StyleUnderline"/>
        </w:rPr>
        <w:t xml:space="preserve">ing </w:t>
      </w:r>
      <w:r w:rsidRPr="00A73D94">
        <w:rPr>
          <w:rStyle w:val="StyleUnderline"/>
          <w:highlight w:val="yellow"/>
        </w:rPr>
        <w:t>in an era of machine modernization across the</w:t>
      </w:r>
      <w:r w:rsidRPr="00A31CC2">
        <w:rPr>
          <w:rStyle w:val="StyleUnderline"/>
        </w:rPr>
        <w:t xml:space="preserve"> nation’s </w:t>
      </w:r>
      <w:r w:rsidRPr="00A73D94">
        <w:rPr>
          <w:rStyle w:val="StyleUnderline"/>
          <w:highlight w:val="yellow"/>
        </w:rPr>
        <w:t>agricultural landscape</w:t>
      </w:r>
      <w:r w:rsidRPr="00A31CC2">
        <w:rPr>
          <w:rStyle w:val="StyleUnderline"/>
        </w:rPr>
        <w:t>.</w:t>
      </w:r>
      <w:r w:rsidRPr="00A2501B">
        <w:rPr>
          <w:sz w:val="16"/>
        </w:rPr>
        <w:t xml:space="preserve"> The situation prompted Church Brothers to invest in several autonomous robots and drones in recent years. The company even spent a million dollars to create a broccoli harvesting contraption that works, but it requires more investment, Ruiz said. Advocates for robotic farming tout increased automation as a step toward improving efficiency while freeing people from monotonous, backbreaking tasks that few laborers want to do. Labor unions welcome more machines, so long as farmworkers benefit, too. “Technological change can be advantageous. We don’t want to stand in the way of creating a production method that’s less taxing on the (human) body,” said </w:t>
      </w:r>
      <w:proofErr w:type="spellStart"/>
      <w:r w:rsidRPr="00A2501B">
        <w:rPr>
          <w:sz w:val="16"/>
        </w:rPr>
        <w:t>Baldemar</w:t>
      </w:r>
      <w:proofErr w:type="spellEnd"/>
      <w:r w:rsidRPr="00A2501B">
        <w:rPr>
          <w:sz w:val="16"/>
        </w:rPr>
        <w:t xml:space="preserve"> Velasquez, president of the </w:t>
      </w:r>
      <w:hyperlink r:id="rId17" w:history="1">
        <w:r w:rsidRPr="00A2501B">
          <w:rPr>
            <w:rStyle w:val="Hyperlink"/>
            <w:sz w:val="16"/>
          </w:rPr>
          <w:t>Farm Labor Organizing Committee,</w:t>
        </w:r>
      </w:hyperlink>
      <w:r w:rsidRPr="00A2501B">
        <w:rPr>
          <w:sz w:val="16"/>
        </w:rPr>
        <w:t xml:space="preserve"> a union representing farmworkers in the Midwest and North Carolina. “</w:t>
      </w:r>
      <w:r w:rsidRPr="00A71F2A">
        <w:rPr>
          <w:rStyle w:val="StyleUnderline"/>
        </w:rPr>
        <w:t xml:space="preserve">But agriculture is like any other job. </w:t>
      </w:r>
      <w:r w:rsidRPr="00A73D94">
        <w:rPr>
          <w:rStyle w:val="StyleUnderline"/>
        </w:rPr>
        <w:t>As soon as automation begins to take place</w:t>
      </w:r>
      <w:r w:rsidRPr="00A71F2A">
        <w:rPr>
          <w:rStyle w:val="StyleUnderline"/>
        </w:rPr>
        <w:t xml:space="preserve">, it creates a problem (for) job </w:t>
      </w:r>
      <w:proofErr w:type="gramStart"/>
      <w:r w:rsidRPr="00A71F2A">
        <w:rPr>
          <w:rStyle w:val="StyleUnderline"/>
        </w:rPr>
        <w:t>opportunities</w:t>
      </w:r>
      <w:proofErr w:type="gramEnd"/>
      <w:r w:rsidRPr="00A71F2A">
        <w:rPr>
          <w:rStyle w:val="StyleUnderline"/>
        </w:rPr>
        <w:t>.”</w:t>
      </w:r>
      <w:r w:rsidRPr="00A2501B">
        <w:rPr>
          <w:sz w:val="16"/>
        </w:rPr>
        <w:t xml:space="preserve"> </w:t>
      </w:r>
      <w:hyperlink r:id="rId18" w:history="1">
        <w:r w:rsidRPr="00A2501B">
          <w:rPr>
            <w:rStyle w:val="Hyperlink"/>
            <w:sz w:val="16"/>
          </w:rPr>
          <w:t>Why it will be years before robot butlers take over your household chores</w:t>
        </w:r>
      </w:hyperlink>
      <w:r w:rsidRPr="00A2501B">
        <w:rPr>
          <w:sz w:val="16"/>
        </w:rPr>
        <w:t xml:space="preserve"> </w:t>
      </w:r>
      <w:r w:rsidRPr="00A73D94">
        <w:rPr>
          <w:rStyle w:val="StyleUnderline"/>
          <w:highlight w:val="yellow"/>
        </w:rPr>
        <w:t>Automation has</w:t>
      </w:r>
      <w:r w:rsidRPr="00A71F2A">
        <w:rPr>
          <w:rStyle w:val="StyleUnderline"/>
        </w:rPr>
        <w:t xml:space="preserve"> been </w:t>
      </w:r>
      <w:r w:rsidRPr="00A73D94">
        <w:rPr>
          <w:rStyle w:val="StyleUnderline"/>
          <w:highlight w:val="yellow"/>
        </w:rPr>
        <w:t>pluck</w:t>
      </w:r>
      <w:r w:rsidRPr="00A71F2A">
        <w:rPr>
          <w:rStyle w:val="StyleUnderline"/>
        </w:rPr>
        <w:t xml:space="preserve">ing </w:t>
      </w:r>
      <w:r w:rsidRPr="00A73D94">
        <w:rPr>
          <w:rStyle w:val="StyleUnderline"/>
          <w:highlight w:val="yellow"/>
        </w:rPr>
        <w:t>away at the work humans have to do on the farm for decades. Machines</w:t>
      </w:r>
      <w:r w:rsidRPr="00A71F2A">
        <w:rPr>
          <w:rStyle w:val="StyleUnderline"/>
        </w:rPr>
        <w:t xml:space="preserve"> now </w:t>
      </w:r>
      <w:r w:rsidRPr="00A73D94">
        <w:rPr>
          <w:rStyle w:val="StyleUnderline"/>
          <w:highlight w:val="yellow"/>
        </w:rPr>
        <w:t xml:space="preserve">milk cows, unearth vegetables and </w:t>
      </w:r>
      <w:r w:rsidRPr="00A73D94">
        <w:rPr>
          <w:rStyle w:val="StyleUnderline"/>
          <w:highlight w:val="yellow"/>
        </w:rPr>
        <w:lastRenderedPageBreak/>
        <w:t>package products faster and more cheaply than humans</w:t>
      </w:r>
      <w:r w:rsidRPr="00A71F2A">
        <w:rPr>
          <w:rStyle w:val="StyleUnderline"/>
        </w:rPr>
        <w:t xml:space="preserve"> can. But now, in the age of </w:t>
      </w:r>
      <w:r w:rsidRPr="00A73D94">
        <w:rPr>
          <w:rStyle w:val="StyleUnderline"/>
          <w:highlight w:val="yellow"/>
        </w:rPr>
        <w:t>artificial intelligence</w:t>
      </w:r>
      <w:r w:rsidRPr="00A71F2A">
        <w:rPr>
          <w:rStyle w:val="StyleUnderline"/>
        </w:rPr>
        <w:t xml:space="preserve">, robots and computer vision are </w:t>
      </w:r>
      <w:r w:rsidRPr="00A73D94">
        <w:rPr>
          <w:rStyle w:val="StyleUnderline"/>
          <w:highlight w:val="yellow"/>
        </w:rPr>
        <w:t>enabl</w:t>
      </w:r>
      <w:r w:rsidRPr="00A71F2A">
        <w:rPr>
          <w:rStyle w:val="StyleUnderline"/>
        </w:rPr>
        <w:t xml:space="preserve">ing </w:t>
      </w:r>
      <w:r w:rsidRPr="00A73D94">
        <w:rPr>
          <w:rStyle w:val="StyleUnderline"/>
          <w:highlight w:val="yellow"/>
        </w:rPr>
        <w:t>mechanisms to do</w:t>
      </w:r>
      <w:r w:rsidRPr="00A71F2A">
        <w:rPr>
          <w:rStyle w:val="StyleUnderline"/>
        </w:rPr>
        <w:t xml:space="preserve"> even </w:t>
      </w:r>
      <w:r w:rsidRPr="00A73D94">
        <w:rPr>
          <w:rStyle w:val="StyleUnderline"/>
          <w:highlight w:val="yellow"/>
        </w:rPr>
        <w:t>more</w:t>
      </w:r>
      <w:r w:rsidRPr="00A2501B">
        <w:rPr>
          <w:sz w:val="16"/>
        </w:rPr>
        <w:t>. Cameras on drones provide vast information on crop health. Robotic lenses can zoom in on seedlings to predict when vegetables will be ripe for picking. Autonomous machines can roam around and get rid of weeds without a human operator. Many small farms operate with slim profit margins and can’t or don’t want to invest in the latest gadgetry. However, those that can afford to welcome a shift, have more options than ever to choose from as “</w:t>
      </w:r>
      <w:proofErr w:type="spellStart"/>
      <w:r w:rsidRPr="00A2501B">
        <w:rPr>
          <w:sz w:val="16"/>
        </w:rPr>
        <w:t>AgTech</w:t>
      </w:r>
      <w:proofErr w:type="spellEnd"/>
      <w:r w:rsidRPr="00A2501B">
        <w:rPr>
          <w:sz w:val="16"/>
        </w:rPr>
        <w:t>” start-ups prepare AI-powered systems for a full farm invasion. Last week, Seattle-based Carbon Robotics released a new weed-eliminating robot that autonomously drives through fields to target unwanted plants. Unlike other automated weeders on the market, which apply targeted herbicide or move soil to attack weeds at the root, the latest machine uses high-power lasers to zap away pest plants without disrupting the ground. “</w:t>
      </w:r>
      <w:r w:rsidRPr="00575047">
        <w:rPr>
          <w:rStyle w:val="StyleUnderline"/>
        </w:rPr>
        <w:t xml:space="preserve">We’re pretty proud of the fact that we don’t tear up the topsoil,” said Paul Mikesell, founder and CEO of Carbon Robotics, the manufacturer of the Autonomous Weeder. The company primarily sells its products on the West Coast throughout Washington, New Mexico, Oregon and California, but it’s expanding into other regions. Other firms take different approaches to automate tasks on the farm. This year, </w:t>
      </w:r>
      <w:proofErr w:type="spellStart"/>
      <w:r w:rsidRPr="00575047">
        <w:rPr>
          <w:rStyle w:val="StyleUnderline"/>
        </w:rPr>
        <w:t>Tevel</w:t>
      </w:r>
      <w:proofErr w:type="spellEnd"/>
      <w:r w:rsidRPr="00575047">
        <w:rPr>
          <w:rStyle w:val="StyleUnderline"/>
        </w:rPr>
        <w:t xml:space="preserve"> </w:t>
      </w:r>
      <w:proofErr w:type="spellStart"/>
      <w:r w:rsidRPr="00575047">
        <w:rPr>
          <w:rStyle w:val="StyleUnderline"/>
        </w:rPr>
        <w:t>Aerobotics</w:t>
      </w:r>
      <w:proofErr w:type="spellEnd"/>
      <w:r w:rsidRPr="00575047">
        <w:rPr>
          <w:rStyle w:val="StyleUnderline"/>
        </w:rPr>
        <w:t xml:space="preserve"> Technologies unveiled </w:t>
      </w:r>
      <w:hyperlink r:id="rId19" w:history="1">
        <w:r w:rsidRPr="00575047">
          <w:rPr>
            <w:rStyle w:val="StyleUnderline"/>
          </w:rPr>
          <w:t xml:space="preserve">a flying autonomous robot </w:t>
        </w:r>
      </w:hyperlink>
      <w:r w:rsidRPr="00575047">
        <w:rPr>
          <w:rStyle w:val="StyleUnderline"/>
        </w:rPr>
        <w:t>that uses artificial intelligence to identify ripe fruit and pluck it all day.</w:t>
      </w:r>
      <w:r w:rsidRPr="00A2501B">
        <w:rPr>
          <w:sz w:val="16"/>
        </w:rPr>
        <w:t xml:space="preserve"> Industry heavyweight John Deere is investing in autonomy and AI to have its tractors embed individual seeds in the ground perfectly at the same distance and depth thousands of times in mere seconds. Start-ups like </w:t>
      </w:r>
      <w:hyperlink r:id="rId20" w:tgtFrame="_blank" w:history="1">
        <w:r w:rsidRPr="00A2501B">
          <w:rPr>
            <w:rStyle w:val="Hyperlink"/>
            <w:sz w:val="16"/>
          </w:rPr>
          <w:t xml:space="preserve">Bear Flag Robotics </w:t>
        </w:r>
      </w:hyperlink>
      <w:r w:rsidRPr="00A2501B">
        <w:rPr>
          <w:sz w:val="16"/>
        </w:rPr>
        <w:t xml:space="preserve">are working to bring computer vision to tried-and-true tractors already on the market. This comes as drones become more commonplace, too, enabling ranchers to monitor plants and livestock from above. </w:t>
      </w:r>
      <w:hyperlink r:id="rId21" w:history="1">
        <w:r w:rsidRPr="00A2501B">
          <w:rPr>
            <w:rStyle w:val="Hyperlink"/>
            <w:sz w:val="16"/>
          </w:rPr>
          <w:t>Robotic lizards may have a place in future disaster response, researchers say</w:t>
        </w:r>
      </w:hyperlink>
      <w:r w:rsidRPr="00A2501B">
        <w:rPr>
          <w:sz w:val="16"/>
        </w:rPr>
        <w:t xml:space="preserve"> It all contributes to what’s known as precision agriculture, where farmers use less to grow more or adopt new gadgets to increase crop production while cutting down on waste. </w:t>
      </w:r>
      <w:r w:rsidRPr="00471762">
        <w:rPr>
          <w:rStyle w:val="StyleUnderline"/>
          <w:highlight w:val="yellow"/>
        </w:rPr>
        <w:t xml:space="preserve">The </w:t>
      </w:r>
      <w:r w:rsidRPr="00471762">
        <w:rPr>
          <w:rStyle w:val="StyleUnderline"/>
        </w:rPr>
        <w:t>field is increasing in popularity</w:t>
      </w:r>
      <w:r w:rsidRPr="00575047">
        <w:rPr>
          <w:rStyle w:val="StyleUnderline"/>
        </w:rPr>
        <w:t xml:space="preserve">. The </w:t>
      </w:r>
      <w:r w:rsidRPr="00471762">
        <w:rPr>
          <w:rStyle w:val="StyleUnderline"/>
          <w:highlight w:val="yellow"/>
        </w:rPr>
        <w:t>market for advanced farming</w:t>
      </w:r>
      <w:r w:rsidRPr="00575047">
        <w:rPr>
          <w:rStyle w:val="StyleUnderline"/>
        </w:rPr>
        <w:t xml:space="preserve"> tools </w:t>
      </w:r>
      <w:r w:rsidRPr="00471762">
        <w:rPr>
          <w:rStyle w:val="StyleUnderline"/>
          <w:highlight w:val="yellow"/>
        </w:rPr>
        <w:t>was estimated to be about $7 billion in 2020,</w:t>
      </w:r>
      <w:r w:rsidRPr="00575047">
        <w:rPr>
          <w:rStyle w:val="StyleUnderline"/>
        </w:rPr>
        <w:t xml:space="preserve"> and it’s </w:t>
      </w:r>
      <w:r w:rsidRPr="00471762">
        <w:rPr>
          <w:rStyle w:val="StyleUnderline"/>
          <w:highlight w:val="yellow"/>
        </w:rPr>
        <w:t>projected to reach $12.8 billion</w:t>
      </w:r>
      <w:r w:rsidRPr="00575047">
        <w:rPr>
          <w:rStyle w:val="StyleUnderline"/>
        </w:rPr>
        <w:t xml:space="preserve"> over the </w:t>
      </w:r>
      <w:r w:rsidRPr="00471762">
        <w:rPr>
          <w:rStyle w:val="StyleUnderline"/>
          <w:highlight w:val="yellow"/>
        </w:rPr>
        <w:t>next four years,</w:t>
      </w:r>
      <w:r w:rsidRPr="00575047">
        <w:rPr>
          <w:rStyle w:val="StyleUnderline"/>
        </w:rPr>
        <w:t xml:space="preserve"> according to the research firm </w:t>
      </w:r>
      <w:proofErr w:type="spellStart"/>
      <w:r w:rsidRPr="00575047">
        <w:rPr>
          <w:rStyle w:val="StyleUnderline"/>
        </w:rPr>
        <w:t>MarketsandMarkets</w:t>
      </w:r>
      <w:proofErr w:type="spellEnd"/>
      <w:r w:rsidRPr="00575047">
        <w:rPr>
          <w:rStyle w:val="StyleUnderline"/>
        </w:rPr>
        <w:t>.</w:t>
      </w:r>
      <w:r w:rsidRPr="00A2501B">
        <w:rPr>
          <w:sz w:val="16"/>
        </w:rPr>
        <w:t xml:space="preserve"> Part of the projected rise stems from farms wanting greater efficiency in the face of labor issues. </w:t>
      </w:r>
      <w:r w:rsidRPr="00A2501B">
        <w:rPr>
          <w:rStyle w:val="StyleUnderline"/>
        </w:rPr>
        <w:t xml:space="preserve">The </w:t>
      </w:r>
      <w:r w:rsidRPr="00471762">
        <w:rPr>
          <w:rStyle w:val="StyleUnderline"/>
          <w:highlight w:val="yellow"/>
        </w:rPr>
        <w:t>number of people</w:t>
      </w:r>
      <w:r w:rsidRPr="00A2501B">
        <w:rPr>
          <w:rStyle w:val="StyleUnderline"/>
        </w:rPr>
        <w:t xml:space="preserve"> working </w:t>
      </w:r>
      <w:r w:rsidRPr="00471762">
        <w:rPr>
          <w:rStyle w:val="StyleUnderline"/>
        </w:rPr>
        <w:t>as farmers</w:t>
      </w:r>
      <w:r w:rsidRPr="00A2501B">
        <w:rPr>
          <w:rStyle w:val="StyleUnderline"/>
        </w:rPr>
        <w:t xml:space="preserve">, ranchers and other </w:t>
      </w:r>
      <w:r w:rsidRPr="00471762">
        <w:rPr>
          <w:rStyle w:val="StyleUnderline"/>
          <w:highlight w:val="yellow"/>
        </w:rPr>
        <w:t>agricultural professionals</w:t>
      </w:r>
      <w:r w:rsidRPr="00A2501B">
        <w:rPr>
          <w:rStyle w:val="StyleUnderline"/>
        </w:rPr>
        <w:t xml:space="preserve"> is </w:t>
      </w:r>
      <w:r w:rsidRPr="00471762">
        <w:rPr>
          <w:rStyle w:val="StyleUnderline"/>
          <w:highlight w:val="yellow"/>
        </w:rPr>
        <w:t>expected to drop 6 percent by 2029</w:t>
      </w:r>
      <w:r w:rsidRPr="00A2501B">
        <w:rPr>
          <w:rStyle w:val="StyleUnderline"/>
        </w:rPr>
        <w:t>,</w:t>
      </w:r>
      <w:r w:rsidRPr="00A2501B">
        <w:rPr>
          <w:sz w:val="16"/>
        </w:rPr>
        <w:t xml:space="preserve"> according to the </w:t>
      </w:r>
      <w:hyperlink r:id="rId22" w:anchor="tab-6" w:tgtFrame="_blank" w:history="1">
        <w:r w:rsidRPr="00A2501B">
          <w:rPr>
            <w:rStyle w:val="Hyperlink"/>
            <w:sz w:val="16"/>
          </w:rPr>
          <w:t xml:space="preserve">Bureau of Labor Statistics. </w:t>
        </w:r>
      </w:hyperlink>
      <w:r w:rsidRPr="00A2501B">
        <w:rPr>
          <w:sz w:val="16"/>
        </w:rPr>
        <w:t xml:space="preserve">The industry has already faced decades of job declines in the United States, even as agricultural production rises to feed a growing population. Government investment is also expected to contribute to more intelligent devices on farms, analysts say. And not just in the United States. In October, the United States Department of Agriculture announced a $14.6 million development fund for institutions working on innovations to support farmers. Earlier this year, the European Union kicked off a </w:t>
      </w:r>
      <w:hyperlink r:id="rId23" w:tgtFrame="_blank" w:history="1">
        <w:r w:rsidRPr="00A2501B">
          <w:rPr>
            <w:rStyle w:val="Hyperlink"/>
            <w:sz w:val="16"/>
          </w:rPr>
          <w:t xml:space="preserve">$9.4 million program </w:t>
        </w:r>
      </w:hyperlink>
      <w:r w:rsidRPr="00A2501B">
        <w:rPr>
          <w:sz w:val="16"/>
        </w:rPr>
        <w:t xml:space="preserve">to replace unsafe, laborious tasks with machines across Spain, Greece, France and the Netherlands. The European agency also plans to enhance older-model farm equipment with autonomous systems to keep costs down. It’s the kind of thing Bear Flag Robotics specializes in. For the past four years, the Sunnyvale, Calif.-based company has worked on its suite of AI-powered cameras, GPS and lidar systems designed to be retrofitted onto ordinary tractors. It raised $7.9 million in funding to bring the tech to more tractors. The firm buys the 15-feet-tall vehicles from dealerships, suits them up with navigation systems and lets growers rent them. The company works with farmers to set up a boundary map of the area that needs work. Its algorithm plots a path for the tractor to follow, and the equipment uses that pattern to traverse a field. Farming operations pay per acre to use them. A real-time video feed is shared with the farmer, who can command and control the machine if something goes wrong. Church Brothers Farms is a customer, though it’s illegal for tractors to move without a safety driver onboard in California, so they assign a worker to be onboard. “One day, the autonomous tractor might allow me to operate at night with one person managing five tractors, versus having five drivers that don’t want to work through the middle of the night,” Ruiz said. The farm also deploys weed-killing robots from </w:t>
      </w:r>
      <w:hyperlink r:id="rId24" w:tgtFrame="_blank" w:history="1">
        <w:proofErr w:type="spellStart"/>
        <w:r w:rsidRPr="00A2501B">
          <w:rPr>
            <w:rStyle w:val="Hyperlink"/>
            <w:sz w:val="16"/>
          </w:rPr>
          <w:t>FarmWise</w:t>
        </w:r>
        <w:proofErr w:type="spellEnd"/>
        <w:r w:rsidRPr="00A2501B">
          <w:rPr>
            <w:rStyle w:val="Hyperlink"/>
            <w:sz w:val="16"/>
          </w:rPr>
          <w:t xml:space="preserve"> </w:t>
        </w:r>
      </w:hyperlink>
      <w:r w:rsidRPr="00A2501B">
        <w:rPr>
          <w:sz w:val="16"/>
        </w:rPr>
        <w:t xml:space="preserve">and </w:t>
      </w:r>
      <w:hyperlink r:id="rId25" w:tgtFrame="_blank" w:history="1">
        <w:proofErr w:type="spellStart"/>
        <w:r w:rsidRPr="00A2501B">
          <w:rPr>
            <w:rStyle w:val="Hyperlink"/>
            <w:sz w:val="16"/>
          </w:rPr>
          <w:t>Naio</w:t>
        </w:r>
        <w:proofErr w:type="spellEnd"/>
        <w:r w:rsidRPr="00A2501B">
          <w:rPr>
            <w:rStyle w:val="Hyperlink"/>
            <w:sz w:val="16"/>
          </w:rPr>
          <w:t xml:space="preserve"> Technologies</w:t>
        </w:r>
      </w:hyperlink>
      <w:r w:rsidRPr="00A2501B">
        <w:rPr>
          <w:sz w:val="16"/>
        </w:rPr>
        <w:t xml:space="preserve"> that use computer vision to find and weed crops. Smart weeding is a crowded field of </w:t>
      </w:r>
      <w:proofErr w:type="spellStart"/>
      <w:r w:rsidRPr="00A2501B">
        <w:rPr>
          <w:sz w:val="16"/>
        </w:rPr>
        <w:t>AgTech</w:t>
      </w:r>
      <w:proofErr w:type="spellEnd"/>
      <w:r w:rsidRPr="00A2501B">
        <w:rPr>
          <w:sz w:val="16"/>
        </w:rPr>
        <w:t xml:space="preserve">, with companies taking varying approaches to get the task done. San Francisco-based </w:t>
      </w:r>
      <w:proofErr w:type="spellStart"/>
      <w:r w:rsidRPr="00A2501B">
        <w:rPr>
          <w:sz w:val="16"/>
        </w:rPr>
        <w:t>FarmWise</w:t>
      </w:r>
      <w:proofErr w:type="spellEnd"/>
      <w:r w:rsidRPr="00A2501B">
        <w:rPr>
          <w:sz w:val="16"/>
        </w:rPr>
        <w:t xml:space="preserve"> scans the ground for invasive weeds around crops and plucks them out. France-based </w:t>
      </w:r>
      <w:proofErr w:type="spellStart"/>
      <w:r w:rsidRPr="00A2501B">
        <w:rPr>
          <w:sz w:val="16"/>
        </w:rPr>
        <w:t>Naio</w:t>
      </w:r>
      <w:proofErr w:type="spellEnd"/>
      <w:r w:rsidRPr="00A2501B">
        <w:rPr>
          <w:sz w:val="16"/>
        </w:rPr>
        <w:t xml:space="preserve"> uses a series of brushes and tools to scrape, suffocate or pull weeds to kill them. </w:t>
      </w:r>
      <w:hyperlink r:id="rId26" w:history="1">
        <w:r w:rsidRPr="00A2501B">
          <w:rPr>
            <w:rStyle w:val="Hyperlink"/>
            <w:sz w:val="16"/>
          </w:rPr>
          <w:t>In these West Virginia and California agricultural towns, farmers and ranchers are battling the pandemic and big industry</w:t>
        </w:r>
      </w:hyperlink>
      <w:r w:rsidRPr="00A2501B">
        <w:rPr>
          <w:sz w:val="16"/>
        </w:rPr>
        <w:t xml:space="preserve"> Carbon Robotics says it wants to avoid damaging the soil, so it has used thermal bursts to fry weeds since the company started in 2018. The firm’s latest weeding machine has eight lasers, twice as many as the previous generation to kill more weeds faster, CEO Mikesell says. Growers are interested in the robots because hand-weeding is physically taxing, expensive and time-consuming for humans to do. Robots, on the other hand, can get the job done </w:t>
      </w:r>
      <w:r w:rsidRPr="00A2501B">
        <w:rPr>
          <w:sz w:val="16"/>
        </w:rPr>
        <w:lastRenderedPageBreak/>
        <w:t xml:space="preserve">again, and again. And they don’t cut corners if they get tired. </w:t>
      </w:r>
      <w:r w:rsidRPr="00A2501B">
        <w:rPr>
          <w:rStyle w:val="StyleUnderline"/>
        </w:rPr>
        <w:t xml:space="preserve">“The machines don’t know that it’s Friday at five o’clock. They can just keep running, and do the job properly, regardless of what the time clock says,” Ruiz said. “They’re programmable and sometimes do a better job because they operate at the right speed.” It’s true that AI-powered farm machines may one day be able to perform most tasks that require people today. </w:t>
      </w:r>
      <w:r w:rsidRPr="00A2501B">
        <w:rPr>
          <w:sz w:val="16"/>
        </w:rPr>
        <w:t xml:space="preserve">But for the time being, humans have a leg up in some areas, such as handling delicate objects. Robots tend to have </w:t>
      </w:r>
      <w:hyperlink r:id="rId27" w:tgtFrame="_blank" w:history="1">
        <w:r w:rsidRPr="00A2501B">
          <w:rPr>
            <w:rStyle w:val="Hyperlink"/>
            <w:sz w:val="16"/>
          </w:rPr>
          <w:t>dexterity problems</w:t>
        </w:r>
      </w:hyperlink>
      <w:r w:rsidRPr="00A2501B">
        <w:rPr>
          <w:sz w:val="16"/>
        </w:rPr>
        <w:t xml:space="preserve">, which can cause them to hold objects like fruit and vegetables too aggressively. </w:t>
      </w:r>
    </w:p>
    <w:p w14:paraId="4AB14E38" w14:textId="77777777" w:rsidR="00EC2E06" w:rsidRDefault="00EC2E06" w:rsidP="00EC2E06">
      <w:pPr>
        <w:pStyle w:val="Heading4"/>
      </w:pPr>
      <w:r>
        <w:t>And automation of jobs kills the leverage of worker strikes – Paris proves</w:t>
      </w:r>
    </w:p>
    <w:p w14:paraId="0F12A4AC" w14:textId="77777777" w:rsidR="00EC2E06" w:rsidRPr="009F231F" w:rsidRDefault="00EC2E06" w:rsidP="00EC2E06">
      <w:pPr>
        <w:rPr>
          <w:b/>
          <w:bCs/>
        </w:rPr>
      </w:pPr>
      <w:proofErr w:type="spellStart"/>
      <w:r>
        <w:rPr>
          <w:rStyle w:val="Style13ptBold"/>
        </w:rPr>
        <w:t>Cokelaere</w:t>
      </w:r>
      <w:proofErr w:type="spellEnd"/>
      <w:r>
        <w:rPr>
          <w:rStyle w:val="Style13ptBold"/>
        </w:rPr>
        <w:t xml:space="preserve"> 20 </w:t>
      </w:r>
      <w:r>
        <w:t>[</w:t>
      </w:r>
      <w:r w:rsidRPr="004C3EF5">
        <w:t xml:space="preserve">Hanne </w:t>
      </w:r>
      <w:proofErr w:type="spellStart"/>
      <w:r w:rsidRPr="004C3EF5">
        <w:t>Cokelaere</w:t>
      </w:r>
      <w:proofErr w:type="spellEnd"/>
      <w:r w:rsidRPr="004C3EF5">
        <w:t>, 1-15-2020, "Robot scab! How automation is threatening striking French workers," POLITICO, https://www.politico.eu/article/robot-scab-automation-threatening-striking-french-workers/</w:t>
      </w:r>
      <w:r>
        <w:t>]</w:t>
      </w:r>
    </w:p>
    <w:p w14:paraId="5944044B" w14:textId="77777777" w:rsidR="00EC2E06" w:rsidRPr="0038593A" w:rsidRDefault="00EC2E06" w:rsidP="00EC2E06">
      <w:pPr>
        <w:rPr>
          <w:sz w:val="16"/>
        </w:rPr>
      </w:pPr>
      <w:r w:rsidRPr="0038593A">
        <w:rPr>
          <w:sz w:val="16"/>
        </w:rPr>
        <w:t xml:space="preserve">PARIS — </w:t>
      </w:r>
      <w:r w:rsidRPr="0038593A">
        <w:rPr>
          <w:rStyle w:val="StyleUnderline"/>
          <w:highlight w:val="yellow"/>
        </w:rPr>
        <w:t>A</w:t>
      </w:r>
      <w:r w:rsidRPr="0038593A">
        <w:rPr>
          <w:rStyle w:val="StyleUnderline"/>
        </w:rPr>
        <w:t xml:space="preserve"> national </w:t>
      </w:r>
      <w:r w:rsidRPr="0038593A">
        <w:rPr>
          <w:rStyle w:val="StyleUnderline"/>
          <w:highlight w:val="yellow"/>
        </w:rPr>
        <w:t>strike has brought</w:t>
      </w:r>
      <w:r w:rsidRPr="0038593A">
        <w:rPr>
          <w:sz w:val="16"/>
        </w:rPr>
        <w:t xml:space="preserve"> most </w:t>
      </w:r>
      <w:r w:rsidRPr="0038593A">
        <w:rPr>
          <w:rStyle w:val="StyleUnderline"/>
          <w:highlight w:val="yellow"/>
        </w:rPr>
        <w:t>public transport</w:t>
      </w:r>
      <w:r w:rsidRPr="0038593A">
        <w:rPr>
          <w:sz w:val="16"/>
        </w:rPr>
        <w:t xml:space="preserve"> in the French capital </w:t>
      </w:r>
      <w:r w:rsidRPr="0038593A">
        <w:rPr>
          <w:rStyle w:val="StyleUnderline"/>
          <w:highlight w:val="yellow"/>
        </w:rPr>
        <w:t>to a halt</w:t>
      </w:r>
      <w:r w:rsidRPr="0037326C">
        <w:rPr>
          <w:rStyle w:val="StyleUnderline"/>
        </w:rPr>
        <w:t xml:space="preserve"> for 42 days and counting, </w:t>
      </w:r>
      <w:r w:rsidRPr="0038593A">
        <w:rPr>
          <w:rStyle w:val="StyleUnderline"/>
          <w:highlight w:val="yellow"/>
        </w:rPr>
        <w:t>but two</w:t>
      </w:r>
      <w:r w:rsidRPr="0037326C">
        <w:rPr>
          <w:rStyle w:val="StyleUnderline"/>
        </w:rPr>
        <w:t xml:space="preserve"> Metro </w:t>
      </w:r>
      <w:r w:rsidRPr="0038593A">
        <w:rPr>
          <w:rStyle w:val="StyleUnderline"/>
          <w:highlight w:val="yellow"/>
        </w:rPr>
        <w:t>lines have been operating</w:t>
      </w:r>
      <w:r w:rsidRPr="0037326C">
        <w:rPr>
          <w:rStyle w:val="StyleUnderline"/>
        </w:rPr>
        <w:t xml:space="preserve"> as if nothing is amiss. The secret? </w:t>
      </w:r>
      <w:r w:rsidRPr="0038593A">
        <w:rPr>
          <w:rStyle w:val="StyleUnderline"/>
          <w:highlight w:val="yellow"/>
        </w:rPr>
        <w:t>They run without drivers. Unions</w:t>
      </w:r>
      <w:r w:rsidRPr="0038593A">
        <w:rPr>
          <w:sz w:val="16"/>
        </w:rPr>
        <w:t xml:space="preserve"> have long been </w:t>
      </w:r>
      <w:r w:rsidRPr="0038593A">
        <w:rPr>
          <w:rStyle w:val="StyleUnderline"/>
          <w:highlight w:val="yellow"/>
        </w:rPr>
        <w:t>worri</w:t>
      </w:r>
      <w:r w:rsidRPr="0037326C">
        <w:rPr>
          <w:rStyle w:val="StyleUnderline"/>
        </w:rPr>
        <w:t xml:space="preserve">ed that </w:t>
      </w:r>
      <w:r w:rsidRPr="0038593A">
        <w:rPr>
          <w:rStyle w:val="StyleUnderline"/>
          <w:highlight w:val="yellow"/>
        </w:rPr>
        <w:t>automating public transport could cost jobs</w:t>
      </w:r>
      <w:r w:rsidRPr="0037326C">
        <w:rPr>
          <w:rStyle w:val="StyleUnderline"/>
        </w:rPr>
        <w:t>, but the ongoing standoff between workers and the government</w:t>
      </w:r>
      <w:r w:rsidRPr="0038593A">
        <w:rPr>
          <w:sz w:val="16"/>
        </w:rPr>
        <w:t xml:space="preserve"> over </w:t>
      </w:r>
      <w:hyperlink r:id="rId28" w:history="1">
        <w:r w:rsidRPr="0038593A">
          <w:rPr>
            <w:rStyle w:val="Hyperlink"/>
            <w:sz w:val="16"/>
          </w:rPr>
          <w:t>pension reform</w:t>
        </w:r>
      </w:hyperlink>
      <w:r w:rsidRPr="0038593A">
        <w:rPr>
          <w:sz w:val="16"/>
        </w:rPr>
        <w:t xml:space="preserve"> is </w:t>
      </w:r>
      <w:r w:rsidRPr="0037326C">
        <w:rPr>
          <w:rStyle w:val="StyleUnderline"/>
        </w:rPr>
        <w:t>highlighting the potential advantages of replacing humans with machines</w:t>
      </w:r>
      <w:r w:rsidRPr="0038593A">
        <w:rPr>
          <w:sz w:val="16"/>
        </w:rPr>
        <w:t xml:space="preserve">. During the Christmas break, strike action saw hundreds of dazed tourists and exasperated Parisians hoping to travel across the city jammed into a hallway at the Saint-Lazare station — a hub where trains, suburban rail and Metro lines intersect. But only one of the four Metro lines usually servicing the second-busiest station on the Paris Metro system was operating. “The No. 14 is the only one running,” an employee of the Paris public transport operator told the seething crowd. Paris has two automated lines: The No. 14 connecting Saint-Lazare with stops across the Seine River was the first to be opened in 1998. The No. 1, the capital’s busiest link from East to West, went driverless in 2012 to allow trains to run at a higher frequency than would be possible with human operators. Work to upgrade a </w:t>
      </w:r>
      <w:hyperlink r:id="rId29" w:tgtFrame="_blank" w:history="1">
        <w:r w:rsidRPr="0038593A">
          <w:rPr>
            <w:rStyle w:val="Hyperlink"/>
            <w:sz w:val="16"/>
          </w:rPr>
          <w:t>third Metro</w:t>
        </w:r>
      </w:hyperlink>
      <w:r w:rsidRPr="0038593A">
        <w:rPr>
          <w:sz w:val="16"/>
        </w:rPr>
        <w:t xml:space="preserve"> connection — a key link crossing the city north to south — is due to be completed in 2022, and Paris public transport operator RATP is </w:t>
      </w:r>
      <w:hyperlink r:id="rId30" w:tgtFrame="_blank" w:history="1">
        <w:r w:rsidRPr="0038593A">
          <w:rPr>
            <w:rStyle w:val="Hyperlink"/>
            <w:sz w:val="16"/>
          </w:rPr>
          <w:t>mulling</w:t>
        </w:r>
      </w:hyperlink>
      <w:r w:rsidRPr="0038593A">
        <w:rPr>
          <w:sz w:val="16"/>
        </w:rPr>
        <w:t xml:space="preserve"> a fourth automated line. </w:t>
      </w:r>
      <w:r w:rsidRPr="00CA1795">
        <w:rPr>
          <w:rStyle w:val="StyleUnderline"/>
        </w:rPr>
        <w:t>The strikes have made driverless trains a political issue, and it's being seized on by candidates</w:t>
      </w:r>
      <w:r w:rsidRPr="0038593A">
        <w:rPr>
          <w:sz w:val="16"/>
        </w:rPr>
        <w:t xml:space="preserve"> for the Paris mayoral election in March. Benjamin </w:t>
      </w:r>
      <w:proofErr w:type="spellStart"/>
      <w:r w:rsidRPr="0038593A">
        <w:rPr>
          <w:sz w:val="16"/>
        </w:rPr>
        <w:t>Griveaux</w:t>
      </w:r>
      <w:proofErr w:type="spellEnd"/>
      <w:r w:rsidRPr="0038593A">
        <w:rPr>
          <w:sz w:val="16"/>
        </w:rPr>
        <w:t xml:space="preserve">, a candidate to replace Anne Hidalgo in the town hall, </w:t>
      </w:r>
      <w:hyperlink r:id="rId31" w:tgtFrame="_blank" w:history="1">
        <w:r w:rsidRPr="0038593A">
          <w:rPr>
            <w:rStyle w:val="Hyperlink"/>
            <w:sz w:val="16"/>
          </w:rPr>
          <w:t>pledged</w:t>
        </w:r>
      </w:hyperlink>
      <w:r w:rsidRPr="0038593A">
        <w:rPr>
          <w:sz w:val="16"/>
        </w:rPr>
        <w:t xml:space="preserve"> in December to work with regional authorities to speed up the automation of the Metro network to “make the lives of Parisians easier — even during strikes.” His competitor, a </w:t>
      </w:r>
      <w:hyperlink r:id="rId32" w:tgtFrame="_blank" w:history="1">
        <w:r w:rsidRPr="0038593A">
          <w:rPr>
            <w:rStyle w:val="Hyperlink"/>
            <w:sz w:val="16"/>
          </w:rPr>
          <w:t>rebel candidate</w:t>
        </w:r>
      </w:hyperlink>
      <w:r w:rsidRPr="0038593A">
        <w:rPr>
          <w:sz w:val="16"/>
        </w:rPr>
        <w:t xml:space="preserve"> from </w:t>
      </w:r>
      <w:proofErr w:type="spellStart"/>
      <w:r w:rsidRPr="0038593A">
        <w:rPr>
          <w:sz w:val="16"/>
        </w:rPr>
        <w:t>Griveaux's</w:t>
      </w:r>
      <w:proofErr w:type="spellEnd"/>
      <w:r w:rsidRPr="0038593A">
        <w:rPr>
          <w:sz w:val="16"/>
        </w:rPr>
        <w:t xml:space="preserve"> own La </w:t>
      </w:r>
      <w:proofErr w:type="spellStart"/>
      <w:r w:rsidRPr="0038593A">
        <w:rPr>
          <w:sz w:val="16"/>
        </w:rPr>
        <w:t>République</w:t>
      </w:r>
      <w:proofErr w:type="spellEnd"/>
      <w:r w:rsidRPr="0038593A">
        <w:rPr>
          <w:sz w:val="16"/>
        </w:rPr>
        <w:t xml:space="preserve"> </w:t>
      </w:r>
      <w:proofErr w:type="spellStart"/>
      <w:r w:rsidRPr="0038593A">
        <w:rPr>
          <w:sz w:val="16"/>
        </w:rPr>
        <w:t>En</w:t>
      </w:r>
      <w:proofErr w:type="spellEnd"/>
      <w:r w:rsidRPr="0038593A">
        <w:rPr>
          <w:sz w:val="16"/>
        </w:rPr>
        <w:t xml:space="preserve"> Marche party, echoed the plan. </w:t>
      </w:r>
      <w:r w:rsidRPr="00CA1795">
        <w:rPr>
          <w:rStyle w:val="StyleUnderline"/>
        </w:rPr>
        <w:t>“</w:t>
      </w:r>
      <w:r w:rsidRPr="0038593A">
        <w:rPr>
          <w:rStyle w:val="StyleUnderline"/>
          <w:highlight w:val="yellow"/>
        </w:rPr>
        <w:t>An automated Metro</w:t>
      </w:r>
      <w:r w:rsidRPr="00CA1795">
        <w:rPr>
          <w:rStyle w:val="StyleUnderline"/>
        </w:rPr>
        <w:t xml:space="preserve"> is a more punctual Metro — [a Metro] that </w:t>
      </w:r>
      <w:r w:rsidRPr="0038593A">
        <w:rPr>
          <w:rStyle w:val="StyleUnderline"/>
          <w:highlight w:val="yellow"/>
        </w:rPr>
        <w:t>can continue to operate in times of strikes,”</w:t>
      </w:r>
      <w:r w:rsidRPr="0038593A">
        <w:rPr>
          <w:sz w:val="16"/>
        </w:rPr>
        <w:t xml:space="preserve"> he said in an </w:t>
      </w:r>
      <w:hyperlink r:id="rId33" w:tgtFrame="_blank" w:history="1">
        <w:r w:rsidRPr="0038593A">
          <w:rPr>
            <w:rStyle w:val="Hyperlink"/>
            <w:sz w:val="16"/>
          </w:rPr>
          <w:t>LCI interview</w:t>
        </w:r>
      </w:hyperlink>
      <w:r w:rsidRPr="0038593A">
        <w:rPr>
          <w:sz w:val="16"/>
        </w:rPr>
        <w:t xml:space="preserve">. </w:t>
      </w:r>
      <w:r w:rsidRPr="0038593A">
        <w:rPr>
          <w:rStyle w:val="StyleUnderline"/>
          <w:highlight w:val="yellow"/>
        </w:rPr>
        <w:t>That's dismaying unions.</w:t>
      </w:r>
      <w:r w:rsidRPr="0038593A">
        <w:rPr>
          <w:sz w:val="16"/>
        </w:rPr>
        <w:t xml:space="preserve"> Frédéric </w:t>
      </w:r>
      <w:proofErr w:type="spellStart"/>
      <w:r w:rsidRPr="0038593A">
        <w:rPr>
          <w:sz w:val="16"/>
        </w:rPr>
        <w:t>Delebarre</w:t>
      </w:r>
      <w:proofErr w:type="spellEnd"/>
      <w:r w:rsidRPr="0038593A">
        <w:rPr>
          <w:sz w:val="16"/>
        </w:rPr>
        <w:t xml:space="preserve">, a representative of the CGT union at the RATP, complained that </w:t>
      </w:r>
      <w:r w:rsidRPr="00D53250">
        <w:rPr>
          <w:rStyle w:val="StyleUnderline"/>
        </w:rPr>
        <w:t xml:space="preserve">advocating </w:t>
      </w:r>
      <w:r w:rsidRPr="0038593A">
        <w:rPr>
          <w:rStyle w:val="StyleUnderline"/>
          <w:highlight w:val="yellow"/>
        </w:rPr>
        <w:t>the automation of public transport</w:t>
      </w:r>
      <w:r w:rsidRPr="00D53250">
        <w:rPr>
          <w:rStyle w:val="StyleUnderline"/>
        </w:rPr>
        <w:t xml:space="preserve"> to </w:t>
      </w:r>
      <w:r w:rsidRPr="0038593A">
        <w:rPr>
          <w:rStyle w:val="StyleUnderline"/>
          <w:highlight w:val="yellow"/>
        </w:rPr>
        <w:t>soften the blow of the strikes</w:t>
      </w:r>
      <w:r w:rsidRPr="0038593A">
        <w:rPr>
          <w:sz w:val="16"/>
        </w:rPr>
        <w:t xml:space="preserve"> “is cutting corners left and right.” </w:t>
      </w:r>
      <w:proofErr w:type="spellStart"/>
      <w:r w:rsidRPr="0038593A">
        <w:rPr>
          <w:sz w:val="16"/>
        </w:rPr>
        <w:t>Delebarre</w:t>
      </w:r>
      <w:proofErr w:type="spellEnd"/>
      <w:r w:rsidRPr="0038593A">
        <w:rPr>
          <w:sz w:val="16"/>
        </w:rPr>
        <w:t xml:space="preserve"> said automation would take years and would be very expensive, so it makes sense for the government to negotiate an end to the strikes instead. “To prevent conflicts ... it's easier for the government to abandon its reform program than to automate the [Metro] lines. That's less costly,” he said. But so </w:t>
      </w:r>
      <w:proofErr w:type="gramStart"/>
      <w:r w:rsidRPr="0038593A">
        <w:rPr>
          <w:sz w:val="16"/>
        </w:rPr>
        <w:t>far</w:t>
      </w:r>
      <w:proofErr w:type="gramEnd"/>
      <w:r w:rsidRPr="0038593A">
        <w:rPr>
          <w:sz w:val="16"/>
        </w:rPr>
        <w:t xml:space="preserve"> </w:t>
      </w:r>
      <w:r w:rsidRPr="00D53250">
        <w:rPr>
          <w:rStyle w:val="StyleUnderline"/>
        </w:rPr>
        <w:t>the government isn't backing down on reforming the pension system,</w:t>
      </w:r>
      <w:r w:rsidRPr="0038593A">
        <w:rPr>
          <w:sz w:val="16"/>
        </w:rPr>
        <w:t xml:space="preserve"> although it is showing signs of movement on the actual retirement age. It wants to introduce a </w:t>
      </w:r>
      <w:hyperlink r:id="rId34" w:history="1">
        <w:r w:rsidRPr="0038593A">
          <w:rPr>
            <w:rStyle w:val="Hyperlink"/>
            <w:sz w:val="16"/>
          </w:rPr>
          <w:t>universal points system</w:t>
        </w:r>
      </w:hyperlink>
      <w:r w:rsidRPr="0038593A">
        <w:rPr>
          <w:sz w:val="16"/>
        </w:rPr>
        <w:t xml:space="preserve"> to save up a pension, and do away with France's more than 42 industry-specific systems. Among the unions' concerns are </w:t>
      </w:r>
      <w:hyperlink r:id="rId35" w:tgtFrame="_blank" w:history="1">
        <w:r w:rsidRPr="0038593A">
          <w:rPr>
            <w:rStyle w:val="Hyperlink"/>
            <w:sz w:val="16"/>
          </w:rPr>
          <w:t>an increase of the retirement age,</w:t>
        </w:r>
      </w:hyperlink>
      <w:r w:rsidRPr="0038593A">
        <w:rPr>
          <w:sz w:val="16"/>
        </w:rPr>
        <w:t xml:space="preserve"> exceptions for taxing jobs and a </w:t>
      </w:r>
      <w:hyperlink r:id="rId36" w:tgtFrame="_blank" w:history="1">
        <w:r w:rsidRPr="0038593A">
          <w:rPr>
            <w:rStyle w:val="Hyperlink"/>
            <w:sz w:val="16"/>
          </w:rPr>
          <w:t>decrease</w:t>
        </w:r>
      </w:hyperlink>
      <w:r w:rsidRPr="0038593A">
        <w:rPr>
          <w:sz w:val="16"/>
        </w:rPr>
        <w:t xml:space="preserve"> of pension payments. </w:t>
      </w:r>
      <w:r w:rsidRPr="0038593A">
        <w:rPr>
          <w:rStyle w:val="StyleUnderline"/>
          <w:highlight w:val="yellow"/>
        </w:rPr>
        <w:t>As</w:t>
      </w:r>
      <w:r w:rsidRPr="00D53250">
        <w:rPr>
          <w:rStyle w:val="StyleUnderline"/>
        </w:rPr>
        <w:t xml:space="preserve"> the </w:t>
      </w:r>
      <w:r w:rsidRPr="0038593A">
        <w:rPr>
          <w:rStyle w:val="StyleUnderline"/>
          <w:highlight w:val="yellow"/>
        </w:rPr>
        <w:t>strikes drag on, public opinion is shifting against workers</w:t>
      </w:r>
      <w:r w:rsidRPr="00D53250">
        <w:rPr>
          <w:rStyle w:val="StyleUnderline"/>
        </w:rPr>
        <w:t xml:space="preserve"> while enthusiasm grows for driverless trains</w:t>
      </w:r>
      <w:r w:rsidRPr="0038593A">
        <w:rPr>
          <w:rStyle w:val="StyleUnderline"/>
          <w:highlight w:val="yellow"/>
        </w:rPr>
        <w:t>. Some</w:t>
      </w:r>
      <w:r w:rsidRPr="00D53250">
        <w:rPr>
          <w:rStyle w:val="StyleUnderline"/>
        </w:rPr>
        <w:t xml:space="preserve"> fed-up Parisians</w:t>
      </w:r>
      <w:r w:rsidRPr="0038593A">
        <w:rPr>
          <w:sz w:val="16"/>
        </w:rPr>
        <w:t xml:space="preserve"> have </w:t>
      </w:r>
      <w:r w:rsidRPr="0038593A">
        <w:rPr>
          <w:sz w:val="16"/>
        </w:rPr>
        <w:lastRenderedPageBreak/>
        <w:t xml:space="preserve">launched an </w:t>
      </w:r>
      <w:hyperlink r:id="rId37" w:tgtFrame="_blank" w:history="1">
        <w:r w:rsidRPr="0038593A">
          <w:rPr>
            <w:rStyle w:val="Hyperlink"/>
            <w:sz w:val="16"/>
          </w:rPr>
          <w:t>online petition</w:t>
        </w:r>
      </w:hyperlink>
      <w:r w:rsidRPr="0038593A">
        <w:rPr>
          <w:sz w:val="16"/>
        </w:rPr>
        <w:t xml:space="preserve"> </w:t>
      </w:r>
      <w:r w:rsidRPr="0038593A">
        <w:rPr>
          <w:rStyle w:val="StyleUnderline"/>
          <w:highlight w:val="yellow"/>
        </w:rPr>
        <w:t>call</w:t>
      </w:r>
      <w:r w:rsidRPr="00D53250">
        <w:rPr>
          <w:rStyle w:val="StyleUnderline"/>
        </w:rPr>
        <w:t xml:space="preserve">ing </w:t>
      </w:r>
      <w:r w:rsidRPr="0038593A">
        <w:rPr>
          <w:rStyle w:val="StyleUnderline"/>
          <w:highlight w:val="yellow"/>
        </w:rPr>
        <w:t>for</w:t>
      </w:r>
      <w:r w:rsidRPr="00D53250">
        <w:rPr>
          <w:rStyle w:val="StyleUnderline"/>
        </w:rPr>
        <w:t xml:space="preserve"> a </w:t>
      </w:r>
      <w:r w:rsidRPr="0038593A">
        <w:rPr>
          <w:rStyle w:val="StyleUnderline"/>
          <w:highlight w:val="yellow"/>
        </w:rPr>
        <w:t>full automation of the Metro network</w:t>
      </w:r>
      <w:r w:rsidRPr="0038593A">
        <w:rPr>
          <w:sz w:val="16"/>
        </w:rPr>
        <w:t xml:space="preserve">, which has gathered over 10,000 signatures. </w:t>
      </w:r>
      <w:r w:rsidRPr="00D53250">
        <w:rPr>
          <w:rStyle w:val="StyleUnderline"/>
        </w:rPr>
        <w:t xml:space="preserve">Any </w:t>
      </w:r>
      <w:r w:rsidRPr="0038593A">
        <w:rPr>
          <w:rStyle w:val="StyleUnderline"/>
          <w:highlight w:val="yellow"/>
        </w:rPr>
        <w:t>acceleration of</w:t>
      </w:r>
      <w:r w:rsidRPr="00D53250">
        <w:rPr>
          <w:rStyle w:val="StyleUnderline"/>
        </w:rPr>
        <w:t xml:space="preserve"> the </w:t>
      </w:r>
      <w:r w:rsidRPr="0038593A">
        <w:rPr>
          <w:rStyle w:val="StyleUnderline"/>
          <w:highlight w:val="yellow"/>
        </w:rPr>
        <w:t>current</w:t>
      </w:r>
      <w:r w:rsidRPr="00D53250">
        <w:rPr>
          <w:rStyle w:val="StyleUnderline"/>
        </w:rPr>
        <w:t xml:space="preserve"> robot </w:t>
      </w:r>
      <w:r w:rsidRPr="0038593A">
        <w:rPr>
          <w:rStyle w:val="StyleUnderline"/>
          <w:highlight w:val="yellow"/>
        </w:rPr>
        <w:t>plans would be a bitter outcome for transport worker unions</w:t>
      </w:r>
      <w:r w:rsidRPr="0038593A">
        <w:rPr>
          <w:sz w:val="16"/>
        </w:rPr>
        <w:t xml:space="preserve">, which argue that they've got the best interests of passengers at heart by sticking with people. “It’s not about [opposition to] automation in itself, or modernization,” </w:t>
      </w:r>
      <w:proofErr w:type="spellStart"/>
      <w:r w:rsidRPr="0038593A">
        <w:rPr>
          <w:sz w:val="16"/>
        </w:rPr>
        <w:t>Delebarre</w:t>
      </w:r>
      <w:proofErr w:type="spellEnd"/>
      <w:r w:rsidRPr="0038593A">
        <w:rPr>
          <w:sz w:val="16"/>
        </w:rPr>
        <w:t xml:space="preserve"> said. “It simply has an impact on employment.” Having a human on board trains also “allows for a faster intervention for users, and it reduces feelings of insecurity,” he added. The </w:t>
      </w:r>
      <w:proofErr w:type="spellStart"/>
      <w:r w:rsidRPr="0038593A">
        <w:rPr>
          <w:sz w:val="16"/>
        </w:rPr>
        <w:t>Solidaires</w:t>
      </w:r>
      <w:proofErr w:type="spellEnd"/>
      <w:r w:rsidRPr="0038593A">
        <w:rPr>
          <w:sz w:val="16"/>
        </w:rPr>
        <w:t xml:space="preserve"> union in September </w:t>
      </w:r>
      <w:hyperlink r:id="rId38" w:tgtFrame="_blank" w:history="1">
        <w:r w:rsidRPr="0038593A">
          <w:rPr>
            <w:rStyle w:val="Hyperlink"/>
            <w:sz w:val="16"/>
          </w:rPr>
          <w:t>sought</w:t>
        </w:r>
      </w:hyperlink>
      <w:r w:rsidRPr="0038593A">
        <w:rPr>
          <w:sz w:val="16"/>
        </w:rPr>
        <w:t xml:space="preserve"> to highlight what it sees as the safety risks of automation following an incident it described as an “unhinged” Metro whizzing past three stops. That showed the need for a “human presence” on trains, the union said. It “remains opposed to the politics of automation of metro lines, which eliminates jobs, dehumanizes the network and creates a drop in security.” The company admitted the events may have been upsetting but </w:t>
      </w:r>
      <w:hyperlink r:id="rId39" w:tgtFrame="_blank" w:history="1">
        <w:r w:rsidRPr="0038593A">
          <w:rPr>
            <w:rStyle w:val="Hyperlink"/>
            <w:sz w:val="16"/>
          </w:rPr>
          <w:t>denied</w:t>
        </w:r>
      </w:hyperlink>
      <w:r w:rsidRPr="0038593A">
        <w:rPr>
          <w:sz w:val="16"/>
        </w:rPr>
        <w:t xml:space="preserve"> passengers were in any danger. According to a RATP spokeswoman, automating lines doesn’t remove the Metro’s reliance on staff. There are still people controlling the system even if they're no longer driving trains. Even the No. 1 and No. 14 lines still need human backup. “If we’re able to open those lines, that’s because there’s enough staff to open them,” she said. While the strikes have focused attention on automated metro lines, the main goal of the RATP is to make its system more efficient rather than get rid of occasionally striking workers. "We’re in favor of automated Metro links, but we're not unrealistic," said Michel </w:t>
      </w:r>
      <w:proofErr w:type="spellStart"/>
      <w:r w:rsidRPr="0038593A">
        <w:rPr>
          <w:sz w:val="16"/>
        </w:rPr>
        <w:t>Babut</w:t>
      </w:r>
      <w:proofErr w:type="spellEnd"/>
      <w:r w:rsidRPr="0038593A">
        <w:rPr>
          <w:sz w:val="16"/>
        </w:rPr>
        <w:t>, deputy president of the transport users' association AUT. “We know not all lines will be automated.” The main aim of increasing automation is to tackle overcrowding. “Saturation happens every day of the year. Strikes, fortunately, don't.”</w:t>
      </w:r>
    </w:p>
    <w:p w14:paraId="216598B9" w14:textId="39A2E1AE" w:rsidR="00EC2E06" w:rsidRDefault="007E5429" w:rsidP="007E5429">
      <w:pPr>
        <w:pStyle w:val="Heading3"/>
      </w:pPr>
      <w:r>
        <w:lastRenderedPageBreak/>
        <w:t>Extra maybe</w:t>
      </w:r>
    </w:p>
    <w:p w14:paraId="1FD0A15A" w14:textId="77777777" w:rsidR="007E5429" w:rsidRPr="006C4666" w:rsidRDefault="007E5429" w:rsidP="007E5429">
      <w:pPr>
        <w:pStyle w:val="Heading4"/>
        <w:rPr>
          <w:rFonts w:cstheme="minorHAnsi"/>
        </w:rPr>
      </w:pPr>
      <w:r w:rsidRPr="006C4666">
        <w:rPr>
          <w:rFonts w:cstheme="minorHAnsi"/>
        </w:rPr>
        <w:t xml:space="preserve">Substitutability—only consequentialism explains necessary enablers. </w:t>
      </w:r>
    </w:p>
    <w:p w14:paraId="21CACBD2" w14:textId="77777777" w:rsidR="007E5429" w:rsidRPr="006C4666" w:rsidRDefault="007E5429" w:rsidP="007E5429">
      <w:pPr>
        <w:rPr>
          <w:rFonts w:cstheme="minorHAnsi"/>
        </w:rPr>
      </w:pPr>
      <w:r w:rsidRPr="006C4666">
        <w:rPr>
          <w:rStyle w:val="Emphasis"/>
          <w:rFonts w:cstheme="minorHAnsi"/>
        </w:rPr>
        <w:t>Sinnott-Armstrong 92</w:t>
      </w:r>
      <w:r w:rsidRPr="006C4666">
        <w:rPr>
          <w:rFonts w:cstheme="minorHAnsi"/>
        </w:rPr>
        <w:t xml:space="preserve"> [Walter, professor of practical ethics. “An Argument for Consequentialism” Dartmouth College Philosophical Perspectives. 1992.] </w:t>
      </w:r>
    </w:p>
    <w:p w14:paraId="7BF9EDC2" w14:textId="77777777" w:rsidR="007E5429" w:rsidRPr="006C4666" w:rsidRDefault="007E5429" w:rsidP="007E5429">
      <w:pPr>
        <w:rPr>
          <w:rFonts w:cstheme="minorHAnsi"/>
          <w:b/>
          <w:iCs/>
          <w:u w:val="single"/>
          <w:bdr w:val="single" w:sz="24" w:space="0" w:color="auto"/>
        </w:rPr>
      </w:pPr>
      <w:r w:rsidRPr="00961293">
        <w:rPr>
          <w:rStyle w:val="Emphasis"/>
          <w:rFonts w:cstheme="minorHAnsi"/>
          <w:highlight w:val="green"/>
        </w:rPr>
        <w:t>A moral reason</w:t>
      </w:r>
      <w:r w:rsidRPr="006C4666">
        <w:rPr>
          <w:rStyle w:val="Emphasis"/>
          <w:rFonts w:cstheme="minorHAnsi"/>
        </w:rPr>
        <w:t xml:space="preserve"> to do an act </w:t>
      </w:r>
      <w:r w:rsidRPr="00961293">
        <w:rPr>
          <w:rStyle w:val="Emphasis"/>
          <w:rFonts w:cstheme="minorHAnsi"/>
          <w:highlight w:val="green"/>
        </w:rPr>
        <w:t>is consequential if</w:t>
      </w:r>
      <w:r w:rsidRPr="006C4666">
        <w:rPr>
          <w:rStyle w:val="Emphasis"/>
          <w:rFonts w:cstheme="minorHAnsi"/>
        </w:rPr>
        <w:t xml:space="preserve"> and only if </w:t>
      </w:r>
      <w:r w:rsidRPr="00961293">
        <w:rPr>
          <w:rStyle w:val="Emphasis"/>
          <w:rFonts w:cstheme="minorHAnsi"/>
          <w:highlight w:val="green"/>
        </w:rPr>
        <w:t>the reason depends</w:t>
      </w:r>
      <w:r w:rsidRPr="006C4666">
        <w:rPr>
          <w:rStyle w:val="Emphasis"/>
          <w:rFonts w:cstheme="minorHAnsi"/>
        </w:rPr>
        <w:t xml:space="preserve"> only </w:t>
      </w:r>
      <w:r w:rsidRPr="00961293">
        <w:rPr>
          <w:rStyle w:val="Emphasis"/>
          <w:rFonts w:cstheme="minorHAnsi"/>
          <w:highlight w:val="green"/>
        </w:rPr>
        <w:t>on the consequences</w:t>
      </w:r>
      <w:r w:rsidRPr="006C4666">
        <w:rPr>
          <w:rStyle w:val="Emphasis"/>
          <w:rFonts w:cstheme="minorHAnsi"/>
        </w:rPr>
        <w:t xml:space="preserve"> of either doing the act or not doing the act.</w:t>
      </w:r>
      <w:r w:rsidRPr="006C4666">
        <w:rPr>
          <w:rFonts w:cstheme="minorHAnsi"/>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961293">
        <w:rPr>
          <w:rStyle w:val="Emphasis"/>
          <w:rFonts w:cstheme="minorHAnsi"/>
          <w:highlight w:val="green"/>
        </w:rPr>
        <w:t>a moral reason</w:t>
      </w:r>
      <w:r w:rsidRPr="006C4666">
        <w:rPr>
          <w:rFonts w:cstheme="minorHAnsi"/>
        </w:rPr>
        <w:t xml:space="preserve"> to do an act</w:t>
      </w:r>
      <w:r w:rsidRPr="00961293">
        <w:rPr>
          <w:rFonts w:cstheme="minorHAnsi"/>
          <w:highlight w:val="green"/>
        </w:rPr>
        <w:t xml:space="preserve"> </w:t>
      </w:r>
      <w:r w:rsidRPr="00961293">
        <w:rPr>
          <w:rStyle w:val="Emphasis"/>
          <w:rFonts w:cstheme="minorHAnsi"/>
          <w:highlight w:val="green"/>
        </w:rPr>
        <w:t>is non-consequential if</w:t>
      </w:r>
      <w:r w:rsidRPr="006C4666">
        <w:rPr>
          <w:rStyle w:val="Emphasis"/>
          <w:rFonts w:cstheme="minorHAnsi"/>
        </w:rPr>
        <w:t xml:space="preserve"> </w:t>
      </w:r>
      <w:r w:rsidRPr="006C4666">
        <w:rPr>
          <w:rFonts w:cstheme="minorHAnsi"/>
        </w:rPr>
        <w:t>and only if</w:t>
      </w:r>
      <w:r w:rsidRPr="006C4666">
        <w:rPr>
          <w:rStyle w:val="Emphasis"/>
          <w:rFonts w:cstheme="minorHAnsi"/>
        </w:rPr>
        <w:t xml:space="preserve"> </w:t>
      </w:r>
      <w:r w:rsidRPr="00961293">
        <w:rPr>
          <w:rStyle w:val="Emphasis"/>
          <w:rFonts w:cstheme="minorHAnsi"/>
          <w:highlight w:val="green"/>
        </w:rPr>
        <w:t>the reason depends</w:t>
      </w:r>
      <w:r w:rsidRPr="006C4666">
        <w:rPr>
          <w:rStyle w:val="Emphasis"/>
          <w:rFonts w:cstheme="minorHAnsi"/>
        </w:rPr>
        <w:t xml:space="preserve"> even partly </w:t>
      </w:r>
      <w:r w:rsidRPr="00961293">
        <w:rPr>
          <w:rStyle w:val="Emphasis"/>
          <w:rFonts w:cstheme="minorHAnsi"/>
          <w:highlight w:val="green"/>
        </w:rPr>
        <w:t>on some property that the act has</w:t>
      </w:r>
      <w:r w:rsidRPr="006C4666">
        <w:rPr>
          <w:rStyle w:val="Emphasis"/>
          <w:rFonts w:cstheme="minorHAnsi"/>
        </w:rPr>
        <w:t xml:space="preserve"> independently of its consequences. For example, an act can be a lie regardless of what happens as a result of the lie </w:t>
      </w:r>
      <w:r w:rsidRPr="006C4666">
        <w:rPr>
          <w:rFonts w:cstheme="minorHAnsi"/>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6C4666">
        <w:rPr>
          <w:rFonts w:cstheme="minorHAnsi"/>
        </w:rPr>
        <w:t>ofits</w:t>
      </w:r>
      <w:proofErr w:type="spellEnd"/>
      <w:r w:rsidRPr="006C4666">
        <w:rPr>
          <w:rFonts w:cstheme="minorHAnsi"/>
        </w:rPr>
        <w:t xml:space="preserve">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6C4666">
        <w:rPr>
          <w:rFonts w:cstheme="minorHAnsi"/>
        </w:rPr>
        <w:t>are</w:t>
      </w:r>
      <w:proofErr w:type="gramEnd"/>
      <w:r w:rsidRPr="006C4666">
        <w:rPr>
          <w:rFonts w:cstheme="minorHAnsi"/>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C4666">
        <w:rPr>
          <w:rStyle w:val="Emphasis"/>
          <w:rFonts w:cstheme="minorHAnsi"/>
        </w:rPr>
        <w:t xml:space="preserve"> a moral theory is consequentialist if and only if it implies that all basic moral reasons are consequential. A moral theory is then non-consequentialist or </w:t>
      </w:r>
      <w:r w:rsidRPr="006C4666">
        <w:rPr>
          <w:rStyle w:val="Emphasis"/>
          <w:rFonts w:cstheme="minorHAnsi"/>
        </w:rPr>
        <w:lastRenderedPageBreak/>
        <w:t>deontological if it includes any basic moral reasons which are not consequential</w:t>
      </w:r>
      <w:r w:rsidRPr="006C4666">
        <w:rPr>
          <w:rFonts w:cstheme="minorHAnsi"/>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961293">
        <w:rPr>
          <w:rStyle w:val="Emphasis"/>
          <w:rFonts w:cstheme="minorHAnsi"/>
          <w:highlight w:val="green"/>
        </w:rPr>
        <w:t>if I promise to mow the grass, there is a moral reason for me to mow</w:t>
      </w:r>
      <w:r w:rsidRPr="006C4666">
        <w:rPr>
          <w:rStyle w:val="Emphasis"/>
          <w:rFonts w:cstheme="minorHAnsi"/>
        </w:rPr>
        <w:t xml:space="preserve"> the grass, and this moral reason is </w:t>
      </w:r>
      <w:r w:rsidRPr="00961293">
        <w:rPr>
          <w:rStyle w:val="Emphasis"/>
          <w:rFonts w:cstheme="minorHAnsi"/>
          <w:highlight w:val="green"/>
        </w:rPr>
        <w:t>constituted by</w:t>
      </w:r>
      <w:r w:rsidRPr="006C4666">
        <w:rPr>
          <w:rStyle w:val="Emphasis"/>
          <w:rFonts w:cstheme="minorHAnsi"/>
        </w:rPr>
        <w:t xml:space="preserve"> the fact that mowing the grass fulfills </w:t>
      </w:r>
      <w:r w:rsidRPr="00961293">
        <w:rPr>
          <w:rStyle w:val="Emphasis"/>
          <w:rFonts w:cstheme="minorHAnsi"/>
          <w:highlight w:val="green"/>
        </w:rPr>
        <w:t>my promise.</w:t>
      </w:r>
      <w:r w:rsidRPr="006C4666">
        <w:rPr>
          <w:rStyle w:val="Emphasis"/>
          <w:rFonts w:cstheme="minorHAnsi"/>
        </w:rPr>
        <w:t xml:space="preserve"> </w:t>
      </w:r>
      <w:r w:rsidRPr="006C4666">
        <w:rPr>
          <w:rFonts w:cstheme="minorHAnsi"/>
        </w:rPr>
        <w:t xml:space="preserve">This reason exists regardless of the consequences of mowing the grass, even though it might be overridden by certain bad consequences. </w:t>
      </w:r>
      <w:r w:rsidRPr="00961293">
        <w:rPr>
          <w:rStyle w:val="Emphasis"/>
          <w:rFonts w:cstheme="minorHAnsi"/>
          <w:highlight w:val="green"/>
        </w:rPr>
        <w:t>However</w:t>
      </w:r>
      <w:r w:rsidRPr="006C4666">
        <w:rPr>
          <w:rFonts w:cstheme="minorHAnsi"/>
        </w:rPr>
        <w:t xml:space="preserve">, if this is why I have a moral reason to mow the grass, then, even </w:t>
      </w:r>
      <w:r w:rsidRPr="00961293">
        <w:rPr>
          <w:rStyle w:val="Emphasis"/>
          <w:rFonts w:cstheme="minorHAnsi"/>
          <w:highlight w:val="green"/>
        </w:rPr>
        <w:t>if I cannot mow the grass without starting my mower</w:t>
      </w:r>
      <w:r w:rsidRPr="006C4666">
        <w:rPr>
          <w:rStyle w:val="Emphasis"/>
          <w:rFonts w:cstheme="minorHAnsi"/>
        </w:rPr>
        <w:t xml:space="preserve">, and starting the mower would enable me to mow the grass, </w:t>
      </w:r>
      <w:r w:rsidRPr="00961293">
        <w:rPr>
          <w:rStyle w:val="Emphasis"/>
          <w:rFonts w:cstheme="minorHAnsi"/>
          <w:highlight w:val="green"/>
        </w:rPr>
        <w:t>it still would not follow that I have any</w:t>
      </w:r>
      <w:r w:rsidRPr="006C4666">
        <w:rPr>
          <w:rStyle w:val="Emphasis"/>
          <w:rFonts w:cstheme="minorHAnsi"/>
        </w:rPr>
        <w:t xml:space="preserve"> moral </w:t>
      </w:r>
      <w:r w:rsidRPr="00961293">
        <w:rPr>
          <w:rStyle w:val="Emphasis"/>
          <w:rFonts w:cstheme="minorHAnsi"/>
          <w:highlight w:val="green"/>
        </w:rPr>
        <w:t>reason to start my mower</w:t>
      </w:r>
      <w:r w:rsidRPr="006C4666">
        <w:rPr>
          <w:rStyle w:val="Emphasis"/>
          <w:rFonts w:cstheme="minorHAnsi"/>
        </w:rPr>
        <w:t>, since I did not promise to start my mower</w:t>
      </w:r>
      <w:r w:rsidRPr="006C4666">
        <w:rPr>
          <w:rFonts w:cstheme="minorHAnsi"/>
        </w:rPr>
        <w:t xml:space="preserve">, and starting my mower does not fulfill my promise. Thus, </w:t>
      </w:r>
      <w:r w:rsidRPr="00961293">
        <w:rPr>
          <w:rStyle w:val="Emphasis"/>
          <w:rFonts w:cstheme="minorHAnsi"/>
          <w:highlight w:val="green"/>
        </w:rPr>
        <w:t>a moral theory cannot explain</w:t>
      </w:r>
      <w:r w:rsidRPr="006C4666">
        <w:rPr>
          <w:rStyle w:val="Emphasis"/>
          <w:rFonts w:cstheme="minorHAnsi"/>
        </w:rPr>
        <w:t xml:space="preserve"> </w:t>
      </w:r>
      <w:r w:rsidRPr="006C4666">
        <w:rPr>
          <w:rFonts w:cstheme="minorHAnsi"/>
        </w:rPr>
        <w:t>moral</w:t>
      </w:r>
      <w:r w:rsidRPr="006C4666">
        <w:rPr>
          <w:rStyle w:val="Emphasis"/>
          <w:rFonts w:cstheme="minorHAnsi"/>
        </w:rPr>
        <w:t xml:space="preserve"> </w:t>
      </w:r>
      <w:r w:rsidRPr="00961293">
        <w:rPr>
          <w:rStyle w:val="Emphasis"/>
          <w:rFonts w:cstheme="minorHAnsi"/>
          <w:highlight w:val="green"/>
        </w:rPr>
        <w:t>substitutability if it claims that properties</w:t>
      </w:r>
      <w:r w:rsidRPr="006C4666">
        <w:rPr>
          <w:rFonts w:cstheme="minorHAnsi"/>
        </w:rPr>
        <w:t xml:space="preserve"> like this</w:t>
      </w:r>
      <w:r w:rsidRPr="006C4666">
        <w:rPr>
          <w:rStyle w:val="Emphasis"/>
          <w:rFonts w:cstheme="minorHAnsi"/>
        </w:rPr>
        <w:t xml:space="preserve"> </w:t>
      </w:r>
      <w:r w:rsidRPr="00961293">
        <w:rPr>
          <w:rStyle w:val="Emphasis"/>
          <w:rFonts w:cstheme="minorHAnsi"/>
          <w:highlight w:val="green"/>
        </w:rPr>
        <w:t>provide moral reasons.</w:t>
      </w:r>
    </w:p>
    <w:p w14:paraId="38B8ACF9" w14:textId="77777777" w:rsidR="007E5429" w:rsidRPr="007E5429" w:rsidRDefault="007E5429" w:rsidP="007E5429"/>
    <w:p w14:paraId="1B1E8FB8" w14:textId="77777777" w:rsidR="00EC2E06" w:rsidRPr="00EC2E06" w:rsidRDefault="00EC2E06" w:rsidP="00EC2E06"/>
    <w:sectPr w:rsidR="00EC2E06" w:rsidRPr="00EC2E0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52D29"/>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3E48"/>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027"/>
    <w:rsid w:val="001409F7"/>
    <w:rsid w:val="0017145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68F"/>
    <w:rsid w:val="00210FAF"/>
    <w:rsid w:val="00213B1E"/>
    <w:rsid w:val="00215284"/>
    <w:rsid w:val="002168F2"/>
    <w:rsid w:val="0022589F"/>
    <w:rsid w:val="0022631D"/>
    <w:rsid w:val="002343FE"/>
    <w:rsid w:val="00235F7B"/>
    <w:rsid w:val="002502CF"/>
    <w:rsid w:val="00265716"/>
    <w:rsid w:val="00267EBB"/>
    <w:rsid w:val="0027023B"/>
    <w:rsid w:val="00272F3F"/>
    <w:rsid w:val="00274EDB"/>
    <w:rsid w:val="0027729E"/>
    <w:rsid w:val="002843B2"/>
    <w:rsid w:val="00284ED6"/>
    <w:rsid w:val="00290C5A"/>
    <w:rsid w:val="00290C92"/>
    <w:rsid w:val="0029647A"/>
    <w:rsid w:val="00296504"/>
    <w:rsid w:val="002B1264"/>
    <w:rsid w:val="002B5511"/>
    <w:rsid w:val="002B7ACF"/>
    <w:rsid w:val="002C4A8D"/>
    <w:rsid w:val="002D7B85"/>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7348"/>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C752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8EB"/>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02E3"/>
    <w:rsid w:val="0061383D"/>
    <w:rsid w:val="00614D69"/>
    <w:rsid w:val="0061626A"/>
    <w:rsid w:val="00617030"/>
    <w:rsid w:val="00621301"/>
    <w:rsid w:val="0062173F"/>
    <w:rsid w:val="006235FB"/>
    <w:rsid w:val="00623BE2"/>
    <w:rsid w:val="00626A15"/>
    <w:rsid w:val="006379E9"/>
    <w:rsid w:val="006438CB"/>
    <w:rsid w:val="006529B9"/>
    <w:rsid w:val="00654695"/>
    <w:rsid w:val="0065500A"/>
    <w:rsid w:val="00655217"/>
    <w:rsid w:val="00656879"/>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429"/>
    <w:rsid w:val="007E6631"/>
    <w:rsid w:val="00803A12"/>
    <w:rsid w:val="00805417"/>
    <w:rsid w:val="008266F9"/>
    <w:rsid w:val="008267E2"/>
    <w:rsid w:val="00826A9B"/>
    <w:rsid w:val="00834842"/>
    <w:rsid w:val="00840E7B"/>
    <w:rsid w:val="008413AF"/>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CBA"/>
    <w:rsid w:val="008B032E"/>
    <w:rsid w:val="008C0FA2"/>
    <w:rsid w:val="008C2342"/>
    <w:rsid w:val="008C77B6"/>
    <w:rsid w:val="008D1B91"/>
    <w:rsid w:val="008D445E"/>
    <w:rsid w:val="008D724A"/>
    <w:rsid w:val="008E7A3E"/>
    <w:rsid w:val="008F41FD"/>
    <w:rsid w:val="008F4479"/>
    <w:rsid w:val="008F4BA0"/>
    <w:rsid w:val="00901726"/>
    <w:rsid w:val="00920E6A"/>
    <w:rsid w:val="00931816"/>
    <w:rsid w:val="00932C71"/>
    <w:rsid w:val="009509D5"/>
    <w:rsid w:val="009538F5"/>
    <w:rsid w:val="00956A0D"/>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6A8"/>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357B"/>
    <w:rsid w:val="00A65C0B"/>
    <w:rsid w:val="00A776BA"/>
    <w:rsid w:val="00A81FD2"/>
    <w:rsid w:val="00A8441A"/>
    <w:rsid w:val="00A8674A"/>
    <w:rsid w:val="00A928C7"/>
    <w:rsid w:val="00A96E24"/>
    <w:rsid w:val="00AA032A"/>
    <w:rsid w:val="00AA6F6E"/>
    <w:rsid w:val="00AB122B"/>
    <w:rsid w:val="00AB21B0"/>
    <w:rsid w:val="00AB48D3"/>
    <w:rsid w:val="00AE0243"/>
    <w:rsid w:val="00AE1212"/>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708"/>
    <w:rsid w:val="00B3569C"/>
    <w:rsid w:val="00B43676"/>
    <w:rsid w:val="00B52D29"/>
    <w:rsid w:val="00B5602D"/>
    <w:rsid w:val="00B60125"/>
    <w:rsid w:val="00B6656B"/>
    <w:rsid w:val="00B71625"/>
    <w:rsid w:val="00B716F9"/>
    <w:rsid w:val="00B75698"/>
    <w:rsid w:val="00B75C54"/>
    <w:rsid w:val="00B827F5"/>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461A"/>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3FE9"/>
    <w:rsid w:val="00D951E2"/>
    <w:rsid w:val="00D9565A"/>
    <w:rsid w:val="00DB2337"/>
    <w:rsid w:val="00DB5F87"/>
    <w:rsid w:val="00DB699B"/>
    <w:rsid w:val="00DB7FFB"/>
    <w:rsid w:val="00DC0376"/>
    <w:rsid w:val="00DC099B"/>
    <w:rsid w:val="00DC2BE5"/>
    <w:rsid w:val="00DC59BF"/>
    <w:rsid w:val="00DD4CD4"/>
    <w:rsid w:val="00DD65A2"/>
    <w:rsid w:val="00DD6770"/>
    <w:rsid w:val="00DE0749"/>
    <w:rsid w:val="00DE1CE2"/>
    <w:rsid w:val="00DE4BED"/>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D0F"/>
    <w:rsid w:val="00E8322E"/>
    <w:rsid w:val="00E903E0"/>
    <w:rsid w:val="00EA1115"/>
    <w:rsid w:val="00EA39EB"/>
    <w:rsid w:val="00EA58CE"/>
    <w:rsid w:val="00EB33FF"/>
    <w:rsid w:val="00EB3D1A"/>
    <w:rsid w:val="00EC2759"/>
    <w:rsid w:val="00EC2E0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327"/>
    <w:rsid w:val="00F238C9"/>
    <w:rsid w:val="00F23CA5"/>
    <w:rsid w:val="00F2489A"/>
    <w:rsid w:val="00F277AA"/>
    <w:rsid w:val="00F31955"/>
    <w:rsid w:val="00F34C06"/>
    <w:rsid w:val="00F43EA3"/>
    <w:rsid w:val="00F50C55"/>
    <w:rsid w:val="00F564FF"/>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0060B"/>
  <w14:defaultImageDpi w14:val="300"/>
  <w15:docId w15:val="{EB06AB1B-27C5-FC45-9607-59A4267A3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2D29"/>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B52D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2D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52D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TAG"/>
    <w:basedOn w:val="Normal"/>
    <w:next w:val="Normal"/>
    <w:link w:val="Heading4Char"/>
    <w:uiPriority w:val="9"/>
    <w:unhideWhenUsed/>
    <w:qFormat/>
    <w:rsid w:val="00B52D29"/>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52D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2D29"/>
  </w:style>
  <w:style w:type="character" w:customStyle="1" w:styleId="Heading1Char">
    <w:name w:val="Heading 1 Char"/>
    <w:aliases w:val="Pocket Char"/>
    <w:basedOn w:val="DefaultParagraphFont"/>
    <w:link w:val="Heading1"/>
    <w:uiPriority w:val="9"/>
    <w:rsid w:val="00B52D2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52D2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52D2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B52D2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52D29"/>
    <w:rPr>
      <w:b/>
      <w:sz w:val="26"/>
      <w:u w:val="singl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B52D29"/>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B52D29"/>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B52D29"/>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B52D29"/>
    <w:rPr>
      <w:color w:val="auto"/>
      <w:u w:val="none"/>
    </w:rPr>
  </w:style>
  <w:style w:type="paragraph" w:styleId="DocumentMap">
    <w:name w:val="Document Map"/>
    <w:basedOn w:val="Normal"/>
    <w:link w:val="DocumentMapChar"/>
    <w:uiPriority w:val="99"/>
    <w:semiHidden/>
    <w:unhideWhenUsed/>
    <w:rsid w:val="00B52D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2D29"/>
    <w:rPr>
      <w:rFonts w:ascii="Lucida Grande" w:hAnsi="Lucida Grande" w:cs="Lucida Grande"/>
    </w:rPr>
  </w:style>
  <w:style w:type="paragraph" w:customStyle="1" w:styleId="textbold">
    <w:name w:val="text bold"/>
    <w:basedOn w:val="Normal"/>
    <w:link w:val="Emphasis"/>
    <w:uiPriority w:val="20"/>
    <w:qFormat/>
    <w:rsid w:val="00B52D29"/>
    <w:pPr>
      <w:ind w:left="720"/>
      <w:jc w:val="both"/>
    </w:pPr>
    <w:rPr>
      <w:b/>
      <w:iCs/>
      <w:u w:val="single"/>
      <w:bdr w:val="single" w:sz="12"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
    <w:basedOn w:val="Heading1"/>
    <w:link w:val="Hyperlink"/>
    <w:autoRedefine/>
    <w:uiPriority w:val="99"/>
    <w:qFormat/>
    <w:rsid w:val="00B52D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B52D29"/>
  </w:style>
  <w:style w:type="paragraph" w:customStyle="1" w:styleId="UnderlinePara">
    <w:name w:val="Underline Para"/>
    <w:basedOn w:val="Normal"/>
    <w:uiPriority w:val="1"/>
    <w:qFormat/>
    <w:rsid w:val="00171456"/>
    <w:pPr>
      <w:widowControl w:val="0"/>
      <w:suppressAutoHyphens/>
      <w:spacing w:after="200"/>
      <w:contextualSpacing/>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olitico.com/news/2021/10/16/democrats-reckoning-virginia-governor-race-516086" TargetMode="External"/><Relationship Id="rId18" Type="http://schemas.openxmlformats.org/officeDocument/2006/relationships/hyperlink" Target="https://www.washingtonpost.com/technology/2021/03/23/future-robots-home-jetsons/?itid=lk_interstitial_manual_16" TargetMode="External"/><Relationship Id="rId26" Type="http://schemas.openxmlformats.org/officeDocument/2006/relationships/hyperlink" Target="https://www.washingtonpost.com/graphics/2020/road-to-recovery/farmers-ranchers-coronavirus-food-california-west-virginia/?itid=lk_interstitial_manual_51" TargetMode="External"/><Relationship Id="rId39" Type="http://schemas.openxmlformats.org/officeDocument/2006/relationships/hyperlink" Target="https://twitter.com/Ligne1_RATP/status/1174299887741165568" TargetMode="External"/><Relationship Id="rId21" Type="http://schemas.openxmlformats.org/officeDocument/2006/relationships/hyperlink" Target="https://www.washingtonpost.com/technology/2021/04/06/innovations-robot-lizard-australia/?itid=lk_interstitial_manual_31" TargetMode="External"/><Relationship Id="rId34" Type="http://schemas.openxmlformats.org/officeDocument/2006/relationships/hyperlink" Target="https://www.politico.eu/article/never-mind-the-strikes-heres-the-french-pension-reform-strikes-edouard-philippe-emmanuel-macron/"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ashingtonpost.com/news/national/wp/2019/02/17/feature/inside-the-race-to-replace-farmworkers-with-robots/?itid=lk_interstitial_manual_9" TargetMode="External"/><Relationship Id="rId20" Type="http://schemas.openxmlformats.org/officeDocument/2006/relationships/hyperlink" Target="https://www.bearflagrobotics.com/" TargetMode="External"/><Relationship Id="rId29" Type="http://schemas.openxmlformats.org/officeDocument/2006/relationships/hyperlink" Target="https://www.ratp.fr/automatisationdela4"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litico.com/news/2021/10/17/democrats-agenda-last-chance-516160" TargetMode="External"/><Relationship Id="rId24" Type="http://schemas.openxmlformats.org/officeDocument/2006/relationships/hyperlink" Target="https://farmwise.io/" TargetMode="External"/><Relationship Id="rId32" Type="http://schemas.openxmlformats.org/officeDocument/2006/relationships/hyperlink" Target="https://www.ft.com/content/73c7a6a6-ee57-11e9-ad1e-4367d8281195" TargetMode="External"/><Relationship Id="rId37" Type="http://schemas.openxmlformats.org/officeDocument/2006/relationships/hyperlink" Target="https://www.change.org/p/gouvernement-et-ratp-lancons-l-automatisation-de-l-ensemble-des-lignes-de-m%C3%A9tro-parisien"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nytimes.com/live/2021/10/01/us/infrastructure-bill-house" TargetMode="External"/><Relationship Id="rId23" Type="http://schemas.openxmlformats.org/officeDocument/2006/relationships/hyperlink" Target="https://cordis.europa.eu/project/id/101016807" TargetMode="External"/><Relationship Id="rId28" Type="http://schemas.openxmlformats.org/officeDocument/2006/relationships/hyperlink" Target="https://www.politico.eu/article/never-mind-the-strikes-heres-the-french-pension-reform-strikes-edouard-philippe-emmanuel-macron/" TargetMode="External"/><Relationship Id="rId36" Type="http://schemas.openxmlformats.org/officeDocument/2006/relationships/hyperlink" Target="https://www.cgt.fr/comm-de-presse/reforme-des-retraites-aujourdhui-dans-la-rue-demain-continue" TargetMode="External"/><Relationship Id="rId10" Type="http://schemas.openxmlformats.org/officeDocument/2006/relationships/hyperlink" Target="https://www.politico.com/news/2021/10/01/house-democrats-biden-infrastructure-deal-514878" TargetMode="External"/><Relationship Id="rId19" Type="http://schemas.openxmlformats.org/officeDocument/2006/relationships/hyperlink" Target="https://www.tevel-tech.com/" TargetMode="External"/><Relationship Id="rId31" Type="http://schemas.openxmlformats.org/officeDocument/2006/relationships/hyperlink" Target="https://twitter.com/BGriveaux/status/1206520951913033728" TargetMode="External"/><Relationship Id="rId4" Type="http://schemas.openxmlformats.org/officeDocument/2006/relationships/customXml" Target="../customXml/item4.xml"/><Relationship Id="rId9" Type="http://schemas.openxmlformats.org/officeDocument/2006/relationships/hyperlink" Target="https://www.politico.com/news/2021/10/20/dems-edge-closer-ditching-disarray-516312" TargetMode="External"/><Relationship Id="rId14" Type="http://schemas.openxmlformats.org/officeDocument/2006/relationships/hyperlink" Target="https://www.politico.com/news/2021/09/21/unions-reconciliation-bill-513423" TargetMode="External"/><Relationship Id="rId22" Type="http://schemas.openxmlformats.org/officeDocument/2006/relationships/hyperlink" Target="https://www.bls.gov/ooh/management/farmers-ranchers-and-other-agricultural-managers.htm" TargetMode="External"/><Relationship Id="rId27" Type="http://schemas.openxmlformats.org/officeDocument/2006/relationships/hyperlink" Target="https://www.washingtonpost.com/technology/2020/12/23/innovations-bionic-hand-ai/?itid=lk_inline_manual_56" TargetMode="External"/><Relationship Id="rId30" Type="http://schemas.openxmlformats.org/officeDocument/2006/relationships/hyperlink" Target="http://www.leparisien.fr/info-paris-ile-de-france-oise/transports/comment-valerie-pecresse-veut-automatiser-la-ligne-13-du-metro-12-04-2019-8051640.php" TargetMode="External"/><Relationship Id="rId35" Type="http://schemas.openxmlformats.org/officeDocument/2006/relationships/hyperlink" Target="https://www.cgt.fr/actualites/france/retraite/mobilisation/et-ma-retraite-cest-pour-quand"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politico.com/news/2021/08/24/gottheimer-house-dems-pelosi-deal-506819" TargetMode="External"/><Relationship Id="rId17" Type="http://schemas.openxmlformats.org/officeDocument/2006/relationships/hyperlink" Target="http://www.floc.com/wordpress/" TargetMode="External"/><Relationship Id="rId25" Type="http://schemas.openxmlformats.org/officeDocument/2006/relationships/hyperlink" Target="https://www.naio-technologies.com/en/" TargetMode="External"/><Relationship Id="rId33" Type="http://schemas.openxmlformats.org/officeDocument/2006/relationships/hyperlink" Target="https://twitter.com/VillaniCedric/status/1214859687163768832" TargetMode="External"/><Relationship Id="rId38" Type="http://schemas.openxmlformats.org/officeDocument/2006/relationships/hyperlink" Target="https://solidaires.org/Train-fou-sur-la-ligne-1-Quand-l-usager-devient-otage-de-l-automatis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34</Pages>
  <Words>13819</Words>
  <Characters>78773</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92408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45</cp:revision>
  <dcterms:created xsi:type="dcterms:W3CDTF">2021-11-05T22:04:00Z</dcterms:created>
  <dcterms:modified xsi:type="dcterms:W3CDTF">2021-11-05T23:22:00Z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