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E62EF" w14:textId="77777777" w:rsidR="00FA7457" w:rsidRPr="00FA7457" w:rsidRDefault="00FA7457" w:rsidP="00FA7457"/>
    <w:p w14:paraId="285127D9" w14:textId="08DB7AB1" w:rsidR="00207EBB" w:rsidRDefault="00207EBB" w:rsidP="00207EBB">
      <w:pPr>
        <w:pStyle w:val="Heading1"/>
      </w:pPr>
      <w:r>
        <w:lastRenderedPageBreak/>
        <w:t>1AC</w:t>
      </w:r>
    </w:p>
    <w:p w14:paraId="4C727D15" w14:textId="77777777" w:rsidR="00207EBB" w:rsidRDefault="00207EBB" w:rsidP="00207EBB">
      <w:pPr>
        <w:pStyle w:val="Heading3"/>
      </w:pPr>
      <w:r>
        <w:lastRenderedPageBreak/>
        <w:t>Plan</w:t>
      </w:r>
    </w:p>
    <w:p w14:paraId="5F3572E2" w14:textId="77777777" w:rsidR="00207EBB" w:rsidRPr="00355308" w:rsidRDefault="00207EBB" w:rsidP="00207EBB">
      <w:pPr>
        <w:pStyle w:val="Heading4"/>
        <w:rPr>
          <w:rFonts w:cs="Calibri"/>
        </w:rPr>
      </w:pPr>
      <w:r w:rsidRPr="00355308">
        <w:rPr>
          <w:rFonts w:cs="Calibri"/>
        </w:rPr>
        <w:t>Plan: The appropriation of outer space through asteroid mining by private entities should be banned.</w:t>
      </w:r>
    </w:p>
    <w:p w14:paraId="2085234B" w14:textId="77777777" w:rsidR="00207EBB" w:rsidRPr="00355308" w:rsidRDefault="00207EBB" w:rsidP="00207EBB"/>
    <w:p w14:paraId="2EA7A9E5" w14:textId="77777777" w:rsidR="00207EBB" w:rsidRPr="00355308" w:rsidRDefault="00207EBB" w:rsidP="00207EBB">
      <w:pPr>
        <w:pStyle w:val="Heading4"/>
        <w:rPr>
          <w:rFonts w:cs="Calibri"/>
        </w:rPr>
      </w:pPr>
      <w:r w:rsidRPr="00355308">
        <w:rPr>
          <w:rFonts w:cs="Calibri"/>
        </w:rPr>
        <w:t>We’ll defend normal means as the signatories of the OST adding an optional protocol under Article II.</w:t>
      </w:r>
    </w:p>
    <w:p w14:paraId="712D9220" w14:textId="77777777" w:rsidR="00207EBB" w:rsidRPr="00355308" w:rsidRDefault="00207EBB" w:rsidP="00207EBB">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C4BD0F4" w14:textId="77777777" w:rsidR="00207EBB" w:rsidRPr="00355308" w:rsidRDefault="00207EBB" w:rsidP="00207EBB">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w:t>
      </w:r>
      <w:r w:rsidRPr="00355308">
        <w:rPr>
          <w:color w:val="000000" w:themeColor="text1"/>
          <w:sz w:val="14"/>
        </w:rPr>
        <w:lastRenderedPageBreak/>
        <w:t>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039C203F" w14:textId="77777777" w:rsidR="00207EBB" w:rsidRDefault="00207EBB" w:rsidP="00207EBB">
      <w:pPr>
        <w:pStyle w:val="Heading3"/>
      </w:pPr>
      <w:r>
        <w:lastRenderedPageBreak/>
        <w:t>Advantage 1 – Space War</w:t>
      </w:r>
    </w:p>
    <w:p w14:paraId="178DD141" w14:textId="77777777" w:rsidR="00207EBB" w:rsidRPr="00355308" w:rsidRDefault="00207EBB" w:rsidP="00207EBB">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6A15F37" w14:textId="77777777" w:rsidR="00207EBB" w:rsidRPr="00355308" w:rsidRDefault="00207EBB" w:rsidP="00207EBB">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67CE8816" w14:textId="77777777" w:rsidR="00207EBB" w:rsidRPr="00355308" w:rsidRDefault="00207EBB" w:rsidP="00207EBB">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w:t>
      </w:r>
      <w:r w:rsidRPr="00355308">
        <w:rPr>
          <w:rStyle w:val="StyleUnderline"/>
        </w:rPr>
        <w:lastRenderedPageBreak/>
        <w:t xml:space="preserve">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same way, spacefaring countri</w:t>
      </w:r>
      <w:r w:rsidRPr="00355308">
        <w:rPr>
          <w:rStyle w:val="StyleUnderline"/>
        </w:rPr>
        <w:lastRenderedPageBreak/>
        <w:t xml:space="preserve">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79479C4A" w14:textId="77777777" w:rsidR="00207EBB" w:rsidRPr="00355308" w:rsidRDefault="00207EBB" w:rsidP="00207EBB">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B43BD17" w14:textId="77777777" w:rsidR="00207EBB" w:rsidRPr="00355308" w:rsidRDefault="00207EBB" w:rsidP="00207EBB">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00B9FF17" w14:textId="77777777" w:rsidR="00207EBB" w:rsidRPr="00355308" w:rsidRDefault="00207EBB" w:rsidP="00207EBB">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A7BBFC3" w14:textId="77777777" w:rsidR="00207EBB" w:rsidRPr="00355308" w:rsidRDefault="00207EBB" w:rsidP="00207EBB">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787894B2" w14:textId="77777777" w:rsidR="00207EBB" w:rsidRPr="00355308" w:rsidRDefault="00207EBB" w:rsidP="00207EBB">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44ED7BF5" w14:textId="77777777" w:rsidR="00207EBB" w:rsidRPr="00355308" w:rsidRDefault="00207EBB" w:rsidP="00207EBB">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 xml:space="preserve">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65B93341" w14:textId="77777777" w:rsidR="00207EBB" w:rsidRPr="00AD4C5F" w:rsidRDefault="00207EBB" w:rsidP="00207EB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CF028DF" w14:textId="77777777" w:rsidR="00207EBB" w:rsidRPr="00AD4C5F" w:rsidRDefault="00207EBB" w:rsidP="00207EBB">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45CA7D5" w14:textId="77777777" w:rsidR="00207EBB" w:rsidRPr="00AD4C5F" w:rsidRDefault="00207EBB" w:rsidP="00207EBB">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19F98C2" w14:textId="77777777" w:rsidR="00207EBB" w:rsidRPr="00AD4C5F" w:rsidRDefault="00207EBB" w:rsidP="00207EB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02B4000E" w14:textId="77777777" w:rsidR="00207EBB" w:rsidRPr="00AD4C5F" w:rsidRDefault="00207EBB" w:rsidP="00207EBB">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4E72C7B1" w14:textId="77777777" w:rsidR="00207EBB" w:rsidRPr="00AD4C5F" w:rsidRDefault="00207EBB" w:rsidP="00207EBB">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463AA65" w14:textId="77777777" w:rsidR="00207EBB" w:rsidRPr="00AD4C5F" w:rsidRDefault="00207EBB" w:rsidP="00207EBB">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1E8CAE0C" w14:textId="77777777" w:rsidR="00207EBB" w:rsidRPr="00AD4C5F" w:rsidRDefault="00207EBB" w:rsidP="00207EBB">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3" w:history="1">
        <w:r w:rsidRPr="00AD4C5F">
          <w:rPr>
            <w:rFonts w:asciiTheme="majorHAnsi" w:hAnsiTheme="majorHAnsi" w:cstheme="majorHAnsi"/>
            <w:color w:val="000000" w:themeColor="text1"/>
          </w:rPr>
          <w:t>https://www.law.upenn.edu/live/files/7804-grego-space-and-crisis-stabilitypdf</w:t>
        </w:r>
      </w:hyperlink>
    </w:p>
    <w:p w14:paraId="15FDD588" w14:textId="77777777" w:rsidR="00207EBB" w:rsidRPr="00AD4C5F" w:rsidRDefault="00207EBB" w:rsidP="00207EBB">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w:t>
      </w:r>
      <w:r w:rsidRPr="00AD4C5F">
        <w:rPr>
          <w:rFonts w:asciiTheme="majorHAnsi" w:hAnsiTheme="majorHAnsi" w:cstheme="majorHAnsi"/>
          <w:color w:val="000000" w:themeColor="text1"/>
          <w:sz w:val="16"/>
        </w:rPr>
        <w:lastRenderedPageBreak/>
        <w:t xml:space="preserve">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lastRenderedPageBreak/>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45F58DB6" w14:textId="77777777" w:rsidR="00207EBB" w:rsidRPr="00AD4C5F" w:rsidRDefault="00207EBB" w:rsidP="00207EBB">
      <w:pPr>
        <w:rPr>
          <w:rFonts w:asciiTheme="majorHAnsi" w:hAnsiTheme="majorHAnsi" w:cstheme="majorHAnsi"/>
          <w:color w:val="000000" w:themeColor="text1"/>
          <w:sz w:val="16"/>
        </w:rPr>
      </w:pPr>
    </w:p>
    <w:p w14:paraId="784A47A5" w14:textId="77777777" w:rsidR="00207EBB" w:rsidRPr="00AD4C5F" w:rsidRDefault="00207EBB" w:rsidP="00207EBB">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54AB7E8D" w14:textId="77777777" w:rsidR="00207EBB" w:rsidRPr="00AD4C5F" w:rsidRDefault="00207EBB" w:rsidP="00207EBB">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4">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5222B991" w14:textId="77777777" w:rsidR="00207EBB" w:rsidRDefault="00207EBB" w:rsidP="00207EBB">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a </w:t>
      </w:r>
      <w:r w:rsidRPr="0098474F">
        <w:rPr>
          <w:rFonts w:asciiTheme="majorHAnsi" w:eastAsia="Calibri" w:hAnsiTheme="majorHAnsi" w:cstheme="majorHAnsi"/>
          <w:u w:val="single"/>
        </w:rPr>
        <w:lastRenderedPageBreak/>
        <w:t>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w:t>
      </w:r>
      <w:r w:rsidRPr="0098474F">
        <w:rPr>
          <w:rFonts w:asciiTheme="majorHAnsi" w:eastAsia="Calibri" w:hAnsiTheme="majorHAnsi" w:cstheme="majorHAnsi"/>
          <w:sz w:val="14"/>
        </w:rPr>
        <w:lastRenderedPageBreak/>
        <w:t xml:space="preserve">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6A2D204E" w14:textId="77777777" w:rsidR="00207EBB" w:rsidRPr="0098474F" w:rsidRDefault="00207EBB" w:rsidP="00207EBB">
      <w:pPr>
        <w:rPr>
          <w:rFonts w:asciiTheme="majorHAnsi" w:eastAsia="Calibri" w:hAnsiTheme="majorHAnsi" w:cstheme="majorHAnsi"/>
          <w:sz w:val="14"/>
        </w:rPr>
      </w:pPr>
    </w:p>
    <w:p w14:paraId="603D2F1E" w14:textId="77777777" w:rsidR="00207EBB" w:rsidRDefault="00207EBB" w:rsidP="00207EBB">
      <w:pPr>
        <w:pStyle w:val="Heading3"/>
      </w:pPr>
      <w:r>
        <w:lastRenderedPageBreak/>
        <w:t>Advantage 2 – Collisions</w:t>
      </w:r>
    </w:p>
    <w:p w14:paraId="2645897C" w14:textId="77777777" w:rsidR="00207EBB" w:rsidRPr="00355308" w:rsidRDefault="00207EBB" w:rsidP="00207EBB">
      <w:pPr>
        <w:pStyle w:val="Heading4"/>
        <w:rPr>
          <w:rFonts w:cs="Calibri"/>
          <w:color w:val="000000" w:themeColor="text1"/>
        </w:rPr>
      </w:pPr>
      <w:r w:rsidRPr="00355308">
        <w:rPr>
          <w:rFonts w:cs="Calibri"/>
          <w:color w:val="000000" w:themeColor="text1"/>
        </w:rPr>
        <w:t>Unregulated mining is existential and causes collisions – multiple scenarios</w:t>
      </w:r>
    </w:p>
    <w:p w14:paraId="54B82FFD" w14:textId="77777777" w:rsidR="00207EBB" w:rsidRPr="00355308" w:rsidRDefault="00207EBB" w:rsidP="00207EBB">
      <w:pPr>
        <w:pStyle w:val="Heading4"/>
        <w:rPr>
          <w:rFonts w:cs="Calibri"/>
        </w:rPr>
      </w:pPr>
      <w:r w:rsidRPr="00355308">
        <w:rPr>
          <w:rFonts w:cs="Calibri"/>
        </w:rPr>
        <w:t>Scenario 1 is deflection</w:t>
      </w:r>
    </w:p>
    <w:p w14:paraId="3915E3DD" w14:textId="77777777" w:rsidR="00207EBB" w:rsidRPr="00355308" w:rsidRDefault="00207EBB" w:rsidP="00207EBB">
      <w:pPr>
        <w:pStyle w:val="Heading4"/>
        <w:rPr>
          <w:rFonts w:cs="Calibri"/>
          <w:color w:val="000000" w:themeColor="text1"/>
        </w:rPr>
      </w:pPr>
      <w:r w:rsidRPr="00355308">
        <w:rPr>
          <w:rFonts w:cs="Calibri"/>
          <w:color w:val="000000" w:themeColor="text1"/>
        </w:rPr>
        <w:t>Unregulated mining causes asteroid deflection and astroterror</w:t>
      </w:r>
    </w:p>
    <w:p w14:paraId="17D35ECB" w14:textId="77777777" w:rsidR="00207EBB" w:rsidRPr="00355308" w:rsidRDefault="00207EBB" w:rsidP="00207EBB">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5" w:history="1">
        <w:r w:rsidRPr="00355308">
          <w:rPr>
            <w:color w:val="000000" w:themeColor="text1"/>
          </w:rPr>
          <w:t>https://academic.oup.com/astrogeo/article/56/5/5.15/235650</w:t>
        </w:r>
      </w:hyperlink>
    </w:p>
    <w:p w14:paraId="22E84C7E" w14:textId="77777777" w:rsidR="00207EBB" w:rsidRPr="00355308" w:rsidRDefault="00207EBB" w:rsidP="00207EBB">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44CB40D6" w14:textId="77777777" w:rsidR="00207EBB" w:rsidRPr="00355308" w:rsidRDefault="00207EBB" w:rsidP="00207EBB">
      <w:pPr>
        <w:pStyle w:val="Heading4"/>
        <w:rPr>
          <w:rFonts w:cs="Calibri"/>
          <w:color w:val="000000" w:themeColor="text1"/>
        </w:rPr>
      </w:pPr>
      <w:r w:rsidRPr="00355308">
        <w:rPr>
          <w:rFonts w:cs="Calibri"/>
          <w:color w:val="000000" w:themeColor="text1"/>
        </w:rPr>
        <w:t>Major collisions cause extinction</w:t>
      </w:r>
    </w:p>
    <w:p w14:paraId="44831B06" w14:textId="77777777" w:rsidR="00207EBB" w:rsidRPr="00355308" w:rsidRDefault="00207EBB" w:rsidP="00207EBB">
      <w:r w:rsidRPr="00355308">
        <w:rPr>
          <w:rStyle w:val="Style13ptBold"/>
        </w:rPr>
        <w:t xml:space="preserve">Baum ’19 </w:t>
      </w:r>
      <w:r w:rsidRPr="00355308">
        <w:t>- executive director of the Global Catastrophic Risk Institute, Ph.D in Geography</w:t>
      </w:r>
    </w:p>
    <w:p w14:paraId="74B08161" w14:textId="77777777" w:rsidR="00207EBB" w:rsidRPr="00355308" w:rsidRDefault="00207EBB" w:rsidP="00207EBB">
      <w:r w:rsidRPr="00355308">
        <w:t xml:space="preserve">Seth Baum, “Risk-Risk Tradeoff Analysis of Nuclear Explosives for Asteroid Deflection,” SSRN Scholarly Paper (Rochester, NY: Social Science Research Network, May 31, 2019), </w:t>
      </w:r>
      <w:hyperlink r:id="rId16" w:history="1">
        <w:r w:rsidRPr="00355308">
          <w:rPr>
            <w:rStyle w:val="Hyperlink"/>
          </w:rPr>
          <w:t>https://papers.ssrn.com/abstract=3397559</w:t>
        </w:r>
      </w:hyperlink>
      <w:r w:rsidRPr="00355308">
        <w:t>.</w:t>
      </w:r>
    </w:p>
    <w:p w14:paraId="32605C07" w14:textId="77777777" w:rsidR="00207EBB" w:rsidRPr="00355308" w:rsidRDefault="00207EBB" w:rsidP="00207EBB">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5B740B3" w14:textId="77777777" w:rsidR="00207EBB" w:rsidRPr="00355308" w:rsidRDefault="00207EBB" w:rsidP="00207EBB">
      <w:pPr>
        <w:pStyle w:val="Heading4"/>
        <w:rPr>
          <w:rFonts w:cs="Calibri"/>
        </w:rPr>
      </w:pPr>
      <w:r w:rsidRPr="00355308">
        <w:rPr>
          <w:rFonts w:cs="Calibri"/>
        </w:rPr>
        <w:t>Scenario 2 is satellite collisions</w:t>
      </w:r>
    </w:p>
    <w:p w14:paraId="5239E9CB" w14:textId="77777777" w:rsidR="00207EBB" w:rsidRDefault="00207EBB" w:rsidP="00207EBB">
      <w:pPr>
        <w:pStyle w:val="Heading4"/>
      </w:pPr>
      <w:r>
        <w:t>Mining creates space debris</w:t>
      </w:r>
    </w:p>
    <w:p w14:paraId="12CAF7A0" w14:textId="77777777" w:rsidR="00207EBB" w:rsidRDefault="00207EBB" w:rsidP="00207EBB">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7" w:history="1">
        <w:r w:rsidRPr="002D7371">
          <w:rPr>
            <w:rStyle w:val="Hyperlink"/>
          </w:rPr>
          <w:t>https://www.science.org/doi/full/10.1126/science.abd3402</w:t>
        </w:r>
      </w:hyperlink>
      <w:r>
        <w:t xml:space="preserve"> EE</w:t>
      </w:r>
    </w:p>
    <w:p w14:paraId="0F8A77AA" w14:textId="77777777" w:rsidR="00207EBB" w:rsidRPr="00AD3BF1" w:rsidRDefault="00207EBB" w:rsidP="00207EBB">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E1D739F" w14:textId="77777777" w:rsidR="00207EBB" w:rsidRDefault="00207EBB" w:rsidP="00207EBB">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AE983CF" w14:textId="77777777" w:rsidR="00207EBB" w:rsidRDefault="00207EBB" w:rsidP="00207EBB">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4B728F5D" w14:textId="77777777" w:rsidR="00207EBB" w:rsidRDefault="00207EBB" w:rsidP="00207EBB"/>
    <w:p w14:paraId="04F2C399" w14:textId="77777777" w:rsidR="00207EBB" w:rsidRPr="00100A2B" w:rsidRDefault="00207EBB" w:rsidP="00207EBB">
      <w:pPr>
        <w:pStyle w:val="Heading4"/>
        <w:rPr>
          <w:rFonts w:cs="Calibri"/>
        </w:rPr>
      </w:pPr>
      <w:r w:rsidRPr="00100A2B">
        <w:rPr>
          <w:rFonts w:cs="Calibri"/>
        </w:rPr>
        <w:t xml:space="preserve">Space dust </w:t>
      </w:r>
      <w:r>
        <w:rPr>
          <w:rFonts w:cs="Calibri"/>
        </w:rPr>
        <w:t>destroys spirals and exponentially accumulates through time, increasing the likelihood of collisions.</w:t>
      </w:r>
    </w:p>
    <w:p w14:paraId="70466BC4" w14:textId="77777777" w:rsidR="00207EBB" w:rsidRPr="00100A2B" w:rsidRDefault="00207EBB" w:rsidP="00207EBB">
      <w:r w:rsidRPr="00163857">
        <w:rPr>
          <w:rStyle w:val="StyleUnderline"/>
          <w:bCs/>
          <w:szCs w:val="26"/>
          <w:u w:val="none"/>
        </w:rPr>
        <w:t>Intagliata 17</w:t>
      </w:r>
      <w:r w:rsidRPr="00100A2B">
        <w:t xml:space="preserve"> </w:t>
      </w:r>
      <w:r>
        <w:t>[</w:t>
      </w:r>
      <w:r w:rsidRPr="00163857">
        <w:t xml:space="preserve">Christopher Intagliata, 5-11-2017, "The Sneaky Danger of Space Dust," Scientific American, </w:t>
      </w:r>
      <w:hyperlink r:id="rId18" w:history="1">
        <w:r w:rsidRPr="00EA3CBA">
          <w:rPr>
            <w:rStyle w:val="Hyperlink"/>
          </w:rPr>
          <w:t>https://www.scientificamerican.com/podcast/episode/the-sneaky-danger-of-space-dust/</w:t>
        </w:r>
      </w:hyperlink>
      <w:r>
        <w:t>]//DDPT</w:t>
      </w:r>
    </w:p>
    <w:p w14:paraId="58A13E54" w14:textId="77777777" w:rsidR="00207EBB" w:rsidRPr="00100A2B" w:rsidRDefault="00207EBB" w:rsidP="00207EBB">
      <w:r w:rsidRPr="00094FDE">
        <w:rPr>
          <w:rStyle w:val="Emphasis"/>
          <w:highlight w:val="green"/>
        </w:rPr>
        <w:t>When</w:t>
      </w:r>
      <w:r w:rsidRPr="00094FDE">
        <w:rPr>
          <w:rStyle w:val="Emphasis"/>
        </w:rPr>
        <w:t xml:space="preserve"> tiny </w:t>
      </w:r>
      <w:r w:rsidRPr="00094FDE">
        <w:rPr>
          <w:rStyle w:val="Emphasis"/>
          <w:highlight w:val="green"/>
        </w:rPr>
        <w:t>particles</w:t>
      </w:r>
      <w:r w:rsidRPr="00100A2B">
        <w:rPr>
          <w:rStyle w:val="StyleUnderline"/>
        </w:rPr>
        <w:t xml:space="preserve"> of space debris </w:t>
      </w:r>
      <w:r w:rsidRPr="00094FDE">
        <w:rPr>
          <w:rStyle w:val="Emphasis"/>
          <w:highlight w:val="green"/>
        </w:rPr>
        <w:t>slam into satellites</w:t>
      </w:r>
      <w:r w:rsidRPr="00100A2B">
        <w:rPr>
          <w:rStyle w:val="StyleUnderline"/>
        </w:rPr>
        <w:t xml:space="preserve">, </w:t>
      </w:r>
      <w:r w:rsidRPr="00932791">
        <w:rPr>
          <w:rStyle w:val="StyleUnderline"/>
          <w:highlight w:val="green"/>
        </w:rPr>
        <w:t xml:space="preserve">the </w:t>
      </w:r>
      <w:r w:rsidRPr="00094FDE">
        <w:rPr>
          <w:rStyle w:val="Emphasis"/>
          <w:highlight w:val="green"/>
        </w:rPr>
        <w:t>collision</w:t>
      </w:r>
      <w:r w:rsidRPr="00932791">
        <w:rPr>
          <w:rStyle w:val="StyleUnderline"/>
          <w:highlight w:val="green"/>
        </w:rPr>
        <w:t xml:space="preserve"> could </w:t>
      </w:r>
      <w:r w:rsidRPr="00094FDE">
        <w:rPr>
          <w:rStyle w:val="Emphasis"/>
          <w:highlight w:val="green"/>
        </w:rPr>
        <w:t>cause</w:t>
      </w:r>
      <w:r w:rsidRPr="00100A2B">
        <w:rPr>
          <w:rStyle w:val="StyleUnderline"/>
        </w:rPr>
        <w:t xml:space="preserve"> the </w:t>
      </w:r>
      <w:r w:rsidRPr="00094FDE">
        <w:rPr>
          <w:rStyle w:val="Emphasis"/>
          <w:highlight w:val="green"/>
        </w:rPr>
        <w:t xml:space="preserve">emission of </w:t>
      </w:r>
      <w:r w:rsidRPr="00094FDE">
        <w:rPr>
          <w:rStyle w:val="Emphasis"/>
        </w:rPr>
        <w:t xml:space="preserve">hardware-frying </w:t>
      </w:r>
      <w:r w:rsidRPr="00094FDE">
        <w:rPr>
          <w:rStyle w:val="Emphasis"/>
          <w:highlight w:val="green"/>
        </w:rPr>
        <w:t>radiation</w:t>
      </w:r>
      <w:r w:rsidRPr="00100A2B">
        <w:t>, Christopher Intagliata reports. </w:t>
      </w:r>
    </w:p>
    <w:p w14:paraId="3CE10DBC" w14:textId="77777777" w:rsidR="00207EBB" w:rsidRPr="00100A2B" w:rsidRDefault="00207EBB" w:rsidP="00207EBB">
      <w:pPr>
        <w:rPr>
          <w:rStyle w:val="StyleUnderline"/>
        </w:rPr>
      </w:pPr>
      <w:r w:rsidRPr="00100A2B">
        <w:t xml:space="preserve">Aside from all the satellites, and the space station orbiting the Earth, there's a lot of </w:t>
      </w:r>
      <w:r w:rsidRPr="00932791">
        <w:rPr>
          <w:rStyle w:val="StyleUnderline"/>
          <w:highlight w:val="green"/>
        </w:rPr>
        <w:t>trash circling the planet</w:t>
      </w:r>
      <w:r w:rsidRPr="00100A2B">
        <w:t>, too. Twenty-one thousand </w:t>
      </w:r>
      <w:hyperlink r:id="rId19" w:history="1">
        <w:r w:rsidRPr="00100A2B">
          <w:rPr>
            <w:rStyle w:val="Hyperlink"/>
          </w:rPr>
          <w:t>baseball-sized chunks</w:t>
        </w:r>
      </w:hyperlink>
      <w:r w:rsidRPr="00100A2B">
        <w:t> of debris, </w:t>
      </w:r>
      <w:hyperlink r:id="rId20" w:history="1">
        <w:r w:rsidRPr="00100A2B">
          <w:rPr>
            <w:rStyle w:val="Hyperlink"/>
          </w:rPr>
          <w:t>according to NASA</w:t>
        </w:r>
      </w:hyperlink>
      <w:r w:rsidRPr="00100A2B">
        <w:t xml:space="preserve">. But that </w:t>
      </w:r>
      <w:r w:rsidRPr="00100A2B">
        <w:rPr>
          <w:rStyle w:val="StyleUnderline"/>
        </w:rPr>
        <w:t xml:space="preserve">number's dwarfed by the number of small particles. There's </w:t>
      </w:r>
      <w:r w:rsidRPr="00094FDE">
        <w:rPr>
          <w:rStyle w:val="Emphasis"/>
          <w:highlight w:val="green"/>
        </w:rPr>
        <w:t>hundreds of millions</w:t>
      </w:r>
      <w:r w:rsidRPr="00932791">
        <w:rPr>
          <w:rStyle w:val="StyleUnderline"/>
          <w:highlight w:val="green"/>
        </w:rPr>
        <w:t xml:space="preserve"> of those</w:t>
      </w:r>
      <w:r w:rsidRPr="00100A2B">
        <w:rPr>
          <w:rStyle w:val="StyleUnderline"/>
        </w:rPr>
        <w:t>.</w:t>
      </w:r>
    </w:p>
    <w:p w14:paraId="20D8AA62" w14:textId="77777777" w:rsidR="00207EBB" w:rsidRPr="00100A2B" w:rsidRDefault="00207EBB" w:rsidP="00207EBB">
      <w:r w:rsidRPr="00100A2B">
        <w:t xml:space="preserve">"And those </w:t>
      </w:r>
      <w:r w:rsidRPr="00094FDE">
        <w:rPr>
          <w:rStyle w:val="Emphasis"/>
          <w:highlight w:val="green"/>
        </w:rPr>
        <w:t>smaller particles</w:t>
      </w:r>
      <w:r w:rsidRPr="00932791">
        <w:rPr>
          <w:rStyle w:val="StyleUnderline"/>
          <w:highlight w:val="green"/>
        </w:rPr>
        <w:t xml:space="preserve"> tend to be</w:t>
      </w:r>
      <w:r w:rsidRPr="00100A2B">
        <w:rPr>
          <w:rStyle w:val="StyleUnderline"/>
        </w:rPr>
        <w:t xml:space="preserve"> </w:t>
      </w:r>
      <w:r w:rsidRPr="00094FDE">
        <w:rPr>
          <w:rStyle w:val="Emphasis"/>
        </w:rPr>
        <w:t xml:space="preserve">going </w:t>
      </w:r>
      <w:r w:rsidRPr="00094FDE">
        <w:rPr>
          <w:rStyle w:val="Emphasis"/>
          <w:highlight w:val="green"/>
        </w:rPr>
        <w:t>fast</w:t>
      </w:r>
      <w:r w:rsidRPr="00100A2B">
        <w:t xml:space="preserve">. Think of picking up a grain of sand at the beach, and that would be on the large side. But </w:t>
      </w:r>
      <w:r w:rsidRPr="00100A2B">
        <w:rPr>
          <w:rStyle w:val="StyleUnderline"/>
        </w:rPr>
        <w:t xml:space="preserve">they're going </w:t>
      </w:r>
      <w:r w:rsidRPr="00094FDE">
        <w:rPr>
          <w:rStyle w:val="Emphasis"/>
          <w:highlight w:val="green"/>
        </w:rPr>
        <w:t>60 kilometers per second</w:t>
      </w:r>
      <w:r w:rsidRPr="00100A2B">
        <w:t>." </w:t>
      </w:r>
    </w:p>
    <w:p w14:paraId="330D3736" w14:textId="77777777" w:rsidR="00207EBB" w:rsidRPr="00100A2B" w:rsidRDefault="00207EBB" w:rsidP="00207EBB">
      <w:r w:rsidRPr="00094FDE">
        <w:rPr>
          <w:rStyle w:val="Emphasis"/>
        </w:rPr>
        <w:t>Sigrid Close, an applied physicist</w:t>
      </w:r>
      <w:r w:rsidRPr="00100A2B">
        <w:rPr>
          <w:rStyle w:val="StyleUnderline"/>
        </w:rPr>
        <w:t xml:space="preserve"> and astronautical engineer at Stanford University</w:t>
      </w:r>
      <w:r w:rsidRPr="00100A2B">
        <w:t xml:space="preserve">. Close says that whereas </w:t>
      </w:r>
      <w:r w:rsidRPr="00932791">
        <w:rPr>
          <w:rStyle w:val="StyleUnderline"/>
          <w:highlight w:val="green"/>
        </w:rPr>
        <w:t xml:space="preserve">mechanical </w:t>
      </w:r>
      <w:r w:rsidRPr="00094FDE">
        <w:rPr>
          <w:rStyle w:val="Emphasis"/>
          <w:highlight w:val="green"/>
        </w:rPr>
        <w:t>damage</w:t>
      </w:r>
      <w:r w:rsidRPr="00100A2B">
        <w:rPr>
          <w:rStyle w:val="StyleUnderline"/>
        </w:rPr>
        <w:t>—like punctures—</w:t>
      </w:r>
      <w:r w:rsidRPr="00094FDE">
        <w:rPr>
          <w:rStyle w:val="Emphasis"/>
          <w:highlight w:val="green"/>
        </w:rPr>
        <w:t xml:space="preserve">is </w:t>
      </w:r>
      <w:r w:rsidRPr="00094FDE">
        <w:rPr>
          <w:rStyle w:val="Emphasis"/>
          <w:highlight w:val="green"/>
        </w:rPr>
        <w:lastRenderedPageBreak/>
        <w:t>the worry</w:t>
      </w:r>
      <w:r w:rsidRPr="00932791">
        <w:rPr>
          <w:rStyle w:val="StyleUnderline"/>
          <w:highlight w:val="green"/>
        </w:rPr>
        <w:t xml:space="preserve"> with the bigger chunks</w:t>
      </w:r>
      <w:r w:rsidRPr="00100A2B">
        <w:rPr>
          <w:rStyle w:val="StyleUnderline"/>
        </w:rPr>
        <w:t xml:space="preserve">, the </w:t>
      </w:r>
      <w:r w:rsidRPr="00094FDE">
        <w:rPr>
          <w:rStyle w:val="Emphasis"/>
          <w:highlight w:val="green"/>
        </w:rPr>
        <w:t>dust-sized stuff</w:t>
      </w:r>
      <w:r w:rsidRPr="00094FDE">
        <w:rPr>
          <w:rStyle w:val="Emphasis"/>
        </w:rPr>
        <w:t xml:space="preserve"> might </w:t>
      </w:r>
      <w:r w:rsidRPr="00094FDE">
        <w:rPr>
          <w:rStyle w:val="Emphasis"/>
          <w:highlight w:val="green"/>
        </w:rPr>
        <w:t>leave more insidious</w:t>
      </w:r>
      <w:r w:rsidRPr="00094FDE">
        <w:rPr>
          <w:rStyle w:val="Emphasis"/>
        </w:rPr>
        <w:t xml:space="preserve">, invisible </w:t>
      </w:r>
      <w:r w:rsidRPr="00094FDE">
        <w:rPr>
          <w:rStyle w:val="Emphasis"/>
          <w:highlight w:val="green"/>
        </w:rPr>
        <w:t>marks</w:t>
      </w:r>
      <w:r w:rsidRPr="00100A2B">
        <w:rPr>
          <w:rStyle w:val="StyleUnderline"/>
        </w:rPr>
        <w:t xml:space="preserve"> on satellites—by </w:t>
      </w:r>
      <w:r w:rsidRPr="00932791">
        <w:rPr>
          <w:rStyle w:val="StyleUnderline"/>
          <w:highlight w:val="green"/>
        </w:rPr>
        <w:t xml:space="preserve">causing </w:t>
      </w:r>
      <w:r w:rsidRPr="00094FDE">
        <w:rPr>
          <w:rStyle w:val="Emphasis"/>
          <w:highlight w:val="green"/>
        </w:rPr>
        <w:t>electrical damage</w:t>
      </w:r>
      <w:r w:rsidRPr="00100A2B">
        <w:t>.</w:t>
      </w:r>
    </w:p>
    <w:p w14:paraId="1D0BE2A5" w14:textId="77777777" w:rsidR="00207EBB" w:rsidRPr="00100A2B" w:rsidRDefault="00207EBB" w:rsidP="00207EBB">
      <w:r w:rsidRPr="00100A2B">
        <w:t>"We also think this phenomenon can be attributed to some of the failures and anomalies we see on orbit, that right now are basically tagged as 'unknown cause.'"</w:t>
      </w:r>
    </w:p>
    <w:p w14:paraId="6C02871D" w14:textId="77777777" w:rsidR="00207EBB" w:rsidRPr="00100A2B" w:rsidRDefault="00207EBB" w:rsidP="00207EBB">
      <w:r w:rsidRPr="00100A2B">
        <w:rPr>
          <w:rStyle w:val="StyleUnderline"/>
        </w:rPr>
        <w:t xml:space="preserve">Close and her colleague </w:t>
      </w:r>
      <w:r w:rsidRPr="00094FDE">
        <w:rPr>
          <w:rStyle w:val="Emphasis"/>
        </w:rPr>
        <w:t>Alex Fletcher modeled this phenomenon mathematically</w:t>
      </w:r>
      <w:r w:rsidRPr="00100A2B">
        <w:rPr>
          <w:rStyle w:val="StyleUnderline"/>
        </w:rPr>
        <w:t>, based on plasma physics behavior</w:t>
      </w:r>
      <w:r w:rsidRPr="00100A2B">
        <w:t xml:space="preserve">. And here's what they think happens. </w:t>
      </w:r>
      <w:r w:rsidRPr="00100A2B">
        <w:rPr>
          <w:rStyle w:val="StyleUnderline"/>
        </w:rPr>
        <w:t xml:space="preserve">First, </w:t>
      </w:r>
      <w:r w:rsidRPr="00932791">
        <w:rPr>
          <w:rStyle w:val="StyleUnderline"/>
          <w:highlight w:val="green"/>
        </w:rPr>
        <w:t xml:space="preserve">the </w:t>
      </w:r>
      <w:r w:rsidRPr="00094FDE">
        <w:rPr>
          <w:rStyle w:val="Emphasis"/>
          <w:highlight w:val="green"/>
        </w:rPr>
        <w:t>dust slams into the spacecraft</w:t>
      </w:r>
      <w:r w:rsidRPr="00100A2B">
        <w:rPr>
          <w:rStyle w:val="StyleUnderline"/>
        </w:rPr>
        <w:t xml:space="preserve">. Incredibly fast. </w:t>
      </w:r>
      <w:r w:rsidRPr="00932791">
        <w:rPr>
          <w:rStyle w:val="StyleUnderline"/>
          <w:highlight w:val="green"/>
        </w:rPr>
        <w:t xml:space="preserve">It </w:t>
      </w:r>
      <w:r w:rsidRPr="00094FDE">
        <w:rPr>
          <w:rStyle w:val="Emphasis"/>
          <w:highlight w:val="green"/>
        </w:rPr>
        <w:t>vaporizes and ionizes a bit of the ship</w:t>
      </w:r>
      <w:r w:rsidRPr="00100A2B">
        <w:rPr>
          <w:rStyle w:val="StyleUnderline"/>
        </w:rPr>
        <w:t xml:space="preserve">—and itself. Which </w:t>
      </w:r>
      <w:r w:rsidRPr="00094FDE">
        <w:rPr>
          <w:rStyle w:val="Emphasis"/>
          <w:highlight w:val="green"/>
        </w:rPr>
        <w:t>generates</w:t>
      </w:r>
      <w:r w:rsidRPr="00094FDE">
        <w:rPr>
          <w:rStyle w:val="Emphasis"/>
        </w:rPr>
        <w:t xml:space="preserve"> a cloud of </w:t>
      </w:r>
      <w:r w:rsidRPr="00094FDE">
        <w:rPr>
          <w:rStyle w:val="Emphasis"/>
          <w:highlight w:val="green"/>
        </w:rPr>
        <w:t>ions and electrons</w:t>
      </w:r>
      <w:r w:rsidRPr="00094FDE">
        <w:rPr>
          <w:rStyle w:val="Emphasis"/>
        </w:rPr>
        <w:t>, traveling at different speeds</w:t>
      </w:r>
      <w:r w:rsidRPr="00100A2B">
        <w:rPr>
          <w:rStyle w:val="StyleUnderline"/>
        </w:rPr>
        <w:t xml:space="preserve">. And then: "It's like a spring action, the </w:t>
      </w:r>
      <w:r w:rsidRPr="00094FDE">
        <w:rPr>
          <w:rStyle w:val="Emphasis"/>
          <w:highlight w:val="green"/>
        </w:rPr>
        <w:t>electrons</w:t>
      </w:r>
      <w:r w:rsidRPr="00932791">
        <w:rPr>
          <w:rStyle w:val="StyleUnderline"/>
          <w:highlight w:val="green"/>
        </w:rPr>
        <w:t xml:space="preserve"> are </w:t>
      </w:r>
      <w:r w:rsidRPr="00094FDE">
        <w:rPr>
          <w:rStyle w:val="Emphasis"/>
          <w:highlight w:val="green"/>
        </w:rPr>
        <w:t>pulled</w:t>
      </w:r>
      <w:r w:rsidRPr="00100A2B">
        <w:rPr>
          <w:rStyle w:val="StyleUnderline"/>
        </w:rPr>
        <w:t xml:space="preserve"> back </w:t>
      </w:r>
      <w:r w:rsidRPr="00094FDE">
        <w:rPr>
          <w:rStyle w:val="Emphasis"/>
          <w:highlight w:val="green"/>
        </w:rPr>
        <w:t>to the ions</w:t>
      </w:r>
      <w:r w:rsidRPr="00100A2B">
        <w:rPr>
          <w:rStyle w:val="StyleUnderline"/>
        </w:rPr>
        <w:t xml:space="preserve">, </w:t>
      </w:r>
      <w:r w:rsidRPr="00094FDE">
        <w:rPr>
          <w:rStyle w:val="Emphasis"/>
          <w:highlight w:val="green"/>
        </w:rPr>
        <w:t>ions</w:t>
      </w:r>
      <w:r w:rsidRPr="00932791">
        <w:rPr>
          <w:rStyle w:val="StyleUnderline"/>
          <w:highlight w:val="green"/>
        </w:rPr>
        <w:t xml:space="preserve"> are</w:t>
      </w:r>
      <w:r w:rsidRPr="00100A2B">
        <w:rPr>
          <w:rStyle w:val="StyleUnderline"/>
        </w:rPr>
        <w:t xml:space="preserve"> being </w:t>
      </w:r>
      <w:r w:rsidRPr="00094FDE">
        <w:rPr>
          <w:rStyle w:val="Emphasis"/>
          <w:highlight w:val="green"/>
        </w:rPr>
        <w:t>pushed ahead</w:t>
      </w:r>
      <w:r w:rsidRPr="00094FDE">
        <w:rPr>
          <w:rStyle w:val="Emphasis"/>
        </w:rPr>
        <w:t xml:space="preserve"> a little</w:t>
      </w:r>
      <w:r w:rsidRPr="00100A2B">
        <w:rPr>
          <w:rStyle w:val="StyleUnderline"/>
        </w:rPr>
        <w:t xml:space="preserve"> bit. And then the </w:t>
      </w:r>
      <w:r w:rsidRPr="00932791">
        <w:rPr>
          <w:rStyle w:val="StyleUnderline"/>
          <w:highlight w:val="green"/>
        </w:rPr>
        <w:t>elect</w:t>
      </w:r>
      <w:r w:rsidRPr="00094FDE">
        <w:rPr>
          <w:rStyle w:val="Emphasis"/>
          <w:highlight w:val="green"/>
        </w:rPr>
        <w:t>rons overshoot the ions</w:t>
      </w:r>
      <w:r w:rsidRPr="00094FDE">
        <w:rPr>
          <w:rStyle w:val="Emphasis"/>
        </w:rPr>
        <w:t xml:space="preserve">, </w:t>
      </w:r>
      <w:r w:rsidRPr="00094FDE">
        <w:rPr>
          <w:rStyle w:val="Emphasis"/>
          <w:highlight w:val="green"/>
        </w:rPr>
        <w:t>so they oscillate</w:t>
      </w:r>
      <w:r w:rsidRPr="00094FDE">
        <w:rPr>
          <w:rStyle w:val="Emphasis"/>
        </w:rPr>
        <w:t>, and then they go back out again</w:t>
      </w:r>
      <w:r w:rsidRPr="00100A2B">
        <w:rPr>
          <w:rStyle w:val="StyleUnderline"/>
        </w:rPr>
        <w:t>.”</w:t>
      </w:r>
    </w:p>
    <w:p w14:paraId="38066610" w14:textId="77777777" w:rsidR="00207EBB" w:rsidRDefault="00207EBB" w:rsidP="00207EBB">
      <w:r w:rsidRPr="00100A2B">
        <w:rPr>
          <w:rStyle w:val="StyleUnderline"/>
        </w:rPr>
        <w:t xml:space="preserve">That </w:t>
      </w:r>
      <w:r w:rsidRPr="00094FDE">
        <w:rPr>
          <w:rStyle w:val="Emphasis"/>
          <w:highlight w:val="green"/>
        </w:rPr>
        <w:t>movement</w:t>
      </w:r>
      <w:r w:rsidRPr="00932791">
        <w:rPr>
          <w:rStyle w:val="StyleUnderline"/>
          <w:highlight w:val="green"/>
        </w:rPr>
        <w:t xml:space="preserve"> of electrons </w:t>
      </w:r>
      <w:r w:rsidRPr="00094FDE">
        <w:rPr>
          <w:rStyle w:val="Emphasis"/>
          <w:highlight w:val="green"/>
        </w:rPr>
        <w:t>creates</w:t>
      </w:r>
      <w:r w:rsidRPr="00100A2B">
        <w:rPr>
          <w:rStyle w:val="StyleUnderline"/>
        </w:rPr>
        <w:t xml:space="preserve"> a pulse of </w:t>
      </w:r>
      <w:r w:rsidRPr="00932791">
        <w:rPr>
          <w:rStyle w:val="StyleUnderline"/>
          <w:highlight w:val="green"/>
        </w:rPr>
        <w:t xml:space="preserve">electromagnetic </w:t>
      </w:r>
      <w:r w:rsidRPr="00094FDE">
        <w:rPr>
          <w:rStyle w:val="Emphasis"/>
          <w:highlight w:val="green"/>
        </w:rPr>
        <w:t>radiation</w:t>
      </w:r>
      <w:r w:rsidRPr="00100A2B">
        <w:t>, which Close says could be the culprit for some of that electrical damage to satellites. The study is in the journal Physics of Plasmas. [Alex C. Fletcher and Sigrid Close, </w:t>
      </w:r>
      <w:hyperlink r:id="rId21" w:history="1">
        <w:r w:rsidRPr="00100A2B">
          <w:rPr>
            <w:rStyle w:val="Hyperlink"/>
          </w:rPr>
          <w:t>Particle-in-cell simulations of an RF emission mechanism associated with hypervelocity impact plasmas</w:t>
        </w:r>
      </w:hyperlink>
      <w:r w:rsidRPr="00100A2B">
        <w:t>]</w:t>
      </w:r>
    </w:p>
    <w:p w14:paraId="68863778" w14:textId="77777777" w:rsidR="00207EBB" w:rsidRPr="00355308" w:rsidRDefault="00207EBB" w:rsidP="00207EBB"/>
    <w:p w14:paraId="000AF7A0" w14:textId="77777777" w:rsidR="00207EBB" w:rsidRPr="00355308" w:rsidRDefault="00207EBB" w:rsidP="00207EBB">
      <w:pPr>
        <w:pStyle w:val="Heading4"/>
        <w:rPr>
          <w:rFonts w:cs="Calibri"/>
        </w:rPr>
      </w:pPr>
      <w:r w:rsidRPr="00355308">
        <w:rPr>
          <w:rFonts w:cs="Calibri"/>
        </w:rPr>
        <w:t xml:space="preserve">An increase in space debris and dust from mining collides with key defense satellites </w:t>
      </w:r>
    </w:p>
    <w:p w14:paraId="3FCA605C" w14:textId="77777777" w:rsidR="00207EBB" w:rsidRPr="00355308" w:rsidRDefault="00207EBB" w:rsidP="00207EBB">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22" w:history="1">
        <w:r w:rsidRPr="00355308">
          <w:rPr>
            <w:rStyle w:val="Hyperlink"/>
            <w:sz w:val="16"/>
          </w:rPr>
          <w:t>https://www.newscientist.com/article/mg22630235-100-dust-from-asteroid-mining-spells-danger-for-satellites/</w:t>
        </w:r>
      </w:hyperlink>
      <w:r w:rsidRPr="00355308">
        <w:rPr>
          <w:sz w:val="16"/>
        </w:rPr>
        <w:t xml:space="preserve"> DD AG</w:t>
      </w:r>
    </w:p>
    <w:p w14:paraId="51DF7BD8" w14:textId="77777777" w:rsidR="00207EBB" w:rsidRPr="00355308" w:rsidRDefault="00207EBB" w:rsidP="00207EBB">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059EED75" w14:textId="77777777" w:rsidR="00207EBB" w:rsidRPr="00355308" w:rsidRDefault="00207EBB" w:rsidP="00207EBB">
      <w:pPr>
        <w:rPr>
          <w:rStyle w:val="Emphasis"/>
        </w:rPr>
      </w:pPr>
      <w:r w:rsidRPr="00355308">
        <w:t xml:space="preserve">Asteroids are not only stepping stones for cosmic colonisation, but may contain metals like gold, platinum, iron and titanium, plus life-sustaining hydrogen and </w:t>
      </w:r>
      <w:r w:rsidRPr="00355308">
        <w:lastRenderedPageBreak/>
        <w:t xml:space="preserve">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3D0848C4" w14:textId="77777777" w:rsidR="00207EBB" w:rsidRPr="00355308" w:rsidRDefault="00207EBB" w:rsidP="00207EBB">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1DC67F1" w14:textId="77777777" w:rsidR="00207EBB" w:rsidRPr="00355308" w:rsidRDefault="00207EBB" w:rsidP="00207EBB">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F8C28C4" w14:textId="77777777" w:rsidR="00207EBB" w:rsidRPr="00355308" w:rsidRDefault="00207EBB" w:rsidP="00207EBB">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3F04EB74" w14:textId="77777777" w:rsidR="00207EBB" w:rsidRDefault="00207EBB" w:rsidP="00207EBB">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3AC9A279" w14:textId="77777777" w:rsidR="00207EBB" w:rsidRDefault="00207EBB" w:rsidP="00207EBB"/>
    <w:p w14:paraId="646AD3EC" w14:textId="77777777" w:rsidR="00207EBB" w:rsidRPr="00355308" w:rsidRDefault="00207EBB" w:rsidP="00207EBB">
      <w:pPr>
        <w:rPr>
          <w:sz w:val="16"/>
        </w:rPr>
      </w:pPr>
    </w:p>
    <w:p w14:paraId="7150E803" w14:textId="77777777" w:rsidR="00207EBB" w:rsidRPr="00355308" w:rsidRDefault="00207EBB" w:rsidP="00207EBB">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47E1AEC7" w14:textId="77777777" w:rsidR="00207EBB" w:rsidRPr="00355308" w:rsidRDefault="00207EBB" w:rsidP="00207EBB">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3" w:history="1">
        <w:r w:rsidRPr="00355308">
          <w:rPr>
            <w:rStyle w:val="Hyperlink"/>
            <w:szCs w:val="26"/>
          </w:rPr>
          <w:t>https://www.tandfonline.com/doi/full/10.1080/25751654.2021.1942681</w:t>
        </w:r>
      </w:hyperlink>
      <w:r w:rsidRPr="00355308">
        <w:rPr>
          <w:szCs w:val="26"/>
        </w:rPr>
        <w:t>, VM</w:t>
      </w:r>
    </w:p>
    <w:p w14:paraId="37FAF384" w14:textId="77777777" w:rsidR="00207EBB" w:rsidRPr="00355308" w:rsidRDefault="00207EBB" w:rsidP="00207EBB">
      <w:pPr>
        <w:rPr>
          <w:sz w:val="16"/>
          <w:szCs w:val="16"/>
        </w:rPr>
      </w:pPr>
      <w:r w:rsidRPr="00355308">
        <w:rPr>
          <w:szCs w:val="26"/>
        </w:rPr>
        <w:lastRenderedPageBreak/>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315CE605" w14:textId="77777777" w:rsidR="00207EBB" w:rsidRPr="00100A2B" w:rsidRDefault="00207EBB" w:rsidP="00207EBB">
      <w:pPr>
        <w:pStyle w:val="Heading4"/>
      </w:pPr>
      <w:r>
        <w:t>Specifically, ea</w:t>
      </w:r>
      <w:r w:rsidRPr="00100A2B">
        <w:t xml:space="preserve">rly warning satellites going dark signals attacks </w:t>
      </w:r>
      <w:r>
        <w:t>– that causes miscalc and goes nuclear.</w:t>
      </w:r>
    </w:p>
    <w:p w14:paraId="53F12A34" w14:textId="77777777" w:rsidR="00207EBB" w:rsidRPr="00100A2B" w:rsidRDefault="00207EBB" w:rsidP="00207EBB">
      <w:r w:rsidRPr="008F6949">
        <w:rPr>
          <w:rStyle w:val="StyleUnderline"/>
          <w:bCs/>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24" w:history="1">
        <w:r w:rsidRPr="00100A2B">
          <w:rPr>
            <w:rStyle w:val="Hyperlink"/>
          </w:rPr>
          <w:t>https://www.businessinsider.com/russia-says-space-junk-could-spark-war-2016-1</w:t>
        </w:r>
      </w:hyperlink>
      <w:r w:rsidRPr="00100A2B">
        <w:t>]</w:t>
      </w:r>
      <w:r>
        <w:t xml:space="preserve"> [pT]</w:t>
      </w:r>
    </w:p>
    <w:p w14:paraId="65ECE54E" w14:textId="77777777" w:rsidR="00207EBB" w:rsidRPr="00100A2B" w:rsidRDefault="00207EBB" w:rsidP="00207EBB">
      <w:pPr>
        <w:rPr>
          <w:rStyle w:val="StyleUnderline"/>
        </w:rPr>
      </w:pPr>
      <w:r w:rsidRPr="00100A2B">
        <w:t xml:space="preserve">NASA has already warned that the large amount of space junk around our planet is growing beyond our control, but now a </w:t>
      </w:r>
      <w:r w:rsidRPr="00100A2B">
        <w:rPr>
          <w:rStyle w:val="StyleUnderline"/>
        </w:rPr>
        <w:t xml:space="preserve">team of </w:t>
      </w:r>
      <w:r w:rsidRPr="00FA6FC2">
        <w:rPr>
          <w:rStyle w:val="StyleUnderline"/>
          <w:highlight w:val="green"/>
        </w:rPr>
        <w:t xml:space="preserve">Russian </w:t>
      </w:r>
      <w:r w:rsidRPr="00E856A6">
        <w:rPr>
          <w:rStyle w:val="Emphasis"/>
          <w:highlight w:val="green"/>
        </w:rPr>
        <w:t>scientists</w:t>
      </w:r>
      <w:r w:rsidRPr="00E856A6">
        <w:rPr>
          <w:rStyle w:val="Emphasis"/>
        </w:rPr>
        <w:t xml:space="preserve"> has </w:t>
      </w:r>
      <w:r w:rsidRPr="00E856A6">
        <w:rPr>
          <w:rStyle w:val="Emphasis"/>
          <w:highlight w:val="green"/>
        </w:rPr>
        <w:t>cited</w:t>
      </w:r>
      <w:r w:rsidRPr="00E856A6">
        <w:rPr>
          <w:rStyle w:val="Emphasis"/>
        </w:rPr>
        <w:t xml:space="preserve"> </w:t>
      </w:r>
      <w:r w:rsidRPr="00E856A6">
        <w:rPr>
          <w:rStyle w:val="Emphasis"/>
          <w:highlight w:val="green"/>
        </w:rPr>
        <w:t>another</w:t>
      </w:r>
      <w:r w:rsidRPr="00100A2B">
        <w:rPr>
          <w:rStyle w:val="StyleUnderline"/>
        </w:rPr>
        <w:t xml:space="preserve"> potentially unforeseen </w:t>
      </w:r>
      <w:r w:rsidRPr="00E856A6">
        <w:rPr>
          <w:rStyle w:val="Emphasis"/>
          <w:highlight w:val="green"/>
        </w:rPr>
        <w:t>consequence</w:t>
      </w:r>
      <w:r w:rsidRPr="00FA6FC2">
        <w:rPr>
          <w:rStyle w:val="StyleUnderline"/>
          <w:highlight w:val="green"/>
        </w:rPr>
        <w:t xml:space="preserve"> of</w:t>
      </w:r>
      <w:r w:rsidRPr="00100A2B">
        <w:rPr>
          <w:rStyle w:val="StyleUnderline"/>
        </w:rPr>
        <w:t xml:space="preserve"> that </w:t>
      </w:r>
      <w:r w:rsidRPr="00FA6FC2">
        <w:rPr>
          <w:rStyle w:val="StyleUnderline"/>
          <w:highlight w:val="green"/>
        </w:rPr>
        <w:t>debris</w:t>
      </w:r>
      <w:r w:rsidRPr="00100A2B">
        <w:rPr>
          <w:rStyle w:val="StyleUnderline"/>
        </w:rPr>
        <w:t xml:space="preserve">: </w:t>
      </w:r>
      <w:r w:rsidRPr="00E856A6">
        <w:rPr>
          <w:rStyle w:val="Emphasis"/>
          <w:highlight w:val="green"/>
        </w:rPr>
        <w:t>War</w:t>
      </w:r>
      <w:r w:rsidRPr="00100A2B">
        <w:rPr>
          <w:rStyle w:val="StyleUnderline"/>
        </w:rPr>
        <w:t>.</w:t>
      </w:r>
    </w:p>
    <w:p w14:paraId="4C25C810" w14:textId="77777777" w:rsidR="00207EBB" w:rsidRPr="00100A2B" w:rsidRDefault="00207EBB" w:rsidP="00207EBB">
      <w:r w:rsidRPr="00100A2B">
        <w:lastRenderedPageBreak/>
        <w:t>Scientists estimate that anywhere from 500,000 to 600,000 pieces of human-made space debris between 0.4 and 4 inches in size are currently orbiting the Earth and traveling at speeds over 17,000 miles per hour.</w:t>
      </w:r>
    </w:p>
    <w:p w14:paraId="6078E8C6" w14:textId="77777777" w:rsidR="00207EBB" w:rsidRPr="00100A2B" w:rsidRDefault="00207EBB" w:rsidP="00207EBB">
      <w:r w:rsidRPr="00E856A6">
        <w:rPr>
          <w:rStyle w:val="Emphasis"/>
          <w:highlight w:val="green"/>
        </w:rPr>
        <w:t>If</w:t>
      </w:r>
      <w:r w:rsidRPr="00E856A6">
        <w:rPr>
          <w:rStyle w:val="Emphasis"/>
        </w:rPr>
        <w:t xml:space="preserve"> one of those </w:t>
      </w:r>
      <w:r w:rsidRPr="00E856A6">
        <w:rPr>
          <w:rStyle w:val="Emphasis"/>
          <w:highlight w:val="green"/>
        </w:rPr>
        <w:t>pieces smashed</w:t>
      </w:r>
      <w:r w:rsidRPr="00E856A6">
        <w:rPr>
          <w:rStyle w:val="Emphasis"/>
        </w:rPr>
        <w:t xml:space="preserve"> into </w:t>
      </w:r>
      <w:r w:rsidRPr="00E856A6">
        <w:rPr>
          <w:rStyle w:val="Emphasis"/>
          <w:highlight w:val="green"/>
        </w:rPr>
        <w:t>a military satellite it</w:t>
      </w:r>
      <w:r w:rsidRPr="00100A2B">
        <w:rPr>
          <w:rStyle w:val="StyleUnderline"/>
        </w:rPr>
        <w:t xml:space="preserve"> "</w:t>
      </w:r>
      <w:r w:rsidRPr="00E856A6">
        <w:rPr>
          <w:rStyle w:val="Emphasis"/>
          <w:highlight w:val="green"/>
        </w:rPr>
        <w:t>may provoke</w:t>
      </w:r>
      <w:r w:rsidRPr="00FA6FC2">
        <w:rPr>
          <w:rStyle w:val="StyleUnderline"/>
          <w:highlight w:val="green"/>
        </w:rPr>
        <w:t xml:space="preserve"> </w:t>
      </w:r>
      <w:r w:rsidRPr="00FA6FC2">
        <w:rPr>
          <w:rStyle w:val="StyleUnderline"/>
        </w:rPr>
        <w:t>political or</w:t>
      </w:r>
      <w:r w:rsidRPr="00100A2B">
        <w:rPr>
          <w:rStyle w:val="StyleUnderline"/>
        </w:rPr>
        <w:t xml:space="preserve"> even </w:t>
      </w:r>
      <w:r w:rsidRPr="00E856A6">
        <w:rPr>
          <w:rStyle w:val="Emphasis"/>
          <w:highlight w:val="green"/>
        </w:rPr>
        <w:t>armed conflict</w:t>
      </w:r>
      <w:r w:rsidRPr="00FA6FC2">
        <w:rPr>
          <w:rStyle w:val="StyleUnderline"/>
          <w:highlight w:val="green"/>
        </w:rPr>
        <w:t xml:space="preserve"> </w:t>
      </w:r>
      <w:r w:rsidRPr="00F9773E">
        <w:rPr>
          <w:rStyle w:val="StyleUnderline"/>
        </w:rPr>
        <w:t>between space-faring nations,"</w:t>
      </w:r>
      <w:r w:rsidRPr="00F9773E">
        <w:t xml:space="preserve"> Vi</w:t>
      </w:r>
      <w:r w:rsidRPr="00100A2B">
        <w:t xml:space="preserve">taly Adushkin, a researcher for the Institute of Geosphere Dynamics at the Russian Academy of Sciences, reported in a paper set to be published in the peer-reviewed journal Acta Astronautica, which is sponsored by the International Academy of Astronautics. </w:t>
      </w:r>
    </w:p>
    <w:p w14:paraId="1986E167" w14:textId="77777777" w:rsidR="00207EBB" w:rsidRPr="00100A2B" w:rsidRDefault="00207EBB" w:rsidP="00207EBB">
      <w:r w:rsidRPr="00467583">
        <w:rPr>
          <w:rStyle w:val="Emphasis"/>
        </w:rPr>
        <w:t>Say</w:t>
      </w:r>
      <w:r w:rsidRPr="00100A2B">
        <w:rPr>
          <w:rStyle w:val="StyleUnderline"/>
        </w:rPr>
        <w:t xml:space="preserve">, for example, </w:t>
      </w:r>
      <w:r w:rsidRPr="00467583">
        <w:rPr>
          <w:rStyle w:val="Emphasis"/>
        </w:rPr>
        <w:t xml:space="preserve">that </w:t>
      </w:r>
      <w:r w:rsidRPr="00467583">
        <w:rPr>
          <w:rStyle w:val="Emphasis"/>
          <w:highlight w:val="green"/>
        </w:rPr>
        <w:t>a satellite</w:t>
      </w:r>
      <w:r w:rsidRPr="00467583">
        <w:rPr>
          <w:rStyle w:val="Emphasis"/>
        </w:rPr>
        <w:t xml:space="preserve"> was </w:t>
      </w:r>
      <w:r w:rsidRPr="00467583">
        <w:rPr>
          <w:rStyle w:val="Emphasis"/>
          <w:highlight w:val="green"/>
        </w:rPr>
        <w:t>destroyed</w:t>
      </w:r>
      <w:r w:rsidRPr="00467583">
        <w:rPr>
          <w:rStyle w:val="Emphasis"/>
        </w:rPr>
        <w:t xml:space="preserve"> or significantly damaged</w:t>
      </w:r>
      <w:r w:rsidRPr="00100A2B">
        <w:rPr>
          <w:rStyle w:val="StyleUnderline"/>
        </w:rPr>
        <w:t xml:space="preserve"> </w:t>
      </w:r>
      <w:r w:rsidRPr="00FA6FC2">
        <w:rPr>
          <w:rStyle w:val="StyleUnderline"/>
          <w:highlight w:val="green"/>
        </w:rPr>
        <w:t>in orbit</w:t>
      </w:r>
      <w:r w:rsidRPr="00100A2B">
        <w:rPr>
          <w:rStyle w:val="StyleUnderline"/>
        </w:rPr>
        <w:t xml:space="preserve"> — </w:t>
      </w:r>
      <w:r w:rsidRPr="00467583">
        <w:rPr>
          <w:rStyle w:val="Emphasis"/>
        </w:rPr>
        <w:t>something</w:t>
      </w:r>
      <w:r w:rsidRPr="00100A2B">
        <w:rPr>
          <w:rStyle w:val="StyleUnderline"/>
        </w:rPr>
        <w:t xml:space="preserve"> that </w:t>
      </w:r>
      <w:r w:rsidRPr="00467583">
        <w:rPr>
          <w:rStyle w:val="Emphasis"/>
        </w:rPr>
        <w:t>a 4-inch hunk of space junk could easily do</w:t>
      </w:r>
      <w:r w:rsidRPr="00100A2B">
        <w:rPr>
          <w:rStyle w:val="StyleUnderline"/>
        </w:rPr>
        <w:t xml:space="preserve"> traveling </w:t>
      </w:r>
      <w:r w:rsidRPr="00467583">
        <w:rPr>
          <w:rStyle w:val="Emphasis"/>
        </w:rPr>
        <w:t>at</w:t>
      </w:r>
      <w:r w:rsidRPr="00100A2B">
        <w:rPr>
          <w:rStyle w:val="StyleUnderline"/>
        </w:rPr>
        <w:t xml:space="preserve"> speeds of </w:t>
      </w:r>
      <w:r w:rsidRPr="00467583">
        <w:rPr>
          <w:rStyle w:val="Emphasis"/>
        </w:rPr>
        <w:t>17,500 miles per hour</w:t>
      </w:r>
      <w:r w:rsidRPr="00100A2B">
        <w:t xml:space="preserve">, Adushkin reported. (Even smaller pieces no bigger than size of a pea could cause enough damage to the satellite that it would no longer operate correctly, he notes.) </w:t>
      </w:r>
    </w:p>
    <w:p w14:paraId="6681EE5A" w14:textId="77777777" w:rsidR="00207EBB" w:rsidRPr="00100A2B" w:rsidRDefault="00207EBB" w:rsidP="00207EBB">
      <w:pPr>
        <w:rPr>
          <w:rStyle w:val="StyleUnderline"/>
        </w:rPr>
      </w:pPr>
      <w:r w:rsidRPr="00100A2B">
        <w:rPr>
          <w:rStyle w:val="StyleUnderline"/>
        </w:rPr>
        <w:t xml:space="preserve">It would be </w:t>
      </w:r>
      <w:r w:rsidRPr="00467583">
        <w:rPr>
          <w:rStyle w:val="Emphasis"/>
          <w:highlight w:val="green"/>
        </w:rPr>
        <w:t>difficult</w:t>
      </w:r>
      <w:r w:rsidRPr="00467583">
        <w:rPr>
          <w:rStyle w:val="Emphasis"/>
        </w:rPr>
        <w:t xml:space="preserve"> for anyone </w:t>
      </w:r>
      <w:r w:rsidRPr="00467583">
        <w:rPr>
          <w:rStyle w:val="Emphasis"/>
          <w:highlight w:val="green"/>
        </w:rPr>
        <w:t>to determine whether the event was</w:t>
      </w:r>
      <w:r w:rsidRPr="00467583">
        <w:rPr>
          <w:rStyle w:val="Emphasis"/>
        </w:rPr>
        <w:t xml:space="preserve"> accidental or </w:t>
      </w:r>
      <w:r w:rsidRPr="00467583">
        <w:rPr>
          <w:rStyle w:val="Emphasis"/>
          <w:highlight w:val="green"/>
        </w:rPr>
        <w:t>deliberate</w:t>
      </w:r>
      <w:r w:rsidRPr="00100A2B">
        <w:rPr>
          <w:rStyle w:val="StyleUnderline"/>
        </w:rPr>
        <w:t xml:space="preserve">. </w:t>
      </w:r>
    </w:p>
    <w:p w14:paraId="21A1ECE8" w14:textId="77777777" w:rsidR="00207EBB" w:rsidRPr="00100A2B" w:rsidRDefault="00207EBB" w:rsidP="00207EBB">
      <w:pPr>
        <w:rPr>
          <w:rStyle w:val="StyleUnderline"/>
        </w:rPr>
      </w:pPr>
      <w:r w:rsidRPr="00100A2B">
        <w:rPr>
          <w:rStyle w:val="StyleUnderline"/>
        </w:rPr>
        <w:t xml:space="preserve">This </w:t>
      </w:r>
      <w:r w:rsidRPr="00467583">
        <w:rPr>
          <w:rStyle w:val="Emphasis"/>
          <w:highlight w:val="green"/>
        </w:rPr>
        <w:t>lack of</w:t>
      </w:r>
      <w:r w:rsidRPr="00FA6FC2">
        <w:rPr>
          <w:rStyle w:val="StyleUnderline"/>
          <w:highlight w:val="green"/>
        </w:rPr>
        <w:t xml:space="preserve"> </w:t>
      </w:r>
      <w:r w:rsidRPr="00F9773E">
        <w:rPr>
          <w:rStyle w:val="StyleUnderline"/>
        </w:rPr>
        <w:t xml:space="preserve">immediate </w:t>
      </w:r>
      <w:r w:rsidRPr="00467583">
        <w:rPr>
          <w:rStyle w:val="Emphasis"/>
          <w:highlight w:val="green"/>
        </w:rPr>
        <w:t>proof</w:t>
      </w:r>
      <w:r w:rsidRPr="00100A2B">
        <w:rPr>
          <w:rStyle w:val="StyleUnderline"/>
        </w:rPr>
        <w:t xml:space="preserve"> could </w:t>
      </w:r>
      <w:r w:rsidRPr="00467583">
        <w:rPr>
          <w:rStyle w:val="Emphasis"/>
          <w:highlight w:val="green"/>
        </w:rPr>
        <w:t>lead to false accusations</w:t>
      </w:r>
      <w:r w:rsidRPr="00100A2B">
        <w:rPr>
          <w:rStyle w:val="StyleUnderline"/>
        </w:rPr>
        <w:t xml:space="preserve">, </w:t>
      </w:r>
      <w:r w:rsidRPr="00FA6FC2">
        <w:rPr>
          <w:rStyle w:val="StyleUnderline"/>
          <w:highlight w:val="green"/>
        </w:rPr>
        <w:t>heated arguments and</w:t>
      </w:r>
      <w:r w:rsidRPr="00100A2B">
        <w:rPr>
          <w:rStyle w:val="StyleUnderline"/>
        </w:rPr>
        <w:t xml:space="preserve">, </w:t>
      </w:r>
      <w:r w:rsidRPr="00467583">
        <w:rPr>
          <w:rStyle w:val="Emphasis"/>
          <w:highlight w:val="green"/>
        </w:rPr>
        <w:t>eventually</w:t>
      </w:r>
      <w:r w:rsidRPr="00467583">
        <w:rPr>
          <w:rStyle w:val="Emphasis"/>
        </w:rPr>
        <w:t xml:space="preserve">, </w:t>
      </w:r>
      <w:r w:rsidRPr="00467583">
        <w:rPr>
          <w:rStyle w:val="Emphasis"/>
          <w:highlight w:val="green"/>
        </w:rPr>
        <w:t>war</w:t>
      </w:r>
      <w:r w:rsidRPr="00FA6FC2">
        <w:rPr>
          <w:rStyle w:val="StyleUnderline"/>
        </w:rPr>
        <w:t>,</w:t>
      </w:r>
      <w:r w:rsidRPr="00100A2B">
        <w:rPr>
          <w:rStyle w:val="StyleUnderline"/>
        </w:rPr>
        <w:t xml:space="preserve"> according to Adushkin and his colleagues. </w:t>
      </w:r>
    </w:p>
    <w:p w14:paraId="5C0A3D92" w14:textId="77777777" w:rsidR="00207EBB" w:rsidRPr="00100A2B" w:rsidRDefault="00207EBB" w:rsidP="00207EBB">
      <w:r w:rsidRPr="00100A2B">
        <w:t>A politically dangerous dilemma</w:t>
      </w:r>
    </w:p>
    <w:p w14:paraId="0FE8FA36" w14:textId="77777777" w:rsidR="00207EBB" w:rsidRPr="00100A2B" w:rsidRDefault="00207EBB" w:rsidP="00207EBB">
      <w:pPr>
        <w:rPr>
          <w:rStyle w:val="StyleUnderline"/>
        </w:rPr>
      </w:pPr>
      <w:r w:rsidRPr="00100A2B">
        <w:rPr>
          <w:rStyle w:val="StyleUnderline"/>
        </w:rPr>
        <w:t xml:space="preserve">In the report, the Adushkin said that there have </w:t>
      </w:r>
      <w:r w:rsidRPr="00FA6FC2">
        <w:rPr>
          <w:rStyle w:val="StyleUnderline"/>
          <w:highlight w:val="green"/>
        </w:rPr>
        <w:t xml:space="preserve">already been </w:t>
      </w:r>
      <w:r w:rsidRPr="00467583">
        <w:rPr>
          <w:rStyle w:val="Emphasis"/>
          <w:highlight w:val="green"/>
        </w:rPr>
        <w:t>repeated</w:t>
      </w:r>
      <w:r w:rsidRPr="00467583">
        <w:rPr>
          <w:rStyle w:val="Emphasis"/>
        </w:rPr>
        <w:t xml:space="preserve"> "sudden </w:t>
      </w:r>
      <w:r w:rsidRPr="00467583">
        <w:rPr>
          <w:rStyle w:val="Emphasis"/>
          <w:highlight w:val="green"/>
        </w:rPr>
        <w:t>failures</w:t>
      </w:r>
      <w:r w:rsidRPr="00467583">
        <w:rPr>
          <w:rStyle w:val="Emphasis"/>
        </w:rPr>
        <w:t xml:space="preserve">" </w:t>
      </w:r>
      <w:r w:rsidRPr="00467583">
        <w:rPr>
          <w:rStyle w:val="Emphasis"/>
          <w:highlight w:val="green"/>
        </w:rPr>
        <w:t>of military spacecraft</w:t>
      </w:r>
      <w:r w:rsidRPr="00100A2B">
        <w:rPr>
          <w:rStyle w:val="StyleUnderline"/>
        </w:rPr>
        <w:t xml:space="preserve"> in the last two decades </w:t>
      </w:r>
      <w:r w:rsidRPr="00FA6FC2">
        <w:rPr>
          <w:rStyle w:val="StyleUnderline"/>
          <w:highlight w:val="green"/>
        </w:rPr>
        <w:t>that cannot be explained.</w:t>
      </w:r>
      <w:r w:rsidRPr="00100A2B">
        <w:rPr>
          <w:rStyle w:val="StyleUnderline"/>
        </w:rPr>
        <w:t xml:space="preserve"> </w:t>
      </w:r>
    </w:p>
    <w:p w14:paraId="77D399DE" w14:textId="77777777" w:rsidR="00207EBB" w:rsidRPr="00100A2B" w:rsidRDefault="00207EBB" w:rsidP="00207EBB">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0BC2D8F5" w14:textId="77777777" w:rsidR="00207EBB" w:rsidRPr="00100A2B" w:rsidRDefault="00207EBB" w:rsidP="00207EBB">
      <w:r w:rsidRPr="00100A2B">
        <w:t>"</w:t>
      </w:r>
      <w:r w:rsidRPr="00100A2B">
        <w:rPr>
          <w:rStyle w:val="StyleUnderline"/>
        </w:rPr>
        <w:t>This is a politically dangerous dilemma</w:t>
      </w:r>
      <w:r w:rsidRPr="00100A2B">
        <w:t xml:space="preserve">," he added. </w:t>
      </w:r>
    </w:p>
    <w:p w14:paraId="4D09D37E" w14:textId="77777777" w:rsidR="00207EBB" w:rsidRPr="00100A2B" w:rsidRDefault="00207EBB" w:rsidP="00207EBB">
      <w:pPr>
        <w:rPr>
          <w:rStyle w:val="StyleUnderline"/>
        </w:rPr>
      </w:pPr>
      <w:r w:rsidRPr="00100A2B">
        <w:rPr>
          <w:rStyle w:val="StyleUnderline"/>
        </w:rPr>
        <w:t xml:space="preserve">But </w:t>
      </w:r>
      <w:r w:rsidRPr="00467583">
        <w:rPr>
          <w:rStyle w:val="Emphasis"/>
        </w:rPr>
        <w:t>these mysterious failures in the past aren't what concerns Adushkin most</w:t>
      </w:r>
      <w:r w:rsidRPr="00100A2B">
        <w:rPr>
          <w:rStyle w:val="StyleUnderline"/>
        </w:rPr>
        <w:t xml:space="preserve">. </w:t>
      </w:r>
    </w:p>
    <w:p w14:paraId="0D037439" w14:textId="77777777" w:rsidR="00207EBB" w:rsidRPr="00100A2B" w:rsidRDefault="00207EBB" w:rsidP="00207EBB">
      <w:pPr>
        <w:rPr>
          <w:rStyle w:val="StyleUnderline"/>
        </w:rPr>
      </w:pPr>
      <w:r w:rsidRPr="00100A2B">
        <w:rPr>
          <w:rStyle w:val="StyleUnderline"/>
        </w:rPr>
        <w:t xml:space="preserve">It's </w:t>
      </w:r>
      <w:r w:rsidRPr="00054EA8">
        <w:rPr>
          <w:rStyle w:val="StyleUnderline"/>
          <w:highlight w:val="green"/>
        </w:rPr>
        <w:t>a future threat of</w:t>
      </w:r>
      <w:r w:rsidRPr="00100A2B">
        <w:rPr>
          <w:rStyle w:val="StyleUnderline"/>
        </w:rPr>
        <w:t xml:space="preserve"> what experts call </w:t>
      </w:r>
      <w:r w:rsidRPr="00467583">
        <w:rPr>
          <w:rStyle w:val="Emphasis"/>
          <w:highlight w:val="green"/>
        </w:rPr>
        <w:t>the cascade effect</w:t>
      </w:r>
      <w:r w:rsidRPr="00100A2B">
        <w:rPr>
          <w:rStyle w:val="StyleUnderline"/>
        </w:rPr>
        <w:t xml:space="preserve"> that has Adushkin and other scientists around the world extremely concerned. </w:t>
      </w:r>
    </w:p>
    <w:p w14:paraId="588E7450" w14:textId="77777777" w:rsidR="00207EBB" w:rsidRPr="00100A2B" w:rsidRDefault="00207EBB" w:rsidP="00207EBB">
      <w:pPr>
        <w:rPr>
          <w:rStyle w:val="StyleUnderline"/>
        </w:rPr>
      </w:pPr>
      <w:r w:rsidRPr="00054EA8">
        <w:rPr>
          <w:rStyle w:val="StyleUnderline"/>
          <w:highlight w:val="green"/>
        </w:rPr>
        <w:t>The Kessler Syndrome</w:t>
      </w:r>
    </w:p>
    <w:p w14:paraId="6C111772" w14:textId="77777777" w:rsidR="00207EBB" w:rsidRPr="00100A2B" w:rsidRDefault="00207EBB" w:rsidP="00207EBB">
      <w:r w:rsidRPr="00100A2B">
        <w:lastRenderedPageBreak/>
        <w:t xml:space="preserve">In 1978, American astrophysicist Donald Kessler predicted that the amount of space debris around Earth would begin to grow exponentially after the turn of the millennium. </w:t>
      </w:r>
    </w:p>
    <w:p w14:paraId="66BD7051" w14:textId="77777777" w:rsidR="00207EBB" w:rsidRPr="00100A2B" w:rsidRDefault="00207EBB" w:rsidP="00207EBB">
      <w:pPr>
        <w:rPr>
          <w:rStyle w:val="StyleUnderline"/>
        </w:rPr>
      </w:pPr>
      <w:r w:rsidRPr="00054EA8">
        <w:rPr>
          <w:rStyle w:val="StyleUnderline"/>
        </w:rPr>
        <w:t>Kessler</w:t>
      </w:r>
      <w:r w:rsidRPr="00100A2B">
        <w:rPr>
          <w:rStyle w:val="StyleUnderline"/>
        </w:rPr>
        <w:t xml:space="preserve"> 's </w:t>
      </w:r>
      <w:r w:rsidRPr="00054EA8">
        <w:rPr>
          <w:rStyle w:val="StyleUnderline"/>
        </w:rPr>
        <w:t>predictions</w:t>
      </w:r>
      <w:r w:rsidRPr="00100A2B">
        <w:rPr>
          <w:rStyle w:val="StyleUnderline"/>
        </w:rPr>
        <w:t xml:space="preserve"> rely on the fact that over time, </w:t>
      </w:r>
      <w:r w:rsidRPr="00467583">
        <w:rPr>
          <w:rStyle w:val="Emphasis"/>
          <w:highlight w:val="green"/>
        </w:rPr>
        <w:t>space junk accumulates</w:t>
      </w:r>
      <w:r w:rsidRPr="00100A2B">
        <w:rPr>
          <w:rStyle w:val="StyleUnderline"/>
        </w:rPr>
        <w:t xml:space="preserve">. We </w:t>
      </w:r>
      <w:r w:rsidRPr="00054EA8">
        <w:rPr>
          <w:rStyle w:val="StyleUnderline"/>
          <w:highlight w:val="green"/>
        </w:rPr>
        <w:t>leave most</w:t>
      </w:r>
      <w:r w:rsidRPr="00100A2B">
        <w:rPr>
          <w:rStyle w:val="StyleUnderline"/>
        </w:rPr>
        <w:t xml:space="preserve"> of our </w:t>
      </w:r>
      <w:r w:rsidRPr="00054EA8">
        <w:rPr>
          <w:rStyle w:val="StyleUnderline"/>
          <w:highlight w:val="green"/>
        </w:rPr>
        <w:t>defunct satellites in space</w:t>
      </w:r>
      <w:r w:rsidRPr="00100A2B">
        <w:rPr>
          <w:rStyle w:val="StyleUnderline"/>
        </w:rPr>
        <w:t xml:space="preserve">, and </w:t>
      </w:r>
      <w:r w:rsidRPr="00054EA8">
        <w:rPr>
          <w:rStyle w:val="StyleUnderline"/>
          <w:highlight w:val="green"/>
        </w:rPr>
        <w:t xml:space="preserve">when </w:t>
      </w:r>
      <w:r w:rsidRPr="00F9773E">
        <w:rPr>
          <w:rStyle w:val="StyleUnderline"/>
        </w:rPr>
        <w:t>meteors and other man-made space</w:t>
      </w:r>
      <w:r w:rsidRPr="00054EA8">
        <w:rPr>
          <w:rStyle w:val="StyleUnderline"/>
          <w:highlight w:val="green"/>
        </w:rPr>
        <w:t xml:space="preserve"> debris slam into them</w:t>
      </w:r>
      <w:r w:rsidRPr="00100A2B">
        <w:rPr>
          <w:rStyle w:val="StyleUnderline"/>
        </w:rPr>
        <w:t xml:space="preserve">, </w:t>
      </w:r>
      <w:r w:rsidRPr="00054EA8">
        <w:rPr>
          <w:rStyle w:val="StyleUnderline"/>
          <w:highlight w:val="green"/>
        </w:rPr>
        <w:t>you get a cascade of debris</w:t>
      </w:r>
      <w:r w:rsidRPr="00100A2B">
        <w:rPr>
          <w:rStyle w:val="StyleUnderline"/>
        </w:rPr>
        <w:t xml:space="preserve">. </w:t>
      </w:r>
    </w:p>
    <w:p w14:paraId="0C8AAFAA" w14:textId="77777777" w:rsidR="00207EBB" w:rsidRPr="00100A2B" w:rsidRDefault="00207EBB" w:rsidP="00207EBB">
      <w:pPr>
        <w:rPr>
          <w:rStyle w:val="StyleUnderline"/>
        </w:rPr>
      </w:pPr>
      <w:r w:rsidRPr="00100A2B">
        <w:rPr>
          <w:rStyle w:val="StyleUnderline"/>
        </w:rPr>
        <w:t xml:space="preserve">The cascade effect — also known as </w:t>
      </w:r>
      <w:r w:rsidRPr="00054EA8">
        <w:rPr>
          <w:rStyle w:val="StyleUnderline"/>
          <w:highlight w:val="green"/>
        </w:rPr>
        <w:t>the Kessler Syndrome</w:t>
      </w:r>
      <w:r w:rsidRPr="00100A2B">
        <w:rPr>
          <w:rStyle w:val="StyleUnderline"/>
        </w:rPr>
        <w:t xml:space="preserve"> — </w:t>
      </w:r>
      <w:r w:rsidRPr="00054EA8">
        <w:rPr>
          <w:rStyle w:val="StyleUnderline"/>
          <w:highlight w:val="green"/>
        </w:rPr>
        <w:t xml:space="preserve">refers </w:t>
      </w:r>
      <w:r w:rsidRPr="00F9773E">
        <w:rPr>
          <w:rStyle w:val="StyleUnderline"/>
        </w:rPr>
        <w:t xml:space="preserve">to </w:t>
      </w:r>
      <w:r w:rsidRPr="00F9773E">
        <w:rPr>
          <w:rStyle w:val="Emphasis"/>
        </w:rPr>
        <w:t>a critical point wherein</w:t>
      </w:r>
      <w:r w:rsidRPr="00F9773E">
        <w:rPr>
          <w:rStyle w:val="StyleUnderline"/>
        </w:rPr>
        <w:t xml:space="preserve"> the</w:t>
      </w:r>
      <w:r w:rsidRPr="00100A2B">
        <w:rPr>
          <w:rStyle w:val="StyleUnderline"/>
        </w:rPr>
        <w:t xml:space="preserve"> </w:t>
      </w:r>
      <w:r w:rsidRPr="00467583">
        <w:rPr>
          <w:rStyle w:val="Emphasis"/>
          <w:highlight w:val="green"/>
        </w:rPr>
        <w:t>density of space junk grows so large that a single collision</w:t>
      </w:r>
      <w:r w:rsidRPr="00100A2B">
        <w:rPr>
          <w:rStyle w:val="StyleUnderline"/>
        </w:rPr>
        <w:t xml:space="preserve"> </w:t>
      </w:r>
      <w:r w:rsidRPr="00054EA8">
        <w:rPr>
          <w:rStyle w:val="StyleUnderline"/>
          <w:highlight w:val="green"/>
        </w:rPr>
        <w:t xml:space="preserve">could </w:t>
      </w:r>
      <w:r w:rsidRPr="00467583">
        <w:rPr>
          <w:rStyle w:val="Emphasis"/>
          <w:highlight w:val="green"/>
        </w:rPr>
        <w:t>set off a domino effect</w:t>
      </w:r>
      <w:r w:rsidRPr="00100A2B">
        <w:rPr>
          <w:rStyle w:val="StyleUnderline"/>
        </w:rPr>
        <w:t xml:space="preserve"> </w:t>
      </w:r>
      <w:r w:rsidRPr="00467583">
        <w:rPr>
          <w:rStyle w:val="Emphasis"/>
        </w:rPr>
        <w:t>of increasingly more collisions</w:t>
      </w:r>
      <w:r w:rsidRPr="00100A2B">
        <w:rPr>
          <w:rStyle w:val="StyleUnderline"/>
        </w:rPr>
        <w:t xml:space="preserve">. </w:t>
      </w:r>
    </w:p>
    <w:p w14:paraId="3F81D73D" w14:textId="77777777" w:rsidR="00207EBB" w:rsidRPr="00100A2B" w:rsidRDefault="00207EBB" w:rsidP="00207EBB">
      <w:r w:rsidRPr="00100A2B">
        <w:t xml:space="preserve">For Kessler, this is a problem because it would "create small debris faster than it can be removed," Kessler said last year. And this cloud of junk could eventually make missions to space too dangerous. </w:t>
      </w:r>
    </w:p>
    <w:p w14:paraId="732B07C3" w14:textId="77777777" w:rsidR="00207EBB" w:rsidRPr="00100A2B" w:rsidRDefault="00207EBB" w:rsidP="00207EBB">
      <w:pPr>
        <w:rPr>
          <w:rStyle w:val="StyleUnderline"/>
        </w:rPr>
      </w:pPr>
      <w:r w:rsidRPr="00100A2B">
        <w:rPr>
          <w:rStyle w:val="StyleUnderline"/>
        </w:rPr>
        <w:t xml:space="preserve">For Adushkin, </w:t>
      </w:r>
      <w:r w:rsidRPr="00467583">
        <w:rPr>
          <w:rStyle w:val="Emphasis"/>
          <w:highlight w:val="green"/>
        </w:rPr>
        <w:t xml:space="preserve">this would exacerbate the issue of </w:t>
      </w:r>
      <w:r w:rsidRPr="00F9773E">
        <w:rPr>
          <w:rStyle w:val="Emphasis"/>
        </w:rPr>
        <w:t>identifying</w:t>
      </w:r>
      <w:r w:rsidRPr="00100A2B">
        <w:rPr>
          <w:rStyle w:val="StyleUnderline"/>
        </w:rPr>
        <w:t xml:space="preserve"> what, or </w:t>
      </w:r>
      <w:r w:rsidRPr="00054EA8">
        <w:rPr>
          <w:rStyle w:val="StyleUnderline"/>
          <w:highlight w:val="green"/>
        </w:rPr>
        <w:t>who</w:t>
      </w:r>
      <w:r w:rsidRPr="00100A2B">
        <w:rPr>
          <w:rStyle w:val="StyleUnderline"/>
        </w:rPr>
        <w:t xml:space="preserve">, </w:t>
      </w:r>
      <w:r w:rsidRPr="00054EA8">
        <w:rPr>
          <w:rStyle w:val="StyleUnderline"/>
          <w:highlight w:val="green"/>
        </w:rPr>
        <w:t xml:space="preserve">could be behind </w:t>
      </w:r>
      <w:r w:rsidRPr="00467583">
        <w:rPr>
          <w:rStyle w:val="Emphasis"/>
          <w:highlight w:val="green"/>
        </w:rPr>
        <w:t>broken satellites</w:t>
      </w:r>
      <w:r w:rsidRPr="00100A2B">
        <w:rPr>
          <w:rStyle w:val="StyleUnderline"/>
        </w:rPr>
        <w:t xml:space="preserve">. </w:t>
      </w:r>
    </w:p>
    <w:p w14:paraId="54D5C46A" w14:textId="77777777" w:rsidR="00207EBB" w:rsidRPr="00100A2B" w:rsidRDefault="00207EBB" w:rsidP="00207EBB">
      <w:r w:rsidRPr="00100A2B">
        <w:t xml:space="preserve">The future </w:t>
      </w:r>
    </w:p>
    <w:p w14:paraId="27DD0B06" w14:textId="77777777" w:rsidR="00207EBB" w:rsidRPr="00100A2B" w:rsidRDefault="00207EBB" w:rsidP="00207EBB">
      <w:pPr>
        <w:rPr>
          <w:rStyle w:val="StyleUnderline"/>
        </w:rPr>
      </w:pPr>
      <w:r w:rsidRPr="00100A2B">
        <w:rPr>
          <w:rStyle w:val="StyleUnderline"/>
        </w:rPr>
        <w:t>So far</w:t>
      </w:r>
      <w:r w:rsidRPr="00F9773E">
        <w:rPr>
          <w:rStyle w:val="StyleUnderline"/>
        </w:rPr>
        <w:t xml:space="preserve">, the </w:t>
      </w:r>
      <w:r w:rsidRPr="00F9773E">
        <w:rPr>
          <w:rStyle w:val="Emphasis"/>
        </w:rPr>
        <w:t>US and Russia</w:t>
      </w:r>
      <w:r w:rsidRPr="00F9773E">
        <w:rPr>
          <w:rStyle w:val="StyleUnderline"/>
        </w:rPr>
        <w:t xml:space="preserve">n Space Surveillance Systems have </w:t>
      </w:r>
      <w:r w:rsidRPr="00F9773E">
        <w:rPr>
          <w:rStyle w:val="Emphasis"/>
        </w:rPr>
        <w:t>catalogued 170,000 pieces of large space debris</w:t>
      </w:r>
      <w:r w:rsidRPr="00F9773E">
        <w:rPr>
          <w:rStyle w:val="StyleUnderline"/>
        </w:rPr>
        <w:t xml:space="preserve"> (between</w:t>
      </w:r>
      <w:r w:rsidRPr="00100A2B">
        <w:rPr>
          <w:rStyle w:val="StyleUnderline"/>
        </w:rPr>
        <w:t xml:space="preserve"> 4 and 8 inches wide) and are currently tracking them to prevent anymore dilemmas like the ones Adushkin and his colleagues cite in their paper. </w:t>
      </w:r>
    </w:p>
    <w:p w14:paraId="65FCA9F6" w14:textId="77777777" w:rsidR="00207EBB" w:rsidRPr="00100A2B" w:rsidRDefault="00207EBB" w:rsidP="00207EBB">
      <w:r w:rsidRPr="00100A2B">
        <w:t xml:space="preserve">But it's not just the large objects that concern Adushkin, who reported that even small objects (less than 1/3 of an inch) could damage satellites to the point they can't function properly. </w:t>
      </w:r>
    </w:p>
    <w:p w14:paraId="291138D5" w14:textId="77777777" w:rsidR="00207EBB" w:rsidRPr="00100A2B" w:rsidRDefault="00207EBB" w:rsidP="00207EBB">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14BDFD87" w14:textId="77777777" w:rsidR="00207EBB" w:rsidRPr="00100A2B" w:rsidRDefault="00207EBB" w:rsidP="00207EBB">
      <w:r w:rsidRPr="00100A2B">
        <w:t xml:space="preserve">1.5 times more fragments greater than 8 inches across </w:t>
      </w:r>
    </w:p>
    <w:p w14:paraId="57B3D5B8" w14:textId="77777777" w:rsidR="00207EBB" w:rsidRPr="00100A2B" w:rsidRDefault="00207EBB" w:rsidP="00207EBB">
      <w:r w:rsidRPr="00100A2B">
        <w:t xml:space="preserve">3.2 times more fragments between 4 and 8 inches across </w:t>
      </w:r>
    </w:p>
    <w:p w14:paraId="291ADE18" w14:textId="77777777" w:rsidR="00207EBB" w:rsidRPr="00100A2B" w:rsidRDefault="00207EBB" w:rsidP="00207EBB">
      <w:r w:rsidRPr="00100A2B">
        <w:t>13-20 times more smaller-sized fragments less than 4 inches across</w:t>
      </w:r>
    </w:p>
    <w:p w14:paraId="06C707ED" w14:textId="77777777" w:rsidR="00207EBB" w:rsidRPr="00100A2B" w:rsidRDefault="00207EBB" w:rsidP="00207EBB">
      <w:r w:rsidRPr="00100A2B">
        <w:rPr>
          <w:rStyle w:val="StyleUnderline"/>
        </w:rPr>
        <w:t xml:space="preserve">"The </w:t>
      </w:r>
      <w:r w:rsidRPr="00054EA8">
        <w:rPr>
          <w:rStyle w:val="StyleUnderline"/>
          <w:highlight w:val="green"/>
        </w:rPr>
        <w:t xml:space="preserve">number of </w:t>
      </w:r>
      <w:r w:rsidRPr="00054EA8">
        <w:rPr>
          <w:rStyle w:val="StyleUnderline"/>
        </w:rPr>
        <w:t>small-size</w:t>
      </w:r>
      <w:r w:rsidRPr="00100A2B">
        <w:rPr>
          <w:rStyle w:val="StyleUnderline"/>
        </w:rPr>
        <w:t xml:space="preserve">, </w:t>
      </w:r>
      <w:r w:rsidRPr="00467583">
        <w:rPr>
          <w:rStyle w:val="Emphasis"/>
          <w:highlight w:val="green"/>
        </w:rPr>
        <w:t>non-catalogued objects will grow exponentially</w:t>
      </w:r>
      <w:r w:rsidRPr="00467583">
        <w:rPr>
          <w:rStyle w:val="Emphasis"/>
        </w:rPr>
        <w:t xml:space="preserve"> in mutual collisions</w:t>
      </w:r>
      <w:r w:rsidRPr="00100A2B">
        <w:rPr>
          <w:rStyle w:val="StyleUnderline"/>
        </w:rPr>
        <w:t>,"</w:t>
      </w:r>
      <w:r w:rsidRPr="00100A2B">
        <w:t xml:space="preserve"> the researchers reported.</w:t>
      </w:r>
    </w:p>
    <w:p w14:paraId="1C87D455" w14:textId="77777777" w:rsidR="00207EBB" w:rsidRDefault="00207EBB" w:rsidP="00207EBB">
      <w:pPr>
        <w:pStyle w:val="Heading3"/>
      </w:pPr>
      <w:r>
        <w:lastRenderedPageBreak/>
        <w:t>Framework</w:t>
      </w:r>
    </w:p>
    <w:p w14:paraId="21E9946D" w14:textId="77777777" w:rsidR="00207EBB" w:rsidRDefault="00207EBB" w:rsidP="00207EBB">
      <w:pPr>
        <w:pStyle w:val="Heading4"/>
        <w:rPr>
          <w:rFonts w:cs="Calibri"/>
        </w:rPr>
      </w:pPr>
      <w:r>
        <w:rPr>
          <w:rFonts w:cs="Calibri"/>
        </w:rPr>
        <w:t>T</w:t>
      </w:r>
      <w:r w:rsidRPr="00A0610A">
        <w:rPr>
          <w:rFonts w:cs="Calibri"/>
        </w:rPr>
        <w:t xml:space="preserve">he standard is maximizing expected well-being. </w:t>
      </w:r>
    </w:p>
    <w:p w14:paraId="18EFE162" w14:textId="77777777" w:rsidR="00207EBB" w:rsidRPr="00A0610A" w:rsidRDefault="00207EBB" w:rsidP="00207EBB">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45A62087" w14:textId="77777777" w:rsidR="00207EBB" w:rsidRPr="00A0610A" w:rsidRDefault="00207EBB" w:rsidP="00207EBB">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113AB02A" w14:textId="77777777" w:rsidR="00207EBB" w:rsidRPr="00586B80" w:rsidRDefault="00207EBB" w:rsidP="00207EBB">
      <w:pPr>
        <w:pStyle w:val="Heading4"/>
      </w:pPr>
      <w:r>
        <w:t xml:space="preserve">3. Extinction outweighs -  </w:t>
      </w:r>
    </w:p>
    <w:p w14:paraId="1384FBED" w14:textId="77777777" w:rsidR="00207EBB" w:rsidRPr="00611230" w:rsidRDefault="00207EBB" w:rsidP="00207EBB">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6FC15D34" w14:textId="77777777" w:rsidR="00207EBB" w:rsidRDefault="00207EBB" w:rsidP="00207EBB">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6821973D" w14:textId="77777777" w:rsidR="00207EBB" w:rsidRPr="00FC2A89" w:rsidRDefault="00207EBB" w:rsidP="00207EBB">
      <w:pPr>
        <w:pStyle w:val="Heading4"/>
        <w:ind w:left="360"/>
      </w:pPr>
    </w:p>
    <w:p w14:paraId="6BB3E908" w14:textId="77777777" w:rsidR="00207EBB" w:rsidRPr="008228A6" w:rsidRDefault="00207EBB" w:rsidP="00207EBB"/>
    <w:p w14:paraId="1F9E38B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07EBB"/>
    <w:rsid w:val="000029E3"/>
    <w:rsid w:val="000029E8"/>
    <w:rsid w:val="00004225"/>
    <w:rsid w:val="000066CA"/>
    <w:rsid w:val="00007264"/>
    <w:rsid w:val="000076A9"/>
    <w:rsid w:val="00014FAD"/>
    <w:rsid w:val="00015D2A"/>
    <w:rsid w:val="0002490B"/>
    <w:rsid w:val="00026465"/>
    <w:rsid w:val="00030204"/>
    <w:rsid w:val="000312A0"/>
    <w:rsid w:val="000314EE"/>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BB"/>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6B6"/>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383"/>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E6E"/>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3DC"/>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4A1F"/>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A7457"/>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CF573"/>
  <w14:defaultImageDpi w14:val="300"/>
  <w15:docId w15:val="{851C54A0-EE37-274B-843D-AC01A0F3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07EBB"/>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07E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7E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7E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207EBB"/>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207EB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07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EBB"/>
  </w:style>
  <w:style w:type="character" w:customStyle="1" w:styleId="Heading1Char">
    <w:name w:val="Heading 1 Char"/>
    <w:aliases w:val="Pocket Char"/>
    <w:basedOn w:val="DefaultParagraphFont"/>
    <w:link w:val="Heading1"/>
    <w:uiPriority w:val="9"/>
    <w:rsid w:val="00207E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07E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07EB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207EB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07EBB"/>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207EBB"/>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207EBB"/>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07EB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207EBB"/>
    <w:rPr>
      <w:color w:val="auto"/>
      <w:u w:val="none"/>
    </w:rPr>
  </w:style>
  <w:style w:type="paragraph" w:styleId="DocumentMap">
    <w:name w:val="Document Map"/>
    <w:basedOn w:val="Normal"/>
    <w:link w:val="DocumentMapChar"/>
    <w:uiPriority w:val="99"/>
    <w:semiHidden/>
    <w:unhideWhenUsed/>
    <w:rsid w:val="00207E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7EBB"/>
    <w:rPr>
      <w:rFonts w:ascii="Lucida Grande" w:hAnsi="Lucida Grande" w:cs="Lucida Grande"/>
    </w:rPr>
  </w:style>
  <w:style w:type="character" w:customStyle="1" w:styleId="Heading5Char">
    <w:name w:val="Heading 5 Char"/>
    <w:basedOn w:val="DefaultParagraphFont"/>
    <w:link w:val="Heading5"/>
    <w:uiPriority w:val="9"/>
    <w:semiHidden/>
    <w:rsid w:val="00207EBB"/>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207EB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207EB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A7457"/>
    <w:rPr>
      <w:b/>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upenn.edu/live/files/7804-grego-space-and-crisis-stabilitypdf" TargetMode="External"/><Relationship Id="rId18" Type="http://schemas.openxmlformats.org/officeDocument/2006/relationships/hyperlink" Target="https://www.scientificamerican.com/podcast/episode/the-sneaky-danger-of-space-dus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aip.scitation.org/doi/full/10.1063/1.4980833"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www.science.org/doi/full/10.1126/science.abd340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apers.ssrn.com/abstract=3397559" TargetMode="External"/><Relationship Id="rId20" Type="http://schemas.openxmlformats.org/officeDocument/2006/relationships/hyperlink" Target="https://www.orbitaldebris.jsc.nasa.gov/faq.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businessinsider.com/russia-says-space-junk-could-spark-war-2016-1" TargetMode="External"/><Relationship Id="rId5" Type="http://schemas.openxmlformats.org/officeDocument/2006/relationships/numbering" Target="numbering.xml"/><Relationship Id="rId15" Type="http://schemas.openxmlformats.org/officeDocument/2006/relationships/hyperlink" Target="https://academic.oup.com/astrogeo/article/56/5/5.15/235650" TargetMode="External"/><Relationship Id="rId23" Type="http://schemas.openxmlformats.org/officeDocument/2006/relationships/hyperlink" Target="https://www.tandfonline.com/doi/full/10.1080/25751654.2021.1942681"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scientificamerican.com/article/orbital-debris-space-fence/"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fas.org/2017/01/turning-a-blind-eye-towards-armageddon-u-s-leaders-reject-nuclear-winter-studies/" TargetMode="External"/><Relationship Id="rId22" Type="http://schemas.openxmlformats.org/officeDocument/2006/relationships/hyperlink" Target="https://www.newscientist.com/article/mg22630235-100-dust-from-asteroid-mining-spells-danger-for-satelli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40</Pages>
  <Words>15639</Words>
  <Characters>89145</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9</cp:revision>
  <dcterms:created xsi:type="dcterms:W3CDTF">2022-01-16T16:17:00Z</dcterms:created>
  <dcterms:modified xsi:type="dcterms:W3CDTF">2022-01-16T17:56:00Z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