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50F5" w14:textId="77777777" w:rsidR="00665833" w:rsidRPr="00665833" w:rsidRDefault="00665833" w:rsidP="00665833"/>
    <w:p w14:paraId="7196878D" w14:textId="5971A77E" w:rsidR="00E42E4C" w:rsidRDefault="00AD735C" w:rsidP="00AD735C">
      <w:pPr>
        <w:pStyle w:val="Heading1"/>
      </w:pPr>
      <w:r>
        <w:lastRenderedPageBreak/>
        <w:t>1AC</w:t>
      </w:r>
    </w:p>
    <w:p w14:paraId="20DA8B21" w14:textId="1AAA9415" w:rsidR="00AD735C" w:rsidRDefault="00AD735C" w:rsidP="00AD735C">
      <w:pPr>
        <w:pStyle w:val="Heading3"/>
      </w:pPr>
      <w:r>
        <w:lastRenderedPageBreak/>
        <w:t>Plan</w:t>
      </w:r>
    </w:p>
    <w:p w14:paraId="16E45358" w14:textId="77777777" w:rsidR="00AD735C" w:rsidRPr="00355308" w:rsidRDefault="00AD735C" w:rsidP="00AD735C">
      <w:pPr>
        <w:pStyle w:val="Heading4"/>
        <w:rPr>
          <w:rFonts w:cs="Calibri"/>
        </w:rPr>
      </w:pPr>
      <w:r w:rsidRPr="00355308">
        <w:rPr>
          <w:rFonts w:cs="Calibri"/>
        </w:rPr>
        <w:t>Plan: The appropriation of outer space through asteroid mining by private entities should be banned.</w:t>
      </w:r>
    </w:p>
    <w:p w14:paraId="505E0DE4" w14:textId="77777777" w:rsidR="00AD735C" w:rsidRPr="00355308" w:rsidRDefault="00AD735C" w:rsidP="00AD735C"/>
    <w:p w14:paraId="4347C323" w14:textId="77777777" w:rsidR="00AD735C" w:rsidRPr="00355308" w:rsidRDefault="00AD735C" w:rsidP="00AD735C">
      <w:pPr>
        <w:pStyle w:val="Heading4"/>
        <w:rPr>
          <w:rFonts w:cs="Calibri"/>
        </w:rPr>
      </w:pPr>
      <w:r w:rsidRPr="00355308">
        <w:rPr>
          <w:rFonts w:cs="Calibri"/>
        </w:rPr>
        <w:t>We’ll defend normal means as the signatories of the OST adding an optional protocol under Article II.</w:t>
      </w:r>
    </w:p>
    <w:p w14:paraId="3315F15A" w14:textId="77777777" w:rsidR="00AD735C" w:rsidRPr="00355308" w:rsidRDefault="00AD735C" w:rsidP="00AD735C">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BD8E927" w14:textId="77777777" w:rsidR="00AD735C" w:rsidRPr="00355308" w:rsidRDefault="00AD735C" w:rsidP="00AD735C">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1CFFA832" w14:textId="7F1AEAAB" w:rsidR="00AD735C" w:rsidRDefault="00AD735C" w:rsidP="00AD735C">
      <w:pPr>
        <w:pStyle w:val="Heading3"/>
      </w:pPr>
      <w:r>
        <w:lastRenderedPageBreak/>
        <w:t>Advantage 1 – Space War</w:t>
      </w:r>
    </w:p>
    <w:p w14:paraId="00160231" w14:textId="77777777" w:rsidR="00AD735C" w:rsidRPr="00355308" w:rsidRDefault="00AD735C" w:rsidP="00AD735C">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75EBB29" w14:textId="77777777" w:rsidR="00AD735C" w:rsidRPr="00355308" w:rsidRDefault="00AD735C" w:rsidP="00AD735C">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383EF7ED" w14:textId="77777777" w:rsidR="00AD735C" w:rsidRPr="00355308" w:rsidRDefault="00AD735C" w:rsidP="00AD735C">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2BA1304" w14:textId="77777777" w:rsidR="00AD735C" w:rsidRPr="00355308" w:rsidRDefault="00AD735C" w:rsidP="00AD735C">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7786B14" w14:textId="77777777" w:rsidR="00AD735C" w:rsidRPr="00355308" w:rsidRDefault="00AD735C" w:rsidP="00AD735C">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1B0A3F4" w14:textId="77777777" w:rsidR="00AD735C" w:rsidRPr="00355308" w:rsidRDefault="00AD735C" w:rsidP="00AD735C">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08E7844" w14:textId="77777777" w:rsidR="00AD735C" w:rsidRPr="00355308" w:rsidRDefault="00AD735C" w:rsidP="00AD735C">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4A8C47D" w14:textId="77777777" w:rsidR="00AD735C" w:rsidRPr="00355308" w:rsidRDefault="00AD735C" w:rsidP="00AD735C">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7986BCA8" w14:textId="77777777" w:rsidR="00AD735C" w:rsidRPr="00355308" w:rsidRDefault="00AD735C" w:rsidP="00AD735C">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proofErr w:type="gramStart"/>
      <w:r w:rsidRPr="00355308">
        <w:rPr>
          <w:b/>
          <w:bCs/>
          <w:color w:val="000000" w:themeColor="text1"/>
          <w:sz w:val="16"/>
        </w:rPr>
        <w:t>.</w:t>
      </w:r>
      <w:r w:rsidRPr="00355308">
        <w:rPr>
          <w:color w:val="000000" w:themeColor="text1"/>
          <w:sz w:val="16"/>
        </w:rPr>
        <w:t>”[</w:t>
      </w:r>
      <w:proofErr w:type="gramEnd"/>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6EE3489A" w14:textId="77777777" w:rsidR="00AD735C" w:rsidRPr="00AD4C5F" w:rsidRDefault="00AD735C" w:rsidP="00AD735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20653CE6" w14:textId="77777777" w:rsidR="00AD735C" w:rsidRPr="00AD4C5F" w:rsidRDefault="00AD735C" w:rsidP="00AD735C">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6DE0E42" w14:textId="77777777" w:rsidR="00AD735C" w:rsidRPr="00AD4C5F" w:rsidRDefault="00AD735C" w:rsidP="00AD735C">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FD5D77C" w14:textId="77777777" w:rsidR="00AD735C" w:rsidRPr="00AD4C5F" w:rsidRDefault="00AD735C" w:rsidP="00AD735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79B8A442" w14:textId="77777777" w:rsidR="00AD735C" w:rsidRPr="00AD4C5F" w:rsidRDefault="00AD735C" w:rsidP="00AD735C">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B826DB1" w14:textId="77777777" w:rsidR="00AD735C" w:rsidRPr="00AD4C5F" w:rsidRDefault="00AD735C" w:rsidP="00AD735C">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5B6E091" w14:textId="77777777" w:rsidR="00AD735C" w:rsidRPr="00AD4C5F" w:rsidRDefault="00AD735C" w:rsidP="00AD735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3D1D62C" w14:textId="77777777" w:rsidR="00AD735C" w:rsidRPr="00AD4C5F" w:rsidRDefault="00AD735C" w:rsidP="00AD735C">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44121201" w14:textId="77777777" w:rsidR="00AD735C" w:rsidRPr="00AD4C5F" w:rsidRDefault="00AD735C" w:rsidP="00AD735C">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w:t>
      </w:r>
      <w:r w:rsidRPr="00AD4C5F">
        <w:rPr>
          <w:rFonts w:asciiTheme="majorHAnsi" w:hAnsiTheme="majorHAnsi" w:cstheme="majorHAnsi"/>
          <w:color w:val="000000" w:themeColor="text1"/>
          <w:sz w:val="16"/>
        </w:rPr>
        <w:lastRenderedPageBreak/>
        <w:t xml:space="preserve">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lastRenderedPageBreak/>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44976CD" w14:textId="77777777" w:rsidR="00AD735C" w:rsidRPr="00AD4C5F" w:rsidRDefault="00AD735C" w:rsidP="00AD735C">
      <w:pPr>
        <w:rPr>
          <w:rFonts w:asciiTheme="majorHAnsi" w:hAnsiTheme="majorHAnsi" w:cstheme="majorHAnsi"/>
          <w:color w:val="000000" w:themeColor="text1"/>
          <w:sz w:val="16"/>
        </w:rPr>
      </w:pPr>
    </w:p>
    <w:p w14:paraId="115F4010" w14:textId="77777777" w:rsidR="00AD735C" w:rsidRPr="00AD4C5F" w:rsidRDefault="00AD735C" w:rsidP="00AD735C">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E295206" w14:textId="77777777" w:rsidR="00AD735C" w:rsidRPr="00AD4C5F" w:rsidRDefault="00AD735C" w:rsidP="00AD735C">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23C6A19" w14:textId="4F7AC96A" w:rsidR="00AD735C" w:rsidRDefault="00AD735C" w:rsidP="00AD735C">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a </w:t>
      </w:r>
      <w:r w:rsidRPr="0098474F">
        <w:rPr>
          <w:rFonts w:asciiTheme="majorHAnsi" w:eastAsia="Calibri" w:hAnsiTheme="majorHAnsi" w:cstheme="majorHAnsi"/>
          <w:u w:val="single"/>
        </w:rPr>
        <w:lastRenderedPageBreak/>
        <w:t>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w:t>
      </w:r>
      <w:r w:rsidRPr="0098474F">
        <w:rPr>
          <w:rFonts w:asciiTheme="majorHAnsi" w:eastAsia="Calibri" w:hAnsiTheme="majorHAnsi" w:cstheme="majorHAnsi"/>
          <w:sz w:val="14"/>
        </w:rPr>
        <w:lastRenderedPageBreak/>
        <w:t xml:space="preserve">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D64A353" w14:textId="77777777" w:rsidR="00AD735C" w:rsidRPr="00355308" w:rsidRDefault="00AD735C" w:rsidP="00AD735C">
      <w:pPr>
        <w:pStyle w:val="Heading4"/>
        <w:rPr>
          <w:rFonts w:cs="Calibri"/>
          <w:color w:val="000000" w:themeColor="text1"/>
        </w:rPr>
      </w:pPr>
      <w:r w:rsidRPr="00355308">
        <w:rPr>
          <w:rFonts w:cs="Calibri"/>
          <w:color w:val="000000" w:themeColor="text1"/>
        </w:rPr>
        <w:t>Space mining can’t solve resource conflicts on Earth</w:t>
      </w:r>
    </w:p>
    <w:p w14:paraId="58DA7155" w14:textId="77777777" w:rsidR="00AD735C" w:rsidRPr="00355308" w:rsidRDefault="00AD735C" w:rsidP="00AD735C">
      <w:pPr>
        <w:rPr>
          <w:color w:val="000000" w:themeColor="text1"/>
          <w:sz w:val="16"/>
        </w:rPr>
      </w:pPr>
      <w:proofErr w:type="spellStart"/>
      <w:r w:rsidRPr="00355308">
        <w:rPr>
          <w:rStyle w:val="Heading5Char"/>
          <w:bCs/>
          <w:color w:val="000000" w:themeColor="text1"/>
        </w:rPr>
        <w:t>Riederer</w:t>
      </w:r>
      <w:proofErr w:type="spellEnd"/>
      <w:r w:rsidRPr="00355308">
        <w:rPr>
          <w:rStyle w:val="Heading5Char"/>
          <w:bCs/>
          <w:color w:val="000000" w:themeColor="text1"/>
        </w:rPr>
        <w:t xml:space="preserve"> 14</w:t>
      </w:r>
      <w:r w:rsidRPr="00355308">
        <w:rPr>
          <w:color w:val="000000" w:themeColor="text1"/>
          <w:sz w:val="16"/>
        </w:rPr>
        <w:t xml:space="preserve"> Rachel </w:t>
      </w:r>
      <w:proofErr w:type="spellStart"/>
      <w:r w:rsidRPr="00355308">
        <w:rPr>
          <w:color w:val="000000" w:themeColor="text1"/>
          <w:sz w:val="16"/>
        </w:rPr>
        <w:t>Riederer</w:t>
      </w:r>
      <w:proofErr w:type="spellEnd"/>
      <w:r w:rsidRPr="00355308">
        <w:rPr>
          <w:color w:val="000000" w:themeColor="text1"/>
          <w:sz w:val="16"/>
        </w:rPr>
        <w:t xml:space="preserve"> [Rachel </w:t>
      </w:r>
      <w:proofErr w:type="spellStart"/>
      <w:r w:rsidRPr="00355308">
        <w:rPr>
          <w:color w:val="000000" w:themeColor="text1"/>
          <w:sz w:val="16"/>
        </w:rPr>
        <w:t>Riederer</w:t>
      </w:r>
      <w:proofErr w:type="spellEnd"/>
      <w:r w:rsidRPr="00355308">
        <w:rPr>
          <w:color w:val="000000" w:themeColor="text1"/>
          <w:sz w:val="16"/>
        </w:rPr>
        <w:t xml:space="preserve"> is a science and culture writer based in Missouri.], 5-19-2014, "Silicon Valley Says Space Mining Is Awesome and Will Change Life on Earth. That’s Only Half Right.," New Republic, </w:t>
      </w:r>
      <w:hyperlink r:id="rId15" w:history="1">
        <w:r w:rsidRPr="00355308">
          <w:rPr>
            <w:color w:val="000000" w:themeColor="text1"/>
            <w:sz w:val="16"/>
          </w:rPr>
          <w:t>https://newrepublic.com/article/117815/space-mining-will-not-solve-earths-conflict-over-natural-resources</w:t>
        </w:r>
      </w:hyperlink>
      <w:r w:rsidRPr="00355308">
        <w:rPr>
          <w:color w:val="000000" w:themeColor="text1"/>
          <w:sz w:val="16"/>
        </w:rPr>
        <w:t xml:space="preserve"> DD AG</w:t>
      </w:r>
    </w:p>
    <w:p w14:paraId="4F3A9CF9" w14:textId="77777777" w:rsidR="00AD735C" w:rsidRPr="00355308" w:rsidRDefault="00AD735C" w:rsidP="00AD735C">
      <w:pPr>
        <w:rPr>
          <w:color w:val="000000" w:themeColor="text1"/>
          <w:sz w:val="16"/>
        </w:rPr>
      </w:pPr>
      <w:r w:rsidRPr="00355308">
        <w:rPr>
          <w:rStyle w:val="Style13ptBold"/>
          <w:color w:val="000000" w:themeColor="text1"/>
        </w:rPr>
        <w:t xml:space="preserve">It's become clear that </w:t>
      </w:r>
      <w:r w:rsidRPr="00355308">
        <w:rPr>
          <w:rStyle w:val="Style13ptBold"/>
          <w:color w:val="000000" w:themeColor="text1"/>
          <w:highlight w:val="green"/>
        </w:rPr>
        <w:t>there’s just not enough stuff on Earth to go around</w:t>
      </w:r>
      <w:r w:rsidRPr="00355308">
        <w:rPr>
          <w:color w:val="000000" w:themeColor="text1"/>
          <w:sz w:val="16"/>
          <w:u w:val="single"/>
        </w:rPr>
        <w:t>. We’re</w:t>
      </w:r>
      <w:r w:rsidRPr="00355308">
        <w:rPr>
          <w:b/>
          <w:bCs/>
          <w:color w:val="000000" w:themeColor="text1"/>
          <w:sz w:val="16"/>
          <w:u w:val="single"/>
        </w:rPr>
        <w:t xml:space="preserve"> constantly fighting over land and water, jockeying for access to our home planet’s diamonds or oil or sugarcane or schools of fish. </w:t>
      </w:r>
      <w:r w:rsidRPr="00355308">
        <w:rPr>
          <w:rStyle w:val="Heading5Char"/>
          <w:bCs/>
          <w:color w:val="000000" w:themeColor="text1"/>
        </w:rPr>
        <w:t xml:space="preserve">In the last few </w:t>
      </w:r>
      <w:proofErr w:type="gramStart"/>
      <w:r w:rsidRPr="00355308">
        <w:rPr>
          <w:rStyle w:val="Heading5Char"/>
          <w:bCs/>
          <w:color w:val="000000" w:themeColor="text1"/>
        </w:rPr>
        <w:t>years</w:t>
      </w:r>
      <w:proofErr w:type="gramEnd"/>
      <w:r w:rsidRPr="00355308">
        <w:rPr>
          <w:rStyle w:val="Heading5Char"/>
          <w:bCs/>
          <w:color w:val="000000" w:themeColor="text1"/>
        </w:rPr>
        <w:t xml:space="preserve"> </w:t>
      </w:r>
      <w:r w:rsidRPr="00355308">
        <w:rPr>
          <w:rStyle w:val="Heading5Char"/>
          <w:bCs/>
          <w:color w:val="000000" w:themeColor="text1"/>
          <w:highlight w:val="green"/>
        </w:rPr>
        <w:t>a chorus of voices has arisen to suggest that we could solve these</w:t>
      </w:r>
      <w:r w:rsidRPr="00355308">
        <w:rPr>
          <w:rStyle w:val="Heading5Char"/>
          <w:bCs/>
          <w:color w:val="000000" w:themeColor="text1"/>
        </w:rPr>
        <w:t xml:space="preserve"> petty human squabbles </w:t>
      </w:r>
      <w:r w:rsidRPr="00355308">
        <w:rPr>
          <w:rStyle w:val="Heading5Char"/>
          <w:bCs/>
          <w:color w:val="000000" w:themeColor="text1"/>
          <w:highlight w:val="green"/>
        </w:rPr>
        <w:t>by looking to space</w:t>
      </w:r>
      <w:r w:rsidRPr="00355308">
        <w:rPr>
          <w:rStyle w:val="Heading5Char"/>
          <w:bCs/>
          <w:color w:val="000000" w:themeColor="text1"/>
        </w:rPr>
        <w:t>.</w:t>
      </w:r>
      <w:r w:rsidRPr="00355308">
        <w:rPr>
          <w:color w:val="000000" w:themeColor="text1"/>
          <w:sz w:val="16"/>
        </w:rPr>
        <w:t xml:space="preserv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w:t>
      </w:r>
    </w:p>
    <w:p w14:paraId="16A4E728" w14:textId="77777777" w:rsidR="00AD735C" w:rsidRPr="00355308" w:rsidRDefault="00AD735C" w:rsidP="00AD735C">
      <w:pPr>
        <w:rPr>
          <w:color w:val="000000" w:themeColor="text1"/>
          <w:sz w:val="16"/>
        </w:rPr>
      </w:pPr>
      <w:r w:rsidRPr="00355308">
        <w:rPr>
          <w:color w:val="000000" w:themeColor="text1"/>
          <w:sz w:val="16"/>
        </w:rPr>
        <w:t>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“If you haul an asteroid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color w:val="000000" w:themeColor="text1"/>
          <w:sz w:val="16"/>
        </w:rPr>
        <w:t>—“</w:t>
      </w:r>
      <w:proofErr w:type="gramEnd"/>
      <w:r w:rsidRPr="00355308">
        <w:rPr>
          <w:color w:val="000000" w:themeColor="text1"/>
          <w:sz w:val="16"/>
        </w:rPr>
        <w:t xml:space="preserve">the scarcity that has led to human-to-human violence, there’s a chance it could all go away.” Tyson admitted that he was being “a little hopeful”—he has also noted that it is far more likely that any resources found in space will be put to use in space first, not hauled back to Earth (more on that later)—but his comment captures the aura of starry-eyed excitement that surrounds space mining ventures. 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w:t>
      </w:r>
    </w:p>
    <w:p w14:paraId="4F44B62F" w14:textId="77777777" w:rsidR="00AD735C" w:rsidRPr="00355308" w:rsidRDefault="00AD735C" w:rsidP="00AD735C">
      <w:pPr>
        <w:rPr>
          <w:color w:val="000000" w:themeColor="text1"/>
          <w:sz w:val="16"/>
        </w:rPr>
      </w:pPr>
      <w:r w:rsidRPr="00355308">
        <w:rPr>
          <w:color w:val="000000" w:themeColor="text1"/>
          <w:sz w:val="16"/>
        </w:rPr>
        <w:t xml:space="preserve">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p>
    <w:p w14:paraId="1A0DFBF3" w14:textId="77777777" w:rsidR="00AD735C" w:rsidRPr="00355308" w:rsidRDefault="00AD735C" w:rsidP="00AD735C">
      <w:pPr>
        <w:rPr>
          <w:rStyle w:val="Heading5Char"/>
          <w:b/>
          <w:bCs/>
          <w:color w:val="000000" w:themeColor="text1"/>
        </w:rPr>
      </w:pPr>
      <w:r w:rsidRPr="00355308">
        <w:rPr>
          <w:rStyle w:val="Heading5Char"/>
          <w:bCs/>
          <w:color w:val="000000" w:themeColor="text1"/>
        </w:rPr>
        <w:t>What’s misleading about these projects isn’t that</w:t>
      </w:r>
      <w:r w:rsidRPr="00355308">
        <w:rPr>
          <w:rStyle w:val="Heading5Char"/>
          <w:color w:val="000000" w:themeColor="text1"/>
        </w:rPr>
        <w:t xml:space="preserve"> </w:t>
      </w:r>
      <w:r w:rsidRPr="00355308">
        <w:rPr>
          <w:rStyle w:val="Heading5Char"/>
          <w:bCs/>
          <w:color w:val="000000" w:themeColor="text1"/>
          <w:highlight w:val="green"/>
        </w:rPr>
        <w:t>they’re subject to budget problems and delays</w:t>
      </w:r>
      <w:r w:rsidRPr="00355308">
        <w:rPr>
          <w:rStyle w:val="Heading5Char"/>
          <w:bCs/>
          <w:color w:val="000000" w:themeColor="text1"/>
        </w:rPr>
        <w:t xml:space="preserve">, but that </w:t>
      </w:r>
      <w:r w:rsidRPr="00355308">
        <w:rPr>
          <w:rStyle w:val="Heading5Char"/>
          <w:bCs/>
          <w:color w:val="000000" w:themeColor="text1"/>
          <w:highlight w:val="green"/>
        </w:rPr>
        <w:t>they come couched in overblown rhetoric</w:t>
      </w:r>
      <w:r w:rsidRPr="00355308">
        <w:rPr>
          <w:b/>
          <w:bCs/>
          <w:color w:val="000000" w:themeColor="text1"/>
          <w:sz w:val="16"/>
          <w:u w:val="single"/>
        </w:rPr>
        <w:t xml:space="preserve"> </w:t>
      </w:r>
      <w:r w:rsidRPr="00355308">
        <w:rPr>
          <w:color w:val="000000" w:themeColor="text1"/>
          <w:sz w:val="16"/>
        </w:rPr>
        <w:t>about their potential to radically alter human life, to do away with the notion of scarcity and deliver us to a future of plenty and peace</w:t>
      </w:r>
      <w:r w:rsidRPr="00355308">
        <w:rPr>
          <w:rStyle w:val="Heading5Char"/>
          <w:bCs/>
          <w:color w:val="000000" w:themeColor="text1"/>
          <w:highlight w:val="green"/>
        </w:rPr>
        <w:t>. It’s a pattern that has become familiar</w:t>
      </w:r>
      <w:r w:rsidRPr="00355308">
        <w:rPr>
          <w:rStyle w:val="Heading5Char"/>
          <w:bCs/>
          <w:color w:val="000000" w:themeColor="text1"/>
        </w:rPr>
        <w:t xml:space="preserve"> in Silicon Valley: </w:t>
      </w:r>
      <w:r w:rsidRPr="00355308">
        <w:rPr>
          <w:rStyle w:val="Heading5Char"/>
          <w:bCs/>
          <w:color w:val="000000" w:themeColor="text1"/>
          <w:highlight w:val="green"/>
        </w:rPr>
        <w:t>develop a plan for a business that will</w:t>
      </w:r>
      <w:r w:rsidRPr="00355308">
        <w:rPr>
          <w:rStyle w:val="Heading5Char"/>
          <w:bCs/>
          <w:color w:val="000000" w:themeColor="text1"/>
        </w:rPr>
        <w:t xml:space="preserve"> do something cool and </w:t>
      </w:r>
      <w:r w:rsidRPr="00355308">
        <w:rPr>
          <w:rStyle w:val="Heading5Char"/>
          <w:bCs/>
          <w:color w:val="000000" w:themeColor="text1"/>
          <w:highlight w:val="green"/>
        </w:rPr>
        <w:t>make a lot of money, but describe it instead as something that will change the world</w:t>
      </w:r>
      <w:r w:rsidRPr="00355308">
        <w:rPr>
          <w:rStyle w:val="Heading5Char"/>
          <w:bCs/>
          <w:color w:val="000000" w:themeColor="text1"/>
        </w:rPr>
        <w:t>.</w:t>
      </w:r>
      <w:r w:rsidRPr="00355308">
        <w:rPr>
          <w:rStyle w:val="Heading5Char"/>
          <w:color w:val="000000" w:themeColor="text1"/>
        </w:rPr>
        <w:t xml:space="preserve">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w:t>
      </w:r>
      <w:r w:rsidRPr="00355308">
        <w:rPr>
          <w:color w:val="000000" w:themeColor="text1"/>
          <w:sz w:val="16"/>
        </w:rPr>
        <w:lastRenderedPageBreak/>
        <w:t>items more affordable—luxury jewelry, of course, but also catalytic converters for cars and hard disks for laptops and DVRs—</w:t>
      </w:r>
      <w:r w:rsidRPr="00355308">
        <w:rPr>
          <w:b/>
          <w:bCs/>
          <w:color w:val="000000" w:themeColor="text1"/>
          <w:sz w:val="16"/>
          <w:u w:val="single"/>
        </w:rPr>
        <w:t xml:space="preserve">but </w:t>
      </w:r>
      <w:r w:rsidRPr="00355308">
        <w:rPr>
          <w:rStyle w:val="Heading5Char"/>
          <w:bCs/>
          <w:color w:val="000000" w:themeColor="text1"/>
          <w:highlight w:val="green"/>
        </w:rPr>
        <w:t>it would primarily make</w:t>
      </w:r>
      <w:r w:rsidRPr="00355308">
        <w:rPr>
          <w:rStyle w:val="Heading5Char"/>
          <w:bCs/>
          <w:color w:val="000000" w:themeColor="text1"/>
        </w:rPr>
        <w:t xml:space="preserve"> the </w:t>
      </w:r>
      <w:r w:rsidRPr="00355308">
        <w:rPr>
          <w:rStyle w:val="Heading5Char"/>
          <w:bCs/>
          <w:color w:val="000000" w:themeColor="text1"/>
          <w:highlight w:val="green"/>
        </w:rPr>
        <w:t>investors</w:t>
      </w:r>
      <w:r w:rsidRPr="00355308">
        <w:rPr>
          <w:rStyle w:val="Heading5Char"/>
          <w:bCs/>
          <w:color w:val="000000" w:themeColor="text1"/>
        </w:rPr>
        <w:t xml:space="preserve"> of Planetary Resources extremely </w:t>
      </w:r>
      <w:r w:rsidRPr="00355308">
        <w:rPr>
          <w:rStyle w:val="Heading5Char"/>
          <w:bCs/>
          <w:color w:val="000000" w:themeColor="text1"/>
          <w:highlight w:val="green"/>
        </w:rPr>
        <w:t>rich</w:t>
      </w:r>
      <w:r w:rsidRPr="00355308">
        <w:rPr>
          <w:rStyle w:val="Heading5Char"/>
          <w:bCs/>
          <w:color w:val="000000" w:themeColor="text1"/>
        </w:rPr>
        <w:t>.</w:t>
      </w:r>
    </w:p>
    <w:p w14:paraId="258748B5" w14:textId="77777777" w:rsidR="00AD735C" w:rsidRPr="00355308" w:rsidRDefault="00AD735C" w:rsidP="00AD735C">
      <w:pPr>
        <w:rPr>
          <w:color w:val="000000" w:themeColor="text1"/>
          <w:sz w:val="16"/>
        </w:rPr>
      </w:pPr>
      <w:r w:rsidRPr="00355308">
        <w:rPr>
          <w:color w:val="000000" w:themeColor="text1"/>
          <w:sz w:val="16"/>
        </w:rPr>
        <w:t xml:space="preserve">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w:t>
      </w:r>
    </w:p>
    <w:p w14:paraId="51FD20C5" w14:textId="77777777" w:rsidR="00AD735C" w:rsidRPr="00355308" w:rsidRDefault="00AD735C" w:rsidP="00AD735C">
      <w:pPr>
        <w:rPr>
          <w:color w:val="000000" w:themeColor="text1"/>
          <w:sz w:val="16"/>
        </w:rPr>
      </w:pPr>
      <w:r w:rsidRPr="00355308">
        <w:rPr>
          <w:color w:val="000000" w:themeColor="text1"/>
          <w:sz w:val="16"/>
        </w:rPr>
        <w:t xml:space="preserve">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w:t>
      </w:r>
    </w:p>
    <w:p w14:paraId="76DEF74F" w14:textId="77777777" w:rsidR="00AD735C" w:rsidRPr="00355308" w:rsidRDefault="00AD735C" w:rsidP="00AD735C">
      <w:pPr>
        <w:rPr>
          <w:color w:val="000000" w:themeColor="text1"/>
          <w:sz w:val="16"/>
        </w:rPr>
      </w:pPr>
      <w:r w:rsidRPr="00355308">
        <w:rPr>
          <w:color w:val="000000" w:themeColor="text1"/>
          <w:sz w:val="16"/>
        </w:rPr>
        <w:t xml:space="preserve">The </w:t>
      </w:r>
      <w:r w:rsidRPr="00355308">
        <w:rPr>
          <w:rStyle w:val="Style13ptBold"/>
          <w:color w:val="000000" w:themeColor="text1"/>
        </w:rPr>
        <w:t>“</w:t>
      </w:r>
      <w:r w:rsidRPr="00355308">
        <w:rPr>
          <w:rStyle w:val="Style13ptBold"/>
          <w:color w:val="000000" w:themeColor="text1"/>
          <w:highlight w:val="green"/>
        </w:rPr>
        <w:t>getting there</w:t>
      </w:r>
      <w:r w:rsidRPr="00355308">
        <w:rPr>
          <w:rStyle w:val="Style13ptBold"/>
          <w:color w:val="000000" w:themeColor="text1"/>
        </w:rPr>
        <w:t xml:space="preserve"> first” </w:t>
      </w:r>
      <w:r w:rsidRPr="00355308">
        <w:rPr>
          <w:rStyle w:val="Style13ptBold"/>
          <w:color w:val="000000" w:themeColor="text1"/>
          <w:highlight w:val="green"/>
        </w:rPr>
        <w:t>will not be simple, or cheap</w:t>
      </w:r>
      <w:r w:rsidRPr="00355308">
        <w:rPr>
          <w:rStyle w:val="Style13ptBold"/>
          <w:color w:val="000000" w:themeColor="text1"/>
        </w:rPr>
        <w:t xml:space="preserve">. Most of the </w:t>
      </w:r>
      <w:r w:rsidRPr="00355308">
        <w:rPr>
          <w:rStyle w:val="Style13ptBold"/>
          <w:color w:val="000000" w:themeColor="text1"/>
          <w:highlight w:val="green"/>
        </w:rPr>
        <w:t>asteroids in the solar system are in the asteroid belt between Mars and Jupiter</w:t>
      </w:r>
      <w:r w:rsidRPr="00355308">
        <w:rPr>
          <w:rStyle w:val="Style13ptBold"/>
          <w:color w:val="000000" w:themeColor="text1"/>
        </w:rPr>
        <w:t>. But the orbit paths of some near-Earth asteroids, or NEAs, bring them relatively close to our planet—that is, within around 30 million miles.</w:t>
      </w:r>
      <w:r w:rsidRPr="00355308">
        <w:rPr>
          <w:color w:val="000000" w:themeColor="text1"/>
          <w:sz w:val="16"/>
          <w:u w:val="single"/>
        </w:rPr>
        <w:t xml:space="preserve"> </w:t>
      </w:r>
      <w:r w:rsidRPr="00355308">
        <w:rPr>
          <w:color w:val="000000" w:themeColor="text1"/>
          <w:sz w:val="16"/>
        </w:rPr>
        <w:t xml:space="preserve">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w:t>
      </w:r>
    </w:p>
    <w:p w14:paraId="62C2986B" w14:textId="77777777" w:rsidR="00AD735C" w:rsidRPr="00355308" w:rsidRDefault="00AD735C" w:rsidP="00AD735C">
      <w:pPr>
        <w:rPr>
          <w:rStyle w:val="Heading5Char"/>
          <w:color w:val="000000" w:themeColor="text1"/>
        </w:rPr>
      </w:pPr>
      <w:r w:rsidRPr="00355308">
        <w:rPr>
          <w:color w:val="000000" w:themeColor="text1"/>
          <w:sz w:val="16"/>
        </w:rPr>
        <w:t>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OSIRIS-Rex is scheduled to launch in 2016, reach the asteroid in 2018, reconnoiter it for over a year, and then bring back samples for scientific study. The amount of asteroid that NASA plans to collect after all this time and trouble? Two ounces</w:t>
      </w:r>
      <w:r w:rsidRPr="00355308">
        <w:rPr>
          <w:color w:val="000000" w:themeColor="text1"/>
          <w:sz w:val="16"/>
          <w:highlight w:val="green"/>
          <w:u w:val="single"/>
        </w:rPr>
        <w:t xml:space="preserve">. </w:t>
      </w:r>
      <w:r w:rsidRPr="00355308">
        <w:rPr>
          <w:rStyle w:val="Style13ptBold"/>
          <w:color w:val="000000" w:themeColor="text1"/>
          <w:highlight w:val="green"/>
        </w:rPr>
        <w:t>A</w:t>
      </w:r>
      <w:r w:rsidRPr="00355308">
        <w:rPr>
          <w:rStyle w:val="Style13ptBold"/>
          <w:color w:val="000000" w:themeColor="text1"/>
        </w:rPr>
        <w:t xml:space="preserve"> major </w:t>
      </w:r>
      <w:r w:rsidRPr="00355308">
        <w:rPr>
          <w:rStyle w:val="Style13ptBold"/>
          <w:color w:val="000000" w:themeColor="text1"/>
          <w:highlight w:val="green"/>
        </w:rPr>
        <w:t>premise of private space mining</w:t>
      </w:r>
      <w:r w:rsidRPr="00355308">
        <w:rPr>
          <w:rStyle w:val="Style13ptBold"/>
          <w:color w:val="000000" w:themeColor="text1"/>
        </w:rPr>
        <w:t xml:space="preserve"> companies </w:t>
      </w:r>
      <w:r w:rsidRPr="00355308">
        <w:rPr>
          <w:rStyle w:val="Style13ptBold"/>
          <w:color w:val="000000" w:themeColor="text1"/>
          <w:highlight w:val="green"/>
        </w:rPr>
        <w:t>is that they will</w:t>
      </w:r>
      <w:r w:rsidRPr="00355308">
        <w:rPr>
          <w:rStyle w:val="Style13ptBold"/>
          <w:color w:val="000000" w:themeColor="text1"/>
        </w:rPr>
        <w:t xml:space="preserve"> be able to </w:t>
      </w:r>
      <w:r w:rsidRPr="00355308">
        <w:rPr>
          <w:rStyle w:val="Style13ptBold"/>
          <w:color w:val="000000" w:themeColor="text1"/>
          <w:highlight w:val="green"/>
        </w:rPr>
        <w:t>work</w:t>
      </w:r>
      <w:r w:rsidRPr="00355308">
        <w:rPr>
          <w:rStyle w:val="Style13ptBold"/>
          <w:color w:val="000000" w:themeColor="text1"/>
        </w:rPr>
        <w:t xml:space="preserve"> far </w:t>
      </w:r>
      <w:r w:rsidRPr="00355308">
        <w:rPr>
          <w:rStyle w:val="Style13ptBold"/>
          <w:color w:val="000000" w:themeColor="text1"/>
          <w:highlight w:val="green"/>
        </w:rPr>
        <w:t>faster</w:t>
      </w:r>
      <w:r w:rsidRPr="00355308">
        <w:rPr>
          <w:rStyle w:val="Style13ptBold"/>
          <w:color w:val="000000" w:themeColor="text1"/>
        </w:rPr>
        <w:t xml:space="preserve"> and more economically than NASA, and will be willing to take on levels of risk beyond that of a government operation, </w:t>
      </w:r>
      <w:r w:rsidRPr="00355308">
        <w:rPr>
          <w:rStyle w:val="Style13ptBold"/>
          <w:color w:val="000000" w:themeColor="text1"/>
          <w:highlight w:val="green"/>
        </w:rPr>
        <w:t>but</w:t>
      </w:r>
      <w:r w:rsidRPr="00355308">
        <w:rPr>
          <w:rStyle w:val="Style13ptBold"/>
          <w:color w:val="000000" w:themeColor="text1"/>
        </w:rPr>
        <w:t xml:space="preserve"> the scale and timeline </w:t>
      </w:r>
      <w:r w:rsidRPr="00355308">
        <w:rPr>
          <w:rStyle w:val="Style13ptBold"/>
          <w:color w:val="000000" w:themeColor="text1"/>
          <w:highlight w:val="green"/>
        </w:rPr>
        <w:t>of OSIRIS-</w:t>
      </w:r>
      <w:proofErr w:type="spellStart"/>
      <w:r w:rsidRPr="00355308">
        <w:rPr>
          <w:rStyle w:val="Style13ptBold"/>
          <w:color w:val="000000" w:themeColor="text1"/>
          <w:highlight w:val="green"/>
        </w:rPr>
        <w:t>REx</w:t>
      </w:r>
      <w:proofErr w:type="spellEnd"/>
      <w:r w:rsidRPr="00355308">
        <w:rPr>
          <w:rStyle w:val="Style13ptBold"/>
          <w:color w:val="000000" w:themeColor="text1"/>
          <w:highlight w:val="green"/>
        </w:rPr>
        <w:t xml:space="preserve"> shows how complex these operations will be</w:t>
      </w:r>
      <w:r w:rsidRPr="00355308">
        <w:rPr>
          <w:rStyle w:val="Style13ptBold"/>
          <w:color w:val="000000" w:themeColor="text1"/>
        </w:rPr>
        <w:t>, even for the swiftest companies.</w:t>
      </w:r>
    </w:p>
    <w:p w14:paraId="5E5E317D" w14:textId="77777777" w:rsidR="00AD735C" w:rsidRPr="00355308" w:rsidRDefault="00AD735C" w:rsidP="00AD735C">
      <w:pPr>
        <w:rPr>
          <w:rStyle w:val="Style13ptBold"/>
          <w:color w:val="000000" w:themeColor="text1"/>
        </w:rPr>
      </w:pPr>
      <w:r w:rsidRPr="00355308">
        <w:rPr>
          <w:color w:val="000000" w:themeColor="text1"/>
          <w:sz w:val="16"/>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w:t>
      </w:r>
      <w:r w:rsidRPr="00355308">
        <w:rPr>
          <w:rStyle w:val="Style13ptBold"/>
          <w:color w:val="000000" w:themeColor="text1"/>
        </w:rPr>
        <w:t xml:space="preserve">. This simply does not apply to space mining, an industry where—to an even greater degree than modern-day resource extraction businesses on Earth—the </w:t>
      </w:r>
      <w:r w:rsidRPr="00355308">
        <w:rPr>
          <w:rStyle w:val="Style13ptBold"/>
          <w:color w:val="000000" w:themeColor="text1"/>
          <w:highlight w:val="green"/>
        </w:rPr>
        <w:t>barriers to entry in</w:t>
      </w:r>
      <w:r w:rsidRPr="00355308">
        <w:rPr>
          <w:rStyle w:val="Style13ptBold"/>
          <w:color w:val="000000" w:themeColor="text1"/>
        </w:rPr>
        <w:t xml:space="preserve"> terms of both technology and capital </w:t>
      </w:r>
      <w:r w:rsidRPr="00355308">
        <w:rPr>
          <w:rStyle w:val="Style13ptBold"/>
          <w:color w:val="000000" w:themeColor="text1"/>
          <w:highlight w:val="green"/>
        </w:rPr>
        <w:t>are so immense that it is only open to entrepreneurs who are already billionaires.</w:t>
      </w:r>
      <w:r w:rsidRPr="00355308">
        <w:rPr>
          <w:rStyle w:val="Style13ptBold"/>
          <w:color w:val="000000" w:themeColor="text1"/>
        </w:rPr>
        <w:t xml:space="preserve"> </w:t>
      </w:r>
    </w:p>
    <w:p w14:paraId="348DC252" w14:textId="77777777" w:rsidR="00AD735C" w:rsidRPr="0098474F" w:rsidRDefault="00AD735C" w:rsidP="00AD735C">
      <w:pPr>
        <w:rPr>
          <w:rFonts w:asciiTheme="majorHAnsi" w:eastAsia="Calibri" w:hAnsiTheme="majorHAnsi" w:cstheme="majorHAnsi"/>
          <w:sz w:val="14"/>
        </w:rPr>
      </w:pPr>
    </w:p>
    <w:p w14:paraId="46A99C7B" w14:textId="6B1782C2" w:rsidR="00AD735C" w:rsidRDefault="00AD735C" w:rsidP="00AD735C">
      <w:pPr>
        <w:pStyle w:val="Heading3"/>
      </w:pPr>
      <w:r>
        <w:lastRenderedPageBreak/>
        <w:t>Advantage 2 – Collisions</w:t>
      </w:r>
    </w:p>
    <w:p w14:paraId="32EBC0F6" w14:textId="77777777" w:rsidR="00AD735C" w:rsidRPr="00355308" w:rsidRDefault="00AD735C" w:rsidP="00AD735C">
      <w:pPr>
        <w:pStyle w:val="Heading4"/>
        <w:rPr>
          <w:rFonts w:cs="Calibri"/>
          <w:color w:val="000000" w:themeColor="text1"/>
        </w:rPr>
      </w:pPr>
      <w:r w:rsidRPr="00355308">
        <w:rPr>
          <w:rFonts w:cs="Calibri"/>
          <w:color w:val="000000" w:themeColor="text1"/>
        </w:rPr>
        <w:t>Unregulated mining is existential and causes collisions – multiple scenarios</w:t>
      </w:r>
    </w:p>
    <w:p w14:paraId="1956688F" w14:textId="1BCB2596" w:rsidR="00AD735C" w:rsidRPr="00355308" w:rsidRDefault="00AD735C" w:rsidP="00AD735C">
      <w:pPr>
        <w:pStyle w:val="Heading4"/>
        <w:rPr>
          <w:rFonts w:cs="Calibri"/>
        </w:rPr>
      </w:pPr>
      <w:r w:rsidRPr="00355308">
        <w:rPr>
          <w:rFonts w:cs="Calibri"/>
        </w:rPr>
        <w:t>Scenario 1 is deflection</w:t>
      </w:r>
    </w:p>
    <w:p w14:paraId="22F60736" w14:textId="77777777" w:rsidR="00AD735C" w:rsidRPr="00355308" w:rsidRDefault="00AD735C" w:rsidP="00AD735C">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537F68DD" w14:textId="77777777" w:rsidR="00AD735C" w:rsidRPr="00355308" w:rsidRDefault="00AD735C" w:rsidP="00AD735C">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59E6B7FE" w14:textId="77777777" w:rsidR="00AD735C" w:rsidRPr="00355308" w:rsidRDefault="00AD735C" w:rsidP="00AD735C">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 xml:space="preserve">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032D7B5F" w14:textId="77777777" w:rsidR="00AD735C" w:rsidRPr="00355308" w:rsidRDefault="00AD735C" w:rsidP="00AD735C">
      <w:pPr>
        <w:pStyle w:val="Heading4"/>
        <w:rPr>
          <w:rFonts w:cs="Calibri"/>
          <w:color w:val="000000" w:themeColor="text1"/>
        </w:rPr>
      </w:pPr>
      <w:r w:rsidRPr="00355308">
        <w:rPr>
          <w:rFonts w:cs="Calibri"/>
          <w:color w:val="000000" w:themeColor="text1"/>
        </w:rPr>
        <w:t>Major collisions cause extinction</w:t>
      </w:r>
    </w:p>
    <w:p w14:paraId="02E294CD" w14:textId="77777777" w:rsidR="00AD735C" w:rsidRPr="00355308" w:rsidRDefault="00AD735C" w:rsidP="00AD735C">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4973332C" w14:textId="77777777" w:rsidR="00AD735C" w:rsidRPr="00355308" w:rsidRDefault="00AD735C" w:rsidP="00AD735C">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637F0062" w14:textId="77777777" w:rsidR="00AD735C" w:rsidRPr="00355308" w:rsidRDefault="00AD735C" w:rsidP="00AD735C">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1A3EAD42" w14:textId="77777777" w:rsidR="00AD735C" w:rsidRPr="00355308" w:rsidRDefault="00AD735C" w:rsidP="00AD735C">
      <w:pPr>
        <w:pStyle w:val="Heading4"/>
        <w:rPr>
          <w:rFonts w:cs="Calibri"/>
        </w:rPr>
      </w:pPr>
      <w:r w:rsidRPr="00355308">
        <w:rPr>
          <w:rFonts w:cs="Calibri"/>
        </w:rPr>
        <w:t>Scenario 2 is satellite collisions</w:t>
      </w:r>
    </w:p>
    <w:p w14:paraId="718987E7" w14:textId="77777777" w:rsidR="00AD735C" w:rsidRDefault="00AD735C" w:rsidP="00AD735C">
      <w:pPr>
        <w:pStyle w:val="Heading4"/>
      </w:pPr>
      <w:r>
        <w:t>Mining creates space debris</w:t>
      </w:r>
    </w:p>
    <w:p w14:paraId="442F9B55" w14:textId="77777777" w:rsidR="00AD735C" w:rsidRDefault="00AD735C" w:rsidP="00AD735C">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7166F3CD" w14:textId="77777777" w:rsidR="00AD735C" w:rsidRPr="00AD3BF1" w:rsidRDefault="00AD735C" w:rsidP="00AD735C">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5A3FD35" w14:textId="77777777" w:rsidR="00AD735C" w:rsidRDefault="00AD735C" w:rsidP="00AD735C">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F3585F0" w14:textId="77777777" w:rsidR="00AD735C" w:rsidRDefault="00AD735C" w:rsidP="00AD735C">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3601E0E" w14:textId="77777777" w:rsidR="00AD735C" w:rsidRDefault="00AD735C" w:rsidP="00AD735C"/>
    <w:p w14:paraId="296DDF12" w14:textId="77777777" w:rsidR="00AD735C" w:rsidRPr="00100A2B" w:rsidRDefault="00AD735C" w:rsidP="00AD735C">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7138329" w14:textId="77777777" w:rsidR="00AD735C" w:rsidRPr="00100A2B" w:rsidRDefault="00AD735C" w:rsidP="00AD735C">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9" w:history="1">
        <w:r w:rsidRPr="00EA3CBA">
          <w:rPr>
            <w:rStyle w:val="Hyperlink"/>
          </w:rPr>
          <w:t>https://www.scientificamerican.com/podcast/episode/the-sneaky-danger-of-space-dust/</w:t>
        </w:r>
      </w:hyperlink>
      <w:r>
        <w:t>]//DDPT</w:t>
      </w:r>
    </w:p>
    <w:p w14:paraId="429BC2FE" w14:textId="77777777" w:rsidR="00AD735C" w:rsidRPr="00100A2B" w:rsidRDefault="00AD735C" w:rsidP="00AD735C">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C9450EE" w14:textId="77777777" w:rsidR="00AD735C" w:rsidRPr="00100A2B" w:rsidRDefault="00AD735C" w:rsidP="00AD735C">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10F19F51" w14:textId="77777777" w:rsidR="00AD735C" w:rsidRPr="00100A2B" w:rsidRDefault="00AD735C" w:rsidP="00AD735C">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2079ACC9" w14:textId="77777777" w:rsidR="00AD735C" w:rsidRPr="00100A2B" w:rsidRDefault="00AD735C" w:rsidP="00AD735C">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76E663FF" w14:textId="77777777" w:rsidR="00AD735C" w:rsidRPr="00100A2B" w:rsidRDefault="00AD735C" w:rsidP="00AD735C">
      <w:r w:rsidRPr="00100A2B">
        <w:t>"We also think this phenomenon can be attributed to some of the failures and anomalies we see on orbit, that right now are basically tagged as 'unknown cause.'"</w:t>
      </w:r>
    </w:p>
    <w:p w14:paraId="7F972AB0" w14:textId="77777777" w:rsidR="00AD735C" w:rsidRPr="00100A2B" w:rsidRDefault="00AD735C" w:rsidP="00AD735C">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654DA848" w14:textId="77777777" w:rsidR="00AD735C" w:rsidRDefault="00AD735C" w:rsidP="00AD735C">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6F3DC638" w14:textId="77777777" w:rsidR="00AD735C" w:rsidRPr="00355308" w:rsidRDefault="00AD735C" w:rsidP="00AD735C"/>
    <w:p w14:paraId="2FEA3A0C" w14:textId="77777777" w:rsidR="00AD735C" w:rsidRPr="00355308" w:rsidRDefault="00AD735C" w:rsidP="00AD735C">
      <w:pPr>
        <w:pStyle w:val="Heading4"/>
        <w:rPr>
          <w:rFonts w:cs="Calibri"/>
        </w:rPr>
      </w:pPr>
      <w:r w:rsidRPr="00355308">
        <w:rPr>
          <w:rFonts w:cs="Calibri"/>
        </w:rPr>
        <w:t xml:space="preserve">An increase in space debris and dust from mining collides with key defense satellites </w:t>
      </w:r>
    </w:p>
    <w:p w14:paraId="47C1A0D2" w14:textId="77777777" w:rsidR="00AD735C" w:rsidRPr="00355308" w:rsidRDefault="00AD735C" w:rsidP="00AD735C">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6A43768C" w14:textId="77777777" w:rsidR="00AD735C" w:rsidRPr="00355308" w:rsidRDefault="00AD735C" w:rsidP="00AD735C">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3927C608" w14:textId="77777777" w:rsidR="00AD735C" w:rsidRPr="00355308" w:rsidRDefault="00AD735C" w:rsidP="00AD735C">
      <w:pPr>
        <w:rPr>
          <w:rStyle w:val="Emphasis"/>
        </w:rPr>
      </w:pPr>
      <w:r w:rsidRPr="00355308">
        <w:t xml:space="preserve">Asteroids are not only stepping stones for cosmic </w:t>
      </w:r>
      <w:proofErr w:type="spellStart"/>
      <w:r w:rsidRPr="00355308">
        <w:t>colonisation</w:t>
      </w:r>
      <w:proofErr w:type="spellEnd"/>
      <w:r w:rsidRPr="00355308">
        <w:t xml:space="preserve">, but may contain metals like gold, platinum, iron and titanium, plus life-sustaining hydrogen and </w:t>
      </w:r>
      <w:r w:rsidRPr="00355308">
        <w:lastRenderedPageBreak/>
        <w:t>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45E4ED55" w14:textId="77777777" w:rsidR="00AD735C" w:rsidRPr="00355308" w:rsidRDefault="00AD735C" w:rsidP="00AD735C">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A71BA34" w14:textId="77777777" w:rsidR="00AD735C" w:rsidRPr="00355308" w:rsidRDefault="00AD735C" w:rsidP="00AD735C">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8016568" w14:textId="77777777" w:rsidR="00AD735C" w:rsidRPr="00355308" w:rsidRDefault="00AD735C" w:rsidP="00AD735C">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89C452F" w14:textId="77777777" w:rsidR="00AD735C" w:rsidRDefault="00AD735C" w:rsidP="00AD735C">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E170666" w14:textId="77777777" w:rsidR="00AD735C" w:rsidRDefault="00AD735C" w:rsidP="00AD735C"/>
    <w:p w14:paraId="0CD42971" w14:textId="77777777" w:rsidR="00AD735C" w:rsidRPr="00355308" w:rsidRDefault="00AD735C" w:rsidP="00AD735C">
      <w:pPr>
        <w:rPr>
          <w:sz w:val="16"/>
        </w:rPr>
      </w:pPr>
    </w:p>
    <w:p w14:paraId="42467ACA" w14:textId="77777777" w:rsidR="00AD735C" w:rsidRPr="00355308" w:rsidRDefault="00AD735C" w:rsidP="00AD735C">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4E16DB4" w14:textId="77777777" w:rsidR="00AD735C" w:rsidRPr="00355308" w:rsidRDefault="00AD735C" w:rsidP="00AD735C">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4" w:history="1">
        <w:r w:rsidRPr="00355308">
          <w:rPr>
            <w:rStyle w:val="Hyperlink"/>
            <w:szCs w:val="26"/>
          </w:rPr>
          <w:t>https://www.tandfonline.com/doi/full/10.1080/25751654.2021.1942681</w:t>
        </w:r>
      </w:hyperlink>
      <w:r w:rsidRPr="00355308">
        <w:rPr>
          <w:szCs w:val="26"/>
        </w:rPr>
        <w:t>, VM</w:t>
      </w:r>
    </w:p>
    <w:p w14:paraId="773A4F74" w14:textId="77777777" w:rsidR="00AD735C" w:rsidRPr="00355308" w:rsidRDefault="00AD735C" w:rsidP="00AD735C">
      <w:pPr>
        <w:rPr>
          <w:sz w:val="16"/>
          <w:szCs w:val="16"/>
        </w:rPr>
      </w:pPr>
      <w:r w:rsidRPr="00355308">
        <w:rPr>
          <w:szCs w:val="26"/>
        </w:rPr>
        <w:lastRenderedPageBreak/>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130716C5" w14:textId="77777777" w:rsidR="00AD735C" w:rsidRPr="00100A2B" w:rsidRDefault="00AD735C" w:rsidP="00AD735C">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12014056" w14:textId="77777777" w:rsidR="00AD735C" w:rsidRPr="00100A2B" w:rsidRDefault="00AD735C" w:rsidP="00AD735C">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5"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550DE2A1" w14:textId="77777777" w:rsidR="00AD735C" w:rsidRPr="00100A2B" w:rsidRDefault="00AD735C" w:rsidP="00AD735C">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10BC2DF5" w14:textId="77777777" w:rsidR="00AD735C" w:rsidRPr="00100A2B" w:rsidRDefault="00AD735C" w:rsidP="00AD735C">
      <w:r w:rsidRPr="00100A2B">
        <w:lastRenderedPageBreak/>
        <w:t>Scientists estimate that anywhere from 500,000 to 600,000 pieces of human-made space debris between 0.4 and 4 inches in size are currently orbiting the Earth and traveling at speeds over 17,000 miles per hour.</w:t>
      </w:r>
    </w:p>
    <w:p w14:paraId="1E3BBFF6" w14:textId="77777777" w:rsidR="00AD735C" w:rsidRPr="00100A2B" w:rsidRDefault="00AD735C" w:rsidP="00AD735C">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w:t>
      </w:r>
      <w:r w:rsidRPr="00F9773E">
        <w:rPr>
          <w:rStyle w:val="StyleUnderline"/>
        </w:rPr>
        <w:t>between space-faring nations,"</w:t>
      </w:r>
      <w:r w:rsidRPr="00F9773E">
        <w:t xml:space="preserve"> Vi</w:t>
      </w:r>
      <w:r w:rsidRPr="00100A2B">
        <w:t xml:space="preserve">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753FFD6E" w14:textId="77777777" w:rsidR="00AD735C" w:rsidRPr="00100A2B" w:rsidRDefault="00AD735C" w:rsidP="00AD735C">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32EA6697" w14:textId="77777777" w:rsidR="00AD735C" w:rsidRPr="00100A2B" w:rsidRDefault="00AD735C" w:rsidP="00AD735C">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656E6B9F" w14:textId="77777777" w:rsidR="00AD735C" w:rsidRPr="00100A2B" w:rsidRDefault="00AD735C" w:rsidP="00AD735C">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w:t>
      </w:r>
      <w:r w:rsidRPr="00F9773E">
        <w:rPr>
          <w:rStyle w:val="StyleUnderline"/>
        </w:rPr>
        <w:t xml:space="preserve">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58239883" w14:textId="77777777" w:rsidR="00AD735C" w:rsidRPr="00100A2B" w:rsidRDefault="00AD735C" w:rsidP="00AD735C">
      <w:r w:rsidRPr="00100A2B">
        <w:t>A politically dangerous dilemma</w:t>
      </w:r>
    </w:p>
    <w:p w14:paraId="689ECD0D" w14:textId="77777777" w:rsidR="00AD735C" w:rsidRPr="00100A2B" w:rsidRDefault="00AD735C" w:rsidP="00AD735C">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2F2D6868" w14:textId="77777777" w:rsidR="00AD735C" w:rsidRPr="00100A2B" w:rsidRDefault="00AD735C" w:rsidP="00AD735C">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7C0B1AD8" w14:textId="77777777" w:rsidR="00AD735C" w:rsidRPr="00100A2B" w:rsidRDefault="00AD735C" w:rsidP="00AD735C">
      <w:r w:rsidRPr="00100A2B">
        <w:t>"</w:t>
      </w:r>
      <w:r w:rsidRPr="00100A2B">
        <w:rPr>
          <w:rStyle w:val="StyleUnderline"/>
        </w:rPr>
        <w:t>This is a politically dangerous dilemma</w:t>
      </w:r>
      <w:r w:rsidRPr="00100A2B">
        <w:t xml:space="preserve">," he added. </w:t>
      </w:r>
    </w:p>
    <w:p w14:paraId="5111D218" w14:textId="77777777" w:rsidR="00AD735C" w:rsidRPr="00100A2B" w:rsidRDefault="00AD735C" w:rsidP="00AD735C">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33B5C5DA" w14:textId="77777777" w:rsidR="00AD735C" w:rsidRPr="00100A2B" w:rsidRDefault="00AD735C" w:rsidP="00AD735C">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5F73FB95" w14:textId="77777777" w:rsidR="00AD735C" w:rsidRPr="00100A2B" w:rsidRDefault="00AD735C" w:rsidP="00AD735C">
      <w:pPr>
        <w:rPr>
          <w:rStyle w:val="StyleUnderline"/>
        </w:rPr>
      </w:pPr>
      <w:r w:rsidRPr="00054EA8">
        <w:rPr>
          <w:rStyle w:val="StyleUnderline"/>
          <w:highlight w:val="green"/>
        </w:rPr>
        <w:t>The Kessler Syndrome</w:t>
      </w:r>
    </w:p>
    <w:p w14:paraId="7F877697" w14:textId="77777777" w:rsidR="00AD735C" w:rsidRPr="00100A2B" w:rsidRDefault="00AD735C" w:rsidP="00AD735C">
      <w:r w:rsidRPr="00100A2B">
        <w:lastRenderedPageBreak/>
        <w:t xml:space="preserve">In 1978, American astrophysicist Donald Kessler predicted that the amount of space debris around Earth would begin to grow exponentially after the turn of the millennium. </w:t>
      </w:r>
    </w:p>
    <w:p w14:paraId="0ADD7B8A" w14:textId="77777777" w:rsidR="00AD735C" w:rsidRPr="00100A2B" w:rsidRDefault="00AD735C" w:rsidP="00AD735C">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 xml:space="preserve">when </w:t>
      </w:r>
      <w:r w:rsidRPr="00F9773E">
        <w:rPr>
          <w:rStyle w:val="StyleUnderline"/>
        </w:rPr>
        <w:t>meteors and other man-made space</w:t>
      </w:r>
      <w:r w:rsidRPr="00054EA8">
        <w:rPr>
          <w:rStyle w:val="StyleUnderline"/>
          <w:highlight w:val="green"/>
        </w:rPr>
        <w:t xml:space="preserv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6DD91A32" w14:textId="77777777" w:rsidR="00AD735C" w:rsidRPr="00100A2B" w:rsidRDefault="00AD735C" w:rsidP="00AD735C">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w:t>
      </w:r>
      <w:r w:rsidRPr="00F9773E">
        <w:rPr>
          <w:rStyle w:val="StyleUnderline"/>
        </w:rPr>
        <w:t xml:space="preserve">to </w:t>
      </w:r>
      <w:r w:rsidRPr="00F9773E">
        <w:rPr>
          <w:rStyle w:val="Emphasis"/>
        </w:rPr>
        <w:t>a critical point wherein</w:t>
      </w:r>
      <w:r w:rsidRPr="00F9773E">
        <w:rPr>
          <w:rStyle w:val="StyleUnderline"/>
        </w:rPr>
        <w:t xml:space="preserve"> the</w:t>
      </w:r>
      <w:r w:rsidRPr="00100A2B">
        <w:rPr>
          <w:rStyle w:val="StyleUnderline"/>
        </w:rPr>
        <w:t xml:space="preserv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3CCEF1CA" w14:textId="77777777" w:rsidR="00AD735C" w:rsidRPr="00100A2B" w:rsidRDefault="00AD735C" w:rsidP="00AD735C">
      <w:r w:rsidRPr="00100A2B">
        <w:t xml:space="preserve">For Kessler, this is a problem because it would "create small debris faster than it can be removed," Kessler said last year. And this cloud of junk could eventually make missions to space too dangerous. </w:t>
      </w:r>
    </w:p>
    <w:p w14:paraId="6A1EB583" w14:textId="77777777" w:rsidR="00AD735C" w:rsidRPr="00100A2B" w:rsidRDefault="00AD735C" w:rsidP="00AD735C">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 xml:space="preserve">this would exacerbate the issue of </w:t>
      </w:r>
      <w:r w:rsidRPr="00F9773E">
        <w:rPr>
          <w:rStyle w:val="Emphasis"/>
        </w:rPr>
        <w:t>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37264858" w14:textId="77777777" w:rsidR="00AD735C" w:rsidRPr="00100A2B" w:rsidRDefault="00AD735C" w:rsidP="00AD735C">
      <w:r w:rsidRPr="00100A2B">
        <w:t xml:space="preserve">The future </w:t>
      </w:r>
    </w:p>
    <w:p w14:paraId="52B22512" w14:textId="77777777" w:rsidR="00AD735C" w:rsidRPr="00100A2B" w:rsidRDefault="00AD735C" w:rsidP="00AD735C">
      <w:pPr>
        <w:rPr>
          <w:rStyle w:val="StyleUnderline"/>
        </w:rPr>
      </w:pPr>
      <w:r w:rsidRPr="00100A2B">
        <w:rPr>
          <w:rStyle w:val="StyleUnderline"/>
        </w:rPr>
        <w:t>So far</w:t>
      </w:r>
      <w:r w:rsidRPr="00F9773E">
        <w:rPr>
          <w:rStyle w:val="StyleUnderline"/>
        </w:rPr>
        <w:t xml:space="preserve">, the </w:t>
      </w:r>
      <w:r w:rsidRPr="00F9773E">
        <w:rPr>
          <w:rStyle w:val="Emphasis"/>
        </w:rPr>
        <w:t>US and Russia</w:t>
      </w:r>
      <w:r w:rsidRPr="00F9773E">
        <w:rPr>
          <w:rStyle w:val="StyleUnderline"/>
        </w:rPr>
        <w:t xml:space="preserve">n Space Surveillance Systems have </w:t>
      </w:r>
      <w:r w:rsidRPr="00F9773E">
        <w:rPr>
          <w:rStyle w:val="Emphasis"/>
        </w:rPr>
        <w:t>catalogued 170,000 pieces of large space debris</w:t>
      </w:r>
      <w:r w:rsidRPr="00F9773E">
        <w:rPr>
          <w:rStyle w:val="StyleUnderline"/>
        </w:rPr>
        <w:t xml:space="preserve"> (between</w:t>
      </w:r>
      <w:r w:rsidRPr="00100A2B">
        <w:rPr>
          <w:rStyle w:val="StyleUnderline"/>
        </w:rPr>
        <w:t xml:space="preserve">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1744F9DC" w14:textId="77777777" w:rsidR="00AD735C" w:rsidRPr="00100A2B" w:rsidRDefault="00AD735C" w:rsidP="00AD735C">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C3229FD" w14:textId="77777777" w:rsidR="00AD735C" w:rsidRPr="00100A2B" w:rsidRDefault="00AD735C" w:rsidP="00AD735C">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3B81AA2C" w14:textId="77777777" w:rsidR="00AD735C" w:rsidRPr="00100A2B" w:rsidRDefault="00AD735C" w:rsidP="00AD735C">
      <w:r w:rsidRPr="00100A2B">
        <w:t xml:space="preserve">1.5 times more fragments greater than 8 inches across </w:t>
      </w:r>
    </w:p>
    <w:p w14:paraId="786A3CF6" w14:textId="77777777" w:rsidR="00AD735C" w:rsidRPr="00100A2B" w:rsidRDefault="00AD735C" w:rsidP="00AD735C">
      <w:r w:rsidRPr="00100A2B">
        <w:t xml:space="preserve">3.2 times more fragments between 4 and 8 inches across </w:t>
      </w:r>
    </w:p>
    <w:p w14:paraId="1EB1A78C" w14:textId="77777777" w:rsidR="00AD735C" w:rsidRPr="00100A2B" w:rsidRDefault="00AD735C" w:rsidP="00AD735C">
      <w:r w:rsidRPr="00100A2B">
        <w:t xml:space="preserve">13-20 times </w:t>
      </w:r>
      <w:proofErr w:type="gramStart"/>
      <w:r w:rsidRPr="00100A2B">
        <w:t>more smaller</w:t>
      </w:r>
      <w:proofErr w:type="gramEnd"/>
      <w:r w:rsidRPr="00100A2B">
        <w:t>-sized fragments less than 4 inches across</w:t>
      </w:r>
    </w:p>
    <w:p w14:paraId="20757B34" w14:textId="77777777" w:rsidR="00AD735C" w:rsidRPr="00100A2B" w:rsidRDefault="00AD735C" w:rsidP="00AD735C">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4736FCF7" w14:textId="6AB97B52" w:rsidR="00AD735C" w:rsidRDefault="008228A6" w:rsidP="008228A6">
      <w:pPr>
        <w:pStyle w:val="Heading3"/>
      </w:pPr>
      <w:r>
        <w:lastRenderedPageBreak/>
        <w:t>Framework</w:t>
      </w:r>
    </w:p>
    <w:p w14:paraId="2FD4F18F" w14:textId="77777777" w:rsidR="008228A6" w:rsidRDefault="008228A6" w:rsidP="008228A6">
      <w:pPr>
        <w:pStyle w:val="Heading4"/>
        <w:rPr>
          <w:rFonts w:cs="Calibri"/>
        </w:rPr>
      </w:pPr>
      <w:r>
        <w:rPr>
          <w:rFonts w:cs="Calibri"/>
        </w:rPr>
        <w:t>T</w:t>
      </w:r>
      <w:r w:rsidRPr="00A0610A">
        <w:rPr>
          <w:rFonts w:cs="Calibri"/>
        </w:rPr>
        <w:t xml:space="preserve">he standard is maximizing expected well-being. </w:t>
      </w:r>
    </w:p>
    <w:p w14:paraId="1743B552" w14:textId="77777777" w:rsidR="008228A6" w:rsidRPr="00A0610A" w:rsidRDefault="008228A6" w:rsidP="008228A6">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B8FD160" w14:textId="77777777" w:rsidR="008228A6" w:rsidRPr="00A0610A" w:rsidRDefault="008228A6" w:rsidP="008228A6">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7C3BD917" w14:textId="77777777" w:rsidR="008228A6" w:rsidRPr="00586B80" w:rsidRDefault="008228A6" w:rsidP="008228A6">
      <w:pPr>
        <w:pStyle w:val="Heading4"/>
      </w:pPr>
      <w:r>
        <w:t xml:space="preserve">3. </w:t>
      </w:r>
      <w:r>
        <w:t xml:space="preserve">Extinction outweighs -  </w:t>
      </w:r>
    </w:p>
    <w:p w14:paraId="1F042F6F" w14:textId="77777777" w:rsidR="008228A6" w:rsidRPr="00611230" w:rsidRDefault="008228A6" w:rsidP="008228A6">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7E9C7456" w14:textId="77777777" w:rsidR="008228A6" w:rsidRDefault="008228A6" w:rsidP="008228A6">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327FE3A" w14:textId="77777777" w:rsidR="008228A6" w:rsidRPr="00FC2A89" w:rsidRDefault="008228A6" w:rsidP="008228A6">
      <w:pPr>
        <w:pStyle w:val="Heading4"/>
        <w:ind w:left="360"/>
      </w:pPr>
    </w:p>
    <w:p w14:paraId="68BCD8C5" w14:textId="4050E1FE" w:rsidR="008228A6" w:rsidRPr="008228A6" w:rsidRDefault="008228A6" w:rsidP="008228A6"/>
    <w:sectPr w:rsidR="008228A6" w:rsidRPr="008228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735C"/>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424A"/>
    <w:rsid w:val="006379E9"/>
    <w:rsid w:val="006438CB"/>
    <w:rsid w:val="006529B9"/>
    <w:rsid w:val="00654695"/>
    <w:rsid w:val="0065500A"/>
    <w:rsid w:val="00655217"/>
    <w:rsid w:val="0065727C"/>
    <w:rsid w:val="00665833"/>
    <w:rsid w:val="00674A78"/>
    <w:rsid w:val="00696A16"/>
    <w:rsid w:val="006A4840"/>
    <w:rsid w:val="006A52A0"/>
    <w:rsid w:val="006A7E1D"/>
    <w:rsid w:val="006C3A56"/>
    <w:rsid w:val="006D13F4"/>
    <w:rsid w:val="006D6AED"/>
    <w:rsid w:val="006E51C7"/>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8A6"/>
    <w:rsid w:val="00823AB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35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9773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315C9"/>
  <w14:defaultImageDpi w14:val="300"/>
  <w15:docId w15:val="{DBA93BD0-1047-D942-BC7F-07A50BD2E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735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D73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73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73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AD735C"/>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AD735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D73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35C"/>
  </w:style>
  <w:style w:type="character" w:customStyle="1" w:styleId="Heading1Char">
    <w:name w:val="Heading 1 Char"/>
    <w:aliases w:val="Pocket Char"/>
    <w:basedOn w:val="DefaultParagraphFont"/>
    <w:link w:val="Heading1"/>
    <w:uiPriority w:val="9"/>
    <w:rsid w:val="00AD73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73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735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AD73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D735C"/>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D735C"/>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AD735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D735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D735C"/>
    <w:rPr>
      <w:color w:val="auto"/>
      <w:u w:val="none"/>
    </w:rPr>
  </w:style>
  <w:style w:type="paragraph" w:styleId="DocumentMap">
    <w:name w:val="Document Map"/>
    <w:basedOn w:val="Normal"/>
    <w:link w:val="DocumentMapChar"/>
    <w:uiPriority w:val="99"/>
    <w:semiHidden/>
    <w:unhideWhenUsed/>
    <w:rsid w:val="00AD73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735C"/>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D73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AD735C"/>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AD735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ce.org/doi/full/10.1126/science.abd340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23"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aip.scitation.org/doi/full/10.1063/1.49808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34</Pages>
  <Words>17084</Words>
  <Characters>97385</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7</cp:revision>
  <dcterms:created xsi:type="dcterms:W3CDTF">2022-01-15T15:44:00Z</dcterms:created>
  <dcterms:modified xsi:type="dcterms:W3CDTF">2022-01-15T18:00:00Z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