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CD4D1" w14:textId="23D8AA4B" w:rsidR="00A329F7" w:rsidRPr="00A329F7" w:rsidRDefault="00A329F7" w:rsidP="00A329F7"/>
    <w:p w14:paraId="5F3F436C" w14:textId="08B0E97F" w:rsidR="00523644" w:rsidRDefault="00523644" w:rsidP="00523644">
      <w:pPr>
        <w:pStyle w:val="Heading1"/>
      </w:pPr>
      <w:r>
        <w:lastRenderedPageBreak/>
        <w:t>1ac</w:t>
      </w:r>
    </w:p>
    <w:p w14:paraId="06473CD2" w14:textId="12443F5B" w:rsidR="00F056A7" w:rsidRDefault="00F056A7" w:rsidP="00F056A7">
      <w:pPr>
        <w:pStyle w:val="Heading3"/>
      </w:pPr>
      <w:r>
        <w:lastRenderedPageBreak/>
        <w:t>Disease</w:t>
      </w:r>
    </w:p>
    <w:p w14:paraId="4B014E97" w14:textId="77777777" w:rsidR="00F056A7" w:rsidRPr="003507FE" w:rsidRDefault="00F056A7" w:rsidP="00F056A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0C30E11B" w14:textId="77777777" w:rsidR="00F056A7" w:rsidRPr="001C4475" w:rsidRDefault="00F056A7" w:rsidP="00F056A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4A389203"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74668AF"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32AFB7B"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02FE8BE8" w14:textId="77777777" w:rsidR="00F056A7" w:rsidRPr="003507FE" w:rsidRDefault="00F056A7" w:rsidP="00F056A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A49FE2C" w14:textId="77777777" w:rsidR="00F056A7" w:rsidRPr="003507FE" w:rsidRDefault="00F056A7" w:rsidP="00F056A7">
      <w:pPr>
        <w:rPr>
          <w:rFonts w:asciiTheme="minorHAnsi" w:hAnsiTheme="minorHAnsi" w:cstheme="minorHAnsi"/>
        </w:rPr>
      </w:pPr>
    </w:p>
    <w:p w14:paraId="03A8D55A" w14:textId="77777777" w:rsidR="00F056A7" w:rsidRPr="002019CB" w:rsidRDefault="00F056A7" w:rsidP="00F056A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0D8F5F" w14:textId="77777777" w:rsidR="00F056A7" w:rsidRPr="00CB50E3" w:rsidRDefault="00F056A7" w:rsidP="00F056A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464219C3" w14:textId="77777777" w:rsidR="00F056A7" w:rsidRPr="003B1AB3" w:rsidRDefault="00F056A7" w:rsidP="00F056A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0E31731" w14:textId="77777777" w:rsidR="00F056A7" w:rsidRPr="002019CB" w:rsidRDefault="00F056A7" w:rsidP="00F056A7">
      <w:pPr>
        <w:rPr>
          <w:rFonts w:asciiTheme="minorHAnsi" w:hAnsiTheme="minorHAnsi" w:cstheme="minorHAnsi"/>
        </w:rPr>
      </w:pPr>
    </w:p>
    <w:p w14:paraId="52FDAC55"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8C92AB1"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877C523" w14:textId="77777777" w:rsidR="00F056A7" w:rsidRPr="003507FE" w:rsidRDefault="00F056A7" w:rsidP="00F056A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5D2745A" w14:textId="77777777" w:rsidR="00F056A7" w:rsidRDefault="00F056A7" w:rsidP="00F056A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5C69A15" w14:textId="77777777" w:rsidR="00F056A7" w:rsidRPr="003507FE" w:rsidRDefault="00F056A7" w:rsidP="00F056A7">
      <w:pPr>
        <w:rPr>
          <w:rFonts w:asciiTheme="minorHAnsi" w:eastAsia="Times New Roman" w:hAnsiTheme="minorHAnsi" w:cstheme="minorHAnsi"/>
          <w:sz w:val="24"/>
        </w:rPr>
      </w:pPr>
    </w:p>
    <w:p w14:paraId="4F11D4FF" w14:textId="77777777" w:rsidR="00F056A7" w:rsidRPr="005B4F5A" w:rsidRDefault="00F056A7" w:rsidP="00F056A7">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A250B68" w14:textId="77777777" w:rsidR="00F056A7" w:rsidRPr="003507FE"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7A338DA3"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6CDA5F8"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3A64E965" w14:textId="77777777" w:rsidR="00F056A7"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C5A9A69" w14:textId="77777777" w:rsidR="00F056A7" w:rsidRDefault="00F056A7" w:rsidP="00F056A7">
      <w:pPr>
        <w:rPr>
          <w:rFonts w:asciiTheme="minorHAnsi" w:eastAsia="Times New Roman" w:hAnsiTheme="minorHAnsi" w:cstheme="minorHAnsi"/>
        </w:rPr>
      </w:pPr>
    </w:p>
    <w:p w14:paraId="4AE29C5D" w14:textId="77777777" w:rsidR="00F056A7" w:rsidRDefault="00F056A7" w:rsidP="00F056A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72957D0A" w14:textId="77777777" w:rsidR="00F056A7" w:rsidRPr="00490345" w:rsidRDefault="00F056A7" w:rsidP="00F056A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6BEADFFE" w14:textId="77777777" w:rsidR="00F056A7" w:rsidRPr="00490345" w:rsidRDefault="00F056A7" w:rsidP="00F056A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2C9FFAC0" w14:textId="77777777" w:rsidR="00F056A7" w:rsidRPr="00490345" w:rsidRDefault="00F056A7" w:rsidP="00F056A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0636BBF" w14:textId="77777777" w:rsidR="00F056A7" w:rsidRPr="00490345" w:rsidRDefault="00F056A7" w:rsidP="00F056A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129499D" w14:textId="77777777" w:rsidR="00F056A7" w:rsidRPr="00490345" w:rsidRDefault="00F056A7" w:rsidP="00F056A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7F9F3F6" w14:textId="77777777" w:rsidR="00F056A7" w:rsidRPr="00490345" w:rsidRDefault="00F056A7" w:rsidP="00F056A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B10FBBD" w14:textId="77777777" w:rsidR="00F056A7" w:rsidRPr="00490345" w:rsidRDefault="00F056A7" w:rsidP="00F056A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5962D32" w14:textId="77777777" w:rsidR="00F056A7" w:rsidRPr="00490345" w:rsidRDefault="00F056A7" w:rsidP="00F056A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0D509F19" w14:textId="77777777" w:rsidR="00F056A7" w:rsidRPr="007233C5" w:rsidRDefault="00F056A7" w:rsidP="00F056A7">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83A2DF1" w14:textId="77777777" w:rsidR="00F056A7" w:rsidRPr="00F056A7" w:rsidRDefault="00F056A7" w:rsidP="00F056A7"/>
    <w:p w14:paraId="3056D15E" w14:textId="1FB47D81" w:rsidR="00F056A7" w:rsidRDefault="00F056A7" w:rsidP="00F056A7">
      <w:pPr>
        <w:pStyle w:val="Heading3"/>
      </w:pPr>
      <w:proofErr w:type="spellStart"/>
      <w:r>
        <w:lastRenderedPageBreak/>
        <w:t>Heg</w:t>
      </w:r>
      <w:proofErr w:type="spellEnd"/>
    </w:p>
    <w:p w14:paraId="2A7B5680" w14:textId="77777777" w:rsidR="00820441" w:rsidRPr="006C4666" w:rsidRDefault="00820441" w:rsidP="00820441">
      <w:pPr>
        <w:pStyle w:val="Heading4"/>
        <w:rPr>
          <w:rFonts w:cstheme="minorHAnsi"/>
        </w:rPr>
      </w:pPr>
      <w:r w:rsidRPr="006C4666">
        <w:rPr>
          <w:rFonts w:cstheme="minorHAnsi"/>
        </w:rPr>
        <w:t xml:space="preserve">The US retains a plethora of advantages in multiple areas of global leadership </w:t>
      </w:r>
      <w:r w:rsidRPr="006C4666">
        <w:rPr>
          <w:rFonts w:cstheme="minorHAnsi"/>
          <w:u w:val="single"/>
        </w:rPr>
        <w:t>in spite</w:t>
      </w:r>
      <w:r w:rsidRPr="006C4666">
        <w:rPr>
          <w:rFonts w:cstheme="minorHAnsi"/>
        </w:rPr>
        <w:t xml:space="preserve"> of Trump – solution to new challenges is not total abandonment of the US-led global order but </w:t>
      </w:r>
      <w:r w:rsidRPr="006C4666">
        <w:rPr>
          <w:rFonts w:cstheme="minorHAnsi"/>
          <w:u w:val="single"/>
        </w:rPr>
        <w:t>refinement</w:t>
      </w:r>
      <w:r w:rsidRPr="006C4666">
        <w:rPr>
          <w:rFonts w:cstheme="minorHAnsi"/>
        </w:rPr>
        <w:t xml:space="preserve"> and </w:t>
      </w:r>
      <w:r w:rsidRPr="006C4666">
        <w:rPr>
          <w:rFonts w:cstheme="minorHAnsi"/>
          <w:u w:val="single"/>
        </w:rPr>
        <w:t>recommitment</w:t>
      </w:r>
      <w:r w:rsidRPr="006C4666">
        <w:rPr>
          <w:rFonts w:cstheme="minorHAnsi"/>
        </w:rPr>
        <w:t xml:space="preserve"> of our approach to shaping it </w:t>
      </w:r>
    </w:p>
    <w:p w14:paraId="58B22538" w14:textId="77777777" w:rsidR="00820441" w:rsidRPr="006C4666" w:rsidRDefault="00820441" w:rsidP="00820441">
      <w:pPr>
        <w:rPr>
          <w:rFonts w:cstheme="minorHAnsi"/>
          <w:sz w:val="16"/>
          <w:szCs w:val="16"/>
        </w:rPr>
      </w:pPr>
      <w:r w:rsidRPr="006C4666">
        <w:rPr>
          <w:rFonts w:cstheme="minorHAnsi"/>
          <w:sz w:val="16"/>
          <w:szCs w:val="16"/>
        </w:rPr>
        <w:t>--Trump sucks but fundamental pillars of grand strategy remain</w:t>
      </w:r>
    </w:p>
    <w:p w14:paraId="454AC270" w14:textId="77777777" w:rsidR="00820441" w:rsidRPr="006C4666" w:rsidRDefault="00820441" w:rsidP="00820441">
      <w:pPr>
        <w:rPr>
          <w:rFonts w:cstheme="minorHAnsi"/>
          <w:sz w:val="16"/>
          <w:szCs w:val="16"/>
        </w:rPr>
      </w:pPr>
      <w:r w:rsidRPr="006C4666">
        <w:rPr>
          <w:rFonts w:cstheme="minorHAnsi"/>
          <w:sz w:val="16"/>
          <w:szCs w:val="16"/>
        </w:rPr>
        <w:t xml:space="preserve">--Strong economy, tech innovation, geographical distance, alliances, </w:t>
      </w:r>
      <w:proofErr w:type="spellStart"/>
      <w:r w:rsidRPr="006C4666">
        <w:rPr>
          <w:rFonts w:cstheme="minorHAnsi"/>
          <w:sz w:val="16"/>
          <w:szCs w:val="16"/>
        </w:rPr>
        <w:t>etc</w:t>
      </w:r>
      <w:proofErr w:type="spellEnd"/>
      <w:r w:rsidRPr="006C4666">
        <w:rPr>
          <w:rFonts w:cstheme="minorHAnsi"/>
          <w:sz w:val="16"/>
          <w:szCs w:val="16"/>
        </w:rPr>
        <w:t xml:space="preserve"> all remain</w:t>
      </w:r>
    </w:p>
    <w:p w14:paraId="60122E82" w14:textId="77777777" w:rsidR="00820441" w:rsidRPr="006C4666" w:rsidRDefault="00820441" w:rsidP="00820441">
      <w:pPr>
        <w:rPr>
          <w:rStyle w:val="Style13ptBold"/>
          <w:rFonts w:cstheme="minorHAnsi"/>
        </w:rPr>
      </w:pPr>
      <w:r w:rsidRPr="006C4666">
        <w:rPr>
          <w:rStyle w:val="Style13ptBold"/>
          <w:rFonts w:cstheme="minorHAnsi"/>
        </w:rPr>
        <w:t>Schake 19</w:t>
      </w:r>
    </w:p>
    <w:p w14:paraId="348F19AD" w14:textId="77777777" w:rsidR="00820441" w:rsidRPr="006C4666" w:rsidRDefault="00820441" w:rsidP="00820441">
      <w:pPr>
        <w:rPr>
          <w:rFonts w:cstheme="minorHAnsi"/>
        </w:rPr>
      </w:pPr>
      <w:r w:rsidRPr="006C4666">
        <w:rPr>
          <w:rFonts w:cstheme="minorHAnsi"/>
        </w:rPr>
        <w:t xml:space="preserve">Kori Schake, Deputy Director General of the International Institute for Strategic Studies and the author Of Safe Passage: The Transition </w:t>
      </w:r>
      <w:proofErr w:type="gramStart"/>
      <w:r w:rsidRPr="006C4666">
        <w:rPr>
          <w:rFonts w:cstheme="minorHAnsi"/>
        </w:rPr>
        <w:t>From</w:t>
      </w:r>
      <w:proofErr w:type="gramEnd"/>
      <w:r w:rsidRPr="006C4666">
        <w:rPr>
          <w:rFonts w:cstheme="minorHAnsi"/>
        </w:rPr>
        <w:t xml:space="preserve"> British to American Hegemony. She served on the National Security Council and in the U.S. State Department in the George W. Bush administration, “Back to Basics: How to Make Right What Trump Gets Wrong,” Foreign Affairs, May/June 2019, accessed through Georgetown libraries </w:t>
      </w:r>
    </w:p>
    <w:p w14:paraId="70D8E3A0" w14:textId="77777777" w:rsidR="00820441" w:rsidRPr="006C4666" w:rsidRDefault="00820441" w:rsidP="00820441">
      <w:pPr>
        <w:rPr>
          <w:rFonts w:cstheme="minorHAnsi"/>
        </w:rPr>
      </w:pPr>
    </w:p>
    <w:p w14:paraId="4BA172E7" w14:textId="77777777" w:rsidR="00820441" w:rsidRPr="006C4666" w:rsidRDefault="00820441" w:rsidP="00820441">
      <w:pPr>
        <w:rPr>
          <w:rFonts w:cstheme="minorHAnsi"/>
          <w:sz w:val="16"/>
        </w:rPr>
      </w:pPr>
      <w:r w:rsidRPr="006C4666">
        <w:rPr>
          <w:rFonts w:cstheme="minorHAnsi"/>
          <w:sz w:val="16"/>
        </w:rPr>
        <w:t xml:space="preserve">U.S. </w:t>
      </w:r>
      <w:r w:rsidRPr="006C4666">
        <w:rPr>
          <w:rStyle w:val="StyleUnderline"/>
          <w:rFonts w:cstheme="minorHAnsi"/>
        </w:rPr>
        <w:t>President</w:t>
      </w:r>
      <w:r w:rsidRPr="006C4666">
        <w:rPr>
          <w:rFonts w:cstheme="minorHAnsi"/>
          <w:sz w:val="16"/>
        </w:rPr>
        <w:t xml:space="preserve"> Donald </w:t>
      </w:r>
      <w:r w:rsidRPr="00961293">
        <w:rPr>
          <w:rStyle w:val="StyleUnderline"/>
          <w:rFonts w:cstheme="minorHAnsi"/>
          <w:highlight w:val="green"/>
        </w:rPr>
        <w:t>Trump'</w:t>
      </w:r>
      <w:r w:rsidRPr="006C4666">
        <w:rPr>
          <w:rStyle w:val="StyleUnderline"/>
          <w:rFonts w:cstheme="minorHAnsi"/>
        </w:rPr>
        <w:t>s sharp-elbowed nationalism</w:t>
      </w:r>
      <w:r w:rsidRPr="006C4666">
        <w:rPr>
          <w:rFonts w:cstheme="minorHAnsi"/>
          <w:sz w:val="16"/>
        </w:rPr>
        <w:t xml:space="preserve">, </w:t>
      </w:r>
      <w:r w:rsidRPr="006C4666">
        <w:rPr>
          <w:rStyle w:val="StyleUnderline"/>
          <w:rFonts w:cstheme="minorHAnsi"/>
        </w:rPr>
        <w:t>opposition to multilateralism</w:t>
      </w:r>
      <w:r w:rsidRPr="006C4666">
        <w:rPr>
          <w:rFonts w:cstheme="minorHAnsi"/>
          <w:sz w:val="16"/>
        </w:rPr>
        <w:t xml:space="preserve"> and international institutions, </w:t>
      </w:r>
      <w:r w:rsidRPr="006C4666">
        <w:rPr>
          <w:rStyle w:val="StyleUnderline"/>
          <w:rFonts w:cstheme="minorHAnsi"/>
        </w:rPr>
        <w:t xml:space="preserve">and desire to shift costs onto U.S. allies reflect the American public's understandable weariness </w:t>
      </w:r>
      <w:r w:rsidRPr="006C4666">
        <w:rPr>
          <w:rFonts w:cstheme="minorHAnsi"/>
          <w:sz w:val="16"/>
        </w:rPr>
        <w:t xml:space="preserve">with acting as the global order's defender and custodian. Over the last three decades, post—Cold War triumph- </w:t>
      </w:r>
      <w:proofErr w:type="spellStart"/>
      <w:r w:rsidRPr="006C4666">
        <w:rPr>
          <w:rFonts w:cstheme="minorHAnsi"/>
          <w:sz w:val="16"/>
        </w:rPr>
        <w:t>alism</w:t>
      </w:r>
      <w:proofErr w:type="spellEnd"/>
      <w:r w:rsidRPr="006C4666">
        <w:rPr>
          <w:rFonts w:cstheme="minorHAnsi"/>
          <w:sz w:val="16"/>
        </w:rPr>
        <w:t xml:space="preserve"> led to hubris and clouded strategic thinking. After the 9/11 attacks, Wash- </w:t>
      </w:r>
      <w:proofErr w:type="spellStart"/>
      <w:r w:rsidRPr="006C4666">
        <w:rPr>
          <w:rFonts w:cstheme="minorHAnsi"/>
          <w:sz w:val="16"/>
        </w:rPr>
        <w:t>ington</w:t>
      </w:r>
      <w:proofErr w:type="spellEnd"/>
      <w:r w:rsidRPr="006C4666">
        <w:rPr>
          <w:rFonts w:cstheme="minorHAnsi"/>
          <w:sz w:val="16"/>
        </w:rPr>
        <w:t xml:space="preserve"> stumbled badly in Afghanistan and Iraq; more recently, Russia has reasserted itself in eastern Europe and the Middle East, and China's economic and military power have significantly expanded. Even among Trump's oppo- </w:t>
      </w:r>
      <w:proofErr w:type="spellStart"/>
      <w:r w:rsidRPr="006C4666">
        <w:rPr>
          <w:rFonts w:cstheme="minorHAnsi"/>
          <w:sz w:val="16"/>
        </w:rPr>
        <w:t>nents</w:t>
      </w:r>
      <w:proofErr w:type="spellEnd"/>
      <w:r w:rsidRPr="006C4666">
        <w:rPr>
          <w:rFonts w:cstheme="minorHAnsi"/>
          <w:sz w:val="16"/>
        </w:rPr>
        <w:t xml:space="preserve">, </w:t>
      </w:r>
      <w:r w:rsidRPr="006C4666">
        <w:rPr>
          <w:rStyle w:val="StyleUnderline"/>
          <w:rFonts w:cstheme="minorHAnsi"/>
        </w:rPr>
        <w:t xml:space="preserve">these developments have </w:t>
      </w:r>
      <w:r w:rsidRPr="00961293">
        <w:rPr>
          <w:rStyle w:val="StyleUnderline"/>
          <w:rFonts w:cstheme="minorHAnsi"/>
          <w:highlight w:val="green"/>
        </w:rPr>
        <w:t>led many to conclude</w:t>
      </w:r>
      <w:r w:rsidRPr="006C4666">
        <w:rPr>
          <w:rStyle w:val="StyleUnderline"/>
          <w:rFonts w:cstheme="minorHAnsi"/>
        </w:rPr>
        <w:t xml:space="preserve"> that </w:t>
      </w:r>
      <w:r w:rsidRPr="00961293">
        <w:rPr>
          <w:rStyle w:val="StyleUnderline"/>
          <w:rFonts w:cstheme="minorHAnsi"/>
          <w:highlight w:val="green"/>
        </w:rPr>
        <w:t>the only solution is</w:t>
      </w:r>
      <w:r w:rsidRPr="006C4666">
        <w:rPr>
          <w:rStyle w:val="StyleUnderline"/>
          <w:rFonts w:cstheme="minorHAnsi"/>
        </w:rPr>
        <w:t xml:space="preserve"> a </w:t>
      </w:r>
      <w:r w:rsidRPr="00961293">
        <w:rPr>
          <w:rStyle w:val="Emphasis"/>
          <w:rFonts w:cstheme="minorHAnsi"/>
          <w:highlight w:val="green"/>
        </w:rPr>
        <w:t>fundamental rethinking</w:t>
      </w:r>
      <w:r w:rsidRPr="006C4666">
        <w:rPr>
          <w:rStyle w:val="StyleUnderline"/>
          <w:rFonts w:cstheme="minorHAnsi"/>
        </w:rPr>
        <w:t xml:space="preserve"> </w:t>
      </w:r>
      <w:r w:rsidRPr="00961293">
        <w:rPr>
          <w:rStyle w:val="Emphasis"/>
          <w:rFonts w:cstheme="minorHAnsi"/>
          <w:highlight w:val="green"/>
        </w:rPr>
        <w:t>of U.S. strategy</w:t>
      </w:r>
      <w:r w:rsidRPr="00961293">
        <w:rPr>
          <w:rFonts w:cstheme="minorHAnsi"/>
          <w:sz w:val="16"/>
          <w:highlight w:val="green"/>
        </w:rPr>
        <w:t>.</w:t>
      </w:r>
      <w:r w:rsidRPr="006C4666">
        <w:rPr>
          <w:rFonts w:cstheme="minorHAnsi"/>
          <w:sz w:val="16"/>
        </w:rPr>
        <w:t xml:space="preserve"> </w:t>
      </w:r>
    </w:p>
    <w:p w14:paraId="0BC1D27A" w14:textId="77777777" w:rsidR="00820441" w:rsidRPr="006C4666" w:rsidRDefault="00820441" w:rsidP="00820441">
      <w:pPr>
        <w:rPr>
          <w:rFonts w:cstheme="minorHAnsi"/>
          <w:sz w:val="16"/>
        </w:rPr>
      </w:pPr>
      <w:r w:rsidRPr="006C4666">
        <w:rPr>
          <w:rStyle w:val="Emphasis"/>
          <w:rFonts w:cstheme="minorHAnsi"/>
        </w:rPr>
        <w:t xml:space="preserve">This is </w:t>
      </w:r>
      <w:r w:rsidRPr="00961293">
        <w:rPr>
          <w:rStyle w:val="Emphasis"/>
          <w:rFonts w:cstheme="minorHAnsi"/>
          <w:highlight w:val="green"/>
        </w:rPr>
        <w:t>an overreaction</w:t>
      </w:r>
      <w:r w:rsidRPr="006C4666">
        <w:rPr>
          <w:rFonts w:cstheme="minorHAnsi"/>
          <w:sz w:val="16"/>
        </w:rPr>
        <w:t xml:space="preserve">. In truth, </w:t>
      </w:r>
      <w:r w:rsidRPr="00961293">
        <w:rPr>
          <w:rStyle w:val="StyleUnderline"/>
          <w:rFonts w:cstheme="minorHAnsi"/>
          <w:highlight w:val="green"/>
        </w:rPr>
        <w:t xml:space="preserve">the </w:t>
      </w:r>
      <w:r w:rsidRPr="00961293">
        <w:rPr>
          <w:rStyle w:val="Emphasis"/>
          <w:rFonts w:cstheme="minorHAnsi"/>
          <w:highlight w:val="green"/>
        </w:rPr>
        <w:t>pillars of U.S.</w:t>
      </w:r>
      <w:r w:rsidRPr="00961293">
        <w:rPr>
          <w:rStyle w:val="StyleUnderline"/>
          <w:rFonts w:cstheme="minorHAnsi"/>
          <w:highlight w:val="green"/>
        </w:rPr>
        <w:t xml:space="preserve"> </w:t>
      </w:r>
      <w:r w:rsidRPr="00961293">
        <w:rPr>
          <w:rStyle w:val="Emphasis"/>
          <w:rFonts w:cstheme="minorHAnsi"/>
          <w:highlight w:val="green"/>
        </w:rPr>
        <w:t>strategy</w:t>
      </w:r>
      <w:r w:rsidRPr="006C4666">
        <w:rPr>
          <w:rFonts w:cstheme="minorHAnsi"/>
          <w:sz w:val="16"/>
        </w:rPr>
        <w:t xml:space="preserve"> for the past 70 years—</w:t>
      </w:r>
      <w:r w:rsidRPr="006C4666">
        <w:rPr>
          <w:rStyle w:val="StyleUnderline"/>
          <w:rFonts w:cstheme="minorHAnsi"/>
        </w:rPr>
        <w:t>committing to the defense of countries that share U.S. values</w:t>
      </w:r>
      <w:r w:rsidRPr="006C4666">
        <w:rPr>
          <w:rFonts w:cstheme="minorHAnsi"/>
          <w:sz w:val="16"/>
        </w:rPr>
        <w:t xml:space="preserve"> or interests, </w:t>
      </w:r>
      <w:r w:rsidRPr="006C4666">
        <w:rPr>
          <w:rStyle w:val="StyleUnderline"/>
          <w:rFonts w:cstheme="minorHAnsi"/>
        </w:rPr>
        <w:t>expanding trade, upholding rules-based institutions, and fostering liberal values</w:t>
      </w:r>
      <w:r w:rsidRPr="006C4666">
        <w:rPr>
          <w:rFonts w:cstheme="minorHAnsi"/>
          <w:sz w:val="16"/>
        </w:rPr>
        <w:t xml:space="preserve"> internationally—</w:t>
      </w:r>
      <w:r w:rsidRPr="006C4666">
        <w:rPr>
          <w:rStyle w:val="StyleUnderline"/>
          <w:rFonts w:cstheme="minorHAnsi"/>
        </w:rPr>
        <w:t xml:space="preserve">have </w:t>
      </w:r>
      <w:r w:rsidRPr="00961293">
        <w:rPr>
          <w:rStyle w:val="Emphasis"/>
          <w:rFonts w:cstheme="minorHAnsi"/>
          <w:highlight w:val="green"/>
        </w:rPr>
        <w:t>achieved remarkable successes</w:t>
      </w:r>
      <w:r w:rsidRPr="00961293">
        <w:rPr>
          <w:rFonts w:cstheme="minorHAnsi"/>
          <w:sz w:val="16"/>
          <w:highlight w:val="green"/>
        </w:rPr>
        <w:t xml:space="preserve"> </w:t>
      </w:r>
      <w:r w:rsidRPr="00961293">
        <w:rPr>
          <w:rStyle w:val="StyleUnderline"/>
          <w:rFonts w:cstheme="minorHAnsi"/>
          <w:highlight w:val="green"/>
        </w:rPr>
        <w:t xml:space="preserve">and will </w:t>
      </w:r>
      <w:r w:rsidRPr="00961293">
        <w:rPr>
          <w:rStyle w:val="Emphasis"/>
          <w:rFonts w:cstheme="minorHAnsi"/>
          <w:highlight w:val="green"/>
        </w:rPr>
        <w:t>continue</w:t>
      </w:r>
      <w:r w:rsidRPr="006C4666">
        <w:rPr>
          <w:rStyle w:val="Emphasis"/>
          <w:rFonts w:cstheme="minorHAnsi"/>
        </w:rPr>
        <w:t xml:space="preserve"> to serve</w:t>
      </w:r>
      <w:r w:rsidRPr="006C4666">
        <w:rPr>
          <w:rFonts w:cstheme="minorHAnsi"/>
          <w:sz w:val="16"/>
        </w:rPr>
        <w:t xml:space="preserve"> </w:t>
      </w:r>
      <w:r w:rsidRPr="006C4666">
        <w:rPr>
          <w:rStyle w:val="StyleUnderline"/>
          <w:rFonts w:cstheme="minorHAnsi"/>
        </w:rPr>
        <w:t>the country well going forward.</w:t>
      </w:r>
      <w:r w:rsidRPr="006C4666">
        <w:rPr>
          <w:rFonts w:cstheme="minorHAnsi"/>
          <w:sz w:val="16"/>
        </w:rPr>
        <w:t xml:space="preserve"> Although some changes are certainly necessary, </w:t>
      </w:r>
      <w:r w:rsidRPr="00961293">
        <w:rPr>
          <w:rStyle w:val="StyleUnderline"/>
          <w:rFonts w:cstheme="minorHAnsi"/>
          <w:highlight w:val="green"/>
        </w:rPr>
        <w:t xml:space="preserve">the </w:t>
      </w:r>
      <w:r w:rsidRPr="00961293">
        <w:rPr>
          <w:rStyle w:val="Emphasis"/>
          <w:rFonts w:cstheme="minorHAnsi"/>
          <w:highlight w:val="green"/>
        </w:rPr>
        <w:t>biggest risk</w:t>
      </w:r>
      <w:r w:rsidRPr="006C4666">
        <w:rPr>
          <w:rStyle w:val="StyleUnderline"/>
          <w:rFonts w:cstheme="minorHAnsi"/>
        </w:rPr>
        <w:t xml:space="preserve"> now</w:t>
      </w:r>
      <w:r w:rsidRPr="006C4666">
        <w:rPr>
          <w:rFonts w:cstheme="minorHAnsi"/>
          <w:sz w:val="16"/>
        </w:rPr>
        <w:t xml:space="preserve"> </w:t>
      </w:r>
      <w:r w:rsidRPr="00961293">
        <w:rPr>
          <w:rStyle w:val="StyleUnderline"/>
          <w:rFonts w:cstheme="minorHAnsi"/>
          <w:highlight w:val="green"/>
        </w:rPr>
        <w:t>is</w:t>
      </w:r>
      <w:r w:rsidRPr="006C4666">
        <w:rPr>
          <w:rStyle w:val="StyleUnderline"/>
          <w:rFonts w:cstheme="minorHAnsi"/>
        </w:rPr>
        <w:t xml:space="preserve"> that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tates</w:t>
      </w:r>
      <w:r w:rsidRPr="006C4666">
        <w:rPr>
          <w:rFonts w:cstheme="minorHAnsi"/>
          <w:sz w:val="16"/>
        </w:rPr>
        <w:t xml:space="preserve"> </w:t>
      </w:r>
      <w:r w:rsidRPr="006C4666">
        <w:rPr>
          <w:rStyle w:val="StyleUnderline"/>
          <w:rFonts w:cstheme="minorHAnsi"/>
        </w:rPr>
        <w:t>will</w:t>
      </w:r>
      <w:r w:rsidRPr="006C4666">
        <w:rPr>
          <w:rFonts w:cstheme="minorHAnsi"/>
          <w:sz w:val="16"/>
        </w:rPr>
        <w:t xml:space="preserve"> in the process of making those changes </w:t>
      </w:r>
      <w:r w:rsidRPr="00961293">
        <w:rPr>
          <w:rStyle w:val="Emphasis"/>
          <w:rFonts w:cstheme="minorHAnsi"/>
          <w:highlight w:val="green"/>
        </w:rPr>
        <w:t>scrap</w:t>
      </w:r>
      <w:r w:rsidRPr="00961293">
        <w:rPr>
          <w:rStyle w:val="StyleUnderline"/>
          <w:rFonts w:cstheme="minorHAnsi"/>
          <w:highlight w:val="green"/>
        </w:rPr>
        <w:t xml:space="preserve"> what is </w:t>
      </w:r>
      <w:r w:rsidRPr="00961293">
        <w:rPr>
          <w:rStyle w:val="Emphasis"/>
          <w:rFonts w:cstheme="minorHAnsi"/>
          <w:highlight w:val="green"/>
        </w:rPr>
        <w:t>best about</w:t>
      </w:r>
      <w:r w:rsidRPr="006C4666">
        <w:rPr>
          <w:rStyle w:val="Emphasis"/>
          <w:rFonts w:cstheme="minorHAnsi"/>
        </w:rPr>
        <w:t xml:space="preserve"> </w:t>
      </w:r>
      <w:r w:rsidRPr="00961293">
        <w:rPr>
          <w:rStyle w:val="Emphasis"/>
          <w:rFonts w:cstheme="minorHAnsi"/>
          <w:highlight w:val="green"/>
        </w:rPr>
        <w:t>its foreign policy</w:t>
      </w:r>
      <w:r w:rsidRPr="006C4666">
        <w:rPr>
          <w:rFonts w:cstheme="minorHAnsi"/>
          <w:sz w:val="16"/>
        </w:rPr>
        <w:t xml:space="preserve">. </w:t>
      </w:r>
    </w:p>
    <w:p w14:paraId="25B43B88" w14:textId="77777777" w:rsidR="00820441" w:rsidRPr="006C4666" w:rsidRDefault="00820441" w:rsidP="00820441">
      <w:pPr>
        <w:rPr>
          <w:rFonts w:cstheme="minorHAnsi"/>
          <w:sz w:val="16"/>
        </w:rPr>
      </w:pPr>
      <w:r w:rsidRPr="006C4666">
        <w:rPr>
          <w:rFonts w:cstheme="minorHAnsi"/>
          <w:sz w:val="16"/>
        </w:rPr>
        <w:t xml:space="preserve">In his blunt and often crude way, </w:t>
      </w:r>
      <w:r w:rsidRPr="006C4666">
        <w:rPr>
          <w:rStyle w:val="StyleUnderline"/>
          <w:rFonts w:cstheme="minorHAnsi"/>
        </w:rPr>
        <w:t>Trump has proved brilliant at poking holes</w:t>
      </w:r>
      <w:r w:rsidRPr="006C4666">
        <w:rPr>
          <w:rFonts w:cstheme="minorHAnsi"/>
          <w:sz w:val="16"/>
        </w:rPr>
        <w:t xml:space="preserve"> in pieties </w:t>
      </w:r>
      <w:r w:rsidRPr="006C4666">
        <w:rPr>
          <w:rStyle w:val="StyleUnderline"/>
          <w:rFonts w:cstheme="minorHAnsi"/>
        </w:rPr>
        <w:t xml:space="preserve">and asking pointed questions about </w:t>
      </w:r>
      <w:r w:rsidRPr="006C4666">
        <w:rPr>
          <w:rStyle w:val="Emphasis"/>
          <w:rFonts w:cstheme="minorHAnsi"/>
        </w:rPr>
        <w:t>long-standing principles</w:t>
      </w:r>
      <w:r w:rsidRPr="006C4666">
        <w:rPr>
          <w:rStyle w:val="StyleUnderline"/>
          <w:rFonts w:cstheme="minorHAnsi"/>
        </w:rPr>
        <w:t>.</w:t>
      </w:r>
      <w:r w:rsidRPr="006C4666">
        <w:rPr>
          <w:rFonts w:cstheme="minorHAnsi"/>
          <w:sz w:val="16"/>
        </w:rPr>
        <w:t xml:space="preserve"> </w:t>
      </w:r>
      <w:r w:rsidRPr="006C4666">
        <w:rPr>
          <w:rStyle w:val="StyleUnderline"/>
          <w:rFonts w:cstheme="minorHAnsi"/>
        </w:rPr>
        <w:t>His answers</w:t>
      </w:r>
      <w:r w:rsidRPr="006C4666">
        <w:rPr>
          <w:rFonts w:cstheme="minorHAnsi"/>
          <w:sz w:val="16"/>
        </w:rPr>
        <w:t xml:space="preserve"> to those questions, however, </w:t>
      </w:r>
      <w:r w:rsidRPr="006C4666">
        <w:rPr>
          <w:rStyle w:val="StyleUnderline"/>
          <w:rFonts w:cstheme="minorHAnsi"/>
        </w:rPr>
        <w:t xml:space="preserve">have been </w:t>
      </w:r>
      <w:r w:rsidRPr="006C4666">
        <w:rPr>
          <w:rStyle w:val="Emphasis"/>
          <w:rFonts w:cstheme="minorHAnsi"/>
        </w:rPr>
        <w:t>self-defeating at best</w:t>
      </w:r>
      <w:r w:rsidRPr="006C4666">
        <w:rPr>
          <w:rStyle w:val="StyleUnderline"/>
          <w:rFonts w:cstheme="minorHAnsi"/>
        </w:rPr>
        <w:t xml:space="preserve"> and </w:t>
      </w:r>
      <w:r w:rsidRPr="006C4666">
        <w:rPr>
          <w:rStyle w:val="Emphasis"/>
          <w:rFonts w:cstheme="minorHAnsi"/>
        </w:rPr>
        <w:t>dangerous at worst</w:t>
      </w:r>
      <w:r w:rsidRPr="006C4666">
        <w:rPr>
          <w:rStyle w:val="StyleUnderline"/>
          <w:rFonts w:cstheme="minorHAnsi"/>
        </w:rPr>
        <w:t xml:space="preserve">. </w:t>
      </w:r>
      <w:r w:rsidRPr="006C4666">
        <w:rPr>
          <w:rFonts w:cstheme="minorHAnsi"/>
          <w:sz w:val="16"/>
        </w:rPr>
        <w:t>By revealing what happens when U.S. strategy becomes untethered from the ideas that built the American-led order, Trump's time</w:t>
      </w:r>
      <w:r w:rsidRPr="006C4666">
        <w:rPr>
          <w:rFonts w:cstheme="minorHAnsi"/>
          <w:sz w:val="10"/>
        </w:rPr>
        <w:t xml:space="preserve"> </w:t>
      </w:r>
      <w:r w:rsidRPr="006C4666">
        <w:rPr>
          <w:rFonts w:cstheme="minorHAnsi"/>
          <w:sz w:val="16"/>
        </w:rPr>
        <w:t xml:space="preserve">in </w:t>
      </w:r>
      <w:proofErr w:type="spellStart"/>
      <w:r w:rsidRPr="006C4666">
        <w:rPr>
          <w:rFonts w:cstheme="minorHAnsi"/>
          <w:sz w:val="16"/>
        </w:rPr>
        <w:t>offce</w:t>
      </w:r>
      <w:proofErr w:type="spellEnd"/>
      <w:r w:rsidRPr="006C4666">
        <w:rPr>
          <w:rFonts w:cstheme="minorHAnsi"/>
          <w:sz w:val="16"/>
        </w:rPr>
        <w:t xml:space="preserve"> should serve as a wake-up call—but not as a cause for fundamental change. On the contrary: as the costs of an "America first" approach </w:t>
      </w:r>
      <w:r w:rsidRPr="006C4666">
        <w:rPr>
          <w:rFonts w:cstheme="minorHAnsi"/>
          <w:sz w:val="16"/>
        </w:rPr>
        <w:lastRenderedPageBreak/>
        <w:t xml:space="preserve">become clear, </w:t>
      </w:r>
      <w:r w:rsidRPr="006C4666">
        <w:rPr>
          <w:rStyle w:val="StyleUnderline"/>
          <w:rFonts w:cstheme="minorHAnsi"/>
        </w:rPr>
        <w:t>advocates of a</w:t>
      </w:r>
      <w:r w:rsidRPr="006C4666">
        <w:rPr>
          <w:rFonts w:cstheme="minorHAnsi"/>
          <w:sz w:val="16"/>
        </w:rPr>
        <w:t xml:space="preserve"> more traditional, </w:t>
      </w:r>
      <w:r w:rsidRPr="006C4666">
        <w:rPr>
          <w:rStyle w:val="StyleUnderline"/>
          <w:rFonts w:cstheme="minorHAnsi"/>
        </w:rPr>
        <w:t>global- minded American leadership</w:t>
      </w:r>
      <w:r w:rsidRPr="006C4666">
        <w:rPr>
          <w:rFonts w:cstheme="minorHAnsi"/>
          <w:sz w:val="16"/>
        </w:rPr>
        <w:t xml:space="preserve"> will get another hearing. They </w:t>
      </w:r>
      <w:r w:rsidRPr="006C4666">
        <w:rPr>
          <w:rStyle w:val="StyleUnderline"/>
          <w:rFonts w:cstheme="minorHAnsi"/>
        </w:rPr>
        <w:t xml:space="preserve">should seize the opportunity by offering a vision of a </w:t>
      </w:r>
      <w:r w:rsidRPr="006C4666">
        <w:rPr>
          <w:rStyle w:val="Emphasis"/>
          <w:rFonts w:cstheme="minorHAnsi"/>
        </w:rPr>
        <w:t>reformed and updated</w:t>
      </w:r>
      <w:r w:rsidRPr="006C4666">
        <w:rPr>
          <w:rFonts w:cstheme="minorHAnsi"/>
          <w:sz w:val="16"/>
        </w:rPr>
        <w:t xml:space="preserve"> </w:t>
      </w:r>
      <w:r w:rsidRPr="006C4666">
        <w:rPr>
          <w:rStyle w:val="StyleUnderline"/>
          <w:rFonts w:cstheme="minorHAnsi"/>
        </w:rPr>
        <w:t>U.S. foreign policy</w:t>
      </w:r>
      <w:r w:rsidRPr="006C4666">
        <w:rPr>
          <w:rFonts w:cstheme="minorHAnsi"/>
          <w:sz w:val="16"/>
        </w:rPr>
        <w:t xml:space="preserve">. But </w:t>
      </w:r>
      <w:r w:rsidRPr="006C4666">
        <w:rPr>
          <w:rStyle w:val="StyleUnderline"/>
          <w:rFonts w:cstheme="minorHAnsi"/>
        </w:rPr>
        <w:t xml:space="preserve">a new vision of the U.S. role in the world should </w:t>
      </w:r>
      <w:proofErr w:type="spellStart"/>
      <w:r w:rsidRPr="006C4666">
        <w:rPr>
          <w:rStyle w:val="Emphasis"/>
          <w:rFonts w:cstheme="minorHAnsi"/>
        </w:rPr>
        <w:t>reaffrm</w:t>
      </w:r>
      <w:proofErr w:type="spellEnd"/>
      <w:r w:rsidRPr="006C4666">
        <w:rPr>
          <w:rStyle w:val="StyleUnderline"/>
          <w:rFonts w:cstheme="minorHAnsi"/>
        </w:rPr>
        <w:t xml:space="preserve"> some </w:t>
      </w:r>
      <w:r w:rsidRPr="006C4666">
        <w:rPr>
          <w:rStyle w:val="Emphasis"/>
          <w:rFonts w:cstheme="minorHAnsi"/>
        </w:rPr>
        <w:t>core principles</w:t>
      </w:r>
      <w:r w:rsidRPr="006C4666">
        <w:rPr>
          <w:rFonts w:cstheme="minorHAnsi"/>
          <w:sz w:val="16"/>
        </w:rPr>
        <w:t xml:space="preserve">—namely, </w:t>
      </w:r>
      <w:r w:rsidRPr="006C4666">
        <w:rPr>
          <w:rStyle w:val="StyleUnderline"/>
          <w:rFonts w:cstheme="minorHAnsi"/>
        </w:rPr>
        <w:t>that the United States can best achieve its objectives through mutually beneficial outcomes</w:t>
      </w:r>
      <w:r w:rsidRPr="006C4666">
        <w:rPr>
          <w:rFonts w:cstheme="minorHAnsi"/>
          <w:sz w:val="16"/>
        </w:rPr>
        <w:t xml:space="preserve"> </w:t>
      </w:r>
      <w:r w:rsidRPr="006C4666">
        <w:rPr>
          <w:rStyle w:val="StyleUnderline"/>
          <w:rFonts w:cstheme="minorHAnsi"/>
        </w:rPr>
        <w:t xml:space="preserve">that reduce the need for enforcement </w:t>
      </w:r>
      <w:r w:rsidRPr="006C4666">
        <w:rPr>
          <w:rFonts w:cstheme="minorHAnsi"/>
          <w:sz w:val="16"/>
        </w:rPr>
        <w:t xml:space="preserve">and encourage like-minded countries to share burdens. </w:t>
      </w:r>
    </w:p>
    <w:p w14:paraId="0E5CA681" w14:textId="77777777" w:rsidR="00820441" w:rsidRPr="006C4666" w:rsidRDefault="00820441" w:rsidP="00820441">
      <w:pPr>
        <w:rPr>
          <w:rFonts w:cstheme="minorHAnsi"/>
          <w:sz w:val="16"/>
        </w:rPr>
      </w:pPr>
      <w:r w:rsidRPr="006C4666">
        <w:rPr>
          <w:rFonts w:cstheme="minorHAnsi"/>
          <w:sz w:val="16"/>
        </w:rPr>
        <w:t xml:space="preserve">YOU NEVER HAD IT SO GOOD </w:t>
      </w:r>
    </w:p>
    <w:p w14:paraId="136C4B07" w14:textId="77777777" w:rsidR="00820441" w:rsidRPr="006C4666" w:rsidRDefault="00820441" w:rsidP="00820441">
      <w:pPr>
        <w:rPr>
          <w:rFonts w:cstheme="minorHAnsi"/>
          <w:sz w:val="16"/>
        </w:rPr>
      </w:pPr>
      <w:r w:rsidRPr="006C4666">
        <w:rPr>
          <w:rStyle w:val="StyleUnderline"/>
          <w:rFonts w:cstheme="minorHAnsi"/>
        </w:rPr>
        <w:t>For all the panic and self-doubt</w:t>
      </w:r>
      <w:r w:rsidRPr="006C4666">
        <w:rPr>
          <w:rFonts w:cstheme="minorHAnsi"/>
          <w:sz w:val="16"/>
        </w:rPr>
        <w:t xml:space="preserve"> that the political turmoil of recent years has brought, </w:t>
      </w:r>
      <w:r w:rsidRPr="00961293">
        <w:rPr>
          <w:rStyle w:val="StyleUnderline"/>
          <w:rFonts w:cstheme="minorHAnsi"/>
          <w:highlight w:val="green"/>
        </w:rPr>
        <w:t xml:space="preserve">the current crisis is </w:t>
      </w:r>
      <w:r w:rsidRPr="00961293">
        <w:rPr>
          <w:rStyle w:val="Emphasis"/>
          <w:rFonts w:cstheme="minorHAnsi"/>
          <w:highlight w:val="green"/>
        </w:rPr>
        <w:t>hardly without precedent</w:t>
      </w:r>
      <w:r w:rsidRPr="006C4666">
        <w:rPr>
          <w:rStyle w:val="StyleUnderline"/>
          <w:rFonts w:cstheme="minorHAnsi"/>
        </w:rPr>
        <w:t>.</w:t>
      </w:r>
      <w:r w:rsidRPr="006C4666">
        <w:rPr>
          <w:rFonts w:cstheme="minorHAnsi"/>
          <w:sz w:val="16"/>
        </w:rPr>
        <w:t xml:space="preserve"> In fact, </w:t>
      </w:r>
      <w:r w:rsidRPr="00961293">
        <w:rPr>
          <w:rStyle w:val="StyleUnderline"/>
          <w:rFonts w:cstheme="minorHAnsi"/>
          <w:highlight w:val="green"/>
        </w:rPr>
        <w:t>for most of</w:t>
      </w:r>
      <w:r w:rsidRPr="006C4666">
        <w:rPr>
          <w:rStyle w:val="StyleUnderline"/>
          <w:rFonts w:cstheme="minorHAnsi"/>
        </w:rPr>
        <w:t xml:space="preserve"> its </w:t>
      </w:r>
      <w:r w:rsidRPr="00961293">
        <w:rPr>
          <w:rStyle w:val="StyleUnderline"/>
          <w:rFonts w:cstheme="minorHAnsi"/>
          <w:highlight w:val="green"/>
        </w:rPr>
        <w:t>history</w:t>
      </w:r>
      <w:r w:rsidRPr="006C4666">
        <w:rPr>
          <w:rFonts w:cstheme="minorHAnsi"/>
          <w:sz w:val="16"/>
        </w:rPr>
        <w:t xml:space="preserve">,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faced </w:t>
      </w:r>
      <w:r w:rsidRPr="00961293">
        <w:rPr>
          <w:rStyle w:val="Emphasis"/>
          <w:rFonts w:cstheme="minorHAnsi"/>
          <w:highlight w:val="green"/>
        </w:rPr>
        <w:t>more formidable challenges</w:t>
      </w:r>
      <w:r w:rsidRPr="00961293">
        <w:rPr>
          <w:rFonts w:cstheme="minorHAnsi"/>
          <w:sz w:val="16"/>
          <w:highlight w:val="green"/>
        </w:rPr>
        <w:t xml:space="preserve"> </w:t>
      </w:r>
      <w:r w:rsidRPr="00961293">
        <w:rPr>
          <w:rStyle w:val="StyleUnderline"/>
          <w:rFonts w:cstheme="minorHAnsi"/>
          <w:highlight w:val="green"/>
        </w:rPr>
        <w:t xml:space="preserve">and </w:t>
      </w:r>
      <w:r w:rsidRPr="006C4666">
        <w:rPr>
          <w:rStyle w:val="Emphasis"/>
          <w:rFonts w:cstheme="minorHAnsi"/>
        </w:rPr>
        <w:t xml:space="preserve">had </w:t>
      </w:r>
      <w:r w:rsidRPr="00961293">
        <w:rPr>
          <w:rStyle w:val="Emphasis"/>
          <w:rFonts w:cstheme="minorHAnsi"/>
          <w:highlight w:val="green"/>
        </w:rPr>
        <w:t>fewer resources</w:t>
      </w:r>
      <w:r w:rsidRPr="00961293">
        <w:rPr>
          <w:rFonts w:cstheme="minorHAnsi"/>
          <w:sz w:val="16"/>
          <w:highlight w:val="green"/>
        </w:rPr>
        <w:t xml:space="preserve"> </w:t>
      </w:r>
      <w:r w:rsidRPr="00961293">
        <w:rPr>
          <w:rStyle w:val="StyleUnderline"/>
          <w:rFonts w:cstheme="minorHAnsi"/>
          <w:highlight w:val="green"/>
        </w:rPr>
        <w:t>than</w:t>
      </w:r>
      <w:r w:rsidRPr="006C4666">
        <w:rPr>
          <w:rStyle w:val="StyleUnderline"/>
          <w:rFonts w:cstheme="minorHAnsi"/>
        </w:rPr>
        <w:t xml:space="preserve"> it does </w:t>
      </w:r>
      <w:r w:rsidRPr="00961293">
        <w:rPr>
          <w:rStyle w:val="StyleUnderline"/>
          <w:rFonts w:cstheme="minorHAnsi"/>
          <w:highlight w:val="green"/>
        </w:rPr>
        <w:t>today</w:t>
      </w:r>
      <w:r w:rsidRPr="006C4666">
        <w:rPr>
          <w:rStyle w:val="StyleUnderline"/>
          <w:rFonts w:cstheme="minorHAnsi"/>
        </w:rPr>
        <w:t>.</w:t>
      </w:r>
      <w:r w:rsidRPr="006C4666">
        <w:rPr>
          <w:rFonts w:cstheme="minorHAnsi"/>
          <w:sz w:val="16"/>
        </w:rPr>
        <w:t xml:space="preserve"> George Washington would have loved to </w:t>
      </w:r>
      <w:proofErr w:type="spellStart"/>
      <w:r w:rsidRPr="006C4666">
        <w:rPr>
          <w:rFonts w:cstheme="minorHAnsi"/>
          <w:sz w:val="16"/>
        </w:rPr>
        <w:t>negoti</w:t>
      </w:r>
      <w:proofErr w:type="spellEnd"/>
      <w:r w:rsidRPr="006C4666">
        <w:rPr>
          <w:rFonts w:cstheme="minorHAnsi"/>
          <w:sz w:val="16"/>
        </w:rPr>
        <w:t xml:space="preserve">- ate a multilateral trade deal from a position of economic strength rather than having to bring a fledgling nation into being amid hostility from much stronger states. Abraham Lincoln would have considered banding allies together to counter a rising China an easy day's work compared with passing the 13th Amendment or preventing international recognition of the Confederacy. Franklin Roosevelt would have been right to see managing a glut of capital as less </w:t>
      </w:r>
      <w:proofErr w:type="spellStart"/>
      <w:r w:rsidRPr="006C4666">
        <w:rPr>
          <w:rFonts w:cstheme="minorHAnsi"/>
          <w:sz w:val="16"/>
        </w:rPr>
        <w:t>compli</w:t>
      </w:r>
      <w:proofErr w:type="spellEnd"/>
      <w:r w:rsidRPr="006C4666">
        <w:rPr>
          <w:rFonts w:cstheme="minorHAnsi"/>
          <w:sz w:val="16"/>
        </w:rPr>
        <w:t xml:space="preserve">- </w:t>
      </w:r>
      <w:proofErr w:type="spellStart"/>
      <w:r w:rsidRPr="006C4666">
        <w:rPr>
          <w:rFonts w:cstheme="minorHAnsi"/>
          <w:sz w:val="16"/>
        </w:rPr>
        <w:t>cated</w:t>
      </w:r>
      <w:proofErr w:type="spellEnd"/>
      <w:r w:rsidRPr="006C4666">
        <w:rPr>
          <w:rFonts w:cstheme="minorHAnsi"/>
          <w:sz w:val="16"/>
        </w:rPr>
        <w:t xml:space="preserve"> than resuscitating the entire U.S. economy. </w:t>
      </w:r>
    </w:p>
    <w:p w14:paraId="7393DED4" w14:textId="24031CB2" w:rsidR="00820441" w:rsidRPr="00820441" w:rsidRDefault="00820441" w:rsidP="00820441">
      <w:pPr>
        <w:rPr>
          <w:rFonts w:cstheme="minorHAnsi"/>
          <w:sz w:val="16"/>
        </w:rPr>
      </w:pPr>
      <w:r w:rsidRPr="006C4666">
        <w:rPr>
          <w:rStyle w:val="StyleUnderline"/>
          <w:rFonts w:cstheme="minorHAnsi"/>
        </w:rPr>
        <w:t xml:space="preserve">The United States has the most </w:t>
      </w:r>
      <w:r w:rsidRPr="006C4666">
        <w:rPr>
          <w:rStyle w:val="Emphasis"/>
          <w:rFonts w:cstheme="minorHAnsi"/>
        </w:rPr>
        <w:t>propitious geopolitical</w:t>
      </w:r>
      <w:r w:rsidRPr="006C4666">
        <w:rPr>
          <w:rFonts w:cstheme="minorHAnsi"/>
          <w:sz w:val="16"/>
        </w:rPr>
        <w:t xml:space="preserve"> </w:t>
      </w:r>
      <w:r w:rsidRPr="006C4666">
        <w:rPr>
          <w:rStyle w:val="Emphasis"/>
          <w:rFonts w:cstheme="minorHAnsi"/>
        </w:rPr>
        <w:t>environment</w:t>
      </w:r>
      <w:r w:rsidRPr="006C4666">
        <w:rPr>
          <w:rStyle w:val="StyleUnderline"/>
          <w:rFonts w:cstheme="minorHAnsi"/>
        </w:rPr>
        <w:t xml:space="preserve"> any country could hope for</w:t>
      </w:r>
      <w:r w:rsidRPr="006C4666">
        <w:rPr>
          <w:rFonts w:cstheme="minorHAnsi"/>
          <w:sz w:val="16"/>
        </w:rPr>
        <w:t xml:space="preserve">: </w:t>
      </w:r>
      <w:r w:rsidRPr="00961293">
        <w:rPr>
          <w:rStyle w:val="StyleUnderline"/>
          <w:rFonts w:cstheme="minorHAnsi"/>
          <w:highlight w:val="green"/>
        </w:rPr>
        <w:t>surrounded by oceans</w:t>
      </w:r>
      <w:r w:rsidRPr="006C4666">
        <w:rPr>
          <w:rFonts w:cstheme="minorHAnsi"/>
          <w:sz w:val="16"/>
        </w:rPr>
        <w:t xml:space="preserve"> </w:t>
      </w:r>
      <w:r w:rsidRPr="00961293">
        <w:rPr>
          <w:rStyle w:val="StyleUnderline"/>
          <w:rFonts w:cstheme="minorHAnsi"/>
          <w:highlight w:val="green"/>
        </w:rPr>
        <w:t>and peaceful</w:t>
      </w:r>
      <w:r w:rsidRPr="006C4666">
        <w:rPr>
          <w:rFonts w:cstheme="minorHAnsi"/>
          <w:sz w:val="16"/>
        </w:rPr>
        <w:t xml:space="preserve">, cooperative </w:t>
      </w:r>
      <w:r w:rsidRPr="00961293">
        <w:rPr>
          <w:rStyle w:val="StyleUnderline"/>
          <w:rFonts w:cstheme="minorHAnsi"/>
          <w:highlight w:val="green"/>
        </w:rPr>
        <w:t>neighbors</w:t>
      </w:r>
      <w:r w:rsidRPr="006C4666">
        <w:rPr>
          <w:rFonts w:cstheme="minorHAnsi"/>
          <w:sz w:val="16"/>
        </w:rPr>
        <w:t xml:space="preserve">. </w:t>
      </w:r>
      <w:r w:rsidRPr="00961293">
        <w:rPr>
          <w:rStyle w:val="StyleUnderline"/>
          <w:rFonts w:cstheme="minorHAnsi"/>
          <w:highlight w:val="green"/>
        </w:rPr>
        <w:t>The U.S</w:t>
      </w:r>
      <w:r w:rsidRPr="006C4666">
        <w:rPr>
          <w:rStyle w:val="StyleUnderline"/>
          <w:rFonts w:cstheme="minorHAnsi"/>
        </w:rPr>
        <w:t xml:space="preserve">. economy </w:t>
      </w:r>
      <w:r w:rsidRPr="00961293">
        <w:rPr>
          <w:rStyle w:val="StyleUnderline"/>
          <w:rFonts w:cstheme="minorHAnsi"/>
          <w:highlight w:val="green"/>
        </w:rPr>
        <w:t xml:space="preserve">generates jobs </w:t>
      </w:r>
      <w:r w:rsidRPr="006C4666">
        <w:rPr>
          <w:rStyle w:val="StyleUnderline"/>
          <w:rFonts w:cstheme="minorHAnsi"/>
        </w:rPr>
        <w:t xml:space="preserve">and </w:t>
      </w:r>
      <w:r w:rsidRPr="00961293">
        <w:rPr>
          <w:rStyle w:val="Emphasis"/>
          <w:rFonts w:cstheme="minorHAnsi"/>
          <w:highlight w:val="green"/>
        </w:rPr>
        <w:t>drives tech</w:t>
      </w:r>
      <w:r w:rsidRPr="006C4666">
        <w:rPr>
          <w:rStyle w:val="Emphasis"/>
          <w:rFonts w:cstheme="minorHAnsi"/>
        </w:rPr>
        <w:t xml:space="preserve">nological </w:t>
      </w:r>
      <w:r w:rsidRPr="00961293">
        <w:rPr>
          <w:rStyle w:val="Emphasis"/>
          <w:rFonts w:cstheme="minorHAnsi"/>
          <w:highlight w:val="green"/>
        </w:rPr>
        <w:t>innovation</w:t>
      </w:r>
      <w:r w:rsidRPr="006C4666">
        <w:rPr>
          <w:rFonts w:cstheme="minorHAnsi"/>
          <w:sz w:val="16"/>
        </w:rPr>
        <w:t xml:space="preserve">. </w:t>
      </w:r>
      <w:r w:rsidRPr="006C4666">
        <w:rPr>
          <w:rStyle w:val="StyleUnderline"/>
          <w:rFonts w:cstheme="minorHAnsi"/>
        </w:rPr>
        <w:t>The country's hegemony in</w:t>
      </w:r>
      <w:r w:rsidRPr="006C4666">
        <w:rPr>
          <w:rFonts w:cstheme="minorHAnsi"/>
          <w:sz w:val="16"/>
        </w:rPr>
        <w:t xml:space="preserve"> the global </w:t>
      </w:r>
      <w:r w:rsidRPr="006C4666">
        <w:rPr>
          <w:rStyle w:val="StyleUnderline"/>
          <w:rFonts w:cstheme="minorHAnsi"/>
        </w:rPr>
        <w:t xml:space="preserve">balance-of-payments system is so secure that </w:t>
      </w:r>
      <w:r w:rsidRPr="00961293">
        <w:rPr>
          <w:rStyle w:val="StyleUnderline"/>
          <w:rFonts w:cstheme="minorHAnsi"/>
          <w:highlight w:val="green"/>
        </w:rPr>
        <w:t xml:space="preserve">investors are </w:t>
      </w:r>
      <w:r w:rsidRPr="00961293">
        <w:rPr>
          <w:rStyle w:val="Emphasis"/>
          <w:rFonts w:cstheme="minorHAnsi"/>
          <w:highlight w:val="green"/>
        </w:rPr>
        <w:t>indifferent to</w:t>
      </w:r>
      <w:r w:rsidRPr="00961293">
        <w:rPr>
          <w:rStyle w:val="Emphasis"/>
          <w:rFonts w:cstheme="minorHAnsi"/>
          <w:highlight w:val="green"/>
        </w:rPr>
        <w:lastRenderedPageBreak/>
        <w:t xml:space="preserve"> its indebtedness</w:t>
      </w:r>
      <w:r w:rsidRPr="006C4666">
        <w:rPr>
          <w:rFonts w:cstheme="minorHAnsi"/>
          <w:sz w:val="16"/>
        </w:rPr>
        <w:t xml:space="preserve"> </w:t>
      </w:r>
      <w:r w:rsidRPr="006C4666">
        <w:rPr>
          <w:rStyle w:val="StyleUnderline"/>
          <w:rFonts w:cstheme="minorHAnsi"/>
        </w:rPr>
        <w:t>and</w:t>
      </w:r>
      <w:r w:rsidRPr="006C4666">
        <w:rPr>
          <w:rFonts w:cstheme="minorHAnsi"/>
          <w:sz w:val="16"/>
        </w:rPr>
        <w:t xml:space="preserve"> </w:t>
      </w:r>
      <w:r w:rsidRPr="00961293">
        <w:rPr>
          <w:rStyle w:val="StyleUnderline"/>
          <w:rFonts w:cstheme="minorHAnsi"/>
          <w:highlight w:val="green"/>
        </w:rPr>
        <w:t xml:space="preserve">Washington can </w:t>
      </w:r>
      <w:r w:rsidRPr="00961293">
        <w:rPr>
          <w:rStyle w:val="Emphasis"/>
          <w:rFonts w:cstheme="minorHAnsi"/>
          <w:highlight w:val="green"/>
        </w:rPr>
        <w:t>impose sanctions</w:t>
      </w:r>
      <w:r w:rsidRPr="006C4666">
        <w:rPr>
          <w:rFonts w:cstheme="minorHAnsi"/>
          <w:sz w:val="16"/>
        </w:rPr>
        <w:t xml:space="preserve"> on foreign entities and governments </w:t>
      </w:r>
      <w:r w:rsidRPr="006C4666">
        <w:rPr>
          <w:rStyle w:val="Emphasis"/>
          <w:rFonts w:cstheme="minorHAnsi"/>
        </w:rPr>
        <w:t>with impunity</w:t>
      </w:r>
      <w:r w:rsidRPr="006C4666">
        <w:rPr>
          <w:rFonts w:cstheme="minorHAnsi"/>
          <w:sz w:val="16"/>
        </w:rPr>
        <w:t xml:space="preserve">. </w:t>
      </w:r>
      <w:r w:rsidRPr="006C4666">
        <w:rPr>
          <w:rStyle w:val="StyleUnderline"/>
          <w:rFonts w:cstheme="minorHAnsi"/>
        </w:rPr>
        <w:t>The United States is a dominant power that</w:t>
      </w:r>
      <w:r w:rsidRPr="006C4666">
        <w:rPr>
          <w:rFonts w:cstheme="minorHAnsi"/>
          <w:sz w:val="16"/>
        </w:rPr>
        <w:t xml:space="preserve"> </w:t>
      </w:r>
      <w:r w:rsidRPr="006C4666">
        <w:rPr>
          <w:rStyle w:val="StyleUnderline"/>
          <w:rFonts w:cstheme="minorHAnsi"/>
        </w:rPr>
        <w:t xml:space="preserve">other </w:t>
      </w:r>
      <w:r w:rsidRPr="00961293">
        <w:rPr>
          <w:rStyle w:val="StyleUnderline"/>
          <w:rFonts w:cstheme="minorHAnsi"/>
          <w:highlight w:val="green"/>
        </w:rPr>
        <w:t xml:space="preserve">strong states </w:t>
      </w:r>
      <w:r w:rsidRPr="00961293">
        <w:rPr>
          <w:rStyle w:val="Emphasis"/>
          <w:rFonts w:cstheme="minorHAnsi"/>
          <w:highlight w:val="green"/>
        </w:rPr>
        <w:t>voluntarily</w:t>
      </w:r>
      <w:r w:rsidRPr="00961293">
        <w:rPr>
          <w:rStyle w:val="StyleUnderline"/>
          <w:rFonts w:cstheme="minorHAnsi"/>
          <w:highlight w:val="green"/>
        </w:rPr>
        <w:t xml:space="preserve"> work to </w:t>
      </w:r>
      <w:r w:rsidRPr="00961293">
        <w:rPr>
          <w:rStyle w:val="Emphasis"/>
          <w:rFonts w:cstheme="minorHAnsi"/>
          <w:highlight w:val="green"/>
        </w:rPr>
        <w:t>support</w:t>
      </w:r>
      <w:r w:rsidRPr="006C4666">
        <w:rPr>
          <w:rStyle w:val="StyleUnderline"/>
          <w:rFonts w:cstheme="minorHAnsi"/>
        </w:rPr>
        <w:t xml:space="preserve"> </w:t>
      </w:r>
      <w:r w:rsidRPr="006C4666">
        <w:rPr>
          <w:rStyle w:val="Emphasis"/>
          <w:rFonts w:cstheme="minorHAnsi"/>
        </w:rPr>
        <w:t>rather than diminish</w:t>
      </w:r>
      <w:r w:rsidRPr="006C4666">
        <w:rPr>
          <w:rFonts w:cstheme="minorHAnsi"/>
          <w:sz w:val="16"/>
        </w:rPr>
        <w:t xml:space="preserve">—a historical anomaly. </w:t>
      </w:r>
      <w:r w:rsidRPr="006C4666">
        <w:rPr>
          <w:rStyle w:val="StyleUnderline"/>
          <w:rFonts w:cstheme="minorHAnsi"/>
        </w:rPr>
        <w:t xml:space="preserve">Its military is so capable that its adversaries have to operate on the </w:t>
      </w:r>
      <w:r w:rsidRPr="006C4666">
        <w:rPr>
          <w:rStyle w:val="Emphasis"/>
          <w:rFonts w:cstheme="minorHAnsi"/>
        </w:rPr>
        <w:t>margins of the conflict spectrum</w:t>
      </w:r>
      <w:r w:rsidRPr="006C4666">
        <w:rPr>
          <w:rFonts w:cstheme="minorHAnsi"/>
          <w:sz w:val="16"/>
        </w:rPr>
        <w:t xml:space="preserve">, in the realm of insurgency or information warfare. </w:t>
      </w:r>
      <w:r w:rsidRPr="006C4666">
        <w:rPr>
          <w:rStyle w:val="StyleUnderline"/>
          <w:rFonts w:cstheme="minorHAnsi"/>
        </w:rPr>
        <w:t xml:space="preserve">The country's cultural products are </w:t>
      </w:r>
      <w:r w:rsidRPr="006C4666">
        <w:rPr>
          <w:rStyle w:val="Emphasis"/>
          <w:rFonts w:cstheme="minorHAnsi"/>
        </w:rPr>
        <w:t>appealing and accessible</w:t>
      </w:r>
      <w:r w:rsidRPr="006C4666">
        <w:rPr>
          <w:rFonts w:cstheme="minorHAnsi"/>
          <w:sz w:val="16"/>
        </w:rPr>
        <w:t xml:space="preserve">, </w:t>
      </w:r>
      <w:r w:rsidRPr="006C4666">
        <w:rPr>
          <w:rStyle w:val="StyleUnderline"/>
          <w:rFonts w:cstheme="minorHAnsi"/>
        </w:rPr>
        <w:t>and its language serves as the lingua franca for international transactions</w:t>
      </w:r>
      <w:r w:rsidRPr="006C4666">
        <w:rPr>
          <w:rFonts w:cstheme="minorHAnsi"/>
          <w:sz w:val="16"/>
        </w:rPr>
        <w:t>.</w:t>
      </w:r>
    </w:p>
    <w:p w14:paraId="2089D5A8" w14:textId="5058A3E1" w:rsidR="00F056A7" w:rsidRPr="002019CB" w:rsidRDefault="00F056A7" w:rsidP="00F056A7">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62D65570" w14:textId="77777777" w:rsidR="00F056A7" w:rsidRPr="003E6DC2" w:rsidRDefault="00F056A7" w:rsidP="00F056A7">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5398877F" w14:textId="77777777" w:rsidR="00F056A7" w:rsidRPr="003E6DC2" w:rsidRDefault="00F056A7" w:rsidP="00F056A7">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lastRenderedPageBreak/>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1D92FCDD" w14:textId="77777777" w:rsidR="00F056A7" w:rsidRDefault="00F056A7" w:rsidP="00F056A7"/>
    <w:p w14:paraId="2AFB6914" w14:textId="61F8223A" w:rsidR="00F056A7" w:rsidRDefault="00F056A7" w:rsidP="00F056A7">
      <w:pPr>
        <w:pStyle w:val="Heading4"/>
      </w:pPr>
      <w:r>
        <w:t xml:space="preserve">Vaccine diplomacy is key to US spheres of influence – the </w:t>
      </w:r>
      <w:proofErr w:type="spellStart"/>
      <w:r>
        <w:t>aff</w:t>
      </w:r>
      <w:proofErr w:type="spellEnd"/>
      <w:r>
        <w:t xml:space="preserve"> creates incentives for other countries to align with US primacy</w:t>
      </w:r>
      <w:r w:rsidR="00E83A5C">
        <w:t xml:space="preserve"> </w:t>
      </w:r>
    </w:p>
    <w:p w14:paraId="09FADFFD" w14:textId="77777777" w:rsidR="00F056A7" w:rsidRPr="00914CD5" w:rsidRDefault="00F056A7" w:rsidP="00F056A7">
      <w:r w:rsidRPr="006B630A">
        <w:rPr>
          <w:rFonts w:eastAsiaTheme="majorEastAsia" w:cstheme="majorBidi"/>
          <w:b/>
          <w:bCs/>
          <w:szCs w:val="26"/>
        </w:rPr>
        <w:t>Smith 21</w:t>
      </w:r>
      <w:r>
        <w:t xml:space="preserve">, </w:t>
      </w:r>
      <w:r w:rsidRPr="006B630A">
        <w:rPr>
          <w:sz w:val="16"/>
          <w:szCs w:val="16"/>
        </w:rPr>
        <w:t>“Russia and China are beating the U.S. at vaccine diplomacy, experts say”, NBC News, 4/2, Alexander Smith: He is a senior reporter at NBC News Digital, where he has worked since 2013. He won an Emmy in 2015 as part of the team that covered the downing of Malaysia Airlines fli</w:t>
      </w:r>
      <w:r w:rsidRPr="006B630A">
        <w:rPr>
          <w:sz w:val="16"/>
          <w:szCs w:val="16"/>
        </w:rPr>
        <w:lastRenderedPageBreak/>
        <w:t xml:space="preserve">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786F9777" w14:textId="77777777" w:rsidR="00F056A7" w:rsidRPr="00564C9D" w:rsidRDefault="00F056A7" w:rsidP="00F056A7">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6C12B706" w14:textId="77777777" w:rsidR="00F056A7" w:rsidRPr="00564C9D" w:rsidRDefault="00F056A7" w:rsidP="00F056A7">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50458B1" w14:textId="77777777" w:rsidR="00F056A7" w:rsidRPr="008D738D" w:rsidRDefault="00F056A7" w:rsidP="00F056A7">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2CB4D5A" w14:textId="77777777" w:rsidR="00F056A7" w:rsidRDefault="00F056A7" w:rsidP="00F056A7">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3C634160" w14:textId="77777777" w:rsidR="00F056A7" w:rsidRDefault="00F056A7" w:rsidP="00F056A7">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46CFC4E2" w14:textId="77777777" w:rsidR="00F056A7" w:rsidRPr="00A718EC" w:rsidRDefault="00F056A7" w:rsidP="00F056A7">
      <w:pPr>
        <w:rPr>
          <w:sz w:val="16"/>
          <w:szCs w:val="16"/>
        </w:rPr>
      </w:pPr>
      <w:r>
        <w:lastRenderedPageBreak/>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2BC0F71B" w14:textId="77777777" w:rsidR="00F056A7" w:rsidRPr="00A718EC" w:rsidRDefault="00F056A7" w:rsidP="00F056A7">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24D49AF4" w14:textId="77777777" w:rsidR="00F056A7" w:rsidRDefault="00F056A7" w:rsidP="00F056A7">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0B495BCF" w14:textId="77777777" w:rsidR="00F056A7" w:rsidRPr="00A718EC" w:rsidRDefault="00F056A7" w:rsidP="00F056A7">
      <w:pPr>
        <w:rPr>
          <w:sz w:val="16"/>
          <w:szCs w:val="16"/>
        </w:rPr>
      </w:pPr>
      <w:r w:rsidRPr="00A718EC">
        <w:rPr>
          <w:sz w:val="16"/>
          <w:szCs w:val="16"/>
        </w:rPr>
        <w:t>'Extremely narrow-minded'</w:t>
      </w:r>
    </w:p>
    <w:p w14:paraId="1853CD86" w14:textId="77777777" w:rsidR="00F056A7" w:rsidRPr="00A718EC" w:rsidRDefault="00F056A7" w:rsidP="00F056A7">
      <w:pPr>
        <w:rPr>
          <w:sz w:val="16"/>
          <w:szCs w:val="16"/>
        </w:rPr>
      </w:pPr>
      <w:r w:rsidRPr="00A718EC">
        <w:rPr>
          <w:sz w:val="16"/>
          <w:szCs w:val="16"/>
        </w:rPr>
        <w:t>Few would argue that sending lifesaving vaccines around the world is a bad thing.</w:t>
      </w:r>
    </w:p>
    <w:p w14:paraId="62003F6E" w14:textId="77777777" w:rsidR="00F056A7" w:rsidRPr="00A718EC" w:rsidRDefault="00F056A7" w:rsidP="00F056A7">
      <w:pPr>
        <w:rPr>
          <w:sz w:val="16"/>
          <w:szCs w:val="16"/>
        </w:rPr>
      </w:pPr>
      <w:r w:rsidRPr="00A718EC">
        <w:rPr>
          <w:sz w:val="16"/>
          <w:szCs w:val="16"/>
        </w:rPr>
        <w:t>"We're not talking arms sales here," said John Campbell, who was the U.S. ambassador to</w:t>
      </w:r>
      <w:r w:rsidRPr="00A718EC">
        <w:rPr>
          <w:sz w:val="16"/>
          <w:szCs w:val="16"/>
        </w:rPr>
        <w:lastRenderedPageBreak/>
        <w:t xml:space="preserve"> Nigeria from 2004 to 2007. "We're talking about something citizens around the world want and desperately need."</w:t>
      </w:r>
    </w:p>
    <w:p w14:paraId="3E8E502E" w14:textId="77777777" w:rsidR="00F056A7" w:rsidRPr="00A718EC" w:rsidRDefault="00F056A7" w:rsidP="00F056A7">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74A6B9CB" w14:textId="77777777" w:rsidR="00F056A7" w:rsidRPr="00A718EC" w:rsidRDefault="00F056A7" w:rsidP="00F056A7">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3B328CB8" w14:textId="77777777" w:rsidR="00F056A7" w:rsidRPr="00A718EC" w:rsidRDefault="00F056A7" w:rsidP="00F056A7">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1D4D3EF2" w14:textId="77777777" w:rsidR="00F056A7" w:rsidRDefault="00F056A7" w:rsidP="00F056A7">
      <w:r w:rsidRPr="00A718EC">
        <w:rPr>
          <w:sz w:val="16"/>
          <w:szCs w:val="16"/>
        </w:rPr>
        <w:t xml:space="preserve">After a cloud of skepticism, recent studies suggest that the state-made vaccines, </w:t>
      </w:r>
      <w:r w:rsidRPr="00564C9D">
        <w:rPr>
          <w:rStyle w:val="StyleUnderline"/>
        </w:rPr>
        <w:t xml:space="preserve">China's </w:t>
      </w:r>
      <w:proofErr w:type="spellStart"/>
      <w:r w:rsidRPr="00564C9D">
        <w:rPr>
          <w:rStyle w:val="StyleUnderline"/>
        </w:rPr>
        <w:t>Sinopharm</w:t>
      </w:r>
      <w:proofErr w:type="spellEnd"/>
      <w:r w:rsidRPr="00564C9D">
        <w:rPr>
          <w:rStyle w:val="StyleUnderline"/>
        </w:rPr>
        <w:t xml:space="preserve"> and Russia's Sputnik V program, are as effective as others. They have been approved by dozens of regulators.</w:t>
      </w:r>
    </w:p>
    <w:p w14:paraId="3774840F" w14:textId="77777777" w:rsidR="00F056A7" w:rsidRPr="00564C9D" w:rsidRDefault="00F056A7" w:rsidP="00F056A7">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0BFB0B7E" w14:textId="77777777" w:rsidR="00F056A7" w:rsidRPr="00A718EC" w:rsidRDefault="00F056A7" w:rsidP="00F056A7">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38F4A4A9" w14:textId="77777777" w:rsidR="00F056A7" w:rsidRPr="00A718EC" w:rsidRDefault="00F056A7" w:rsidP="00F056A7">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1C5DB09A" w14:textId="77777777" w:rsidR="00F056A7" w:rsidRPr="00A718EC" w:rsidRDefault="00F056A7" w:rsidP="00F056A7">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514CC92E" w14:textId="77777777" w:rsidR="00F056A7" w:rsidRPr="00A718EC" w:rsidRDefault="00F056A7" w:rsidP="00F056A7">
      <w:pPr>
        <w:rPr>
          <w:sz w:val="16"/>
          <w:szCs w:val="16"/>
        </w:rPr>
      </w:pPr>
      <w:r w:rsidRPr="00A718EC">
        <w:rPr>
          <w:sz w:val="16"/>
          <w:szCs w:val="16"/>
        </w:rPr>
        <w:t>'Political suicide'</w:t>
      </w:r>
    </w:p>
    <w:p w14:paraId="09CEBD42" w14:textId="77777777" w:rsidR="00F056A7" w:rsidRDefault="00F056A7" w:rsidP="00F056A7">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5B3F54C2" w14:textId="77777777" w:rsidR="00F056A7" w:rsidRPr="00564C9D" w:rsidRDefault="00F056A7" w:rsidP="00F056A7">
      <w:pPr>
        <w:rPr>
          <w:rStyle w:val="StyleUnderline"/>
        </w:rPr>
      </w:pPr>
      <w:r w:rsidRPr="00564C9D">
        <w:rPr>
          <w:rStyle w:val="StyleUnderline"/>
        </w:rPr>
        <w:lastRenderedPageBreak/>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w:t>
      </w:r>
      <w:proofErr w:type="spellStart"/>
      <w:r w:rsidRPr="00564C9D">
        <w:rPr>
          <w:rStyle w:val="StyleUnderline"/>
        </w:rPr>
        <w:t>Sinopharm</w:t>
      </w:r>
      <w:proofErr w:type="spellEnd"/>
      <w:r w:rsidRPr="00564C9D">
        <w:rPr>
          <w:rStyle w:val="StyleUnderline"/>
        </w:rPr>
        <w:t xml:space="preserve">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27A370C4" w14:textId="77777777" w:rsidR="00F056A7" w:rsidRPr="00564C9D" w:rsidRDefault="00F056A7" w:rsidP="00F056A7">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4429E452" w14:textId="77777777" w:rsidR="00F056A7" w:rsidRDefault="00F056A7" w:rsidP="00F056A7">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162904D1" w14:textId="77777777" w:rsidR="00F056A7" w:rsidRPr="00F601E6" w:rsidRDefault="00F056A7" w:rsidP="00F056A7"/>
    <w:p w14:paraId="36FAD9F7" w14:textId="0D4A7939" w:rsidR="00820441" w:rsidRPr="006C4666" w:rsidRDefault="00820441" w:rsidP="00820441">
      <w:pPr>
        <w:pStyle w:val="Heading4"/>
        <w:rPr>
          <w:rFonts w:cstheme="minorHAnsi"/>
          <w:u w:val="single"/>
        </w:rPr>
      </w:pPr>
      <w:r w:rsidRPr="006C4666">
        <w:rPr>
          <w:rFonts w:cstheme="minorHAnsi"/>
        </w:rPr>
        <w:t xml:space="preserve">U.S. </w:t>
      </w:r>
      <w:proofErr w:type="spellStart"/>
      <w:r w:rsidRPr="006C4666">
        <w:rPr>
          <w:rFonts w:cstheme="minorHAnsi"/>
        </w:rPr>
        <w:t>heg</w:t>
      </w:r>
      <w:proofErr w:type="spellEnd"/>
      <w:r w:rsidRPr="006C4666">
        <w:rPr>
          <w:rFonts w:cstheme="minorHAnsi"/>
        </w:rPr>
        <w:t xml:space="preserve"> is </w:t>
      </w:r>
      <w:proofErr w:type="gramStart"/>
      <w:r w:rsidRPr="006C4666">
        <w:rPr>
          <w:rFonts w:cstheme="minorHAnsi"/>
        </w:rPr>
        <w:t>sustainable  –</w:t>
      </w:r>
      <w:proofErr w:type="gramEnd"/>
      <w:r w:rsidRPr="006C4666">
        <w:rPr>
          <w:rFonts w:cstheme="minorHAnsi"/>
        </w:rPr>
        <w:t xml:space="preserve">  neg authors are wrong  –  it doesn’t cause overstretch or free-riding </w:t>
      </w:r>
      <w:r w:rsidR="00B728C8">
        <w:rPr>
          <w:rFonts w:cstheme="minorHAnsi"/>
        </w:rPr>
        <w:t>– put away yo</w:t>
      </w:r>
      <w:r w:rsidR="00B728C8">
        <w:rPr>
          <w:rFonts w:cstheme="minorHAnsi"/>
        </w:rPr>
        <w:lastRenderedPageBreak/>
        <w:t>ur impact turns</w:t>
      </w:r>
    </w:p>
    <w:p w14:paraId="5088B245" w14:textId="77777777" w:rsidR="00820441" w:rsidRPr="006C4666" w:rsidRDefault="00820441" w:rsidP="00820441">
      <w:pPr>
        <w:rPr>
          <w:rFonts w:cstheme="minorHAnsi"/>
        </w:rPr>
      </w:pPr>
      <w:r w:rsidRPr="006C4666">
        <w:rPr>
          <w:rFonts w:cstheme="minorHAnsi"/>
        </w:rPr>
        <w:t xml:space="preserve">Carla </w:t>
      </w:r>
      <w:proofErr w:type="spellStart"/>
      <w:r w:rsidRPr="006C4666">
        <w:rPr>
          <w:rStyle w:val="Style13ptBold"/>
          <w:rFonts w:cstheme="minorHAnsi"/>
        </w:rPr>
        <w:t>Norloff</w:t>
      </w:r>
      <w:proofErr w:type="spellEnd"/>
      <w:r w:rsidRPr="006C4666">
        <w:rPr>
          <w:rStyle w:val="Style13ptBold"/>
          <w:rFonts w:cstheme="minorHAnsi"/>
        </w:rPr>
        <w:t xml:space="preserve"> 18</w:t>
      </w:r>
      <w:r w:rsidRPr="006C4666">
        <w:rPr>
          <w:rFonts w:cstheme="minorHAnsi"/>
        </w:rPr>
        <w:t xml:space="preserve">, Associate Professor in the Department of Political Science at the University of Toronto, PhD in International Relations from the Graduate Institute of International Studies, Hegemony and inequality: Trump and the liberal playbook, January 2018, International Affairs, Volume 94, Issue 1, </w:t>
      </w:r>
      <w:hyperlink r:id="rId17" w:history="1">
        <w:r w:rsidRPr="006C4666">
          <w:rPr>
            <w:rStyle w:val="Hyperlink"/>
            <w:rFonts w:cstheme="minorHAnsi"/>
          </w:rPr>
          <w:t>https://academic.oup.com/ia/article/94/1/63/4762707</w:t>
        </w:r>
      </w:hyperlink>
    </w:p>
    <w:p w14:paraId="272BDD3B" w14:textId="77777777" w:rsidR="00820441" w:rsidRPr="006C4666" w:rsidRDefault="00820441" w:rsidP="00820441">
      <w:pPr>
        <w:rPr>
          <w:rFonts w:cstheme="minorHAnsi"/>
        </w:rPr>
      </w:pPr>
      <w:r w:rsidRPr="006C4666">
        <w:rPr>
          <w:rFonts w:cstheme="minorHAnsi"/>
        </w:rPr>
        <w:t xml:space="preserve">LIO = Liberal International Order </w:t>
      </w:r>
    </w:p>
    <w:p w14:paraId="3EAA9666" w14:textId="2D7F87A4" w:rsidR="00F056A7" w:rsidRPr="00820441" w:rsidRDefault="00820441" w:rsidP="00F056A7">
      <w:pPr>
        <w:rPr>
          <w:rFonts w:cstheme="minorHAnsi"/>
          <w:sz w:val="10"/>
        </w:rPr>
      </w:pPr>
      <w:r w:rsidRPr="006C4666">
        <w:rPr>
          <w:rFonts w:cstheme="minorHAnsi"/>
          <w:sz w:val="10"/>
        </w:rPr>
        <w:t xml:space="preserve">The second relevant theoretical approach is grounded in </w:t>
      </w:r>
      <w:proofErr w:type="spellStart"/>
      <w:r w:rsidRPr="006C4666">
        <w:rPr>
          <w:rFonts w:cstheme="minorHAnsi"/>
          <w:sz w:val="10"/>
        </w:rPr>
        <w:t>Waltzian</w:t>
      </w:r>
      <w:proofErr w:type="spellEnd"/>
      <w:r w:rsidRPr="006C4666">
        <w:rPr>
          <w:rFonts w:cstheme="minorHAnsi"/>
          <w:sz w:val="10"/>
        </w:rPr>
        <w:t xml:space="preserve"> realism. According to this approach, states should pursue their national interest defined narrowly, responding to threats that affect them directly. The doctrine of restraint, also called selective engagement, sees the maintenance of long-term hegemony as exceedingly costly and futile, breeding resentment and requiring rivals to be defeated and outcompeted in a continuous effort to thwart attempts at balancing. Balancing occurs when states seek to reduce the military power of exceptionally dominant states. The tendency for states to balance power is a hard systemic law, which no state can escape, and which guarantees that a unipolar distribution of power will eventually become bipolar or multipolar</w:t>
      </w:r>
      <w:r w:rsidRPr="006C4666">
        <w:rPr>
          <w:rStyle w:val="StyleUnderline"/>
          <w:rFonts w:cstheme="minorHAnsi"/>
        </w:rPr>
        <w:t>. Academic advocates of selective engagement</w:t>
      </w:r>
      <w:r w:rsidRPr="006C4666">
        <w:rPr>
          <w:rFonts w:cstheme="minorHAnsi"/>
          <w:sz w:val="10"/>
        </w:rPr>
        <w:t xml:space="preserve"> approve of Trump's call for a more restrained foreign policy while distancing themselves from his other ideas.44 They </w:t>
      </w:r>
      <w:r w:rsidRPr="006C4666">
        <w:rPr>
          <w:rStyle w:val="StyleUnderline"/>
          <w:rFonts w:cstheme="minorHAnsi"/>
        </w:rPr>
        <w:t>believe America's postwar grand strategy spills too much blood and treasure and carries high opportunity costs</w:t>
      </w:r>
      <w:r w:rsidRPr="006C4666">
        <w:rPr>
          <w:rFonts w:cstheme="minorHAnsi"/>
          <w:sz w:val="10"/>
        </w:rPr>
        <w:t xml:space="preserve">,45 and that the United States should instead pursue a strategy of offshore balancing, refocusing policies around a narrow definition of the national interest limited to preserving regional hegemony in the western hemisphere and preventing the rise of regional hegemons.46 They consider US security interests to be at stake in three areas—Europe, east Asia and the Persian Gulf—with only east Asia requiring significant onshore engagement.47 Broadly agreeing with Trump, </w:t>
      </w:r>
      <w:r w:rsidRPr="006C4666">
        <w:rPr>
          <w:rStyle w:val="StyleUnderline"/>
          <w:rFonts w:cstheme="minorHAnsi"/>
        </w:rPr>
        <w:t>they say allies have to learn how to fend for themselves, and that the US should introduce uncertainty about forthcoming military support.</w:t>
      </w:r>
      <w:r w:rsidRPr="006C4666">
        <w:rPr>
          <w:rFonts w:cstheme="minorHAnsi"/>
          <w:sz w:val="10"/>
        </w:rPr>
        <w:t xml:space="preserve">48 In order to improve the plight of fellow Americans, the United States should reorientate public policy around domestic goals, giving up some international goals. For proponents of these arguments, America's international commitments clash with its domestic </w:t>
      </w:r>
      <w:proofErr w:type="gramStart"/>
      <w:r w:rsidRPr="006C4666">
        <w:rPr>
          <w:rFonts w:cstheme="minorHAnsi"/>
          <w:sz w:val="10"/>
        </w:rPr>
        <w:t>commitments.¶</w:t>
      </w:r>
      <w:proofErr w:type="gramEnd"/>
      <w:r w:rsidRPr="006C4666">
        <w:rPr>
          <w:rFonts w:cstheme="minorHAnsi"/>
          <w:sz w:val="10"/>
        </w:rPr>
        <w:t xml:space="preserve"> Three flawed assumptions¶ </w:t>
      </w:r>
      <w:r w:rsidRPr="006C4666">
        <w:rPr>
          <w:rStyle w:val="StyleUnderline"/>
          <w:rFonts w:cstheme="minorHAnsi"/>
        </w:rPr>
        <w:t>Three features of the LIO emerge as problematic</w:t>
      </w:r>
      <w:r w:rsidRPr="006C4666">
        <w:rPr>
          <w:rFonts w:cstheme="minorHAnsi"/>
          <w:sz w:val="10"/>
        </w:rPr>
        <w:t xml:space="preserve"> </w:t>
      </w:r>
      <w:r w:rsidRPr="006C4666">
        <w:rPr>
          <w:rStyle w:val="StyleUnderline"/>
          <w:rFonts w:cstheme="minorHAnsi"/>
        </w:rPr>
        <w:t>from these</w:t>
      </w:r>
      <w:r w:rsidRPr="006C4666">
        <w:rPr>
          <w:rFonts w:cstheme="minorHAnsi"/>
          <w:sz w:val="10"/>
        </w:rPr>
        <w:t xml:space="preserve"> two </w:t>
      </w:r>
      <w:r w:rsidRPr="006C4666">
        <w:rPr>
          <w:rStyle w:val="StyleUnderline"/>
          <w:rFonts w:cstheme="minorHAnsi"/>
        </w:rPr>
        <w:t>perspectives.</w:t>
      </w:r>
      <w:r w:rsidRPr="006C4666">
        <w:rPr>
          <w:rFonts w:cstheme="minorHAnsi"/>
          <w:sz w:val="10"/>
        </w:rPr>
        <w:t xml:space="preserve"> </w:t>
      </w:r>
      <w:r w:rsidRPr="006C4666">
        <w:rPr>
          <w:rStyle w:val="StyleUnderline"/>
          <w:rFonts w:cstheme="minorHAnsi"/>
        </w:rPr>
        <w:t xml:space="preserve">First, other </w:t>
      </w:r>
      <w:r w:rsidRPr="006C4666">
        <w:rPr>
          <w:rStyle w:val="StyleUnderline"/>
          <w:rFonts w:cstheme="minorHAnsi"/>
        </w:rPr>
        <w:lastRenderedPageBreak/>
        <w:t xml:space="preserve">countries free-ride on US </w:t>
      </w:r>
      <w:r w:rsidRPr="006C4666">
        <w:rPr>
          <w:rFonts w:cstheme="minorHAnsi"/>
          <w:sz w:val="10"/>
        </w:rPr>
        <w:t>political and economic</w:t>
      </w:r>
      <w:r w:rsidRPr="006C4666">
        <w:rPr>
          <w:rStyle w:val="StyleUnderline"/>
          <w:rFonts w:cstheme="minorHAnsi"/>
        </w:rPr>
        <w:t xml:space="preserve"> leadership. Second, there are fundamental trade-offs between America's military and economic capability</w:t>
      </w:r>
      <w:r w:rsidRPr="006C4666">
        <w:rPr>
          <w:rFonts w:cstheme="minorHAnsi"/>
          <w:sz w:val="10"/>
        </w:rPr>
        <w:t xml:space="preserve">: US security commitments are responsible for US economic decline. </w:t>
      </w:r>
      <w:r w:rsidRPr="006C4666">
        <w:rPr>
          <w:rStyle w:val="StyleUnderline"/>
          <w:rFonts w:cstheme="minorHAnsi"/>
        </w:rPr>
        <w:t>Third, there are fundamental trade-offs between America's international and domestic posture. On the basis of this analysis</w:t>
      </w:r>
      <w:r w:rsidRPr="006C4666">
        <w:rPr>
          <w:rFonts w:cstheme="minorHAnsi"/>
          <w:sz w:val="10"/>
        </w:rPr>
        <w:t xml:space="preserve">, to promote America's national interest, the grand strategy supporting the LIO should be replaced with strategic restraint; </w:t>
      </w:r>
      <w:r w:rsidRPr="006C4666">
        <w:rPr>
          <w:rStyle w:val="StyleUnderline"/>
          <w:rFonts w:cstheme="minorHAnsi"/>
        </w:rPr>
        <w:t>the US should stop bearing a disproportionate share of the costs associated with solving global prob</w:t>
      </w:r>
      <w:r w:rsidRPr="006C4666">
        <w:rPr>
          <w:rStyle w:val="StyleUnderline"/>
          <w:rFonts w:cstheme="minorHAnsi"/>
        </w:rPr>
        <w:lastRenderedPageBreak/>
        <w:t>lems and let others take care</w:t>
      </w:r>
      <w:r w:rsidRPr="006C4666">
        <w:rPr>
          <w:rFonts w:cstheme="minorHAnsi"/>
          <w:sz w:val="10"/>
        </w:rPr>
        <w:t xml:space="preserve"> of themselves, restricting US involvement to protecting vital security interests, defending the homeland and preventing the emergence of a regional hegemon.¶ </w:t>
      </w:r>
      <w:r w:rsidRPr="006C4666">
        <w:rPr>
          <w:rStyle w:val="StyleUnderline"/>
          <w:rFonts w:cstheme="minorHAnsi"/>
        </w:rPr>
        <w:t>However</w:t>
      </w:r>
      <w:r w:rsidRPr="006C4666">
        <w:rPr>
          <w:rFonts w:cstheme="minorHAnsi"/>
          <w:sz w:val="10"/>
        </w:rPr>
        <w:t xml:space="preserve">, </w:t>
      </w:r>
      <w:r w:rsidRPr="006C4666">
        <w:rPr>
          <w:rStyle w:val="StyleUnderline"/>
          <w:rFonts w:cstheme="minorHAnsi"/>
        </w:rPr>
        <w:t xml:space="preserve">the three assumptions underlying this analysis, and </w:t>
      </w:r>
      <w:r w:rsidRPr="00961293">
        <w:rPr>
          <w:rStyle w:val="StyleUnderline"/>
          <w:rFonts w:cstheme="minorHAnsi"/>
          <w:highlight w:val="green"/>
        </w:rPr>
        <w:t xml:space="preserve">criticisms </w:t>
      </w:r>
      <w:r w:rsidRPr="006C4666">
        <w:rPr>
          <w:rStyle w:val="StyleUnderline"/>
          <w:rFonts w:cstheme="minorHAnsi"/>
        </w:rPr>
        <w:t xml:space="preserve">of the LIO, </w:t>
      </w:r>
      <w:r w:rsidRPr="00961293">
        <w:rPr>
          <w:rStyle w:val="Emphasis"/>
          <w:rFonts w:cstheme="minorHAnsi"/>
          <w:highlight w:val="green"/>
        </w:rPr>
        <w:t>mischaracterize</w:t>
      </w:r>
      <w:r w:rsidRPr="00961293">
        <w:rPr>
          <w:rStyle w:val="StyleUnderline"/>
          <w:rFonts w:cstheme="minorHAnsi"/>
          <w:highlight w:val="green"/>
        </w:rPr>
        <w:t xml:space="preserve"> America's</w:t>
      </w:r>
      <w:r w:rsidRPr="006C4666">
        <w:rPr>
          <w:rStyle w:val="StyleUnderline"/>
          <w:rFonts w:cstheme="minorHAnsi"/>
        </w:rPr>
        <w:t xml:space="preserve"> liberal </w:t>
      </w:r>
      <w:r w:rsidRPr="00961293">
        <w:rPr>
          <w:rStyle w:val="StyleUnderline"/>
          <w:rFonts w:cstheme="minorHAnsi"/>
          <w:highlight w:val="green"/>
        </w:rPr>
        <w:t>dilemma</w:t>
      </w:r>
      <w:r w:rsidRPr="006C4666">
        <w:rPr>
          <w:rFonts w:cstheme="minorHAnsi"/>
          <w:sz w:val="10"/>
        </w:rPr>
        <w:t xml:space="preserve">. </w:t>
      </w:r>
      <w:r w:rsidRPr="006C4666">
        <w:rPr>
          <w:rStyle w:val="StyleUnderline"/>
          <w:rFonts w:cstheme="minorHAnsi"/>
        </w:rPr>
        <w:t>The first questionable assumption is that international cooperation resembles a public goods problem</w:t>
      </w:r>
      <w:r w:rsidRPr="006C4666">
        <w:rPr>
          <w:rFonts w:cstheme="minorHAnsi"/>
          <w:sz w:val="10"/>
        </w:rPr>
        <w:t xml:space="preserve"> whereby the US, as the largest state, bears disproportionate costs while free-riding allies reap disproportionate benefits. </w:t>
      </w:r>
      <w:r w:rsidRPr="006C4666">
        <w:rPr>
          <w:rStyle w:val="StyleUnderline"/>
          <w:rFonts w:cstheme="minorHAnsi"/>
        </w:rPr>
        <w:t>Second, the negative repercussions of US security commitments for US economic strength are rarely balanced against the full benefits of US security commitments</w:t>
      </w:r>
      <w:r w:rsidRPr="006C4666">
        <w:rPr>
          <w:rFonts w:cstheme="minorHAnsi"/>
          <w:sz w:val="10"/>
        </w:rPr>
        <w:t xml:space="preserve"> to the United States itself. Third</w:t>
      </w:r>
      <w:r w:rsidRPr="006C4666">
        <w:rPr>
          <w:rStyle w:val="StyleUnderline"/>
          <w:rFonts w:cstheme="minorHAnsi"/>
        </w:rPr>
        <w:t>, the assumption that there is an international–domestic trade-off and that whatever resources have been ‘squandered’ on international engagement can readily be diverted to the pursuit of productive, welfare-enhancing, domestic goals grossly understates both US benefits from the LIO and the risks attached to dismantling ‘selected’ parts of the LIO.</w:t>
      </w:r>
      <w:r w:rsidRPr="006C4666">
        <w:rPr>
          <w:rFonts w:cstheme="minorHAnsi"/>
          <w:sz w:val="10"/>
        </w:rPr>
        <w:t xml:space="preserve">49¶ </w:t>
      </w:r>
      <w:r w:rsidRPr="006C4666">
        <w:rPr>
          <w:rStyle w:val="StyleUnderline"/>
          <w:rFonts w:cstheme="minorHAnsi"/>
        </w:rPr>
        <w:t>When international cooperation is cast as a public goods dilemma, it is easy to come to the conclusion that the hegemon is in a disadvantageous position. But the public goods analogy does not adequately capture the essence of international cooperation</w:t>
      </w:r>
      <w:r w:rsidRPr="006C4666">
        <w:rPr>
          <w:rFonts w:cstheme="minorHAnsi"/>
          <w:sz w:val="10"/>
        </w:rPr>
        <w:t xml:space="preserve">, because few issues are characterized by the properties that define public goods—non-rivalry and non-exclusion.50 Rather, </w:t>
      </w:r>
      <w:r w:rsidRPr="00961293">
        <w:rPr>
          <w:rStyle w:val="StyleUnderline"/>
          <w:rFonts w:cstheme="minorHAnsi"/>
          <w:highlight w:val="green"/>
        </w:rPr>
        <w:t>the hegemon provides a mix of public and private goods</w:t>
      </w:r>
      <w:r w:rsidRPr="006C4666">
        <w:rPr>
          <w:rStyle w:val="StyleUnderline"/>
          <w:rFonts w:cstheme="minorHAnsi"/>
        </w:rPr>
        <w:t>, or imperfect public goods</w:t>
      </w:r>
      <w:r w:rsidRPr="006C4666">
        <w:rPr>
          <w:rFonts w:cstheme="minorHAnsi"/>
          <w:sz w:val="10"/>
        </w:rPr>
        <w:t xml:space="preserve">.51 </w:t>
      </w:r>
      <w:r w:rsidRPr="006C4666">
        <w:rPr>
          <w:rStyle w:val="StyleUnderline"/>
          <w:rFonts w:cstheme="minorHAnsi"/>
        </w:rPr>
        <w:t>Despite</w:t>
      </w:r>
      <w:r w:rsidRPr="006C4666">
        <w:rPr>
          <w:rFonts w:cstheme="minorHAnsi"/>
          <w:sz w:val="10"/>
        </w:rPr>
        <w:t xml:space="preserve"> these recognized flaws, and </w:t>
      </w:r>
      <w:r w:rsidRPr="006C4666">
        <w:rPr>
          <w:rStyle w:val="Emphasis"/>
          <w:rFonts w:cstheme="minorHAnsi"/>
        </w:rPr>
        <w:t>much scholarship</w:t>
      </w:r>
      <w:r w:rsidRPr="006C4666">
        <w:rPr>
          <w:rFonts w:cstheme="minorHAnsi"/>
          <w:sz w:val="10"/>
        </w:rPr>
        <w:t xml:space="preserve"> </w:t>
      </w:r>
      <w:r w:rsidRPr="006C4666">
        <w:rPr>
          <w:rStyle w:val="StyleUnderline"/>
          <w:rFonts w:cstheme="minorHAnsi"/>
        </w:rPr>
        <w:t>to the contrary, the public goods version of HST remains influential.</w:t>
      </w:r>
      <w:r w:rsidRPr="006C4666">
        <w:rPr>
          <w:rStyle w:val="StyleUnderline"/>
          <w:rFonts w:cstheme="minorHAnsi"/>
          <w:sz w:val="12"/>
        </w:rPr>
        <w:t>¶</w:t>
      </w:r>
      <w:r w:rsidRPr="006C4666">
        <w:rPr>
          <w:rFonts w:cstheme="minorHAnsi"/>
          <w:sz w:val="10"/>
        </w:rPr>
        <w:t xml:space="preserve"> </w:t>
      </w:r>
      <w:r w:rsidRPr="006C4666">
        <w:rPr>
          <w:rStyle w:val="StyleUnderline"/>
          <w:rFonts w:cstheme="minorHAnsi"/>
        </w:rPr>
        <w:t>Rejecting the ‘exploited hegemon’ version of HST, several scholars point to the ways in which the hegemon is positionally primed to benefit disproportionately from underwriting the LIO.</w:t>
      </w:r>
      <w:r w:rsidRPr="006C4666">
        <w:rPr>
          <w:rFonts w:cstheme="minorHAnsi"/>
          <w:sz w:val="10"/>
        </w:rPr>
        <w:t xml:space="preserve">52 They argue that </w:t>
      </w:r>
      <w:r w:rsidRPr="006C4666">
        <w:rPr>
          <w:rStyle w:val="StyleUnderline"/>
          <w:rFonts w:cstheme="minorHAnsi"/>
        </w:rPr>
        <w:t xml:space="preserve">public goods provision offers </w:t>
      </w:r>
      <w:r w:rsidRPr="006C4666">
        <w:rPr>
          <w:rStyle w:val="Emphasis"/>
          <w:rFonts w:cstheme="minorHAnsi"/>
        </w:rPr>
        <w:t>more opportunities</w:t>
      </w:r>
      <w:r w:rsidRPr="006C4666">
        <w:rPr>
          <w:rStyle w:val="StyleUnderline"/>
          <w:rFonts w:cstheme="minorHAnsi"/>
        </w:rPr>
        <w:t xml:space="preserve"> than constraints</w:t>
      </w:r>
      <w:r w:rsidRPr="006C4666">
        <w:rPr>
          <w:rFonts w:cstheme="minorHAnsi"/>
          <w:sz w:val="10"/>
        </w:rPr>
        <w:t xml:space="preserve">, and, </w:t>
      </w:r>
      <w:r w:rsidRPr="006C4666">
        <w:rPr>
          <w:rStyle w:val="StyleUnderline"/>
          <w:rFonts w:cstheme="minorHAnsi"/>
        </w:rPr>
        <w:t>while</w:t>
      </w:r>
      <w:r w:rsidRPr="006C4666">
        <w:rPr>
          <w:rFonts w:cstheme="minorHAnsi"/>
          <w:sz w:val="10"/>
        </w:rPr>
        <w:t xml:space="preserve"> they recognize that </w:t>
      </w:r>
      <w:r w:rsidRPr="00961293">
        <w:rPr>
          <w:rStyle w:val="StyleUnderline"/>
          <w:rFonts w:cstheme="minorHAnsi"/>
          <w:highlight w:val="green"/>
        </w:rPr>
        <w:t>free-riding is a possible threat</w:t>
      </w:r>
      <w:r w:rsidRPr="006C4666">
        <w:rPr>
          <w:rStyle w:val="StyleUnderline"/>
          <w:rFonts w:cstheme="minorHAnsi"/>
        </w:rPr>
        <w:t xml:space="preserve"> to the hegemon's long-term rule</w:t>
      </w:r>
      <w:r w:rsidRPr="006C4666">
        <w:rPr>
          <w:rFonts w:cstheme="minorHAnsi"/>
          <w:sz w:val="10"/>
        </w:rPr>
        <w:t xml:space="preserve">,53 they emphasize the ways in which </w:t>
      </w:r>
      <w:r w:rsidRPr="00961293">
        <w:rPr>
          <w:rStyle w:val="StyleUnderline"/>
          <w:rFonts w:cstheme="minorHAnsi"/>
          <w:highlight w:val="green"/>
        </w:rPr>
        <w:t>the hegemon can use its dominance to</w:t>
      </w:r>
      <w:r w:rsidRPr="006C4666">
        <w:rPr>
          <w:rStyle w:val="StyleUnderline"/>
          <w:rFonts w:cstheme="minorHAnsi"/>
        </w:rPr>
        <w:t xml:space="preserve"> internalize positive externalities and </w:t>
      </w:r>
      <w:r w:rsidRPr="00961293">
        <w:rPr>
          <w:rStyle w:val="StyleUnderline"/>
          <w:rFonts w:cstheme="minorHAnsi"/>
          <w:highlight w:val="green"/>
        </w:rPr>
        <w:t>externalize negative externalities</w:t>
      </w:r>
      <w:r w:rsidRPr="006C4666">
        <w:rPr>
          <w:rFonts w:cstheme="minorHAnsi"/>
          <w:sz w:val="10"/>
        </w:rPr>
        <w:t xml:space="preserve">.54 As long </w:t>
      </w:r>
      <w:r w:rsidRPr="006C4666">
        <w:rPr>
          <w:rStyle w:val="StyleUnderline"/>
          <w:rFonts w:cstheme="minorHAnsi"/>
        </w:rPr>
        <w:t xml:space="preserve">as the hegemon is not providing pure public goods, the distribution of gains will not necessarily </w:t>
      </w:r>
      <w:proofErr w:type="spellStart"/>
      <w:r w:rsidRPr="006C4666">
        <w:rPr>
          <w:rStyle w:val="StyleUnderline"/>
          <w:rFonts w:cstheme="minorHAnsi"/>
        </w:rPr>
        <w:t>favour</w:t>
      </w:r>
      <w:proofErr w:type="spellEnd"/>
      <w:r w:rsidRPr="006C4666">
        <w:rPr>
          <w:rStyle w:val="StyleUnderline"/>
          <w:rFonts w:cstheme="minorHAnsi"/>
        </w:rPr>
        <w:t xml:space="preserve"> other states</w:t>
      </w:r>
      <w:r w:rsidRPr="006C4666">
        <w:rPr>
          <w:rFonts w:cstheme="minorHAnsi"/>
          <w:sz w:val="10"/>
        </w:rPr>
        <w:t xml:space="preserve">. And as long as the distribution of gains does not </w:t>
      </w:r>
      <w:proofErr w:type="spellStart"/>
      <w:r w:rsidRPr="006C4666">
        <w:rPr>
          <w:rFonts w:cstheme="minorHAnsi"/>
          <w:sz w:val="10"/>
        </w:rPr>
        <w:t>favour</w:t>
      </w:r>
      <w:proofErr w:type="spellEnd"/>
      <w:r w:rsidRPr="006C4666">
        <w:rPr>
          <w:rFonts w:cstheme="minorHAnsi"/>
          <w:sz w:val="10"/>
        </w:rPr>
        <w:t xml:space="preserve"> other states, providing an open economy does not necessarily compromise the hegemon's security interests or its position of dominance.55¶ The founders of HST, Robert Gilpin and Stephen Krasner, believed that hegemonic orders were particularly robust during the hegemon's ascendancy, and therefore worried greatly about the future of US hegemony and the LIO as the US underwent relative decline in the 1970s and 1980s.¶ </w:t>
      </w:r>
      <w:r w:rsidRPr="006C4666">
        <w:rPr>
          <w:rStyle w:val="StyleUnderline"/>
          <w:rFonts w:cstheme="minorHAnsi"/>
        </w:rPr>
        <w:t xml:space="preserve">Contemporary </w:t>
      </w:r>
      <w:r w:rsidRPr="00961293">
        <w:rPr>
          <w:rStyle w:val="StyleUnderline"/>
          <w:rFonts w:cstheme="minorHAnsi"/>
          <w:highlight w:val="green"/>
        </w:rPr>
        <w:t>scholars</w:t>
      </w:r>
      <w:r w:rsidRPr="006C4666">
        <w:rPr>
          <w:rFonts w:cstheme="minorHAnsi"/>
          <w:sz w:val="10"/>
        </w:rPr>
        <w:t xml:space="preserve">, on the other hand, emphasize the cyclical property of postwar hegemony, </w:t>
      </w:r>
      <w:r w:rsidRPr="00961293">
        <w:rPr>
          <w:rStyle w:val="StyleUnderline"/>
          <w:rFonts w:cstheme="minorHAnsi"/>
          <w:highlight w:val="green"/>
        </w:rPr>
        <w:t>see</w:t>
      </w:r>
      <w:r w:rsidRPr="006C4666">
        <w:rPr>
          <w:rFonts w:cstheme="minorHAnsi"/>
          <w:sz w:val="10"/>
        </w:rPr>
        <w:t xml:space="preserve">ing </w:t>
      </w:r>
      <w:r w:rsidRPr="00961293">
        <w:rPr>
          <w:rStyle w:val="StyleUnderline"/>
          <w:rFonts w:cstheme="minorHAnsi"/>
          <w:highlight w:val="green"/>
        </w:rPr>
        <w:t xml:space="preserve">the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as capable of </w:t>
      </w:r>
      <w:r w:rsidRPr="00961293">
        <w:rPr>
          <w:rStyle w:val="Emphasis"/>
          <w:rFonts w:cstheme="minorHAnsi"/>
          <w:highlight w:val="green"/>
        </w:rPr>
        <w:t>reversing</w:t>
      </w:r>
      <w:r w:rsidRPr="006C4666">
        <w:rPr>
          <w:rStyle w:val="StyleUnderline"/>
          <w:rFonts w:cstheme="minorHAnsi"/>
        </w:rPr>
        <w:t xml:space="preserve"> phases of </w:t>
      </w:r>
      <w:r w:rsidRPr="00961293">
        <w:rPr>
          <w:rStyle w:val="StyleUnderline"/>
          <w:rFonts w:cstheme="minorHAnsi"/>
          <w:highlight w:val="green"/>
        </w:rPr>
        <w:t>decline</w:t>
      </w:r>
      <w:r w:rsidRPr="006C4666">
        <w:rPr>
          <w:rStyle w:val="StyleUnderline"/>
          <w:rFonts w:cstheme="minorHAnsi"/>
        </w:rPr>
        <w:t xml:space="preserve"> </w:t>
      </w:r>
      <w:r w:rsidRPr="00961293">
        <w:rPr>
          <w:rStyle w:val="StyleUnderline"/>
          <w:rFonts w:cstheme="minorHAnsi"/>
          <w:highlight w:val="green"/>
        </w:rPr>
        <w:t>by using different levers of power</w:t>
      </w:r>
      <w:r w:rsidRPr="006C4666">
        <w:rPr>
          <w:rStyle w:val="StyleUnderline"/>
          <w:rFonts w:cstheme="minorHAnsi"/>
        </w:rPr>
        <w:t xml:space="preserve"> to avoid absolute decline.</w:t>
      </w:r>
      <w:r w:rsidRPr="006C4666">
        <w:rPr>
          <w:rFonts w:cstheme="minorHAnsi"/>
          <w:sz w:val="10"/>
        </w:rPr>
        <w:t xml:space="preserve">56 They see different forms of power interacting </w:t>
      </w:r>
      <w:proofErr w:type="spellStart"/>
      <w:r w:rsidRPr="006C4666">
        <w:rPr>
          <w:rFonts w:cstheme="minorHAnsi"/>
          <w:sz w:val="10"/>
        </w:rPr>
        <w:t>favourably</w:t>
      </w:r>
      <w:proofErr w:type="spellEnd"/>
      <w:r w:rsidRPr="006C4666">
        <w:rPr>
          <w:rFonts w:cstheme="minorHAnsi"/>
          <w:sz w:val="10"/>
        </w:rPr>
        <w:t xml:space="preserve"> for the hegemon, with financial dominance reinforcing commercial dominance, commercial dominance facilitating financial dominance, and security dominance boosting both commercial and financial dominance.57¶ Since the 1980s, IR scholars have tended to view the United States as militarily strong yet economically weak, a development hastened with the rise of China and other emerging economies in the third millennium.58 But </w:t>
      </w:r>
      <w:r w:rsidRPr="006C4666">
        <w:rPr>
          <w:rStyle w:val="StyleUnderline"/>
          <w:rFonts w:cstheme="minorHAnsi"/>
        </w:rPr>
        <w:t xml:space="preserve">even today, after </w:t>
      </w:r>
      <w:r w:rsidRPr="00961293">
        <w:rPr>
          <w:rStyle w:val="StyleUnderline"/>
          <w:rFonts w:cstheme="minorHAnsi"/>
          <w:highlight w:val="green"/>
        </w:rPr>
        <w:t xml:space="preserve">many rounds of decline (and ascent), the </w:t>
      </w:r>
      <w:r w:rsidRPr="00961293">
        <w:rPr>
          <w:rStyle w:val="StyleUnderline"/>
          <w:rFonts w:cstheme="minorHAnsi"/>
          <w:highlight w:val="green"/>
        </w:rPr>
        <w:lastRenderedPageBreak/>
        <w:t>United States has no peer competitor</w:t>
      </w:r>
      <w:r w:rsidRPr="006C4666">
        <w:rPr>
          <w:rStyle w:val="StyleUnderline"/>
          <w:rFonts w:cstheme="minorHAnsi"/>
        </w:rPr>
        <w:t xml:space="preserve"> either </w:t>
      </w:r>
      <w:r w:rsidRPr="00961293">
        <w:rPr>
          <w:rStyle w:val="StyleUnderline"/>
          <w:rFonts w:cstheme="minorHAnsi"/>
          <w:highlight w:val="green"/>
        </w:rPr>
        <w:t>militarily or economically</w:t>
      </w:r>
      <w:r w:rsidRPr="006C4666">
        <w:rPr>
          <w:rStyle w:val="StyleUnderline"/>
          <w:rFonts w:cstheme="minorHAnsi"/>
        </w:rPr>
        <w:t>. Commercially robust but financially vulnerable, China ranks as the world's third largest military power after Russia and the United States. While Russia's military continues to be the US military's principal rival, it is not as potent as it was under the Soviet Union</w:t>
      </w:r>
      <w:r w:rsidRPr="006C4666">
        <w:rPr>
          <w:rFonts w:cstheme="minorHAnsi"/>
          <w:sz w:val="10"/>
        </w:rPr>
        <w:t xml:space="preserve">. And while </w:t>
      </w:r>
      <w:r w:rsidRPr="006C4666">
        <w:rPr>
          <w:rStyle w:val="StyleUnderline"/>
          <w:rFonts w:cstheme="minorHAnsi"/>
        </w:rPr>
        <w:t>Russia's economy</w:t>
      </w:r>
      <w:r w:rsidRPr="006C4666">
        <w:rPr>
          <w:rFonts w:cstheme="minorHAnsi"/>
          <w:sz w:val="10"/>
        </w:rPr>
        <w:t xml:space="preserve"> is not as deb</w:t>
      </w:r>
      <w:r w:rsidRPr="006C4666">
        <w:rPr>
          <w:rFonts w:cstheme="minorHAnsi"/>
          <w:sz w:val="10"/>
        </w:rPr>
        <w:lastRenderedPageBreak/>
        <w:t xml:space="preserve">ilitated as it was under the Soviet Union, it </w:t>
      </w:r>
      <w:r w:rsidRPr="006C4666">
        <w:rPr>
          <w:rStyle w:val="StyleUnderline"/>
          <w:rFonts w:cstheme="minorHAnsi"/>
        </w:rPr>
        <w:t xml:space="preserve">continues to be frail. Japan and Germany, two of America's principal allies, are economically strong, but militarily </w:t>
      </w:r>
      <w:proofErr w:type="gramStart"/>
      <w:r w:rsidRPr="006C4666">
        <w:rPr>
          <w:rStyle w:val="StyleUnderline"/>
          <w:rFonts w:cstheme="minorHAnsi"/>
        </w:rPr>
        <w:t>weak.</w:t>
      </w:r>
      <w:r w:rsidRPr="006C4666">
        <w:rPr>
          <w:rStyle w:val="StyleUnderline"/>
          <w:rFonts w:cstheme="minorHAnsi"/>
          <w:sz w:val="12"/>
        </w:rPr>
        <w:t>¶</w:t>
      </w:r>
      <w:proofErr w:type="gramEnd"/>
      <w:r w:rsidRPr="006C4666">
        <w:rPr>
          <w:rFonts w:cstheme="minorHAnsi"/>
          <w:sz w:val="10"/>
        </w:rPr>
        <w:t xml:space="preserve"> As figures 1 and 2 reveal, the United States has sustained its economic lead throughout the postwar era, boasting the world's first economy with an unrivalled capacity for economic output, an impressive commercial record and an unsurpassed financial position. US economic performance is grossly underrated. First, as shown in figure 1, which displays US GDP, trade and company size, US GDP is still roughly a quarter of global GDP (just below the dotted 25 per cent line). Declinists take the considerable fall in America's postwar share of global GDP as a sign of weakness. But it is unrealistic to think that the United States would continue to command a third of global GDP as it did immediately after the Second World War—particularly since much of the observed decline was the result of deliberate efforts by the United States to bolster its allies in western Europe and east Asia through the Marshall Plan and other initiatives.59 What is rather remarkable is that, even with the rise of non-allies such as China, America's share of world GDP has stabilized around a quarter and continues to be nearly twice as large as China's share. Second, as also shown in figure 1, US commercial capability aggregated into its combined share of world exports and imports—trade—is slightly higher than China's. But exports and imports are not the best way to measure commercial prowess, because the contemporary web of production globalizes manufacturing. Owing to global supply chains, imported final goods include intermediate inputs and technology produced and developed in the United States that do not show up as exports but nonetheless provide American jobs and income. And when exporting final goods, US firms depend on low trade barriers to import low-cost intermediate inputs. The United States' ability to spread production worldwide has been accompanied by long-term rising trends in numbers of foreign affiliates, value added and net income, generating significant profits for the United States.60 As shown in figure 1, the aggregate value of US companies far exceeds that of any other country.¶ Figure 1:¶ Great Power </w:t>
      </w:r>
      <w:r w:rsidRPr="006C4666">
        <w:rPr>
          <w:rFonts w:cstheme="minorHAnsi"/>
          <w:sz w:val="10"/>
        </w:rPr>
        <w:lastRenderedPageBreak/>
        <w:t>production and com</w:t>
      </w:r>
      <w:r w:rsidRPr="006C4666">
        <w:rPr>
          <w:rFonts w:cstheme="minorHAnsi"/>
          <w:sz w:val="10"/>
        </w:rPr>
        <w:lastRenderedPageBreak/>
        <w:t xml:space="preserve">mercial capability, 2016¶ View </w:t>
      </w:r>
      <w:proofErr w:type="spellStart"/>
      <w:r w:rsidRPr="006C4666">
        <w:rPr>
          <w:rFonts w:cstheme="minorHAnsi"/>
          <w:sz w:val="10"/>
        </w:rPr>
        <w:t>largeDownload</w:t>
      </w:r>
      <w:proofErr w:type="spellEnd"/>
      <w:r w:rsidRPr="006C4666">
        <w:rPr>
          <w:rFonts w:cstheme="minorHAnsi"/>
          <w:sz w:val="10"/>
        </w:rPr>
        <w:t xml:space="preserve"> slide¶ Great Power production and commercial capability, 2016¶ Figure 2:¶ Great Power financial and military capability, 2016¶ View </w:t>
      </w:r>
      <w:proofErr w:type="spellStart"/>
      <w:r w:rsidRPr="006C4666">
        <w:rPr>
          <w:rFonts w:cstheme="minorHAnsi"/>
          <w:sz w:val="10"/>
        </w:rPr>
        <w:t>largeDownload</w:t>
      </w:r>
      <w:proofErr w:type="spellEnd"/>
      <w:r w:rsidRPr="006C4666">
        <w:rPr>
          <w:rFonts w:cstheme="minorHAnsi"/>
          <w:sz w:val="10"/>
        </w:rPr>
        <w:t xml:space="preserve"> slide¶ Great Power financial and military capability, 2016¶ Third, </w:t>
      </w:r>
      <w:r w:rsidRPr="006C4666">
        <w:rPr>
          <w:rStyle w:val="StyleUnderline"/>
          <w:rFonts w:cstheme="minorHAnsi"/>
        </w:rPr>
        <w:t>few assessments compare the relative financial capabilities of Great Powers.</w:t>
      </w:r>
      <w:r w:rsidRPr="006C4666">
        <w:rPr>
          <w:rFonts w:cstheme="minorHAnsi"/>
          <w:sz w:val="10"/>
        </w:rPr>
        <w:t xml:space="preserve"> Studies often </w:t>
      </w:r>
      <w:proofErr w:type="spellStart"/>
      <w:r w:rsidRPr="006C4666">
        <w:rPr>
          <w:rFonts w:cstheme="minorHAnsi"/>
          <w:sz w:val="10"/>
        </w:rPr>
        <w:t>favour</w:t>
      </w:r>
      <w:proofErr w:type="spellEnd"/>
      <w:r w:rsidRPr="006C4666">
        <w:rPr>
          <w:rFonts w:cstheme="minorHAnsi"/>
          <w:sz w:val="10"/>
        </w:rPr>
        <w:t xml:space="preserve"> narrow definitions of financial power over broader assessments. Some focus on the relative size of US financial markets, some on financial networks, some on reserve currency issuance, but few provide an aggregate picture.61 These incomplete portrayals lead to gross underestimation of US financial power.62 As shown in figure 2, US financial markets account for slightly more than a quarter of the global total, and US reserve currency provision far surpasses that of any other state or states, and that of the eurozone.¶ Fourth, as also demonstrated in figure 2, </w:t>
      </w:r>
      <w:r w:rsidRPr="00961293">
        <w:rPr>
          <w:rFonts w:cstheme="minorHAnsi"/>
          <w:sz w:val="10"/>
          <w:highlight w:val="green"/>
        </w:rPr>
        <w:t>t</w:t>
      </w:r>
      <w:r w:rsidRPr="00961293">
        <w:rPr>
          <w:rStyle w:val="StyleUnderline"/>
          <w:rFonts w:cstheme="minorHAnsi"/>
          <w:highlight w:val="green"/>
        </w:rPr>
        <w:t xml:space="preserve">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is the</w:t>
      </w:r>
      <w:r w:rsidRPr="006C4666">
        <w:rPr>
          <w:rStyle w:val="StyleUnderline"/>
          <w:rFonts w:cstheme="minorHAnsi"/>
        </w:rPr>
        <w:t xml:space="preserve"> world's </w:t>
      </w:r>
      <w:r w:rsidRPr="00961293">
        <w:rPr>
          <w:rStyle w:val="StyleUnderline"/>
          <w:rFonts w:cstheme="minorHAnsi"/>
          <w:highlight w:val="green"/>
        </w:rPr>
        <w:t>most formidable military power,</w:t>
      </w:r>
      <w:r w:rsidRPr="006C4666">
        <w:rPr>
          <w:rStyle w:val="StyleUnderline"/>
          <w:rFonts w:cstheme="minorHAnsi"/>
        </w:rPr>
        <w:t xml:space="preserve"> its capabilities</w:t>
      </w:r>
      <w:r w:rsidRPr="006C4666">
        <w:rPr>
          <w:rFonts w:cstheme="minorHAnsi"/>
          <w:sz w:val="10"/>
        </w:rPr>
        <w:t xml:space="preserve"> far </w:t>
      </w:r>
      <w:r w:rsidRPr="006C4666">
        <w:rPr>
          <w:rStyle w:val="StyleUnderline"/>
          <w:rFonts w:cstheme="minorHAnsi"/>
        </w:rPr>
        <w:t>exceeding those of any other nation.</w:t>
      </w:r>
      <w:r w:rsidRPr="006C4666">
        <w:rPr>
          <w:rFonts w:cstheme="minorHAnsi"/>
          <w:sz w:val="10"/>
        </w:rPr>
        <w:t xml:space="preserve"> Taking into account front-line capabilities on the ground, on the sea and in the air, as well as the capacity for reconnaissance, strategic transport and communication to project power, the United States has no rival.63¶ </w:t>
      </w:r>
      <w:r w:rsidRPr="006C4666">
        <w:rPr>
          <w:rStyle w:val="StyleUnderline"/>
          <w:rFonts w:cstheme="minorHAnsi"/>
        </w:rPr>
        <w:t xml:space="preserve">The United States' multidimensional power base clearly puts it in a class </w:t>
      </w:r>
      <w:proofErr w:type="gramStart"/>
      <w:r w:rsidRPr="006C4666">
        <w:rPr>
          <w:rStyle w:val="StyleUnderline"/>
          <w:rFonts w:cstheme="minorHAnsi"/>
        </w:rPr>
        <w:t>above rival powers</w:t>
      </w:r>
      <w:proofErr w:type="gramEnd"/>
      <w:r w:rsidRPr="006C4666">
        <w:rPr>
          <w:rStyle w:val="StyleUnderline"/>
          <w:rFonts w:cstheme="minorHAnsi"/>
        </w:rPr>
        <w:t>.</w:t>
      </w:r>
      <w:r w:rsidRPr="006C4666">
        <w:rPr>
          <w:rFonts w:cstheme="minorHAnsi"/>
          <w:sz w:val="10"/>
        </w:rPr>
        <w:t xml:space="preserve"> </w:t>
      </w:r>
      <w:r w:rsidRPr="006C4666">
        <w:rPr>
          <w:rFonts w:cstheme="minorHAnsi"/>
          <w:sz w:val="10"/>
          <w:szCs w:val="4"/>
        </w:rPr>
        <w:t xml:space="preserve">Yet its privileged position in the international system is even greater than what these snapshot barometers indicate, because significant synergies exist between the various dimensions.64¶ US security dominance supports US commercial and monetary dominance, and its commercial and monetary dominance are mutually supportive. First, by providing security guarantees, stabilizing hot-spots and securing sea lanes, the United States ensures that international trade and finance can occur without disruption. This is of great value to the United States itself because, as the world's single largest economy, it has a high stake in guaranteeing stable economic relations. Second, propping up the financial realm, America's vast security network provides incentives for allies to continue supporting the dollar's role as the number one global currency.65 Third, the dollar's global role gives the United States the capacity to borrow at exceptionally low rates, providing it with extraordinary macroeconomic flexibility to ease balance of payments adjustments, particularly trade adjustments.66 Fourth, America's commercial position bolsters the dollar's global role by facilitating trade adjustment as governments, particularly in emerging markets, continue to finance US deficits by holding dollar assets in the hope of gaining continued access to US markets.67¶ ‘America first’ promises to touch all of these areas, overhauling longstanding US policies in the security, commercial and monetary spheres. But its real menace lies in its potential for sparking drastic changes by overturning policies in just one sphere. If the United States ceases to defend allies, and reduces its commitment to secure the international environment, cross-border trade and investment will operate in a more uncertain setting. While it is impossible to predict which policy is most likely to unleash an </w:t>
      </w:r>
      <w:proofErr w:type="spellStart"/>
      <w:r w:rsidRPr="006C4666">
        <w:rPr>
          <w:rFonts w:cstheme="minorHAnsi"/>
          <w:sz w:val="10"/>
          <w:szCs w:val="4"/>
        </w:rPr>
        <w:t>unfavourable</w:t>
      </w:r>
      <w:proofErr w:type="spellEnd"/>
      <w:r w:rsidRPr="006C4666">
        <w:rPr>
          <w:rFonts w:cstheme="minorHAnsi"/>
          <w:sz w:val="10"/>
          <w:szCs w:val="4"/>
        </w:rPr>
        <w:t xml:space="preserve"> chain of events, a hypothetical example can be used to illustrate the presumptive cascade. If we assume the United States follows through with significant commercial retreat, then we should expect monetary consequences. With the United States ceasing to account for a significant portion of international trade, official and private investors will increasingly hold alternative currencies for reserves and payment. If the diversification out of dollars is substantial, the dollar could gradually lose its centrality in the monetary order, complicating the adjustment of US trade imbalances. Balance of payments difficulties could very well ricochet back in the monetary sphere, with a crisis of confidence over trade imbalances triggering a run on the dollar. With the dollar under pressure, its international role for governments and private actors could come into question. If the dollar is no longer widely used for reserves and payments, US financial markets will lose importance relative to other financial markets. A diminished role for US financial markets implies lower demand for US assets, raising US borrowing costs. And the loss of US borrowing privileges will have security ramifications, since financing US military power will become more expensive.68 With these developments, America's slippage in the ranks of Great Powers will be </w:t>
      </w:r>
      <w:proofErr w:type="gramStart"/>
      <w:r w:rsidRPr="006C4666">
        <w:rPr>
          <w:rFonts w:cstheme="minorHAnsi"/>
          <w:sz w:val="10"/>
          <w:szCs w:val="4"/>
        </w:rPr>
        <w:t>assured.¶</w:t>
      </w:r>
      <w:proofErr w:type="gramEnd"/>
      <w:r w:rsidRPr="006C4666">
        <w:rPr>
          <w:rFonts w:cstheme="minorHAnsi"/>
          <w:sz w:val="10"/>
          <w:szCs w:val="4"/>
        </w:rPr>
        <w:t xml:space="preserve"> The real liberal dilemma¶ President Trump misidentifies the nature of the redistribution problem confronting America, misinterpreting unequal internal redistribution as unequal external redistribution. The liberal dilemma is not that the LIO distributes gains </w:t>
      </w:r>
      <w:proofErr w:type="spellStart"/>
      <w:r w:rsidRPr="006C4666">
        <w:rPr>
          <w:rFonts w:cstheme="minorHAnsi"/>
          <w:sz w:val="10"/>
          <w:szCs w:val="4"/>
        </w:rPr>
        <w:t>unfavourably</w:t>
      </w:r>
      <w:proofErr w:type="spellEnd"/>
      <w:r w:rsidRPr="006C4666">
        <w:rPr>
          <w:rFonts w:cstheme="minorHAnsi"/>
          <w:sz w:val="10"/>
          <w:szCs w:val="4"/>
        </w:rPr>
        <w:t xml:space="preserve"> to the United States, but that not everyone in the United States wins because US domestic policies have not kept pace with global economic integration. Economic globalization can deepen domestic inequality. Import competition causes some sectors to shrink, and workers employed in contracting sectors may not be fully absorbed in expanding sectors. Neo-classical trade theory predicts that economic activity will increase in the sector using the country's abundant factor since its reward will increase relative to that of the scarce factor.69 In the case of an advanced capital-abundant country such as the United States, this means that the reward to capital will increase relative to </w:t>
      </w:r>
      <w:proofErr w:type="spellStart"/>
      <w:r w:rsidRPr="006C4666">
        <w:rPr>
          <w:rFonts w:cstheme="minorHAnsi"/>
          <w:sz w:val="10"/>
          <w:szCs w:val="4"/>
        </w:rPr>
        <w:t>labour</w:t>
      </w:r>
      <w:proofErr w:type="spellEnd"/>
      <w:r w:rsidRPr="006C4666">
        <w:rPr>
          <w:rFonts w:cstheme="minorHAnsi"/>
          <w:sz w:val="10"/>
          <w:szCs w:val="4"/>
        </w:rPr>
        <w:t xml:space="preserve">. Financial globalization has even more acute effects on the distribution of income, further raising the reward to capital relative to labour.70 However, since suspending international economic exchange reduces national welfare gains, countries are better off expanding the pie, and compensating losers with the higher gains available from economic globalization. The United States needs to bring back ‘embedded liberalism’ to redistribute benefits from openness through greater safeguards and </w:t>
      </w:r>
      <w:proofErr w:type="spellStart"/>
      <w:r w:rsidRPr="006C4666">
        <w:rPr>
          <w:rFonts w:cstheme="minorHAnsi"/>
          <w:sz w:val="10"/>
          <w:szCs w:val="4"/>
        </w:rPr>
        <w:t>labour</w:t>
      </w:r>
      <w:proofErr w:type="spellEnd"/>
      <w:r w:rsidRPr="006C4666">
        <w:rPr>
          <w:rFonts w:cstheme="minorHAnsi"/>
          <w:sz w:val="10"/>
          <w:szCs w:val="4"/>
        </w:rPr>
        <w:t xml:space="preserve"> adjustment </w:t>
      </w:r>
      <w:proofErr w:type="spellStart"/>
      <w:r w:rsidRPr="006C4666">
        <w:rPr>
          <w:rFonts w:cstheme="minorHAnsi"/>
          <w:sz w:val="10"/>
          <w:szCs w:val="4"/>
        </w:rPr>
        <w:t>programmes</w:t>
      </w:r>
      <w:proofErr w:type="spellEnd"/>
      <w:r w:rsidRPr="006C4666">
        <w:rPr>
          <w:rFonts w:cstheme="minorHAnsi"/>
          <w:sz w:val="10"/>
          <w:szCs w:val="4"/>
        </w:rPr>
        <w:t xml:space="preserve">, including trade adjustment, so that the LIO can begin to work for all Americans.71¶ Dissatisfaction with the international distribution of income is, however, insufficient to explain the backlash against globalization. President Trump correctly identified the liberal dilemma inside the United States as the clash between liberal ideals and the preservation of a racial hierarchy which put ‘white America first’—a contradiction which has resulted in a racial and educational divide at the ballot box.72 To fully understand waning American support for the LIO, one must look to the unravelling of America's liberal identity as a principal cause of the less secure domestic foundations of the LIO. Some elements of America's liberal identity, such as ‘political democracy, constitutional government, individual rights [and] private property based economic systems’, remain intact. However, other elements, such as ‘toleration of diversity in non-civic areas of ethnicity and religion’ are in jeopardy.73 In fomenting an ‘us and them’ division between Americans and foreigners alleged to be exploiting the United States, and by stoking an internal division between Americans of different ethnicities and faiths, Trump unveiled an international and domestic hierarchy that some thought no longer existed. How did these factors intermingle with income inequality in the 2016 US </w:t>
      </w:r>
      <w:proofErr w:type="gramStart"/>
      <w:r w:rsidRPr="006C4666">
        <w:rPr>
          <w:rFonts w:cstheme="minorHAnsi"/>
          <w:sz w:val="10"/>
          <w:szCs w:val="4"/>
        </w:rPr>
        <w:t>elections?¶</w:t>
      </w:r>
      <w:proofErr w:type="gramEnd"/>
      <w:r w:rsidRPr="006C4666">
        <w:rPr>
          <w:rFonts w:cstheme="minorHAnsi"/>
          <w:sz w:val="10"/>
          <w:szCs w:val="4"/>
        </w:rPr>
        <w:t xml:space="preserve"> The extent of inequality in the United States¶ Income inequality in the United States has increased since the late 1960s. By 2015, the top 5 per cent earned 28 times as much, and the top 20 per cent 16 times as much, as the lowest 20 per cent of Americans. This share has risen over time irrespective of the incumbent president's party affiliation, as shown in figure 3, which traces this development back to the late 1970s. Below I use mean income data from the US Census Bureau to discern the effect of income inequality on different ethnic groups. Ideally, this analysis would be performed using median income data, but this is not consistently available across all measures of interest.74¶ Figure </w:t>
      </w:r>
      <w:proofErr w:type="gramStart"/>
      <w:r w:rsidRPr="006C4666">
        <w:rPr>
          <w:rFonts w:cstheme="minorHAnsi"/>
          <w:sz w:val="10"/>
          <w:szCs w:val="4"/>
        </w:rPr>
        <w:t>3:¶</w:t>
      </w:r>
      <w:proofErr w:type="gramEnd"/>
      <w:r w:rsidRPr="006C4666">
        <w:rPr>
          <w:rFonts w:cstheme="minorHAnsi"/>
          <w:sz w:val="10"/>
          <w:szCs w:val="4"/>
        </w:rPr>
        <w:t xml:space="preserve"> Income inequality between the top and bottom income earners in the United States, 1978–2016¶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inequality between the top and bottom income earners in the United States, 1978–2016¶ Concerns about income may have loomed large in the 2016 presidential elections. It could be, for instance, that by 2016 income inequality in the United States had reached a tipping point, a level that Americans were no longer prepared to tolerate. The only vote margin—that is, the difference in percentage of votes between Republicans and Democrats—that was consistently and substantially different from those in the 2008 and 2012 elections was the margin for those earning less than US$50,000 a year. Although this group—arguably the most affected by the widening income gap—still supported the Democratic candidate overall (though to a lesser extent than in the two previous elections), the margin between the Democratic and Republican votes narrowed to 12 points from 22 points in 2008 and 2012. The margins for higher-income groups were not as wide, nor were they significantly different from the levels recorded in the 2008 and 2012 elections. In an anti-establishment election, factors other than income, such as Clinton's ‘elitism’, might have been a liability. But the </w:t>
      </w:r>
      <w:proofErr w:type="spellStart"/>
      <w:r w:rsidRPr="006C4666">
        <w:rPr>
          <w:rFonts w:cstheme="minorHAnsi"/>
          <w:sz w:val="10"/>
          <w:szCs w:val="4"/>
        </w:rPr>
        <w:t>unfavourable</w:t>
      </w:r>
      <w:proofErr w:type="spellEnd"/>
      <w:r w:rsidRPr="006C4666">
        <w:rPr>
          <w:rFonts w:cstheme="minorHAnsi"/>
          <w:sz w:val="10"/>
          <w:szCs w:val="4"/>
        </w:rPr>
        <w:t xml:space="preserve"> opinion of Clinton (81 per cent) was less strong among those who voted for Trump than disapproval of former President Obama (89 per cent).75 It is, however, possible that dissatisfaction with Clinton was greater within the group earning under US$</w:t>
      </w:r>
      <w:proofErr w:type="gramStart"/>
      <w:r w:rsidRPr="006C4666">
        <w:rPr>
          <w:rFonts w:cstheme="minorHAnsi"/>
          <w:sz w:val="10"/>
          <w:szCs w:val="4"/>
        </w:rPr>
        <w:t>50,000.¶</w:t>
      </w:r>
      <w:proofErr w:type="gramEnd"/>
      <w:r w:rsidRPr="006C4666">
        <w:rPr>
          <w:rFonts w:cstheme="minorHAnsi"/>
          <w:sz w:val="10"/>
          <w:szCs w:val="4"/>
        </w:rPr>
        <w:t xml:space="preserve"> While income did matter in the 2016 election, it was not, on its own, the most important predictor of the outcome. As shown in figures 4 and 5, income did play a role, but primarily as it intersected with other factors, particularly education and colour.76 In the following paragraphs I consider the income growth of non-college-educated whites relative to college-educated whites; and the absolute income (including income growth) of non-college-educated whites relative to the overall non-college-educated population.¶ Figure 4:¶ Income growth among US citizens with education below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below college degree level, 1998–2016¶ Figure 5:¶ Income growth among US citizens with education above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above college degree level, 1998–2016¶ In 2016, white voters without a college degree voted for Trump (66 per cent) with much higher percentages than in 2012 (61 per cent) and 2008 (58 per cent), and with much higher margins (see figure 4). But white voters without a college degree (both those with and those without a high school diploma) supported Trump despite experiencing greater income growth during the full span of Obama's presidency than any other white group defined by educational level. Their income expansion was also stronger than any other education group during Obama's second term (2012–2016). However, during Obama's first term (2008–2012), their income did not grow as fast as that of white Americans with advanced degrees, although they did better than those with an associate (</w:t>
      </w:r>
      <w:proofErr w:type="gramStart"/>
      <w:r w:rsidRPr="006C4666">
        <w:rPr>
          <w:rFonts w:cstheme="minorHAnsi"/>
          <w:sz w:val="10"/>
          <w:szCs w:val="4"/>
        </w:rPr>
        <w:t>i.e.</w:t>
      </w:r>
      <w:proofErr w:type="gramEnd"/>
      <w:r w:rsidRPr="006C4666">
        <w:rPr>
          <w:rFonts w:cstheme="minorHAnsi"/>
          <w:sz w:val="10"/>
          <w:szCs w:val="4"/>
        </w:rPr>
        <w:t xml:space="preserve"> two-year college) degree or bachelor's degree. Despite stronger income development than college-educated income earners, whites without a college degree voted for Trump with a 37-point margin, whereas whites </w:t>
      </w:r>
      <w:r w:rsidRPr="006C4666">
        <w:rPr>
          <w:rFonts w:cstheme="minorHAnsi"/>
          <w:sz w:val="10"/>
          <w:szCs w:val="4"/>
        </w:rPr>
        <w:lastRenderedPageBreak/>
        <w:t xml:space="preserve">with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3-point margin. Although these numbers suggest that something other than income explains Trump's victory, it could still be that the higher margins for white voters without college degrees reflect discontent with low real </w:t>
      </w:r>
      <w:proofErr w:type="gramStart"/>
      <w:r w:rsidRPr="006C4666">
        <w:rPr>
          <w:rFonts w:cstheme="minorHAnsi"/>
          <w:sz w:val="10"/>
          <w:szCs w:val="4"/>
        </w:rPr>
        <w:t>incomes.¶</w:t>
      </w:r>
      <w:proofErr w:type="gramEnd"/>
      <w:r w:rsidRPr="006C4666">
        <w:rPr>
          <w:rFonts w:cstheme="minorHAnsi"/>
          <w:sz w:val="10"/>
          <w:szCs w:val="4"/>
        </w:rPr>
        <w:t xml:space="preserve"> If low real incomes explain Trump's support among white voters without college degrees, we should find general support for Trump among voters with low real incomes. However, since 1998 the mean income of whites without college degrees has always been higher than the mean income of all those without college degrees. If their income remained higher, was their income growth slower? During the full length of Obama's presidency, and during his first term, whites without a college degree experienced higher growth than all income earners without a college degree. Only during Obama's second term did the mean income of whites without a college degree underperform the income of all earners without a college degree. The growth differential between the two groups during this period,77 however, is quite small, for both those with and those without a high school diploma: the mean income of workers without a high school diploma increased by 13.41 per cent, compared to 12.99 per cent growth for whites without a high school diploma. The mean income of all workers with a high school diploma increased by 5.73 per cent; of whites with a high-school diploma, by 5.60 per cent. It is noteworthy that during Obama's second term the overall mean income of all earners with a college degree increased less than for whites with a college degree. The biggest difference was for whites with an advanced degree, who earned US$1,394 a year less than the mean income of all recipients of advanced degrees. Yet despite slower income growth, white college graduates were disinclined to vote Republican in the 2016 elections (see figure 5</w:t>
      </w:r>
      <w:proofErr w:type="gramStart"/>
      <w:r w:rsidRPr="006C4666">
        <w:rPr>
          <w:rFonts w:cstheme="minorHAnsi"/>
          <w:sz w:val="10"/>
          <w:szCs w:val="4"/>
        </w:rPr>
        <w:t>).¶</w:t>
      </w:r>
      <w:proofErr w:type="gramEnd"/>
      <w:r w:rsidRPr="006C4666">
        <w:rPr>
          <w:rFonts w:cstheme="minorHAnsi"/>
          <w:sz w:val="10"/>
          <w:szCs w:val="4"/>
        </w:rPr>
        <w:t xml:space="preserve"> If dissatisfaction with income played a role in explaining why white voters without a college degree endorsed Trump, the only evidence for it is the relatively lower income growth of white earners without college degrees compared to all earners without college degrees between 2012 and 2015. Disaggregating the income differential for non-college-educated whites, those without a high-school diploma experienced 0.43 per cent lower income growth, and those with a diploma 0.13 per cent lower income growth, than all non-college-educated earners within the corresponding educational group. It is highly unlikely that these small percentage differences explain why whites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a 37-point margin whereas all earners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7-point </w:t>
      </w:r>
      <w:proofErr w:type="gramStart"/>
      <w:r w:rsidRPr="006C4666">
        <w:rPr>
          <w:rFonts w:cstheme="minorHAnsi"/>
          <w:sz w:val="10"/>
          <w:szCs w:val="4"/>
        </w:rPr>
        <w:t>margin.¶</w:t>
      </w:r>
      <w:proofErr w:type="gramEnd"/>
      <w:r w:rsidRPr="006C4666">
        <w:rPr>
          <w:rFonts w:cstheme="minorHAnsi"/>
          <w:sz w:val="10"/>
          <w:szCs w:val="4"/>
        </w:rPr>
        <w:t xml:space="preserve"> If income mattered only in conjunction with education and </w:t>
      </w:r>
      <w:proofErr w:type="spellStart"/>
      <w:r w:rsidRPr="006C4666">
        <w:rPr>
          <w:rFonts w:cstheme="minorHAnsi"/>
          <w:sz w:val="10"/>
          <w:szCs w:val="4"/>
        </w:rPr>
        <w:t>colour</w:t>
      </w:r>
      <w:proofErr w:type="spellEnd"/>
      <w:r w:rsidRPr="006C4666">
        <w:rPr>
          <w:rFonts w:cstheme="minorHAnsi"/>
          <w:sz w:val="10"/>
          <w:szCs w:val="4"/>
        </w:rPr>
        <w:t xml:space="preserve"> in the 2016 elections, income might have been more decisive in distressed regions. One of the biggest surprises in the 2016 presidential election was how the Democrats lost the ‘blue wall’ states in the ‘Rust Belt’—Pennsylvania in the north-east; Iowa, Wisconsin, Michigan and Ohio in the mid-west. The Democrats also lost Florida in the south, a traditionally Republican state, which Obama won in 2008 and </w:t>
      </w:r>
      <w:proofErr w:type="gramStart"/>
      <w:r w:rsidRPr="006C4666">
        <w:rPr>
          <w:rFonts w:cstheme="minorHAnsi"/>
          <w:sz w:val="10"/>
          <w:szCs w:val="4"/>
        </w:rPr>
        <w:t>2012.¶</w:t>
      </w:r>
      <w:proofErr w:type="gramEnd"/>
      <w:r w:rsidRPr="006C4666">
        <w:rPr>
          <w:rFonts w:cstheme="minorHAnsi"/>
          <w:sz w:val="10"/>
          <w:szCs w:val="4"/>
        </w:rPr>
        <w:t xml:space="preserve"> Declining employment and income are said to have contributed to support for Trump in conventionally Democratic states. But there are several problems with this explanation. While the decline in the mid-west is real, it has been in the making for a very long time. During the Obama years, specifically between 2008 and 2016, income in the mid-west rose more sharply than in all other regions. During Obama's second term, both white and overall income growth was stronger in the mid-west than in any other region. Yet the Republican vote exceeded the Democratic vote in the mid-west by the second-highest margin of any region (see figure 6). Moreover, during the same period, income growth for whites was higher than for all ethnic groups combined; and yet whites in the mid-west voted Republican by a margin of 20 points, compared to a margin of 5 points for the region overall. However, during Obama's second term, white income growth in the mid-west was lower than in all other regions except for the west. Overall income growth was worse in the mid-west than in all other regions. Yet the white margin in </w:t>
      </w:r>
      <w:proofErr w:type="spellStart"/>
      <w:r w:rsidRPr="006C4666">
        <w:rPr>
          <w:rFonts w:cstheme="minorHAnsi"/>
          <w:sz w:val="10"/>
          <w:szCs w:val="4"/>
        </w:rPr>
        <w:t>favour</w:t>
      </w:r>
      <w:proofErr w:type="spellEnd"/>
      <w:r w:rsidRPr="006C4666">
        <w:rPr>
          <w:rFonts w:cstheme="minorHAnsi"/>
          <w:sz w:val="10"/>
          <w:szCs w:val="4"/>
        </w:rPr>
        <w:t xml:space="preserve"> of Trump was stronger in the mid-west (20 points) than in the west (5 points), and the overall margin in </w:t>
      </w:r>
      <w:proofErr w:type="spellStart"/>
      <w:r w:rsidRPr="006C4666">
        <w:rPr>
          <w:rFonts w:cstheme="minorHAnsi"/>
          <w:sz w:val="10"/>
          <w:szCs w:val="4"/>
        </w:rPr>
        <w:t>favour</w:t>
      </w:r>
      <w:proofErr w:type="spellEnd"/>
      <w:r w:rsidRPr="006C4666">
        <w:rPr>
          <w:rFonts w:cstheme="minorHAnsi"/>
          <w:sz w:val="10"/>
          <w:szCs w:val="4"/>
        </w:rPr>
        <w:t xml:space="preserve"> of Trump in the mid-west (5 points) was considerably lower than for whites in the mid-west (20 points).¶ Figure 6:¶ Income growth by region and race, 1998–2015¶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by region and race, 1998–2015¶ Given the higher proportion of whites in the mid-west (76 per cent) than nationally (61 per cent), and the higher number of voters in the region aged over 25 years without a college degree (71 per cent) than nationally (55 per cent),78 it is likely that factors of education, </w:t>
      </w:r>
      <w:proofErr w:type="spellStart"/>
      <w:r w:rsidRPr="006C4666">
        <w:rPr>
          <w:rFonts w:cstheme="minorHAnsi"/>
          <w:sz w:val="10"/>
          <w:szCs w:val="4"/>
        </w:rPr>
        <w:t>colour</w:t>
      </w:r>
      <w:proofErr w:type="spellEnd"/>
      <w:r w:rsidRPr="006C4666">
        <w:rPr>
          <w:rFonts w:cstheme="minorHAnsi"/>
          <w:sz w:val="10"/>
          <w:szCs w:val="4"/>
        </w:rPr>
        <w:t xml:space="preserve"> and income combine to explain the level of support for Trump in 2016.¶ In the 2016 election, racial polarization, as measured by the difference between white and non-white preferences for Trump, was highest in the south, second to highest in the mid-west and north-east, and lowest in the west. These cleavages were most apparent in the south and mid-west. White voters were aligned with Trump in the south (67 per cent) and the mid-west (57 per cent), non-white voters with Clinton in the south (77 per cent) and mid-west (75 per cent</w:t>
      </w:r>
      <w:proofErr w:type="gramStart"/>
      <w:r w:rsidRPr="006C4666">
        <w:rPr>
          <w:rFonts w:cstheme="minorHAnsi"/>
          <w:sz w:val="10"/>
          <w:szCs w:val="4"/>
        </w:rPr>
        <w:t>).¶</w:t>
      </w:r>
      <w:proofErr w:type="gramEnd"/>
      <w:r w:rsidRPr="006C4666">
        <w:rPr>
          <w:rFonts w:cstheme="minorHAnsi"/>
          <w:sz w:val="10"/>
          <w:szCs w:val="4"/>
        </w:rPr>
        <w:t xml:space="preserve"> Racially differentiated voting patterns do not necessarily mean that voting is racially motivated. It could be that whites are generally more cons </w:t>
      </w:r>
      <w:proofErr w:type="spellStart"/>
      <w:r w:rsidRPr="006C4666">
        <w:rPr>
          <w:rFonts w:cstheme="minorHAnsi"/>
          <w:sz w:val="10"/>
          <w:szCs w:val="4"/>
        </w:rPr>
        <w:t>ervative</w:t>
      </w:r>
      <w:proofErr w:type="spellEnd"/>
      <w:r w:rsidRPr="006C4666">
        <w:rPr>
          <w:rFonts w:cstheme="minorHAnsi"/>
          <w:sz w:val="10"/>
          <w:szCs w:val="4"/>
        </w:rPr>
        <w:t xml:space="preserve"> on a range of issues and that their views were therefore better aligned with the policies espoused by the Republican than the Democratic candidate. Yet that would not explain why so many white college-educated voters fled the Republican presidential nominee in 2016 (see figure 5). Rather, there exists some evidence that racist attitudes encouraged a portion of the white electorate to align with Trump. For example, 80 per cent of white evangelical Christians supported Trump.79 Their vote is important because although they account for a lower share of the population today (17 per cent) than in 2008 (21 per cent), they still account for 26 per cent of the vote because a lot of them turn out to vote.80 Their high proportion of the vote suggests that racism might have been a relevant issue. In the months before the elections, a non-partisan study by the American Values Atlas revealed that white evangelicals were less likely to perceive discrimination against blacks, with only 36 per cent saying blacks were discriminated against ‘a lot’, compared to the national average of 57 per cent.81¶ Trump and the liberal playbook¶ In 2016, socio-cultural fissures within the United States played a critical role in the election of the presidential candidate most disparaging of the LIO. Trump's call to put America ‘first’ internationally, and white Christians ‘first’ domestically, resonated with non-college-educated white voters who saw their historic privileges fading. Not all grievances were racially motivated; certainly, some poorer non-college-educated whites compared their present situation </w:t>
      </w:r>
      <w:proofErr w:type="spellStart"/>
      <w:r w:rsidRPr="006C4666">
        <w:rPr>
          <w:rFonts w:cstheme="minorHAnsi"/>
          <w:sz w:val="10"/>
          <w:szCs w:val="4"/>
        </w:rPr>
        <w:t>unfavourably</w:t>
      </w:r>
      <w:proofErr w:type="spellEnd"/>
      <w:r w:rsidRPr="006C4666">
        <w:rPr>
          <w:rFonts w:cstheme="minorHAnsi"/>
          <w:sz w:val="10"/>
          <w:szCs w:val="4"/>
        </w:rPr>
        <w:t xml:space="preserve"> with the rosier circumstances of their families' past.82¶ The relationship between education and race was first noted over seven decades ago. Gunnar Myrdal's 1944 book An American dilemma was famously cited in the Supreme Court decision in Brown v. Board of Education (1954), and helped desegregate education in the United States by demonstrating that education could not be separate but equal for blacks.83 Myrdal went further, calling for an ‘educational offensive against racial intolerance’ and the forging of an ‘American creed’, a civic culture with equal rights for all Americans, to overcome the contradiction between American liberal ideals and the reality of racial discrimination.84¶ Since then, great progress has been made. Blacks, and other minorities, in the United States are equal before the law and have equal political rights, and greater social and economic opportunities, than before. Education has no doubt played a significant role in reducing explicit racist </w:t>
      </w:r>
      <w:proofErr w:type="spellStart"/>
      <w:r w:rsidRPr="006C4666">
        <w:rPr>
          <w:rFonts w:cstheme="minorHAnsi"/>
          <w:sz w:val="10"/>
          <w:szCs w:val="4"/>
        </w:rPr>
        <w:t>behaviour</w:t>
      </w:r>
      <w:proofErr w:type="spellEnd"/>
      <w:r w:rsidRPr="006C4666">
        <w:rPr>
          <w:rFonts w:cstheme="minorHAnsi"/>
          <w:sz w:val="10"/>
          <w:szCs w:val="4"/>
        </w:rPr>
        <w:t xml:space="preserve"> or individual racism, that is, ‘overt acts by individuals, which cause death, injury or the violent destruction of property’.85 But discrimination is a problem beyond what most people would recognize as specific instances of racist </w:t>
      </w:r>
      <w:proofErr w:type="spellStart"/>
      <w:r w:rsidRPr="006C4666">
        <w:rPr>
          <w:rFonts w:cstheme="minorHAnsi"/>
          <w:sz w:val="10"/>
          <w:szCs w:val="4"/>
        </w:rPr>
        <w:t>behaviour</w:t>
      </w:r>
      <w:proofErr w:type="spellEnd"/>
      <w:r w:rsidRPr="006C4666">
        <w:rPr>
          <w:rFonts w:cstheme="minorHAnsi"/>
          <w:sz w:val="10"/>
          <w:szCs w:val="4"/>
        </w:rPr>
        <w:t>. Institutional racism is a ‘less overt, far more subtle, less identifiable’ form of racism, which ‘originates in the operation of established and respected forces in society’.86 The concept of white privilege is the flip side of institutional racism and refers to the unearned benefits enjoyed as a result of being white.87 The concept is not intended to mean that every white person is ‘privileged’ or that no other form of privilege exists. It is intended to expose the existence of an implicit racial hierarchy in society and the political, economic and legal inequality which it reproduces.88 Attempts to attenuate white privilege are met with suspicion and opposition by those who benefit from it. For example, today a majority of white Americans (55 per cent) believe they are discriminated against, and nearly half of them (26 per cent) attribute this to US ‘laws and government policies’.89 Whites who believe they face institutional racism are unlikely to see a difference between policies designed to reduce unmerited privileges and policies that reduce merited privileges. They are also unlikely to appreciate how restrictive the scope for affirmative action is. For example, in the case of university admissions policies, quotas have been unconstitutional since the 1978 Supreme Court decision in Regents of the University of California v. Bakke. Many states even forbid the use of race in admissions procedures. Where states do permit the use of race, it may be used only as one criterion in promoting diversity, and only if all other methods fail, as laid down in the 2013 Supreme Court decision in Fisher v. University of Texas.¶ The political scientist and public intellectual Walter Russell Mead has explained the 2016 election outcome as a ‘Jacksonian revolt’ in which many ‘white Americans find themselves in a society that talks constantly about the importance of identity, that values ethnic authenticity, that offers economic benefits and social advantages based on identity—for everybody but them’.90 Another political scientist, Mark Lilla, proposes an end to identity politics as a way to secure broader support for liberal policies.91 I agree with Mead that identity politics cannot be unilateral, and I agree with Lilla that the American habit of categorizing individuals according to essentialist criteria is contrary to liberal principles. But I am not sure either of them would agree that there has been an essentialist identity politics in the United States, going back at least to the eighteenth century, constructed around the primacy of a white American identity of European Christian descent. Reactions against this unspoken identity politics lay beneath claims of institutional racism long before Trump gave voice to a ‘white America first’ policy at home.¶ College-educated white Americans are more likely to recognize the advantages attached to being white (47 per cent) than white Americans without college degrees (17 per cent).92 A possible reason for this is that higher education fosters liberal attitudes, and provides exposure to different ethnic groups, limiting blatant forms of racism.93 But even though college-educated whites are less inclined to vote for their privilege, and more prepared to see their privilege, there is plenty of room in the liberal playbook for race-based discrimination. There's a playbook in force that liberals are supposed to follow. The playbook prescribes responses to different forms of racism, and these responses tend to be outraged responses. When no colleague or friend is threatened by charges of racism, the playbook works. But the playbook can also be a trap leading to bad decisions because discriminatory practices often implicate someone's colleague, friend, family or wider community. The trap is especially pernicious in higher education, where people tend to overestimate their liberal inclinations, and where opportunities, support and intellectual attribution are largely network-based.94 It is therefore unsurprising that a higher percentage of college-educated blacks (55 per cent) say they have been disadvantaged by their race than non-college-educated blacks (29 per cent). An even higher percentage of all blacks (81 per cent) who at some point attended college say they were treated differently because of their race: perhaps an overlooked factor in the reasons why blacks are less likely to finish college.95¶ In addition to the different experiences and beliefs about race to which education gives rise, a partisan divide exists, with Republicans (43 per cent) more likely than Democrats (27 per cent) to say whites, rather than blacks, experience a lot of discrimination.96 Only 37 per cent of Republicans (against 76 per cent of Democrats) say racism is a problem.97 Attitudes towards blacks also extend to other groups. From the 2016 exit polls, we know that Trump voters were more likely to support a wall along the Mexican border (85 per cent) than Clinton voters (10 per cent), to support deportation of illegal immigrants (83 per cent vs 14 per cent) and view immigration as the most pressing problem for the country (64 per cent vs 33 per cent).98¶ Overall, the evidence presented in this article suggests not only that education and race were strong predictors of the 2016 presidential vote, but that racism was a contributing factor.¶ Summary and conclusion¶ Trump did not create angst about America's dominant position in the world, or about white America's dominant position vis-à-vis other ethnic groups, but he tapped into these two currents more unabashedly than any other presidential candidate in postwar history. This article deconstructs ‘America first’ into two components, an international component and a domestic component, which share common symptoms (lost greatness) and common remedies (redistribution</w:t>
      </w:r>
      <w:proofErr w:type="gramStart"/>
      <w:r w:rsidRPr="006C4666">
        <w:rPr>
          <w:rFonts w:cstheme="minorHAnsi"/>
          <w:sz w:val="10"/>
          <w:szCs w:val="4"/>
        </w:rPr>
        <w:t>).¶</w:t>
      </w:r>
      <w:proofErr w:type="gramEnd"/>
      <w:r w:rsidRPr="006C4666">
        <w:rPr>
          <w:rFonts w:cstheme="minorHAnsi"/>
          <w:sz w:val="10"/>
          <w:szCs w:val="4"/>
        </w:rPr>
        <w:t xml:space="preserve"> In the first two sections of this article, I discussed the international component, and how ‘America first’ threatens to undermine the LIO. I showed how ‘America first’ reflects concerns about American decline and American overextension in three areas: the security, trade and monetary spheres. A common theme in this narrative is how the United States is being exploited by other countries, and how disengaging from the LIO presents a better path forward. In the security area, the world should no longer count on the US to act as global policeman or to tolerate unfair burden-sharing within security alliances. In trade, the US will no longer stand by as other countries free-ride on America's openness. In the monetary realm, the dollar's global role is not as good as gold. While Trump's views on the LIO are quite idiosyncratic, and have yet to be fully implemented, declinists and proponents of retrenchment share certain aspects of this </w:t>
      </w:r>
      <w:proofErr w:type="gramStart"/>
      <w:r w:rsidRPr="006C4666">
        <w:rPr>
          <w:rFonts w:cstheme="minorHAnsi"/>
          <w:sz w:val="10"/>
          <w:szCs w:val="4"/>
        </w:rPr>
        <w:t>outlook.¶</w:t>
      </w:r>
      <w:proofErr w:type="gramEnd"/>
      <w:r w:rsidRPr="006C4666">
        <w:rPr>
          <w:rFonts w:cstheme="minorHAnsi"/>
          <w:sz w:val="10"/>
          <w:szCs w:val="4"/>
        </w:rPr>
        <w:t xml:space="preserve"> In opposition to this perspective</w:t>
      </w:r>
      <w:r w:rsidRPr="006C4666">
        <w:rPr>
          <w:rStyle w:val="StyleUnderline"/>
          <w:rFonts w:cstheme="minorHAnsi"/>
        </w:rPr>
        <w:t xml:space="preserve">, I have provided </w:t>
      </w:r>
      <w:r w:rsidRPr="00961293">
        <w:rPr>
          <w:rStyle w:val="Emphasis"/>
          <w:rFonts w:cstheme="minorHAnsi"/>
          <w:highlight w:val="green"/>
        </w:rPr>
        <w:t>broad-based metrics</w:t>
      </w:r>
      <w:r w:rsidRPr="00961293">
        <w:rPr>
          <w:rFonts w:cstheme="minorHAnsi"/>
          <w:sz w:val="10"/>
          <w:highlight w:val="green"/>
        </w:rPr>
        <w:t xml:space="preserve"> </w:t>
      </w:r>
      <w:r w:rsidRPr="00961293">
        <w:rPr>
          <w:rStyle w:val="StyleUnderline"/>
          <w:rFonts w:cstheme="minorHAnsi"/>
          <w:highlight w:val="green"/>
        </w:rPr>
        <w:t>demonstrat</w:t>
      </w:r>
      <w:r w:rsidRPr="006C4666">
        <w:rPr>
          <w:rStyle w:val="StyleUnderline"/>
          <w:rFonts w:cstheme="minorHAnsi"/>
        </w:rPr>
        <w:t xml:space="preserve">ing that </w:t>
      </w:r>
      <w:r w:rsidRPr="00961293">
        <w:rPr>
          <w:rStyle w:val="StyleUnderline"/>
          <w:rFonts w:cstheme="minorHAnsi"/>
          <w:highlight w:val="green"/>
        </w:rPr>
        <w:t>the United States remains</w:t>
      </w:r>
      <w:r w:rsidRPr="006C4666">
        <w:rPr>
          <w:rStyle w:val="StyleUnderline"/>
          <w:rFonts w:cstheme="minorHAnsi"/>
        </w:rPr>
        <w:t xml:space="preserve"> </w:t>
      </w:r>
      <w:r w:rsidRPr="006C4666">
        <w:rPr>
          <w:rFonts w:cstheme="minorHAnsi"/>
          <w:sz w:val="10"/>
          <w:szCs w:val="16"/>
        </w:rPr>
        <w:t>by a long way</w:t>
      </w:r>
      <w:r w:rsidRPr="006C4666">
        <w:rPr>
          <w:rStyle w:val="StyleUnderline"/>
          <w:rFonts w:cstheme="minorHAnsi"/>
        </w:rPr>
        <w:t xml:space="preserve"> </w:t>
      </w:r>
      <w:r w:rsidRPr="00961293">
        <w:rPr>
          <w:rStyle w:val="StyleUnderline"/>
          <w:rFonts w:cstheme="minorHAnsi"/>
          <w:highlight w:val="green"/>
        </w:rPr>
        <w:t>the leading state i</w:t>
      </w:r>
      <w:r w:rsidRPr="006C4666">
        <w:rPr>
          <w:rStyle w:val="StyleUnderline"/>
          <w:rFonts w:cstheme="minorHAnsi"/>
        </w:rPr>
        <w:t xml:space="preserve">n the world today, and argued that it would be a </w:t>
      </w:r>
      <w:r w:rsidRPr="006C4666">
        <w:rPr>
          <w:rStyle w:val="Emphasis"/>
          <w:rFonts w:cstheme="minorHAnsi"/>
        </w:rPr>
        <w:t>lot worse off</w:t>
      </w:r>
      <w:r w:rsidRPr="006C4666">
        <w:rPr>
          <w:rStyle w:val="StyleUnderline"/>
          <w:rFonts w:cstheme="minorHAnsi"/>
        </w:rPr>
        <w:t xml:space="preserve"> under alternatives to the LIO than it has been in the postwar era and is today</w:t>
      </w:r>
      <w:r w:rsidRPr="00961293">
        <w:rPr>
          <w:rFonts w:cstheme="minorHAnsi"/>
          <w:sz w:val="10"/>
          <w:highlight w:val="green"/>
        </w:rPr>
        <w:t xml:space="preserve">. </w:t>
      </w:r>
      <w:r w:rsidRPr="00961293">
        <w:rPr>
          <w:rStyle w:val="StyleUnderline"/>
          <w:rFonts w:cstheme="minorHAnsi"/>
          <w:highlight w:val="green"/>
        </w:rPr>
        <w:t xml:space="preserve">A counterfactual setting, where the United States does not provide international security, would be a </w:t>
      </w:r>
      <w:r w:rsidRPr="006C4666">
        <w:rPr>
          <w:rStyle w:val="StyleUnderline"/>
          <w:rFonts w:cstheme="minorHAnsi"/>
        </w:rPr>
        <w:t>more uncertain and</w:t>
      </w:r>
      <w:r w:rsidRPr="006C4666">
        <w:rPr>
          <w:rFonts w:cstheme="minorHAnsi"/>
          <w:sz w:val="10"/>
        </w:rPr>
        <w:t xml:space="preserve"> more economically </w:t>
      </w:r>
      <w:r w:rsidRPr="00961293">
        <w:rPr>
          <w:rStyle w:val="Emphasis"/>
          <w:rFonts w:cstheme="minorHAnsi"/>
          <w:highlight w:val="green"/>
        </w:rPr>
        <w:t>fragile one</w:t>
      </w:r>
      <w:r w:rsidRPr="006C4666">
        <w:rPr>
          <w:rFonts w:cstheme="minorHAnsi"/>
          <w:sz w:val="10"/>
        </w:rPr>
        <w:t>, with more limited commerce and investment. A United States of America in which the commercial and financial playing field, including the dollar's role, no longer spans the globe, but is domestically confined, will reduce US prosperity and geopolitical reach. Yet there is a growing sense, correctly identified by President Trump, that America's global engagement is not benefiting all Americans.</w:t>
      </w:r>
    </w:p>
    <w:p w14:paraId="3158A40B" w14:textId="77777777" w:rsidR="00F056A7" w:rsidRDefault="00F056A7" w:rsidP="00F056A7">
      <w:pPr>
        <w:rPr>
          <w:rFonts w:asciiTheme="minorHAnsi" w:hAnsiTheme="minorHAnsi" w:cstheme="minorHAnsi"/>
        </w:rPr>
      </w:pPr>
    </w:p>
    <w:p w14:paraId="3099FD6F" w14:textId="77777777" w:rsidR="00F056A7" w:rsidRPr="003507FE" w:rsidRDefault="00F056A7" w:rsidP="00F056A7">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1E9C5116" w14:textId="77777777" w:rsidR="00F056A7" w:rsidRPr="003507FE" w:rsidRDefault="00F056A7" w:rsidP="00F056A7">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6DDF7096"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2FEF2227"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03FE0F28"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lastRenderedPageBreak/>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449834F7"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1E34D3DB"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Given these conditions and the perceived “usability” of </w:t>
      </w:r>
      <w:r w:rsidRPr="003507FE">
        <w:rPr>
          <w:rStyle w:val="StyleUnderline"/>
          <w:rFonts w:asciiTheme="minorHAnsi" w:hAnsiTheme="minorHAnsi" w:cstheme="minorHAnsi"/>
        </w:rPr>
        <w:lastRenderedPageBreak/>
        <w:t>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BB03027" w14:textId="77777777" w:rsidR="00F056A7" w:rsidRPr="003507FE" w:rsidRDefault="00F056A7" w:rsidP="00F056A7">
      <w:pPr>
        <w:rPr>
          <w:rStyle w:val="Emphasis"/>
          <w:rFonts w:asciiTheme="minorHAnsi" w:hAnsiTheme="minorHAnsi" w:cstheme="minorHAnsi"/>
        </w:rPr>
      </w:pPr>
    </w:p>
    <w:p w14:paraId="61343FD4"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US-China war goes nuclear.</w:t>
      </w:r>
    </w:p>
    <w:p w14:paraId="2C818501"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7FD83ACC"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54903C" w14:textId="77777777" w:rsidR="00F056A7" w:rsidRPr="003507FE" w:rsidRDefault="00F056A7" w:rsidP="00F056A7">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382E0578"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894A4DC" w14:textId="77777777" w:rsidR="00F056A7" w:rsidRPr="003507FE" w:rsidRDefault="00F056A7" w:rsidP="00F056A7">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598564B6" w14:textId="77777777" w:rsidR="00F056A7" w:rsidRPr="003507FE" w:rsidRDefault="00F056A7" w:rsidP="00F056A7">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rPr>
        <w:lastRenderedPageBreak/>
        <w:t xml:space="preserve">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6D757D52"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F559F82" w14:textId="77777777" w:rsidR="00F056A7" w:rsidRPr="003507FE" w:rsidRDefault="00F056A7" w:rsidP="00F056A7">
      <w:pPr>
        <w:rPr>
          <w:rFonts w:asciiTheme="minorHAnsi" w:hAnsiTheme="minorHAnsi" w:cstheme="minorHAnsi"/>
        </w:rPr>
      </w:pPr>
    </w:p>
    <w:p w14:paraId="22D52DA6"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6744F09A" w14:textId="77777777" w:rsidR="00F056A7" w:rsidRPr="003507FE" w:rsidRDefault="00F056A7" w:rsidP="00F056A7">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5ACF1FBB" w14:textId="77777777" w:rsidR="00F056A7" w:rsidRPr="00877AFB" w:rsidRDefault="00F056A7" w:rsidP="00F056A7">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w:t>
      </w:r>
      <w:r w:rsidRPr="003507FE">
        <w:rPr>
          <w:rFonts w:asciiTheme="minorHAnsi" w:hAnsiTheme="minorHAnsi" w:cstheme="minorHAnsi"/>
          <w:sz w:val="16"/>
        </w:rPr>
        <w:lastRenderedPageBreak/>
        <w:t xml:space="preserve">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6A3F7C20" w14:textId="77777777" w:rsidR="00F056A7" w:rsidRPr="00F056A7" w:rsidRDefault="00F056A7" w:rsidP="00F056A7"/>
    <w:p w14:paraId="3F6C3989" w14:textId="5D4EBA88" w:rsidR="00F056A7" w:rsidRDefault="00F056A7" w:rsidP="00F056A7">
      <w:pPr>
        <w:pStyle w:val="Heading3"/>
      </w:pPr>
      <w:r>
        <w:lastRenderedPageBreak/>
        <w:t>Solvency</w:t>
      </w:r>
    </w:p>
    <w:p w14:paraId="35E81350" w14:textId="77777777" w:rsidR="00F056A7" w:rsidRPr="005B4F5A" w:rsidRDefault="00F056A7" w:rsidP="00F056A7">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2339B609"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8EF326F" w14:textId="77777777" w:rsidR="000771AE" w:rsidRDefault="00F056A7" w:rsidP="00F056A7">
      <w:pPr>
        <w:rPr>
          <w:rFonts w:asciiTheme="minorHAnsi" w:hAnsiTheme="minorHAnsi" w:cstheme="minorHAnsi"/>
          <w:u w:val="single"/>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w:t>
      </w:r>
    </w:p>
    <w:p w14:paraId="70819890" w14:textId="77777777" w:rsidR="000771AE" w:rsidRDefault="000771AE" w:rsidP="00F056A7">
      <w:pPr>
        <w:rPr>
          <w:rFonts w:asciiTheme="minorHAnsi" w:hAnsiTheme="minorHAnsi" w:cstheme="minorHAnsi"/>
          <w:u w:val="single"/>
        </w:rPr>
      </w:pPr>
    </w:p>
    <w:p w14:paraId="0219C74B" w14:textId="77777777" w:rsidR="000771AE" w:rsidRDefault="000771AE" w:rsidP="00F056A7">
      <w:pPr>
        <w:rPr>
          <w:rFonts w:asciiTheme="minorHAnsi" w:hAnsiTheme="minorHAnsi" w:cstheme="minorHAnsi"/>
          <w:u w:val="single"/>
        </w:rPr>
      </w:pPr>
    </w:p>
    <w:p w14:paraId="265E287F" w14:textId="77777777" w:rsidR="000771AE" w:rsidRDefault="000771AE" w:rsidP="00F056A7">
      <w:pPr>
        <w:rPr>
          <w:rFonts w:asciiTheme="minorHAnsi" w:hAnsiTheme="minorHAnsi" w:cstheme="minorHAnsi"/>
          <w:u w:val="single"/>
        </w:rPr>
      </w:pPr>
    </w:p>
    <w:p w14:paraId="7809462A" w14:textId="31FF3342" w:rsidR="00F056A7" w:rsidRPr="003507FE" w:rsidRDefault="00F056A7" w:rsidP="00F056A7">
      <w:pPr>
        <w:rPr>
          <w:rFonts w:asciiTheme="minorHAnsi" w:hAnsiTheme="minorHAnsi" w:cstheme="minorHAnsi"/>
        </w:rPr>
      </w:pPr>
      <w:r w:rsidRPr="003507FE">
        <w:rPr>
          <w:rFonts w:asciiTheme="minorHAnsi" w:hAnsiTheme="minorHAnsi" w:cstheme="minorHAnsi"/>
          <w:u w:val="single"/>
        </w:rPr>
        <w:t xml:space="preserve">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6D5C3BA" w14:textId="77777777" w:rsidR="00F056A7" w:rsidRPr="003507FE" w:rsidRDefault="00F056A7" w:rsidP="00F056A7">
      <w:pPr>
        <w:rPr>
          <w:rFonts w:asciiTheme="minorHAnsi" w:hAnsiTheme="minorHAnsi" w:cstheme="minorHAnsi"/>
        </w:rPr>
      </w:pPr>
    </w:p>
    <w:p w14:paraId="21C283D3" w14:textId="77777777" w:rsidR="00F056A7" w:rsidRPr="005B4F5A" w:rsidRDefault="00F056A7" w:rsidP="00F056A7">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E47F38B"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956F6AE" w14:textId="77777777" w:rsidR="00F056A7" w:rsidRPr="003507FE" w:rsidRDefault="00F056A7" w:rsidP="00F056A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8427396" w14:textId="77777777" w:rsidR="00F056A7" w:rsidRPr="003507FE" w:rsidRDefault="00F056A7" w:rsidP="00F056A7">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8591D6E" w14:textId="77777777" w:rsidR="00F056A7" w:rsidRPr="00A06325" w:rsidRDefault="00F056A7" w:rsidP="00F056A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DCAD9EE" w14:textId="77777777" w:rsidR="00F056A7" w:rsidRPr="003507FE" w:rsidRDefault="00F056A7" w:rsidP="00F056A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A17588C" w14:textId="77777777" w:rsidR="00F056A7" w:rsidRPr="003507FE" w:rsidRDefault="00F056A7" w:rsidP="00F056A7">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CACF1EF" w14:textId="77777777" w:rsidR="00F056A7" w:rsidRPr="002019CB" w:rsidRDefault="00F056A7" w:rsidP="00F056A7">
      <w:pPr>
        <w:rPr>
          <w:rFonts w:asciiTheme="minorHAnsi" w:hAnsiTheme="minorHAnsi" w:cstheme="minorHAnsi"/>
        </w:rPr>
      </w:pPr>
    </w:p>
    <w:p w14:paraId="41CA606D" w14:textId="77777777" w:rsidR="00F056A7" w:rsidRDefault="00F056A7" w:rsidP="00F056A7">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0BE20028" w14:textId="77777777" w:rsidR="00F056A7" w:rsidRPr="004A65F4" w:rsidRDefault="00F056A7" w:rsidP="00F056A7">
      <w:r>
        <w:t xml:space="preserve">-- that’s </w:t>
      </w:r>
      <w:proofErr w:type="spellStart"/>
      <w:r>
        <w:t>Moderna</w:t>
      </w:r>
      <w:proofErr w:type="spellEnd"/>
      <w:r>
        <w:t>, Pfizer-BioNTech, Johnson &amp; Johnson/Janssen</w:t>
      </w:r>
    </w:p>
    <w:p w14:paraId="782CA7BD"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642BFA1D" w14:textId="77777777" w:rsidR="00F056A7" w:rsidRPr="00A5650A"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w:t>
      </w:r>
      <w:r w:rsidRPr="003507FE">
        <w:rPr>
          <w:rFonts w:asciiTheme="minorHAnsi" w:eastAsia="Times New Roman" w:hAnsiTheme="minorHAnsi" w:cstheme="minorHAnsi"/>
        </w:rPr>
        <w:lastRenderedPageBreak/>
        <w:t xml:space="preserve">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6271F81"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25F039BC"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0BE398AC" w14:textId="77777777" w:rsidR="00F056A7" w:rsidRPr="003507FE" w:rsidRDefault="00F056A7" w:rsidP="00F056A7">
      <w:pPr>
        <w:rPr>
          <w:rFonts w:asciiTheme="minorHAnsi" w:eastAsia="Times New Roman" w:hAnsiTheme="minorHAnsi" w:cstheme="minorHAnsi"/>
        </w:rPr>
      </w:pPr>
    </w:p>
    <w:p w14:paraId="3564BAE1" w14:textId="77777777" w:rsidR="00F056A7" w:rsidRPr="006C4666" w:rsidRDefault="00F056A7" w:rsidP="00F056A7">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74620CA5" w14:textId="77777777" w:rsidR="00F056A7" w:rsidRPr="006C4666" w:rsidRDefault="00F056A7" w:rsidP="00F056A7">
      <w:pPr>
        <w:pStyle w:val="Heading4"/>
        <w:rPr>
          <w:rFonts w:cstheme="minorHAnsi"/>
        </w:rPr>
      </w:pPr>
      <w:r w:rsidRPr="006C4666">
        <w:rPr>
          <w:rFonts w:cstheme="minorHAnsi"/>
        </w:rPr>
        <w:t xml:space="preserve">The standard is maximizing expected wellbeing. </w:t>
      </w:r>
    </w:p>
    <w:bookmarkEnd w:id="2"/>
    <w:p w14:paraId="708C1E02" w14:textId="77777777" w:rsidR="00F056A7" w:rsidRPr="006C4666" w:rsidRDefault="00F056A7" w:rsidP="00F056A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A682D89" w14:textId="77777777" w:rsidR="00F056A7" w:rsidRPr="006C4666" w:rsidRDefault="00F056A7" w:rsidP="00F056A7">
      <w:pPr>
        <w:pStyle w:val="Heading4"/>
        <w:rPr>
          <w:rFonts w:cstheme="minorHAnsi"/>
        </w:rPr>
      </w:pPr>
      <w:r w:rsidRPr="006C4666">
        <w:rPr>
          <w:rFonts w:cstheme="minorHAnsi"/>
        </w:rPr>
        <w:t>1] Actor specificity:</w:t>
      </w:r>
    </w:p>
    <w:p w14:paraId="19A7AF86" w14:textId="77777777" w:rsidR="00F056A7" w:rsidRPr="006C4666" w:rsidRDefault="00F056A7" w:rsidP="00F056A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105577C" w14:textId="77777777" w:rsidR="00F056A7" w:rsidRPr="006C4666" w:rsidRDefault="00F056A7" w:rsidP="00F056A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6B362A4" w14:textId="77777777" w:rsidR="00F056A7" w:rsidRPr="006C4666" w:rsidRDefault="00F056A7" w:rsidP="00F056A7">
      <w:pPr>
        <w:rPr>
          <w:rFonts w:cstheme="minorHAnsi"/>
        </w:rPr>
      </w:pPr>
      <w:r w:rsidRPr="006C4666">
        <w:rPr>
          <w:rFonts w:cstheme="minorHAnsi"/>
        </w:rPr>
        <w:t>o/w</w:t>
      </w:r>
    </w:p>
    <w:p w14:paraId="7ADBE971" w14:textId="77777777" w:rsidR="00F056A7" w:rsidRPr="006C4666" w:rsidRDefault="00F056A7" w:rsidP="00F056A7">
      <w:pPr>
        <w:rPr>
          <w:rFonts w:cstheme="minorHAnsi"/>
        </w:rPr>
      </w:pPr>
    </w:p>
    <w:p w14:paraId="61979946" w14:textId="77777777" w:rsidR="00F056A7" w:rsidRPr="006C4666" w:rsidRDefault="00F056A7" w:rsidP="00F056A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FDFEAC6" w14:textId="77777777" w:rsidR="00F056A7" w:rsidRPr="006C4666" w:rsidRDefault="00F056A7" w:rsidP="00F056A7">
      <w:pPr>
        <w:rPr>
          <w:rFonts w:cstheme="minorHAnsi"/>
        </w:rPr>
      </w:pPr>
      <w:bookmarkStart w:id="6" w:name="_Hlk23524651"/>
      <w:bookmarkEnd w:id="3"/>
    </w:p>
    <w:p w14:paraId="1C3E6754" w14:textId="77777777" w:rsidR="00F056A7" w:rsidRPr="006C4666" w:rsidRDefault="00F056A7" w:rsidP="00F056A7">
      <w:pPr>
        <w:pStyle w:val="Heading4"/>
        <w:rPr>
          <w:rFonts w:cstheme="minorHAnsi"/>
        </w:rPr>
      </w:pPr>
      <w:r w:rsidRPr="006C4666">
        <w:rPr>
          <w:rFonts w:cstheme="minorHAnsi"/>
        </w:rPr>
        <w:t xml:space="preserve">3] </w:t>
      </w:r>
      <w:bookmarkEnd w:id="6"/>
      <w:r w:rsidRPr="006C4666">
        <w:rPr>
          <w:rFonts w:cstheme="minorHAnsi"/>
        </w:rPr>
        <w:t>Extinction comes first!</w:t>
      </w:r>
    </w:p>
    <w:p w14:paraId="210EBA3D" w14:textId="77777777" w:rsidR="00F056A7" w:rsidRPr="006C4666" w:rsidRDefault="00F056A7" w:rsidP="00F056A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4D0B7CE4" w14:textId="77777777" w:rsidR="00F056A7" w:rsidRDefault="00F056A7" w:rsidP="00F056A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lastRenderedPageBreak/>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w:t>
      </w:r>
      <w:r w:rsidRPr="006C4666">
        <w:rPr>
          <w:rFonts w:cstheme="minorHAnsi"/>
        </w:rPr>
        <w:lastRenderedPageBreak/>
        <w:t xml:space="preserve">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w:t>
      </w:r>
      <w:r w:rsidRPr="006C4666">
        <w:rPr>
          <w:rFonts w:cstheme="minorHAnsi"/>
        </w:rPr>
        <w:lastRenderedPageBreak/>
        <w:t xml:space="preserve">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CC322A6" w14:textId="77777777" w:rsidR="00F056A7" w:rsidRPr="006C4666" w:rsidRDefault="00F056A7" w:rsidP="00F056A7">
      <w:pPr>
        <w:rPr>
          <w:rFonts w:cstheme="minorHAnsi"/>
        </w:rPr>
      </w:pPr>
    </w:p>
    <w:bookmarkEnd w:id="4"/>
    <w:bookmarkEnd w:id="5"/>
    <w:p w14:paraId="0EAE33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6A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771AE"/>
    <w:rsid w:val="0008785F"/>
    <w:rsid w:val="00090CBE"/>
    <w:rsid w:val="00094DEC"/>
    <w:rsid w:val="000A2D8A"/>
    <w:rsid w:val="000D26A6"/>
    <w:rsid w:val="000D2B90"/>
    <w:rsid w:val="000D6ED8"/>
    <w:rsid w:val="000D717B"/>
    <w:rsid w:val="000E71D5"/>
    <w:rsid w:val="000F7C4E"/>
    <w:rsid w:val="00100B28"/>
    <w:rsid w:val="00117316"/>
    <w:rsid w:val="001209B4"/>
    <w:rsid w:val="001409F7"/>
    <w:rsid w:val="001761FC"/>
    <w:rsid w:val="00180BF3"/>
    <w:rsid w:val="00182655"/>
    <w:rsid w:val="001840F2"/>
    <w:rsid w:val="00185134"/>
    <w:rsid w:val="001856C6"/>
    <w:rsid w:val="00191B5F"/>
    <w:rsid w:val="00192487"/>
    <w:rsid w:val="00193416"/>
    <w:rsid w:val="00195073"/>
    <w:rsid w:val="0019668D"/>
    <w:rsid w:val="001A25FD"/>
    <w:rsid w:val="001A5371"/>
    <w:rsid w:val="001A72C7"/>
    <w:rsid w:val="001B73E3"/>
    <w:rsid w:val="001C2C3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09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0E8"/>
    <w:rsid w:val="003933F9"/>
    <w:rsid w:val="00395864"/>
    <w:rsid w:val="00396557"/>
    <w:rsid w:val="00397316"/>
    <w:rsid w:val="003A248F"/>
    <w:rsid w:val="003A4D9C"/>
    <w:rsid w:val="003B1668"/>
    <w:rsid w:val="003C5F4C"/>
    <w:rsid w:val="003C7332"/>
    <w:rsid w:val="003D5EA8"/>
    <w:rsid w:val="003D7B28"/>
    <w:rsid w:val="003E305E"/>
    <w:rsid w:val="003E34DB"/>
    <w:rsid w:val="003E3F4B"/>
    <w:rsid w:val="003E5302"/>
    <w:rsid w:val="003E5BF1"/>
    <w:rsid w:val="003F2452"/>
    <w:rsid w:val="003F41EA"/>
    <w:rsid w:val="003F7DF0"/>
    <w:rsid w:val="004039AF"/>
    <w:rsid w:val="00407AFF"/>
    <w:rsid w:val="0041155D"/>
    <w:rsid w:val="004170BF"/>
    <w:rsid w:val="004270E3"/>
    <w:rsid w:val="004348DC"/>
    <w:rsid w:val="00434921"/>
    <w:rsid w:val="0043732C"/>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23644"/>
    <w:rsid w:val="00533F1C"/>
    <w:rsid w:val="00536D8B"/>
    <w:rsid w:val="005379C3"/>
    <w:rsid w:val="005519C2"/>
    <w:rsid w:val="005523E0"/>
    <w:rsid w:val="0055320F"/>
    <w:rsid w:val="0055699B"/>
    <w:rsid w:val="0056020A"/>
    <w:rsid w:val="00563D3D"/>
    <w:rsid w:val="005659AA"/>
    <w:rsid w:val="005676E8"/>
    <w:rsid w:val="00575CE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0D36"/>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C6B"/>
    <w:rsid w:val="007374A1"/>
    <w:rsid w:val="00752712"/>
    <w:rsid w:val="00753A84"/>
    <w:rsid w:val="007611F5"/>
    <w:rsid w:val="007619E4"/>
    <w:rsid w:val="00761E75"/>
    <w:rsid w:val="0076495E"/>
    <w:rsid w:val="00765FC8"/>
    <w:rsid w:val="00775694"/>
    <w:rsid w:val="00791D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C2F"/>
    <w:rsid w:val="00820441"/>
    <w:rsid w:val="008266F9"/>
    <w:rsid w:val="008267E2"/>
    <w:rsid w:val="00826A9B"/>
    <w:rsid w:val="00834842"/>
    <w:rsid w:val="00840E7B"/>
    <w:rsid w:val="0084155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1047A"/>
    <w:rsid w:val="00A22670"/>
    <w:rsid w:val="00A24B35"/>
    <w:rsid w:val="00A271BA"/>
    <w:rsid w:val="00A27F86"/>
    <w:rsid w:val="00A329F7"/>
    <w:rsid w:val="00A431C6"/>
    <w:rsid w:val="00A54315"/>
    <w:rsid w:val="00A60FBC"/>
    <w:rsid w:val="00A65C0B"/>
    <w:rsid w:val="00A776BA"/>
    <w:rsid w:val="00A81FD2"/>
    <w:rsid w:val="00A8441A"/>
    <w:rsid w:val="00A852E4"/>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C8"/>
    <w:rsid w:val="00B75C54"/>
    <w:rsid w:val="00B8710E"/>
    <w:rsid w:val="00B9035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D01"/>
    <w:rsid w:val="00CA013C"/>
    <w:rsid w:val="00CA6D6D"/>
    <w:rsid w:val="00CC7A4E"/>
    <w:rsid w:val="00CD1359"/>
    <w:rsid w:val="00CD26A0"/>
    <w:rsid w:val="00CD4C83"/>
    <w:rsid w:val="00D01EDC"/>
    <w:rsid w:val="00D0211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0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5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6A7"/>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D4420"/>
  <w14:defaultImageDpi w14:val="300"/>
  <w15:docId w15:val="{84EC1FC8-5E45-A34F-BACA-B50AA5C6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155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415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15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15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4155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3860E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415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552"/>
  </w:style>
  <w:style w:type="character" w:customStyle="1" w:styleId="Heading1Char">
    <w:name w:val="Heading 1 Char"/>
    <w:aliases w:val="Pocket Char"/>
    <w:basedOn w:val="DefaultParagraphFont"/>
    <w:link w:val="Heading1"/>
    <w:uiPriority w:val="9"/>
    <w:rsid w:val="008415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15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155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415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1552"/>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841552"/>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4155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4155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41552"/>
    <w:rPr>
      <w:color w:val="auto"/>
      <w:u w:val="none"/>
    </w:rPr>
  </w:style>
  <w:style w:type="paragraph" w:styleId="DocumentMap">
    <w:name w:val="Document Map"/>
    <w:basedOn w:val="Normal"/>
    <w:link w:val="DocumentMapChar"/>
    <w:uiPriority w:val="99"/>
    <w:semiHidden/>
    <w:unhideWhenUsed/>
    <w:rsid w:val="008415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1552"/>
    <w:rPr>
      <w:rFonts w:ascii="Lucida Grande" w:hAnsi="Lucida Grande" w:cs="Lucida Grande"/>
    </w:rPr>
  </w:style>
  <w:style w:type="paragraph" w:customStyle="1" w:styleId="textbold">
    <w:name w:val="text bold"/>
    <w:basedOn w:val="Normal"/>
    <w:link w:val="Emphasis"/>
    <w:uiPriority w:val="20"/>
    <w:qFormat/>
    <w:rsid w:val="00F056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56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056A7"/>
    <w:rPr>
      <w:b/>
      <w:bCs/>
    </w:rPr>
  </w:style>
  <w:style w:type="character" w:customStyle="1" w:styleId="Heading5Char">
    <w:name w:val="Heading 5 Char"/>
    <w:basedOn w:val="DefaultParagraphFont"/>
    <w:link w:val="Heading5"/>
    <w:uiPriority w:val="9"/>
    <w:rsid w:val="003860E8"/>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academic.oup.com/ia/article/94/1/63/4762707"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45</Pages>
  <Words>15553</Words>
  <Characters>88658</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27</cp:revision>
  <dcterms:created xsi:type="dcterms:W3CDTF">2021-09-18T14:19:00Z</dcterms:created>
  <dcterms:modified xsi:type="dcterms:W3CDTF">2021-09-19T15:51:00Z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