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CD88B" w14:textId="77777777" w:rsidR="00751A88" w:rsidRPr="00751A88" w:rsidRDefault="00751A88" w:rsidP="00751A88"/>
    <w:p w14:paraId="6B2D6B4B" w14:textId="50AC8656" w:rsidR="00A32EF5" w:rsidRDefault="00A32EF5" w:rsidP="00A32EF5">
      <w:pPr>
        <w:pStyle w:val="Heading1"/>
      </w:pPr>
      <w:r>
        <w:lastRenderedPageBreak/>
        <w:t>1AC</w:t>
      </w:r>
    </w:p>
    <w:p w14:paraId="16683032" w14:textId="2B5807BB" w:rsidR="00737FA7" w:rsidRDefault="00737FA7" w:rsidP="00737FA7">
      <w:pPr>
        <w:pStyle w:val="Heading3"/>
      </w:pPr>
      <w:r>
        <w:lastRenderedPageBreak/>
        <w:t>Advantage</w:t>
      </w:r>
    </w:p>
    <w:p w14:paraId="360DA0F7" w14:textId="77777777" w:rsidR="00737FA7" w:rsidRDefault="00737FA7" w:rsidP="00737FA7">
      <w:pPr>
        <w:pStyle w:val="Heading4"/>
      </w:pPr>
      <w:r>
        <w:t>Insulin is prohibitively expensive – new insulin analogues move the needle from human insulin to a lower quality, more expensive drug</w:t>
      </w:r>
    </w:p>
    <w:p w14:paraId="43E5036A" w14:textId="77777777" w:rsidR="00737FA7" w:rsidRPr="00674F2C" w:rsidRDefault="00737FA7" w:rsidP="00737FA7">
      <w:pPr>
        <w:rPr>
          <w:sz w:val="16"/>
        </w:rPr>
      </w:pPr>
      <w:r w:rsidRPr="00674F2C">
        <w:rPr>
          <w:rStyle w:val="Style13ptBold"/>
        </w:rPr>
        <w:t>Peccoud et al 18</w:t>
      </w:r>
      <w:r w:rsidRPr="00674F2C">
        <w:rPr>
          <w:sz w:val="16"/>
        </w:rPr>
        <w:t xml:space="preserve"> Jenna E. Gallegos [],1 Christopher Boyer,2 Eleanore Pauwels,3 Warren A. Kaplan,4 and Jean Peccoud [Prof. Jean Peccoud joined the department in January 2016 as the Abell chair in synthetic biology]1,*, December 18, “The Open Insulin Project: A Case Study for ‘Biohacked’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43C0D1A0" w14:textId="77777777" w:rsidR="00737FA7" w:rsidRPr="00466826" w:rsidRDefault="00737FA7" w:rsidP="00737FA7">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5736B1FA" w14:textId="77777777" w:rsidR="00737FA7" w:rsidRPr="00466826" w:rsidRDefault="00737FA7" w:rsidP="00737FA7">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6856AF44" w14:textId="77777777" w:rsidR="00737FA7" w:rsidRPr="00466826" w:rsidRDefault="00737FA7" w:rsidP="00737FA7">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608EAFAC" w14:textId="77777777" w:rsidR="00737FA7" w:rsidRPr="00466826" w:rsidRDefault="00737FA7" w:rsidP="00737FA7">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5CF64FDF" w14:textId="77777777" w:rsidR="00737FA7" w:rsidRPr="00466826" w:rsidRDefault="00737FA7" w:rsidP="00737FA7">
      <w:pPr>
        <w:rPr>
          <w:sz w:val="16"/>
        </w:rPr>
      </w:pPr>
      <w:r w:rsidRPr="00466826">
        <w:rPr>
          <w:sz w:val="16"/>
        </w:rPr>
        <w:lastRenderedPageBreak/>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7062F78C" w14:textId="77777777" w:rsidR="00737FA7" w:rsidRPr="00466826" w:rsidRDefault="00737FA7" w:rsidP="00737FA7">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Developers of biohacked insulin will thus have to navigate both intellectual property and regulatory hurdles in order to develop a more affordable model for insulin production.</w:t>
      </w:r>
    </w:p>
    <w:p w14:paraId="1FBFB863" w14:textId="03376AA6" w:rsidR="00737FA7" w:rsidRDefault="00737FA7" w:rsidP="00737FA7">
      <w:pPr>
        <w:pStyle w:val="Heading4"/>
      </w:pPr>
      <w:r>
        <w:t>IP perpetuates evergreening, specifically for insulin – that prevents the creation of cheap, generic</w:t>
      </w:r>
      <w:r w:rsidR="00FF784E">
        <w:t xml:space="preserve"> life saving</w:t>
      </w:r>
      <w:r>
        <w:t xml:space="preserve"> medicine</w:t>
      </w:r>
    </w:p>
    <w:p w14:paraId="191171A1" w14:textId="77777777" w:rsidR="00737FA7" w:rsidRPr="00674381" w:rsidRDefault="00737FA7" w:rsidP="00737FA7">
      <w:pPr>
        <w:rPr>
          <w:sz w:val="16"/>
        </w:rPr>
      </w:pPr>
      <w:r w:rsidRPr="00674381">
        <w:rPr>
          <w:rStyle w:val="Style13ptBold"/>
        </w:rPr>
        <w:t>Greene 15</w:t>
      </w:r>
      <w:r w:rsidRPr="00674381">
        <w:rPr>
          <w:sz w:val="16"/>
        </w:rPr>
        <w:t xml:space="preserve"> Jeremy A. Greene, M.D., Ph.D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4D40E1CA" w14:textId="77777777" w:rsidR="00737FA7" w:rsidRPr="00674381" w:rsidRDefault="00737FA7" w:rsidP="00737FA7">
      <w:pPr>
        <w:rPr>
          <w:sz w:val="16"/>
        </w:rPr>
      </w:pPr>
      <w:r w:rsidRPr="00674381">
        <w:rPr>
          <w:sz w:val="16"/>
        </w:rPr>
        <w:t>Reducing the problem of generic insulin to the contemporary debate over biosimilarity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4D22D3FB" w14:textId="77777777" w:rsidR="00737FA7" w:rsidRPr="00674381" w:rsidRDefault="00737FA7" w:rsidP="00737FA7">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4C2B169B" w14:textId="77777777" w:rsidR="00737FA7" w:rsidRPr="00674381" w:rsidRDefault="00737FA7" w:rsidP="00737FA7">
      <w:pPr>
        <w:rPr>
          <w:sz w:val="16"/>
        </w:rPr>
      </w:pPr>
      <w:r w:rsidRPr="00674381">
        <w:rPr>
          <w:sz w:val="16"/>
        </w:rPr>
        <w:t xml:space="preserve">Pharmaceutical-industry analysts have described a repatenting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2C0F0AA8" w14:textId="77777777" w:rsidR="00737FA7" w:rsidRPr="00674381" w:rsidRDefault="00737FA7" w:rsidP="00737FA7">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lente insulin was introduced in the 1950s, some observers questioned whether its minimal theoretical advantages over NPH </w:t>
      </w:r>
      <w:r w:rsidRPr="00674381">
        <w:rPr>
          <w:sz w:val="16"/>
        </w:rPr>
        <w:lastRenderedPageBreak/>
        <w:t xml:space="preserve">warranted the complexity introduced by adding another insulin formulation to the market.24 The theoretical advantages offered by the monocomponent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58189A68" w14:textId="77777777" w:rsidR="00737FA7" w:rsidRPr="00674381" w:rsidRDefault="00737FA7" w:rsidP="00737FA7">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Pork and beef insulins are not merely underutilized, they are unavailable for human use in the United States. Even when practitioners prescribe NPH and R insulin in place of insulin glargine and insulin aspart,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42E87DA5" w14:textId="77777777" w:rsidR="00737FA7" w:rsidRPr="00674381" w:rsidRDefault="00737FA7" w:rsidP="00737FA7">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6C28F210" w14:textId="77777777" w:rsidR="00737FA7" w:rsidRPr="00674381" w:rsidRDefault="00737FA7" w:rsidP="00737FA7">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79DB48D2" w14:textId="77777777" w:rsidR="00737FA7" w:rsidRPr="00674381" w:rsidRDefault="00737FA7" w:rsidP="00737FA7">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6C85879D" w14:textId="77777777" w:rsidR="00737FA7" w:rsidRDefault="00737FA7" w:rsidP="00737FA7">
      <w:pPr>
        <w:pStyle w:val="Heading4"/>
      </w:pPr>
      <w:r>
        <w:t>This isn’t just a one off – it’s been happening for the last century</w:t>
      </w:r>
    </w:p>
    <w:p w14:paraId="59B07E75" w14:textId="77777777" w:rsidR="00737FA7" w:rsidRPr="006B07D6" w:rsidRDefault="00737FA7" w:rsidP="00737FA7">
      <w:pPr>
        <w:rPr>
          <w:sz w:val="16"/>
        </w:rPr>
      </w:pPr>
      <w:r w:rsidRPr="007E3663">
        <w:rPr>
          <w:rStyle w:val="Style13ptBold"/>
        </w:rPr>
        <w:t>Peccoud 18</w:t>
      </w:r>
      <w:r w:rsidRPr="006B07D6">
        <w:rPr>
          <w:sz w:val="16"/>
        </w:rPr>
        <w:t xml:space="preserve"> Jean Peccoud [Prof. Jean Peccoud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62F0220C" w14:textId="77777777" w:rsidR="00737FA7" w:rsidRPr="006B07D6" w:rsidRDefault="00737FA7" w:rsidP="00737FA7">
      <w:pPr>
        <w:rPr>
          <w:sz w:val="16"/>
        </w:rPr>
      </w:pPr>
      <w:r w:rsidRPr="006B07D6">
        <w:rPr>
          <w:sz w:val="16"/>
        </w:rPr>
        <w:t xml:space="preserve">Soon </w:t>
      </w:r>
      <w:r w:rsidRPr="006B07D6">
        <w:rPr>
          <w:rStyle w:val="StyleUnderline"/>
          <w:highlight w:val="green"/>
        </w:rPr>
        <w:t>after</w:t>
      </w:r>
      <w:r w:rsidRPr="0050434F">
        <w:rPr>
          <w:rStyle w:val="StyleUnderline"/>
        </w:rPr>
        <w:t xml:space="preserve"> Federick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31571481" w14:textId="77777777" w:rsidR="00737FA7" w:rsidRPr="006B07D6" w:rsidRDefault="00737FA7" w:rsidP="00737FA7">
      <w:pPr>
        <w:rPr>
          <w:sz w:val="16"/>
        </w:rPr>
      </w:pPr>
      <w:r w:rsidRPr="006B07D6">
        <w:rPr>
          <w:sz w:val="16"/>
        </w:rPr>
        <w:t xml:space="preserve">Our lab studies biosecurity, so when we heard that a group of do-it-yourself biologists was working to solve the insulin affordability problem by figuring out how to manufacture insulin patent-free, we got to know them. After digging into the insulin affordability </w:t>
      </w:r>
      <w:r w:rsidRPr="006B07D6">
        <w:rPr>
          <w:sz w:val="16"/>
        </w:rPr>
        <w:lastRenderedPageBreak/>
        <w:t>issue, we argue that what’s keeping insulin expensive is not patents – it’s regulations. By operating in a regulatory blind spot, DIYers could upset the status quo for drug production.</w:t>
      </w:r>
    </w:p>
    <w:p w14:paraId="74BA7326" w14:textId="77777777" w:rsidR="00737FA7" w:rsidRPr="006B07D6" w:rsidRDefault="00737FA7" w:rsidP="00737FA7">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2FE0744A" w14:textId="77777777" w:rsidR="00737FA7" w:rsidRPr="006B07D6" w:rsidRDefault="00737FA7" w:rsidP="00737FA7">
      <w:pPr>
        <w:rPr>
          <w:sz w:val="16"/>
        </w:rPr>
      </w:pPr>
      <w:r w:rsidRPr="006B07D6">
        <w:rPr>
          <w:sz w:val="16"/>
        </w:rPr>
        <w:t>So why, with the original patent long-expired, is there still no affordable generic insulin?</w:t>
      </w:r>
    </w:p>
    <w:p w14:paraId="50D9FB8C" w14:textId="77777777" w:rsidR="00737FA7" w:rsidRPr="006B07D6" w:rsidRDefault="00737FA7" w:rsidP="00737FA7">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5593FA55" w14:textId="77777777" w:rsidR="00737FA7" w:rsidRPr="006B07D6" w:rsidRDefault="00737FA7" w:rsidP="00737FA7">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28F76BDE" w14:textId="77777777" w:rsidR="00737FA7" w:rsidRPr="0050434F" w:rsidRDefault="00737FA7" w:rsidP="00737FA7">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36F1E716" w14:textId="77777777" w:rsidR="00737FA7" w:rsidRPr="006B07D6" w:rsidRDefault="00737FA7" w:rsidP="00737FA7">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and there’s nothing preventing competing companies from selling older, long off-patent versions of insulin. So what’s the holdup?</w:t>
      </w:r>
    </w:p>
    <w:p w14:paraId="793AFCBF" w14:textId="77777777" w:rsidR="00737FA7" w:rsidRPr="0050434F" w:rsidRDefault="00737FA7" w:rsidP="00737FA7">
      <w:pPr>
        <w:rPr>
          <w:rStyle w:val="StyleUnderline"/>
        </w:rPr>
      </w:pPr>
      <w:r w:rsidRPr="006B07D6">
        <w:rPr>
          <w:rStyle w:val="StyleUnderline"/>
          <w:highlight w:val="green"/>
        </w:rPr>
        <w:t>Regulations keep insulin expensive</w:t>
      </w:r>
    </w:p>
    <w:p w14:paraId="66FF2FB5" w14:textId="77777777" w:rsidR="00737FA7" w:rsidRPr="006B07D6" w:rsidRDefault="00737FA7" w:rsidP="00737FA7">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66D62A90" w14:textId="77777777" w:rsidR="00737FA7" w:rsidRPr="006B07D6" w:rsidRDefault="00737FA7" w:rsidP="00737FA7">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412BC129" w14:textId="77777777" w:rsidR="00737FA7" w:rsidRPr="006B07D6" w:rsidRDefault="00737FA7" w:rsidP="00737FA7">
      <w:pPr>
        <w:rPr>
          <w:sz w:val="16"/>
        </w:rPr>
      </w:pPr>
      <w:r w:rsidRPr="006B07D6">
        <w:rPr>
          <w:sz w:val="16"/>
        </w:rPr>
        <w:t>So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469E1C7C" w14:textId="77777777" w:rsidR="00737FA7" w:rsidRPr="0050434F" w:rsidRDefault="00737FA7" w:rsidP="00737FA7">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it’s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3AB78BAD" w14:textId="77777777" w:rsidR="00737FA7" w:rsidRPr="006B07D6" w:rsidRDefault="00737FA7" w:rsidP="00737FA7">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2E764264" w14:textId="7A3AB60C" w:rsidR="00737FA7" w:rsidRDefault="00FF784E" w:rsidP="00737FA7">
      <w:pPr>
        <w:pStyle w:val="Heading4"/>
      </w:pPr>
      <w:r>
        <w:lastRenderedPageBreak/>
        <w:t>Thus,</w:t>
      </w:r>
      <w:r w:rsidR="00737FA7">
        <w:t xml:space="preserve"> the plan, the United States of America ought to reduce intellectual property protections for insulin. </w:t>
      </w:r>
    </w:p>
    <w:p w14:paraId="09DDC84E" w14:textId="77777777" w:rsidR="00737FA7" w:rsidRDefault="00737FA7" w:rsidP="00737FA7">
      <w:pPr>
        <w:pStyle w:val="Heading4"/>
        <w:ind w:left="720" w:hanging="720"/>
      </w:pPr>
      <w:r>
        <w:t>The plan would be implemented through the Affordable Drug Manufacturing Act – precedent makes it normal means</w:t>
      </w:r>
    </w:p>
    <w:p w14:paraId="1C5A00E0" w14:textId="77777777" w:rsidR="00737FA7" w:rsidRPr="000E53F3" w:rsidRDefault="00737FA7" w:rsidP="00737FA7">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2"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43E04F1E" w14:textId="77777777" w:rsidR="00737FA7" w:rsidRPr="000E53F3" w:rsidRDefault="00737FA7" w:rsidP="00737FA7">
      <w:pPr>
        <w:rPr>
          <w:sz w:val="16"/>
        </w:rPr>
      </w:pPr>
      <w:r w:rsidRPr="000E53F3">
        <w:rPr>
          <w:sz w:val="16"/>
        </w:rPr>
        <w:t>Here’s what Warren and Schakowsky would propose to do: Under limited circumstances</w:t>
      </w:r>
      <w:r w:rsidRPr="0072137F">
        <w:rPr>
          <w:rStyle w:val="Style13ptBold"/>
          <w:b w:val="0"/>
          <w:bCs/>
          <w:sz w:val="16"/>
          <w:szCs w:val="16"/>
          <w:u w:val="none"/>
        </w:rPr>
        <w:t>, the federal government would produce a more affordable generic version</w:t>
      </w:r>
      <w:r w:rsidRPr="000E53F3">
        <w:rPr>
          <w:sz w:val="16"/>
        </w:rPr>
        <w:t xml:space="preserve"> of certain drugs. These are the scenarios when the feds could start manufacturing their own medications:</w:t>
      </w:r>
    </w:p>
    <w:p w14:paraId="0F47FF27" w14:textId="77777777" w:rsidR="00737FA7" w:rsidRPr="000E53F3" w:rsidRDefault="00737FA7" w:rsidP="00737FA7">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5814390F" w14:textId="77777777" w:rsidR="00737FA7" w:rsidRPr="000E53F3" w:rsidRDefault="00737FA7" w:rsidP="00737FA7">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1ADDCFA4" w14:textId="77777777" w:rsidR="00737FA7" w:rsidRPr="000E53F3" w:rsidRDefault="00737FA7" w:rsidP="00737FA7">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4A737C3A" w14:textId="77777777" w:rsidR="00737FA7" w:rsidRPr="000E53F3" w:rsidRDefault="00737FA7" w:rsidP="00737FA7">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4B719902" w14:textId="77777777" w:rsidR="00737FA7" w:rsidRPr="000E53F3" w:rsidRDefault="00737FA7" w:rsidP="00737FA7">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6007B6B2" w14:textId="77777777" w:rsidR="00737FA7" w:rsidRPr="000E53F3" w:rsidRDefault="00737FA7" w:rsidP="00737FA7">
      <w:pPr>
        <w:rPr>
          <w:sz w:val="16"/>
        </w:rPr>
      </w:pPr>
      <w:r w:rsidRPr="000E53F3">
        <w:rPr>
          <w:sz w:val="16"/>
        </w:rPr>
        <w:t>I heard the same from others — “an intriguing idea” as Craig Garthwaite, a health economist at Northwestern University, said.</w:t>
      </w:r>
    </w:p>
    <w:p w14:paraId="22F8A3C2" w14:textId="77777777" w:rsidR="00737FA7" w:rsidRPr="000E53F3" w:rsidRDefault="00737FA7" w:rsidP="00737FA7">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37AEFBD4" w14:textId="77777777" w:rsidR="00737FA7" w:rsidRPr="000E53F3" w:rsidRDefault="00737FA7" w:rsidP="00737FA7">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4EFFD040" w14:textId="77777777" w:rsidR="00737FA7" w:rsidRDefault="00737FA7" w:rsidP="00737FA7">
      <w:pPr>
        <w:pStyle w:val="Heading4"/>
      </w:pPr>
      <w:r>
        <w:lastRenderedPageBreak/>
        <w:t xml:space="preserve">IP stands in the way of innovative, biohacked insulin that solves diabetes and is cheaper than existing medicines – only the plan allow for a new wave of biohacked innovation – turns the innovation DA </w:t>
      </w:r>
    </w:p>
    <w:p w14:paraId="46E51818" w14:textId="77777777" w:rsidR="00737FA7" w:rsidRPr="00674F2C" w:rsidRDefault="00737FA7" w:rsidP="00737FA7">
      <w:pPr>
        <w:rPr>
          <w:sz w:val="16"/>
        </w:rPr>
      </w:pPr>
      <w:r w:rsidRPr="00674F2C">
        <w:rPr>
          <w:rStyle w:val="Style13ptBold"/>
        </w:rPr>
        <w:t>Peccoud et al 18</w:t>
      </w:r>
      <w:r w:rsidRPr="00674F2C">
        <w:rPr>
          <w:sz w:val="16"/>
        </w:rPr>
        <w:t xml:space="preserve"> Jenna E. Gallegos [],1 Christopher Boyer,2 Eleanore Pauwels,3 Warren A. Kaplan,4 and Jean Peccoud [Prof. Jean Peccoud joined the department in January 2016 as the Abell chair in synthetic biology]1,*, December 18, “The Open Insulin Project: A Case Study for ‘Biohacked’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5DDA1953" w14:textId="77777777" w:rsidR="00737FA7" w:rsidRPr="00674F2C" w:rsidRDefault="00737FA7" w:rsidP="00737FA7">
      <w:pPr>
        <w:rPr>
          <w:sz w:val="16"/>
        </w:rPr>
      </w:pPr>
      <w:r w:rsidRPr="005752AE">
        <w:rPr>
          <w:rStyle w:val="StyleUnderline"/>
          <w:highlight w:val="green"/>
        </w:rPr>
        <w:t>Biohacked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130A5F5E" w14:textId="77777777" w:rsidR="00737FA7" w:rsidRPr="00674F2C" w:rsidRDefault="00737FA7" w:rsidP="00737FA7">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0FF9674D" w14:textId="78283A3E" w:rsidR="00737FA7" w:rsidRDefault="00737FA7" w:rsidP="00737FA7">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0E804188" w14:textId="77777777" w:rsidR="00252B88" w:rsidRPr="00A4519C" w:rsidRDefault="00252B88" w:rsidP="00252B88">
      <w:pPr>
        <w:pStyle w:val="Heading4"/>
      </w:pPr>
      <w:r>
        <w:t>Failure to integrate race and IP protections either creates shallow policy analysis or shallow theoretical analysis.</w:t>
      </w:r>
    </w:p>
    <w:p w14:paraId="695EBB65" w14:textId="77777777" w:rsidR="00252B88" w:rsidRPr="0081747C" w:rsidRDefault="00252B88" w:rsidP="00252B88">
      <w:pPr>
        <w:rPr>
          <w:sz w:val="16"/>
          <w:szCs w:val="14"/>
        </w:rPr>
      </w:pPr>
      <w:r w:rsidRPr="0081747C">
        <w:rPr>
          <w:b/>
          <w:bCs/>
        </w:rPr>
        <w:t>Sirleaf 21</w:t>
      </w:r>
      <w:r>
        <w:t xml:space="preserve"> </w:t>
      </w:r>
      <w:r w:rsidRPr="0081747C">
        <w:rPr>
          <w:sz w:val="16"/>
          <w:szCs w:val="14"/>
        </w:rPr>
        <w:t>(Matiangai Sirleaf is the Nathan Patz Professor of Law at the University of Maryland School of Law. Professor Sirleaf writes and teaches in the areas of global public health law, public international law, international human rights law, international criminal law, post-conflict and transitional justice and criminal law. Professor Sirleaf previously served as an associate professor of law at the University of Pittsburgh School of Law, as an assistant professor of law at the University of Baltimore School of Law and as a Sharswood Fellow at the University of Pennsylvania Law School. “DISPOSABLE LIVES: COVID-19, VACCINES, AND THE UPRISING”. JUNE 1, 2021.)</w:t>
      </w:r>
    </w:p>
    <w:p w14:paraId="3A4F47BF" w14:textId="510E996F" w:rsidR="00252B88" w:rsidRPr="00674F2C" w:rsidRDefault="00252B88" w:rsidP="00737FA7">
      <w:pPr>
        <w:rPr>
          <w:sz w:val="16"/>
        </w:rPr>
      </w:pPr>
      <w:r w:rsidRPr="001E12D1">
        <w:rPr>
          <w:b/>
          <w:bCs/>
          <w:highlight w:val="green"/>
          <w:u w:val="single"/>
        </w:rPr>
        <w:lastRenderedPageBreak/>
        <w:t>Recalling</w:t>
      </w:r>
      <w:r w:rsidRPr="00503BF8">
        <w:rPr>
          <w:sz w:val="16"/>
        </w:rPr>
        <w:t xml:space="preserve"> the concept of </w:t>
      </w:r>
      <w:r w:rsidRPr="001E12D1">
        <w:rPr>
          <w:b/>
          <w:bCs/>
          <w:highlight w:val="green"/>
          <w:u w:val="single"/>
        </w:rPr>
        <w:t>medical neocolonialism</w:t>
      </w:r>
      <w:r w:rsidRPr="00503BF8">
        <w:rPr>
          <w:sz w:val="16"/>
        </w:rPr>
        <w:t xml:space="preserve"> is instructive here, as </w:t>
      </w:r>
      <w:r w:rsidRPr="001E12D1">
        <w:rPr>
          <w:b/>
          <w:bCs/>
          <w:highlight w:val="green"/>
          <w:u w:val="single"/>
        </w:rPr>
        <w:t>South Africa obtained</w:t>
      </w:r>
      <w:r w:rsidRPr="00503BF8">
        <w:rPr>
          <w:sz w:val="16"/>
        </w:rPr>
        <w:t xml:space="preserve"> millions of </w:t>
      </w:r>
      <w:r w:rsidRPr="001E12D1">
        <w:rPr>
          <w:b/>
          <w:bCs/>
          <w:highlight w:val="green"/>
          <w:u w:val="single"/>
        </w:rPr>
        <w:t>vaccine doses at a cost</w:t>
      </w:r>
      <w:r w:rsidRPr="00503BF8">
        <w:rPr>
          <w:sz w:val="16"/>
        </w:rPr>
        <w:t xml:space="preserve"> of $5.25 per dose, which is more than </w:t>
      </w:r>
      <w:r w:rsidRPr="00901A76">
        <w:rPr>
          <w:b/>
          <w:bCs/>
          <w:highlight w:val="green"/>
          <w:u w:val="single"/>
        </w:rPr>
        <w:t>double the</w:t>
      </w:r>
      <w:r w:rsidRPr="00503BF8">
        <w:rPr>
          <w:sz w:val="16"/>
        </w:rPr>
        <w:t xml:space="preserve"> $2.16 per dose that </w:t>
      </w:r>
      <w:r w:rsidRPr="00901A76">
        <w:rPr>
          <w:b/>
          <w:bCs/>
          <w:highlight w:val="green"/>
          <w:u w:val="single"/>
        </w:rPr>
        <w:t>E</w:t>
      </w:r>
      <w:r w:rsidRPr="00503BF8">
        <w:rPr>
          <w:sz w:val="16"/>
        </w:rPr>
        <w:t xml:space="preserve">uropean </w:t>
      </w:r>
      <w:r w:rsidRPr="00901A76">
        <w:rPr>
          <w:b/>
          <w:bCs/>
          <w:highlight w:val="green"/>
          <w:u w:val="single"/>
        </w:rPr>
        <w:t>U</w:t>
      </w:r>
      <w:r w:rsidRPr="00503BF8">
        <w:rPr>
          <w:sz w:val="16"/>
        </w:rPr>
        <w:t xml:space="preserve">nion </w:t>
      </w:r>
      <w:r w:rsidRPr="00901A76">
        <w:rPr>
          <w:b/>
          <w:bCs/>
          <w:highlight w:val="green"/>
          <w:u w:val="single"/>
        </w:rPr>
        <w:t>countries paid</w:t>
      </w:r>
      <w:r w:rsidRPr="00503BF8">
        <w:rPr>
          <w:sz w:val="16"/>
        </w:rPr>
        <w:t xml:space="preserve"> to AstraZeneca.97 Moreover, since South Africans initially participated in clinical trials for the development of the drug, they should have had greater post-trial access and benefit-sharing based on fundamental principles of research referenced earlier.98 Instead, </w:t>
      </w:r>
      <w:r w:rsidRPr="002E4F1A">
        <w:rPr>
          <w:b/>
          <w:bCs/>
          <w:highlight w:val="green"/>
          <w:u w:val="single"/>
        </w:rPr>
        <w:t>South Africa had to pay more for a drug it ultimately will not be able to use.</w:t>
      </w:r>
      <w:r w:rsidRPr="00503BF8">
        <w:rPr>
          <w:sz w:val="16"/>
        </w:rPr>
        <w:t xml:space="preserve"> The trial of the vaccine revealed comparatively low efficacy rates (under 25%) against mild and moderate cases of the disease in South Africa, a threshold that does not “meet minimal international standards for emergency use.”99 South Africa has discontinued its plans to use the AstraZeneca vaccine, given the vaccine’s ineffectualness against a newer variant of the virus that is prevalent in South Africa.100 At the time of writing, its national immunization drive is in flux. This is compounded by Moderna’s (manufacturer of one of the most expensive COVID-19 vaccines101) earlier indication that it did not plan to distribute its vaccine in South Africa.102 Significantly, a single dose of the Moderna vaccine costs approximately $32–$37 and has an efficacy of approximately 95%.103 While Moderna pledged not to enforce its patent during the COVID-19 pandemic,104 it does not own all the patents in its vaccine.105 Accordingly, Moderna cannot make credible commitments that bind other patentholders. </w:t>
      </w:r>
      <w:r w:rsidRPr="002E4F1A">
        <w:rPr>
          <w:b/>
          <w:bCs/>
          <w:highlight w:val="green"/>
          <w:u w:val="single"/>
        </w:rPr>
        <w:t xml:space="preserve">Conventional analyses would simply treat vaccine apartheid as driven by and fully accounted for by poverty. Such shallow analyses, </w:t>
      </w:r>
      <w:r w:rsidRPr="00503BF8">
        <w:rPr>
          <w:sz w:val="16"/>
        </w:rPr>
        <w:t>however,</w:t>
      </w:r>
      <w:r w:rsidRPr="002E4F1A">
        <w:rPr>
          <w:b/>
          <w:bCs/>
          <w:u w:val="single"/>
        </w:rPr>
        <w:t xml:space="preserve"> </w:t>
      </w:r>
      <w:r w:rsidRPr="002E4F1A">
        <w:rPr>
          <w:b/>
          <w:bCs/>
          <w:highlight w:val="green"/>
          <w:u w:val="single"/>
        </w:rPr>
        <w:t>tend to obscure the functioning of race and histories of subordination</w:t>
      </w:r>
      <w:r w:rsidRPr="00503BF8">
        <w:rPr>
          <w:sz w:val="16"/>
        </w:rPr>
        <w:t xml:space="preserve">, which is why the concept of medical neocolonialism is so useful. The South African example vividly illustrates how “the fruits of medical and scientific advances are stockpiled for some and denied for others.”106 By failing to take an intersectional approach, traditional analyses may not fully capture how multiple overlapping areas such as race, class, and geography may function to produce heightened subordination. The political economy explanation also does not consider how market </w:t>
      </w:r>
      <w:r w:rsidRPr="00503BF8">
        <w:rPr>
          <w:b/>
          <w:bCs/>
          <w:highlight w:val="green"/>
          <w:u w:val="single"/>
        </w:rPr>
        <w:t>failures for pharmaceuticals</w:t>
      </w:r>
      <w:r w:rsidRPr="00503BF8">
        <w:rPr>
          <w:sz w:val="16"/>
        </w:rPr>
        <w:t xml:space="preserve"> aimed at diseases that disproportionately impact people of color </w:t>
      </w:r>
      <w:r w:rsidRPr="00503BF8">
        <w:rPr>
          <w:b/>
          <w:bCs/>
          <w:highlight w:val="green"/>
          <w:u w:val="single"/>
        </w:rPr>
        <w:t>are tied to long histories of exploitation, dispossession, and devaluation of</w:t>
      </w:r>
      <w:r w:rsidRPr="00503BF8">
        <w:rPr>
          <w:sz w:val="16"/>
        </w:rPr>
        <w:t xml:space="preserve"> the lives of Black, Indigenous, and other </w:t>
      </w:r>
      <w:r w:rsidRPr="00503BF8">
        <w:rPr>
          <w:b/>
          <w:bCs/>
          <w:highlight w:val="green"/>
          <w:u w:val="single"/>
        </w:rPr>
        <w:t>people of color.</w:t>
      </w:r>
      <w:r w:rsidRPr="00503BF8">
        <w:rPr>
          <w:sz w:val="16"/>
        </w:rPr>
        <w:t xml:space="preserve"> </w:t>
      </w:r>
      <w:r w:rsidRPr="004067D8">
        <w:rPr>
          <w:b/>
          <w:bCs/>
          <w:highlight w:val="green"/>
          <w:u w:val="single"/>
        </w:rPr>
        <w:t>A thorough analysis of</w:t>
      </w:r>
      <w:r w:rsidRPr="00503BF8">
        <w:rPr>
          <w:sz w:val="16"/>
        </w:rPr>
        <w:t xml:space="preserve"> COVID-19 </w:t>
      </w:r>
      <w:r w:rsidRPr="002341B7">
        <w:rPr>
          <w:b/>
          <w:bCs/>
          <w:highlight w:val="green"/>
          <w:u w:val="single"/>
        </w:rPr>
        <w:t>vaccine apartheid and disposability must also consider the role of the international intellectual property regime in</w:t>
      </w:r>
      <w:r w:rsidRPr="00503BF8">
        <w:rPr>
          <w:sz w:val="16"/>
        </w:rPr>
        <w:t xml:space="preserve"> severely </w:t>
      </w:r>
      <w:r w:rsidRPr="002341B7">
        <w:rPr>
          <w:b/>
          <w:bCs/>
          <w:highlight w:val="green"/>
          <w:u w:val="single"/>
        </w:rPr>
        <w:t>compounding the challenges of equitable vaccine distribution</w:t>
      </w:r>
      <w:r w:rsidRPr="00503BF8">
        <w:rPr>
          <w:sz w:val="16"/>
        </w:rPr>
        <w:t xml:space="preserve">. Briefly, </w:t>
      </w:r>
      <w:r w:rsidRPr="00437F22">
        <w:rPr>
          <w:b/>
          <w:bCs/>
          <w:highlight w:val="green"/>
          <w:u w:val="single"/>
        </w:rPr>
        <w:t>the</w:t>
      </w:r>
      <w:r w:rsidRPr="00503BF8">
        <w:rPr>
          <w:sz w:val="16"/>
        </w:rPr>
        <w:t xml:space="preserve"> international </w:t>
      </w:r>
      <w:r w:rsidRPr="00437F22">
        <w:rPr>
          <w:b/>
          <w:bCs/>
          <w:highlight w:val="green"/>
          <w:u w:val="single"/>
        </w:rPr>
        <w:t>i</w:t>
      </w:r>
      <w:r w:rsidRPr="00503BF8">
        <w:rPr>
          <w:sz w:val="16"/>
        </w:rPr>
        <w:t xml:space="preserve">ntellectual </w:t>
      </w:r>
      <w:r w:rsidRPr="00437F22">
        <w:rPr>
          <w:b/>
          <w:bCs/>
          <w:highlight w:val="green"/>
          <w:u w:val="single"/>
        </w:rPr>
        <w:t>p</w:t>
      </w:r>
      <w:r w:rsidRPr="00503BF8">
        <w:rPr>
          <w:sz w:val="16"/>
        </w:rPr>
        <w:t xml:space="preserve">roperty </w:t>
      </w:r>
      <w:r w:rsidRPr="00437F22">
        <w:rPr>
          <w:b/>
          <w:bCs/>
          <w:highlight w:val="green"/>
          <w:u w:val="single"/>
        </w:rPr>
        <w:t>regime provides a</w:t>
      </w:r>
      <w:r w:rsidRPr="00437F22">
        <w:rPr>
          <w:b/>
          <w:bCs/>
          <w:u w:val="single"/>
        </w:rPr>
        <w:t xml:space="preserve"> </w:t>
      </w:r>
      <w:r w:rsidRPr="00503BF8">
        <w:rPr>
          <w:sz w:val="16"/>
        </w:rPr>
        <w:t xml:space="preserve">twenty-year </w:t>
      </w:r>
      <w:r w:rsidRPr="00437F22">
        <w:rPr>
          <w:b/>
          <w:bCs/>
          <w:highlight w:val="green"/>
          <w:u w:val="single"/>
        </w:rPr>
        <w:t>monopoly for pharmaceuticals</w:t>
      </w:r>
      <w:r w:rsidRPr="00503BF8">
        <w:rPr>
          <w:sz w:val="16"/>
        </w:rPr>
        <w:t>.107 Until the creation of this regime, many countries did not even place patent protection on pharmaceuticals. Previously, states regarded patent rights as a national prerogative rather than a minimum international substantive regime with standards for what intellectual property rights protections countries should adopt. Recognizing this, the Trade-Related Aspects of Intellectual Property Rights (</w:t>
      </w:r>
      <w:r w:rsidRPr="00437F22">
        <w:rPr>
          <w:b/>
          <w:bCs/>
          <w:highlight w:val="green"/>
          <w:u w:val="single"/>
        </w:rPr>
        <w:t>TRIPS</w:t>
      </w:r>
      <w:r w:rsidRPr="00503BF8">
        <w:rPr>
          <w:sz w:val="16"/>
        </w:rPr>
        <w:t xml:space="preserve">) Agreement grants extra implementation time to developing countries and </w:t>
      </w:r>
      <w:r w:rsidRPr="008771C2">
        <w:rPr>
          <w:b/>
          <w:bCs/>
          <w:highlight w:val="green"/>
          <w:u w:val="single"/>
        </w:rPr>
        <w:t>delayed implementation for the least-developed countries.</w:t>
      </w:r>
      <w:r w:rsidRPr="00503BF8">
        <w:rPr>
          <w:sz w:val="16"/>
        </w:rPr>
        <w:t>108 Although the DOHA Declaration, which reaffirms the TRIPS Agreement, and some TRIPS provisions were meant to create better flexibilities for public health or incentivize research and development, they have had limited effect in facilitating access to medicines,109 given the larger incentive structure toward profit maximization.110 Indeed, the creation of the international intellectual property regime and the ratification of this regime in the Doha Declaration has functioned to expand and increase U.S.-style pharmaceutical patent protection globally.111 Further, the United States often threatens to close off its market to countries that run afoul of its interpretation of what the TRIPS regime requires for protecting pharmaceuticals.112 The United States and others also advance their structural power against states in the Global South through a mix of TRIPS-plus provisions placed in bilateral and regional free-trade agreements that have imposed much more stringent requirements on countries than required by TRIPS.113</w:t>
      </w:r>
    </w:p>
    <w:p w14:paraId="6DFCB9C1" w14:textId="77777777" w:rsidR="00737FA7" w:rsidRDefault="00737FA7" w:rsidP="00737FA7">
      <w:pPr>
        <w:pStyle w:val="Heading3"/>
      </w:pPr>
      <w:r>
        <w:lastRenderedPageBreak/>
        <w:t>Framework</w:t>
      </w:r>
    </w:p>
    <w:p w14:paraId="136F1794" w14:textId="77777777" w:rsidR="00737FA7" w:rsidRPr="00F93B42" w:rsidRDefault="00737FA7" w:rsidP="00737FA7">
      <w:pPr>
        <w:pStyle w:val="Heading4"/>
      </w:pPr>
      <w:r>
        <w:t>The standard is decreasing structural inequalities</w:t>
      </w:r>
    </w:p>
    <w:p w14:paraId="27E842FD" w14:textId="77777777" w:rsidR="00737FA7" w:rsidRDefault="00737FA7" w:rsidP="00737FA7">
      <w:pPr>
        <w:pStyle w:val="Heading4"/>
      </w:pPr>
      <w:r>
        <w:t>Prefer:</w:t>
      </w:r>
    </w:p>
    <w:p w14:paraId="145E9C8F" w14:textId="77777777" w:rsidR="00737FA7" w:rsidRPr="00650331" w:rsidRDefault="00737FA7" w:rsidP="00737FA7">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0CA8D9B7" w14:textId="77777777" w:rsidR="00737FA7" w:rsidRPr="00650331" w:rsidRDefault="00737FA7" w:rsidP="00737FA7">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44B50B0F" w14:textId="77777777" w:rsidR="00737FA7" w:rsidRPr="002473DA" w:rsidRDefault="00737FA7" w:rsidP="00737FA7">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Treverton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Schneier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it ,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It substitutes imagination for thinking, speculation for risk analysis, and fear for </w:t>
      </w:r>
      <w:r w:rsidRPr="00650331">
        <w:rPr>
          <w:rStyle w:val="StyleUnderline"/>
          <w:rFonts w:asciiTheme="majorHAnsi" w:hAnsiTheme="majorHAnsi" w:cstheme="majorHAnsi"/>
        </w:rPr>
        <w:lastRenderedPageBreak/>
        <w:t>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If we build a nuclear power plant, it could melt down. If we don't build it, We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Schneier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_ .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worst case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70762686" w14:textId="77777777" w:rsidR="00737FA7" w:rsidRPr="00F93B42" w:rsidRDefault="00737FA7" w:rsidP="00737FA7"/>
    <w:p w14:paraId="7FB0C7FB" w14:textId="77777777" w:rsidR="00737FA7" w:rsidRDefault="00737FA7" w:rsidP="00737FA7">
      <w:pPr>
        <w:pStyle w:val="Heading4"/>
      </w:pPr>
      <w:r>
        <w:lastRenderedPageBreak/>
        <w:t>2] Predictions of rare events like extinction is next to impossible – prefer empirically verified events to improbable predictive analytics.</w:t>
      </w:r>
    </w:p>
    <w:p w14:paraId="3BF4D834" w14:textId="77777777" w:rsidR="00737FA7" w:rsidRPr="00650331" w:rsidRDefault="00737FA7" w:rsidP="00737FA7">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3B170BA6" w14:textId="77777777" w:rsidR="00737FA7" w:rsidRPr="00650331" w:rsidRDefault="00737FA7" w:rsidP="00737FA7">
      <w:pPr>
        <w:rPr>
          <w:rFonts w:asciiTheme="majorHAnsi" w:hAnsiTheme="majorHAnsi" w:cstheme="majorHAnsi"/>
          <w:b/>
          <w:bCs/>
          <w:sz w:val="16"/>
        </w:rPr>
      </w:pPr>
      <w:r w:rsidRPr="00650331">
        <w:rPr>
          <w:rStyle w:val="Style13ptBold"/>
          <w:rFonts w:asciiTheme="majorHAnsi" w:hAnsiTheme="majorHAnsi" w:cstheme="majorHAnsi"/>
        </w:rPr>
        <w:t xml:space="preserve">Karnofsky 14 - </w:t>
      </w:r>
      <w:r w:rsidRPr="00650331">
        <w:rPr>
          <w:rFonts w:asciiTheme="majorHAnsi" w:hAnsiTheme="majorHAnsi" w:cstheme="majorHAnsi"/>
          <w:sz w:val="16"/>
        </w:rPr>
        <w:t xml:space="preserve">Executive Director of the Open Philanthropy Project degree in Social Studies from Harvard University (Holden Karnofsky, 7/3/14,  “The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7E26A117" w14:textId="77777777" w:rsidR="00737FA7" w:rsidRPr="00650331" w:rsidRDefault="00737FA7" w:rsidP="00737FA7">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GiveWell’s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Wiblin, Paul Christiano, and Nick Beckstead and a conversation on existential risk with Eliezer Yudkowsky and Luke Muehlhauser. The importance of the far future As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xml:space="preserve">, I do not consider it “robust,” and so I do not consider it </w:t>
      </w:r>
      <w:r w:rsidRPr="00650331">
        <w:rPr>
          <w:rStyle w:val="Emphasis"/>
          <w:rFonts w:asciiTheme="majorHAnsi" w:hAnsiTheme="majorHAnsi" w:cstheme="majorHAnsi"/>
        </w:rPr>
        <w:lastRenderedPageBreak/>
        <w:t>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utilitarians,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Yudkowsky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GiveWell’s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r w:rsidRPr="00934056">
        <w:rPr>
          <w:rStyle w:val="StyleUnderline"/>
          <w:rFonts w:asciiTheme="majorHAnsi" w:hAnsiTheme="majorHAnsi" w:cstheme="majorHAnsi"/>
          <w:highlight w:val="green"/>
        </w:rPr>
        <w:t xml:space="preserve"> ”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consensuality,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more good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w:t>
      </w:r>
      <w:r w:rsidRPr="00650331">
        <w:rPr>
          <w:rFonts w:asciiTheme="majorHAnsi" w:hAnsiTheme="majorHAnsi" w:cstheme="majorHAnsi"/>
          <w:sz w:val="16"/>
        </w:rPr>
        <w:lastRenderedPageBreak/>
        <w:t xml:space="preserve">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GiveWell’s top charities may have been to raise the profile, influence, and learning abilities of GiveWell.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2AFEDBA1" w14:textId="77777777" w:rsidR="00737FA7" w:rsidRPr="00650331" w:rsidRDefault="00737FA7" w:rsidP="00737FA7">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0E3C751A" w14:textId="77777777" w:rsidR="00737FA7" w:rsidRPr="00650331" w:rsidRDefault="00737FA7" w:rsidP="00737FA7">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4065101B" w14:textId="77777777" w:rsidR="00737FA7" w:rsidRPr="00F93B42" w:rsidRDefault="00737FA7" w:rsidP="00737FA7">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 xml:space="preserve">c]himps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xml:space="preserve">. Stevens quotes Karl Popper, stating “[l]ong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xml:space="preserve">.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result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w:t>
      </w:r>
      <w:r w:rsidRPr="00934056">
        <w:rPr>
          <w:rStyle w:val="Emphasis"/>
          <w:rFonts w:asciiTheme="majorHAnsi" w:hAnsiTheme="majorHAnsi" w:cstheme="majorHAnsi"/>
          <w:highlight w:val="green"/>
        </w:rPr>
        <w:lastRenderedPageBreak/>
        <w:t xml:space="preserve">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0027B55A" w14:textId="77777777" w:rsidR="00737FA7" w:rsidRPr="00650331" w:rsidRDefault="00737FA7" w:rsidP="00737FA7">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0E64F37F" w14:textId="77777777" w:rsidR="00737FA7" w:rsidRPr="00650331" w:rsidRDefault="00737FA7" w:rsidP="00737FA7">
      <w:pPr>
        <w:rPr>
          <w:rFonts w:asciiTheme="majorHAnsi" w:hAnsiTheme="majorHAnsi" w:cstheme="majorHAnsi"/>
          <w:sz w:val="16"/>
        </w:rPr>
      </w:pPr>
      <w:r w:rsidRPr="00650331">
        <w:rPr>
          <w:rStyle w:val="Style13ptBold"/>
          <w:rFonts w:asciiTheme="majorHAnsi" w:hAnsiTheme="majorHAnsi" w:cstheme="majorHAnsi"/>
        </w:rPr>
        <w:t>Chadefaux 17</w:t>
      </w:r>
      <w:r w:rsidRPr="00650331">
        <w:rPr>
          <w:rFonts w:asciiTheme="majorHAnsi" w:hAnsiTheme="majorHAnsi" w:cstheme="majorHAnsi"/>
          <w:sz w:val="16"/>
        </w:rPr>
        <w:t xml:space="preserve"> [Thomas Chadefaux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51DE12A6" w14:textId="77777777" w:rsidR="00737FA7" w:rsidRPr="00B61BB9" w:rsidRDefault="00737FA7" w:rsidP="00737FA7">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behaviour” (Popper [37]). Unfortunately we do not yet know which we are facing. On most days, international and domestic interactions resemble a clock. Small deviations are corrected in a reversion to the mean, and the stochastic process of daily events and tensions that may emerge on a local or global level is trendstationary.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(Taleb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xml:space="preserve">.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(e.g. Clauset, Young, and Gleditsch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 xml:space="preserve">in </w:t>
      </w:r>
      <w:r w:rsidRPr="00650331">
        <w:rPr>
          <w:rStyle w:val="StyleUnderline"/>
          <w:rFonts w:asciiTheme="majorHAnsi" w:hAnsiTheme="majorHAnsi" w:cstheme="majorHAnsi"/>
        </w:rPr>
        <w:lastRenderedPageBreak/>
        <w:t>fact may impose insuperable limits to our forecasts</w:t>
      </w:r>
      <w:r w:rsidRPr="00650331">
        <w:rPr>
          <w:rFonts w:asciiTheme="majorHAnsi" w:hAnsiTheme="majorHAnsi" w:cstheme="majorHAnsi"/>
          <w:sz w:val="16"/>
        </w:rPr>
        <w:t xml:space="preserve">. First, our data are, almost by definition, prone to error and imprecision (e.g. Shellman,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(e.g. the surge in Iraq, Bhavnani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accomodate these changes. This may require two-level predictions in which the structure itself is first predicted, and within that structure the short-term events would be forecasted with a different model. But of course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xml:space="preserve">.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(e.g. Chadefaux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(Kydd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tennisman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 xml:space="preserve">d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w:t>
      </w:r>
      <w:r w:rsidRPr="00650331">
        <w:rPr>
          <w:rFonts w:asciiTheme="majorHAnsi" w:hAnsiTheme="majorHAnsi" w:cstheme="majorHAnsi"/>
          <w:sz w:val="16"/>
        </w:rPr>
        <w:lastRenderedPageBreak/>
        <w:t xml:space="preserve">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4F7E4566" w14:textId="77777777" w:rsidR="00737FA7" w:rsidRDefault="00737FA7" w:rsidP="00737FA7">
      <w:pPr>
        <w:pStyle w:val="Heading4"/>
      </w:pPr>
      <w:r>
        <w:t>3] Extinction is inevitable – that non uqs magnitude weighing and means we ought to prefer more probable impacts that happen sooner</w:t>
      </w:r>
    </w:p>
    <w:p w14:paraId="3A3936F7" w14:textId="77777777" w:rsidR="00737FA7" w:rsidRPr="00044708" w:rsidRDefault="00737FA7" w:rsidP="00737FA7">
      <w:pPr>
        <w:rPr>
          <w:sz w:val="16"/>
        </w:rPr>
      </w:pPr>
      <w:r w:rsidRPr="00DC77BC">
        <w:rPr>
          <w:rStyle w:val="Style13ptBold"/>
        </w:rPr>
        <w:t>Monzon 20</w:t>
      </w:r>
      <w:r w:rsidRPr="00044708">
        <w:rPr>
          <w:sz w:val="16"/>
        </w:rPr>
        <w:t xml:space="preserve"> Inigo Monzon [International Business TImes], 1-20-2020, "Mass Extinction After Asteroid Strike On Earth Is Inevitable, Scientists Reveal," International Business Times, </w:t>
      </w:r>
      <w:hyperlink r:id="rId17" w:history="1">
        <w:r w:rsidRPr="00044708">
          <w:rPr>
            <w:rStyle w:val="Hyperlink"/>
            <w:sz w:val="16"/>
          </w:rPr>
          <w:t>https://www.ibtimes.com/mass-extinction-after-asteroid-strike-earth-inevitable-scientists-reveal-2905584</w:t>
        </w:r>
      </w:hyperlink>
      <w:r w:rsidRPr="00044708">
        <w:rPr>
          <w:sz w:val="16"/>
        </w:rPr>
        <w:t xml:space="preserve"> DD AG</w:t>
      </w:r>
    </w:p>
    <w:p w14:paraId="3FFE8490" w14:textId="77777777" w:rsidR="00737FA7" w:rsidRPr="00DC77BC" w:rsidRDefault="00737FA7" w:rsidP="00737FA7">
      <w:pPr>
        <w:rPr>
          <w:rStyle w:val="StyleUnderline"/>
        </w:rPr>
      </w:pPr>
      <w:r w:rsidRPr="00044708">
        <w:rPr>
          <w:sz w:val="16"/>
        </w:rPr>
        <w:t xml:space="preserve">Scientists discussed the importance of studying past impact events to understand what asteroid strikes can do to Earth. According to one of the scientists, </w:t>
      </w:r>
      <w:r w:rsidRPr="00044708">
        <w:rPr>
          <w:rStyle w:val="StyleUnderline"/>
          <w:highlight w:val="green"/>
        </w:rPr>
        <w:t>a major asteroid impact is inevitable and</w:t>
      </w:r>
      <w:r w:rsidRPr="00DC77BC">
        <w:rPr>
          <w:rStyle w:val="StyleUnderline"/>
        </w:rPr>
        <w:t xml:space="preserve"> once it happens, it </w:t>
      </w:r>
      <w:r w:rsidRPr="00044708">
        <w:rPr>
          <w:rStyle w:val="StyleUnderline"/>
          <w:highlight w:val="green"/>
        </w:rPr>
        <w:t>could wipe out</w:t>
      </w:r>
      <w:r w:rsidRPr="00DC77BC">
        <w:rPr>
          <w:rStyle w:val="StyleUnderline"/>
        </w:rPr>
        <w:t xml:space="preserve"> </w:t>
      </w:r>
      <w:r w:rsidRPr="00044708">
        <w:rPr>
          <w:sz w:val="16"/>
        </w:rPr>
        <w:t>almost</w:t>
      </w:r>
      <w:r w:rsidRPr="00DC77BC">
        <w:rPr>
          <w:rStyle w:val="StyleUnderline"/>
        </w:rPr>
        <w:t xml:space="preserve"> </w:t>
      </w:r>
      <w:r w:rsidRPr="00044708">
        <w:rPr>
          <w:rStyle w:val="StyleUnderline"/>
          <w:highlight w:val="green"/>
        </w:rPr>
        <w:t>all life on the planet</w:t>
      </w:r>
      <w:r w:rsidRPr="00DC77BC">
        <w:rPr>
          <w:rStyle w:val="StyleUnderline"/>
        </w:rPr>
        <w:t>.</w:t>
      </w:r>
    </w:p>
    <w:p w14:paraId="22305232" w14:textId="77777777" w:rsidR="00737FA7" w:rsidRPr="00044708" w:rsidRDefault="00737FA7" w:rsidP="00737FA7">
      <w:pPr>
        <w:rPr>
          <w:sz w:val="16"/>
        </w:rPr>
      </w:pPr>
      <w:r w:rsidRPr="00044708">
        <w:rPr>
          <w:sz w:val="16"/>
        </w:rPr>
        <w:t>The grim scenario was discussed in Discovery Channel’s series “Strip the Cosmos.” In the program, scientists from different fields discussed the impact asteroid strikes have on Earth.</w:t>
      </w:r>
    </w:p>
    <w:p w14:paraId="32CDFF63" w14:textId="77777777" w:rsidR="00737FA7" w:rsidRPr="00DC77BC" w:rsidRDefault="00737FA7" w:rsidP="00737FA7">
      <w:pPr>
        <w:rPr>
          <w:rStyle w:val="StyleUnderline"/>
        </w:rPr>
      </w:pPr>
      <w:r w:rsidRPr="00044708">
        <w:rPr>
          <w:sz w:val="16"/>
        </w:rPr>
        <w:t>Scientist Peter Schultz of the Ames Laboratory in California explained that studying previous impact events can provide valuable information regarding the effects of an asteroid strike on Earth. Through scientific investigations</w:t>
      </w:r>
      <w:r w:rsidRPr="00DC77BC">
        <w:rPr>
          <w:rStyle w:val="StyleUnderline"/>
        </w:rPr>
        <w:t>, Schultz learned that the asteroid that hit 66 million years ago in an area that is now known as Chicxulub, Mexico was not the first of its kind.</w:t>
      </w:r>
    </w:p>
    <w:p w14:paraId="23CB4DC9" w14:textId="77777777" w:rsidR="00737FA7" w:rsidRPr="00044708" w:rsidRDefault="00737FA7" w:rsidP="00737FA7">
      <w:pPr>
        <w:rPr>
          <w:sz w:val="16"/>
        </w:rPr>
      </w:pPr>
      <w:r w:rsidRPr="00044708">
        <w:rPr>
          <w:rStyle w:val="StyleUnderline"/>
        </w:rPr>
        <w:t>“</w:t>
      </w:r>
      <w:r w:rsidRPr="00044708">
        <w:rPr>
          <w:rStyle w:val="StyleUnderline"/>
          <w:highlight w:val="green"/>
        </w:rPr>
        <w:t>Asteroids have changed the Earth</w:t>
      </w:r>
      <w:r w:rsidRPr="00044708">
        <w:rPr>
          <w:rStyle w:val="StyleUnderline"/>
        </w:rPr>
        <w:t xml:space="preserve">, they have changed the life on Earth, the </w:t>
      </w:r>
      <w:r w:rsidRPr="00044708">
        <w:rPr>
          <w:rStyle w:val="StyleUnderline"/>
          <w:highlight w:val="green"/>
        </w:rPr>
        <w:t>Chicxulub</w:t>
      </w:r>
      <w:r w:rsidRPr="00044708">
        <w:rPr>
          <w:rStyle w:val="StyleUnderline"/>
        </w:rPr>
        <w:t xml:space="preserve"> impact </w:t>
      </w:r>
      <w:r w:rsidRPr="00044708">
        <w:rPr>
          <w:rStyle w:val="StyleUnderline"/>
          <w:highlight w:val="green"/>
        </w:rPr>
        <w:t>was not that rare of an event</w:t>
      </w:r>
      <w:r w:rsidRPr="00044708">
        <w:rPr>
          <w:rStyle w:val="StyleUnderline"/>
        </w:rPr>
        <w:t>,”</w:t>
      </w:r>
      <w:r w:rsidRPr="00044708">
        <w:rPr>
          <w:sz w:val="16"/>
        </w:rPr>
        <w:t xml:space="preserve"> he said in the program according to Express.</w:t>
      </w:r>
    </w:p>
    <w:p w14:paraId="4973E32C" w14:textId="77777777" w:rsidR="00737FA7" w:rsidRPr="00044708" w:rsidRDefault="00737FA7" w:rsidP="00737FA7">
      <w:pPr>
        <w:rPr>
          <w:sz w:val="16"/>
        </w:rPr>
      </w:pPr>
      <w:r w:rsidRPr="00044708">
        <w:rPr>
          <w:sz w:val="16"/>
        </w:rPr>
        <w:t xml:space="preserve">As noted by other scientists, several impact events have already occurred on Earth over the course of millions of years. Some of these events were big enough to form large craters and even cause extinction events. Despite their size, many of these craters aren’t visible anymore due to the effects of Earth’s weather and geological activities.  </w:t>
      </w:r>
    </w:p>
    <w:p w14:paraId="7DDEEFF0" w14:textId="77777777" w:rsidR="00737FA7" w:rsidRPr="00044708" w:rsidRDefault="00737FA7" w:rsidP="00737FA7">
      <w:pPr>
        <w:rPr>
          <w:rStyle w:val="StyleUnderline"/>
        </w:rPr>
      </w:pPr>
      <w:r w:rsidRPr="00044708">
        <w:rPr>
          <w:sz w:val="16"/>
        </w:rPr>
        <w:t xml:space="preserve">For Laura Danly, the curator at Griffith Observatory in Los Angeles, </w:t>
      </w:r>
      <w:r w:rsidRPr="00044708">
        <w:rPr>
          <w:rStyle w:val="StyleUnderline"/>
          <w:highlight w:val="green"/>
        </w:rPr>
        <w:t>Earth’s history with asteroid impacts indicate</w:t>
      </w:r>
      <w:r w:rsidRPr="00044708">
        <w:rPr>
          <w:rStyle w:val="StyleUnderline"/>
        </w:rPr>
        <w:t xml:space="preserve"> that </w:t>
      </w:r>
      <w:r w:rsidRPr="00044708">
        <w:rPr>
          <w:rStyle w:val="StyleUnderline"/>
          <w:highlight w:val="green"/>
        </w:rPr>
        <w:t>a</w:t>
      </w:r>
      <w:r w:rsidRPr="00044708">
        <w:rPr>
          <w:rStyle w:val="StyleUnderline"/>
        </w:rPr>
        <w:t xml:space="preserve"> similar </w:t>
      </w:r>
      <w:r w:rsidRPr="00044708">
        <w:rPr>
          <w:rStyle w:val="StyleUnderline"/>
          <w:highlight w:val="green"/>
        </w:rPr>
        <w:t>catastrophic event will happen again</w:t>
      </w:r>
      <w:r w:rsidRPr="00044708">
        <w:rPr>
          <w:rStyle w:val="StyleUnderline"/>
        </w:rPr>
        <w:t xml:space="preserve">. Although determining exactly when an impact event will happen is a bit complicated due to a number of factors, Danly noted that </w:t>
      </w:r>
      <w:r w:rsidRPr="00044708">
        <w:rPr>
          <w:rStyle w:val="StyleUnderline"/>
          <w:highlight w:val="green"/>
        </w:rPr>
        <w:t>a major asteroid strike is inevitable</w:t>
      </w:r>
      <w:r w:rsidRPr="00044708">
        <w:rPr>
          <w:rStyle w:val="StyleUnderline"/>
        </w:rPr>
        <w:t>.</w:t>
      </w:r>
    </w:p>
    <w:p w14:paraId="6CA7CC09" w14:textId="77777777" w:rsidR="00737FA7" w:rsidRPr="00044708" w:rsidRDefault="00737FA7" w:rsidP="00737FA7">
      <w:pPr>
        <w:rPr>
          <w:rStyle w:val="StyleUnderline"/>
        </w:rPr>
      </w:pPr>
      <w:r w:rsidRPr="00044708">
        <w:rPr>
          <w:rStyle w:val="StyleUnderline"/>
        </w:rPr>
        <w:t xml:space="preserve">Once this happens, Danly said </w:t>
      </w:r>
      <w:r w:rsidRPr="00044708">
        <w:rPr>
          <w:rStyle w:val="StyleUnderline"/>
          <w:highlight w:val="green"/>
        </w:rPr>
        <w:t>the Earth might experience the same disastrous events triggered by the asteroid impact 66 million years ago</w:t>
      </w:r>
      <w:r w:rsidRPr="00044708">
        <w:rPr>
          <w:rStyle w:val="StyleUnderline"/>
        </w:rPr>
        <w:t xml:space="preserve">. In other words, </w:t>
      </w:r>
      <w:r w:rsidRPr="00044708">
        <w:rPr>
          <w:rStyle w:val="StyleUnderline"/>
          <w:highlight w:val="green"/>
        </w:rPr>
        <w:t>a collision between the planet and a massive asteroid would trigger extreme environmental effects that would kill off</w:t>
      </w:r>
      <w:r w:rsidRPr="00044708">
        <w:rPr>
          <w:rStyle w:val="StyleUnderline"/>
        </w:rPr>
        <w:t xml:space="preserve"> more than half of all </w:t>
      </w:r>
      <w:r w:rsidRPr="00044708">
        <w:rPr>
          <w:rStyle w:val="StyleUnderline"/>
          <w:highlight w:val="green"/>
        </w:rPr>
        <w:t>life on Earth.</w:t>
      </w:r>
    </w:p>
    <w:p w14:paraId="7C4B6D3A" w14:textId="77777777" w:rsidR="00737FA7" w:rsidRDefault="00737FA7" w:rsidP="00737FA7">
      <w:pPr>
        <w:rPr>
          <w:sz w:val="16"/>
        </w:rPr>
      </w:pPr>
      <w:r w:rsidRPr="00044708">
        <w:rPr>
          <w:rStyle w:val="StyleUnderline"/>
        </w:rPr>
        <w:t xml:space="preserve">“There’s no question that </w:t>
      </w:r>
      <w:r w:rsidRPr="00044708">
        <w:rPr>
          <w:rStyle w:val="StyleUnderline"/>
          <w:highlight w:val="green"/>
        </w:rPr>
        <w:t>at some point in the future, an asteroid will strike the Earth with enough energy to extinguish most life</w:t>
      </w:r>
      <w:r w:rsidRPr="00044708">
        <w:rPr>
          <w:rStyle w:val="StyleUnderline"/>
        </w:rPr>
        <w:t>, if not all,”</w:t>
      </w:r>
      <w:r w:rsidRPr="00044708">
        <w:rPr>
          <w:sz w:val="16"/>
        </w:rPr>
        <w:t xml:space="preserve"> she said.</w:t>
      </w:r>
    </w:p>
    <w:p w14:paraId="74AA42ED" w14:textId="77777777" w:rsidR="00737FA7" w:rsidRDefault="00737FA7" w:rsidP="00737FA7">
      <w:pPr>
        <w:pStyle w:val="Heading4"/>
      </w:pPr>
      <w:r>
        <w:lastRenderedPageBreak/>
        <w:t xml:space="preserve">4] Actor specificity – </w:t>
      </w:r>
    </w:p>
    <w:p w14:paraId="42D67DDA" w14:textId="77777777" w:rsidR="00737FA7" w:rsidRDefault="00737FA7" w:rsidP="00737FA7">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39A6E27F" w14:textId="77777777" w:rsidR="00737FA7" w:rsidRPr="00BA3F59" w:rsidRDefault="00737FA7" w:rsidP="00737FA7">
      <w:pPr>
        <w:pStyle w:val="Heading4"/>
        <w:spacing w:line="240" w:lineRule="auto"/>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524BF4DB" w14:textId="77777777" w:rsidR="00737FA7" w:rsidRPr="00BA3F59" w:rsidRDefault="00737FA7" w:rsidP="00737FA7">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46FD63C7" w14:textId="77777777" w:rsidR="00737FA7" w:rsidRDefault="00737FA7" w:rsidP="00737FA7">
      <w:pPr>
        <w:widowControl w:val="0"/>
        <w:autoSpaceDE w:val="0"/>
        <w:autoSpaceDN w:val="0"/>
        <w:adjustRightInd w:val="0"/>
        <w:spacing w:after="240" w:line="240" w:lineRule="auto"/>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road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01E9AA8E" w14:textId="77777777" w:rsidR="00737FA7" w:rsidRPr="00A744DE" w:rsidRDefault="00737FA7" w:rsidP="00737FA7">
      <w:pPr>
        <w:pStyle w:val="Heading4"/>
      </w:pPr>
      <w:r>
        <w:t xml:space="preserve">5] </w:t>
      </w:r>
      <w:r w:rsidRPr="00A744DE">
        <w:t>Default to probability – any other model of risk calculus collapses in on itself</w:t>
      </w:r>
    </w:p>
    <w:p w14:paraId="7C40B437" w14:textId="77777777" w:rsidR="00737FA7" w:rsidRPr="00A744DE" w:rsidRDefault="00737FA7" w:rsidP="00737FA7">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594EAFBF" w14:textId="77777777" w:rsidR="00737FA7" w:rsidRPr="00A744DE" w:rsidRDefault="00737FA7" w:rsidP="00737FA7">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infinity</w:t>
      </w:r>
      <w:r w:rsidRPr="00A744DE">
        <w:rPr>
          <w:sz w:val="16"/>
        </w:rPr>
        <w:t xml:space="preserve">.^o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 xml:space="preserve">If one </w:t>
      </w:r>
      <w:r w:rsidRPr="009E0AE2">
        <w:rPr>
          <w:b/>
          <w:highlight w:val="cyan"/>
          <w:u w:val="single"/>
        </w:rPr>
        <w:lastRenderedPageBreak/>
        <w:t>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mirrors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a catastrophe points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xml:space="preserve">, "^i </w:t>
      </w:r>
      <w:r w:rsidRPr="009E0AE2">
        <w:rPr>
          <w:b/>
          <w:u w:val="single"/>
        </w:rPr>
        <w:t>In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w:t>
      </w:r>
      <w:r w:rsidRPr="00A744DE">
        <w:rPr>
          <w:sz w:val="16"/>
        </w:rPr>
        <w:lastRenderedPageBreak/>
        <w:t xml:space="preserve">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19B06450" w14:textId="546361FC" w:rsidR="00737FA7" w:rsidRDefault="00F254E1" w:rsidP="00737FA7">
      <w:pPr>
        <w:pStyle w:val="Heading4"/>
      </w:pPr>
      <w:r>
        <w:rPr>
          <w:rStyle w:val="StyleUnderline"/>
          <w:rFonts w:asciiTheme="majorHAnsi" w:hAnsiTheme="majorHAnsi" w:cstheme="majorHAnsi"/>
          <w:b/>
          <w:bCs w:val="0"/>
          <w:u w:val="none"/>
        </w:rPr>
        <w:t>6</w:t>
      </w:r>
      <w:r w:rsidR="00737FA7">
        <w:rPr>
          <w:rStyle w:val="StyleUnderline"/>
          <w:rFonts w:asciiTheme="majorHAnsi" w:hAnsiTheme="majorHAnsi" w:cstheme="majorHAnsi"/>
          <w:b/>
          <w:bCs w:val="0"/>
          <w:u w:val="none"/>
        </w:rPr>
        <w:t xml:space="preserve">] </w:t>
      </w:r>
      <w:r w:rsidR="00737FA7">
        <w:t>Decision making should be cluster-based not sequence</w:t>
      </w:r>
    </w:p>
    <w:p w14:paraId="1F050A3C" w14:textId="77777777" w:rsidR="00737FA7" w:rsidRPr="00383259" w:rsidRDefault="00737FA7" w:rsidP="00737FA7">
      <w:pPr>
        <w:rPr>
          <w:sz w:val="16"/>
        </w:rPr>
      </w:pPr>
      <w:r w:rsidRPr="00383259">
        <w:rPr>
          <w:sz w:val="16"/>
        </w:rPr>
        <w:t xml:space="preserve">Holden </w:t>
      </w:r>
      <w:r w:rsidRPr="00383259">
        <w:rPr>
          <w:rStyle w:val="StyleUnderline"/>
        </w:rPr>
        <w:t>Karnofsky</w:t>
      </w:r>
      <w:r w:rsidRPr="00383259">
        <w:rPr>
          <w:sz w:val="16"/>
        </w:rPr>
        <w:t xml:space="preserve"> Executive Director of the Open Philanthropy Project degree in Social Studies from Harvard University; July 25, 20</w:t>
      </w:r>
      <w:r w:rsidRPr="00383259">
        <w:rPr>
          <w:rStyle w:val="StyleUnderline"/>
        </w:rPr>
        <w:t>16</w:t>
      </w:r>
      <w:r w:rsidRPr="00383259">
        <w:rPr>
          <w:sz w:val="16"/>
        </w:rPr>
        <w:t>; “Sequence thinking vs. cluster thinking” //BWSWJ</w:t>
      </w:r>
      <w:r>
        <w:rPr>
          <w:sz w:val="16"/>
        </w:rPr>
        <w:t xml:space="preserve"> // recut DD AG</w:t>
      </w:r>
    </w:p>
    <w:p w14:paraId="1F6669FA" w14:textId="77777777" w:rsidR="00737FA7" w:rsidRDefault="00737FA7" w:rsidP="00737FA7">
      <w:r w:rsidRPr="001D7874">
        <w:rPr>
          <w:rStyle w:val="StyleUnderline"/>
          <w:highlight w:val="green"/>
        </w:rPr>
        <w:t>When trying to compare two</w:t>
      </w:r>
      <w:r w:rsidRPr="00BD0470">
        <w:rPr>
          <w:rStyle w:val="StyleUnderline"/>
        </w:rPr>
        <w:t xml:space="preserve"> very different </w:t>
      </w:r>
      <w:r w:rsidRPr="001D7874">
        <w:rPr>
          <w:rStyle w:val="StyleUnderline"/>
          <w:highlight w:val="green"/>
        </w:rPr>
        <w:t>options</w:t>
      </w:r>
      <w:r>
        <w:t xml:space="preserve"> (such as vaccinations and space colonization</w:t>
      </w:r>
      <w:r w:rsidRPr="001D7874">
        <w:rPr>
          <w:highlight w:val="green"/>
        </w:rPr>
        <w:t xml:space="preserve">), </w:t>
      </w:r>
      <w:r w:rsidRPr="001D7874">
        <w:rPr>
          <w:rStyle w:val="StyleUnderline"/>
          <w:highlight w:val="green"/>
        </w:rPr>
        <w:t>it seems</w:t>
      </w:r>
      <w:r w:rsidRPr="00BD0470">
        <w:rPr>
          <w:rStyle w:val="StyleUnderline"/>
        </w:rPr>
        <w:t xml:space="preserve"> at first glance as though </w:t>
      </w:r>
      <w:r w:rsidRPr="001D7874">
        <w:rPr>
          <w:rStyle w:val="StyleUnderline"/>
          <w:highlight w:val="green"/>
        </w:rPr>
        <w:t>sequence thinking is superior</w:t>
      </w:r>
      <w:r w:rsidRPr="00BD0470">
        <w:rPr>
          <w:rStyle w:val="StyleUnderline"/>
        </w:rPr>
        <w:t xml:space="preserve">, precisely </w:t>
      </w:r>
      <w:r w:rsidRPr="001D7874">
        <w:rPr>
          <w:rStyle w:val="StyleUnderline"/>
          <w:highlight w:val="green"/>
        </w:rPr>
        <w:t>because it allows</w:t>
      </w:r>
      <w:r w:rsidRPr="00BD0470">
        <w:rPr>
          <w:rStyle w:val="StyleUnderline"/>
        </w:rPr>
        <w:t xml:space="preserve"> </w:t>
      </w:r>
      <w:r w:rsidRPr="00BD0470">
        <w:rPr>
          <w:rStyle w:val="Emphasis"/>
        </w:rPr>
        <w:t xml:space="preserve">huge </w:t>
      </w:r>
      <w:r w:rsidRPr="001D7874">
        <w:rPr>
          <w:rStyle w:val="Emphasis"/>
          <w:highlight w:val="green"/>
        </w:rPr>
        <w:t>numbers</w:t>
      </w:r>
      <w:r w:rsidRPr="00BD0470">
        <w:rPr>
          <w:rStyle w:val="Emphasis"/>
        </w:rPr>
        <w:t xml:space="preserve"> </w:t>
      </w:r>
      <w:r w:rsidRPr="001D7874">
        <w:rPr>
          <w:rStyle w:val="Emphasis"/>
          <w:highlight w:val="green"/>
        </w:rPr>
        <w:t>to carry huge weight</w:t>
      </w:r>
      <w:r>
        <w:t>. The practice of limiting the weight of uncertain perspectives can have strange-seeming results such as (depending on robustness considerations) giving equal weight to “Charity A seems like the better organization” and “Charity B’s goal is 200 billion times as important.” In addition, I find cluster thinking far more difficult to formalize and describe, which can further lower its appeal in public debates about where to give.</w:t>
      </w:r>
    </w:p>
    <w:p w14:paraId="36FC6EEB" w14:textId="77777777" w:rsidR="00737FA7" w:rsidRDefault="00737FA7" w:rsidP="00737FA7">
      <w:r>
        <w:t>Below, I give several arguments for expecting cluster thinking to produce better decisions. It is important to note that I emphasize “better decisions” and not “correct beliefs”: it is often the case that one reaches a decision using cluster thinking without determining one’s beliefs about anything (other than what decision ought to be made). In the example given in the previous section, cluster thinking has not reached a defined conclusion on how likely space colonization is, how valuable space colonization would be, etc. and there are many possible combinations of these beliefs that could be consistent with its conclusion that supporting Charity A is superior. Cluster thinking often ends up placing high weight on “outside view” pattern-matching, and often leads to conclusions of the form “I think we should do X, but I can’t say exactly why, and some of the most likely positive outcomes of this action may be outcomes I haven’t explicitly thought of.”</w:t>
      </w:r>
    </w:p>
    <w:p w14:paraId="0D37F1B6" w14:textId="77777777" w:rsidR="00737FA7" w:rsidRDefault="00737FA7" w:rsidP="00737FA7">
      <w:r>
        <w:t xml:space="preserve">The arguments I give below are, to some degree, made using different vocabularies and different styles. There is some conceptual overlap between the different arguments, and some of the arguments may be partly equivalent to each other. I have previously tried to use sequence-thinking-style arguments to </w:t>
      </w:r>
      <w:r>
        <w:lastRenderedPageBreak/>
        <w:t>defend something similar to cluster thinking (though there were shortcomings in the way I did so); here I use cluster-thinking-style arguments.</w:t>
      </w:r>
    </w:p>
    <w:p w14:paraId="36407968" w14:textId="77777777" w:rsidR="00737FA7" w:rsidRPr="00BD0470" w:rsidRDefault="00737FA7" w:rsidP="00737FA7">
      <w:pPr>
        <w:rPr>
          <w:rStyle w:val="StyleUnderline"/>
        </w:rPr>
      </w:pPr>
      <w:r w:rsidRPr="001D7874">
        <w:rPr>
          <w:rStyle w:val="StyleUnderline"/>
          <w:highlight w:val="green"/>
        </w:rPr>
        <w:t>Sequence thinking is prone to reaching</w:t>
      </w:r>
      <w:r w:rsidRPr="00BD0470">
        <w:rPr>
          <w:rStyle w:val="StyleUnderline"/>
        </w:rPr>
        <w:t xml:space="preserve"> badly </w:t>
      </w:r>
      <w:r w:rsidRPr="001D7874">
        <w:rPr>
          <w:rStyle w:val="StyleUnderline"/>
          <w:highlight w:val="green"/>
        </w:rPr>
        <w:t>wrong conclusions based on a</w:t>
      </w:r>
      <w:r w:rsidRPr="00BD0470">
        <w:rPr>
          <w:rStyle w:val="StyleUnderline"/>
        </w:rPr>
        <w:t xml:space="preserve"> single </w:t>
      </w:r>
      <w:r w:rsidRPr="001D7874">
        <w:rPr>
          <w:rStyle w:val="StyleUnderline"/>
          <w:highlight w:val="green"/>
        </w:rPr>
        <w:t>missing</w:t>
      </w:r>
      <w:r w:rsidRPr="00BD0470">
        <w:rPr>
          <w:rStyle w:val="StyleUnderline"/>
        </w:rPr>
        <w:t xml:space="preserve">, or poorly estimated, </w:t>
      </w:r>
      <w:r w:rsidRPr="001D7874">
        <w:rPr>
          <w:rStyle w:val="StyleUnderline"/>
          <w:highlight w:val="green"/>
        </w:rPr>
        <w:t>parameter</w:t>
      </w:r>
    </w:p>
    <w:p w14:paraId="627E5DA6" w14:textId="77777777" w:rsidR="00737FA7" w:rsidRDefault="00737FA7" w:rsidP="00737FA7">
      <w:r w:rsidRPr="001D7874">
        <w:rPr>
          <w:rStyle w:val="StyleUnderline"/>
          <w:highlight w:val="green"/>
        </w:rPr>
        <w:t>Sequence</w:t>
      </w:r>
      <w:r w:rsidRPr="00BD0470">
        <w:rPr>
          <w:rStyle w:val="StyleUnderline"/>
        </w:rPr>
        <w:t xml:space="preserve">-style </w:t>
      </w:r>
      <w:r w:rsidRPr="001D7874">
        <w:rPr>
          <w:rStyle w:val="StyleUnderline"/>
          <w:highlight w:val="green"/>
        </w:rPr>
        <w:t>reasoning</w:t>
      </w:r>
      <w:r w:rsidRPr="00BD0470">
        <w:rPr>
          <w:rStyle w:val="StyleUnderline"/>
        </w:rPr>
        <w:t xml:space="preserve"> often </w:t>
      </w:r>
      <w:r w:rsidRPr="001D7874">
        <w:rPr>
          <w:rStyle w:val="StyleUnderline"/>
          <w:highlight w:val="green"/>
        </w:rPr>
        <w:t>involves</w:t>
      </w:r>
      <w:r w:rsidRPr="00BD0470">
        <w:rPr>
          <w:rStyle w:val="StyleUnderline"/>
        </w:rPr>
        <w:t xml:space="preserve"> a long chain of </w:t>
      </w:r>
      <w:r w:rsidRPr="001D7874">
        <w:rPr>
          <w:rStyle w:val="StyleUnderline"/>
          <w:highlight w:val="green"/>
        </w:rPr>
        <w:t>propositions that</w:t>
      </w:r>
      <w:r w:rsidRPr="00BD0470">
        <w:rPr>
          <w:rStyle w:val="StyleUnderline"/>
        </w:rPr>
        <w:t xml:space="preserve"> all n</w:t>
      </w:r>
      <w:r w:rsidRPr="001D7874">
        <w:rPr>
          <w:rStyle w:val="StyleUnderline"/>
          <w:highlight w:val="green"/>
        </w:rPr>
        <w:t>eed to be reasonabl</w:t>
      </w:r>
      <w:r w:rsidRPr="00BD0470">
        <w:rPr>
          <w:rStyle w:val="StyleUnderline"/>
        </w:rPr>
        <w:t>e for the conclusion to hold</w:t>
      </w:r>
      <w:r>
        <w:t xml:space="preserve">. As an example, Robin Hanson lays out 10 propositions that cumulatively imply a decision to sign up for cryonics, and believes each to have probability 50-80%. However, </w:t>
      </w:r>
      <w:r w:rsidRPr="001D7874">
        <w:rPr>
          <w:rStyle w:val="StyleUnderline"/>
          <w:highlight w:val="green"/>
        </w:rPr>
        <w:t>if even a single one ought to have been assigned a</w:t>
      </w:r>
      <w:r w:rsidRPr="00BD0470">
        <w:rPr>
          <w:rStyle w:val="StyleUnderline"/>
        </w:rPr>
        <w:t xml:space="preserve"> much lower probability (e.g., 10^-5)</w:t>
      </w:r>
      <w:r>
        <w:t xml:space="preserve"> – or if he’s simply failed to think of a missing condition that has low probability – </w:t>
      </w:r>
      <w:r w:rsidRPr="001D7874">
        <w:rPr>
          <w:rStyle w:val="Emphasis"/>
          <w:highlight w:val="green"/>
        </w:rPr>
        <w:t>the calculation is</w:t>
      </w:r>
      <w:r w:rsidRPr="00BD0470">
        <w:rPr>
          <w:rStyle w:val="Emphasis"/>
        </w:rPr>
        <w:t xml:space="preserve"> completely </w:t>
      </w:r>
      <w:r w:rsidRPr="001D7874">
        <w:rPr>
          <w:rStyle w:val="Emphasis"/>
          <w:highlight w:val="green"/>
        </w:rPr>
        <w:t>off</w:t>
      </w:r>
      <w:r>
        <w:t>.</w:t>
      </w:r>
    </w:p>
    <w:p w14:paraId="24DBA576" w14:textId="77777777" w:rsidR="00737FA7" w:rsidRDefault="00737FA7" w:rsidP="00737FA7">
      <w:r>
        <w:t xml:space="preserve">In general, </w:t>
      </w:r>
      <w:r w:rsidRPr="00BD0470">
        <w:rPr>
          <w:rStyle w:val="Emphasis"/>
        </w:rPr>
        <w:t>missing parameters and o</w:t>
      </w:r>
      <w:r w:rsidRPr="0082309D">
        <w:rPr>
          <w:rStyle w:val="Emphasis"/>
          <w:highlight w:val="green"/>
        </w:rPr>
        <w:t>verestimated probabilities will lead to overestimating</w:t>
      </w:r>
      <w:r w:rsidRPr="00BD0470">
        <w:rPr>
          <w:rStyle w:val="Emphasis"/>
        </w:rPr>
        <w:t xml:space="preserve"> the </w:t>
      </w:r>
      <w:r w:rsidRPr="0082309D">
        <w:rPr>
          <w:rStyle w:val="Emphasis"/>
          <w:highlight w:val="green"/>
        </w:rPr>
        <w:t>likelihood that actions play out</w:t>
      </w:r>
      <w:r w:rsidRPr="00BD0470">
        <w:rPr>
          <w:rStyle w:val="Emphasis"/>
        </w:rPr>
        <w:t xml:space="preserve"> as hoped</w:t>
      </w:r>
      <w:r>
        <w:t xml:space="preserve">, and thus </w:t>
      </w:r>
      <w:r w:rsidRPr="00BD0470">
        <w:rPr>
          <w:rStyle w:val="StyleUnderline"/>
        </w:rPr>
        <w:t>overestimating the desirability of deviating from “tried and true” behavior and behavior backed by outside views</w:t>
      </w:r>
      <w:r>
        <w:t>. Correcting for missed parameters and overestimated probabilities will be more likely to cause “regression to normality” (and to the predictions of other “outside views”) than the reverse.</w:t>
      </w:r>
    </w:p>
    <w:p w14:paraId="196778E2" w14:textId="77777777" w:rsidR="00737FA7" w:rsidRDefault="00737FA7" w:rsidP="00737FA7">
      <w:r>
        <w:t>Cluster thinking is more similar to empirically effective prediction methods</w:t>
      </w:r>
    </w:p>
    <w:p w14:paraId="319547D9" w14:textId="77777777" w:rsidR="00737FA7" w:rsidRDefault="00737FA7" w:rsidP="00737FA7">
      <w:r w:rsidRPr="0082309D">
        <w:rPr>
          <w:rStyle w:val="StyleUnderline"/>
          <w:highlight w:val="green"/>
        </w:rPr>
        <w:t>Sequence</w:t>
      </w:r>
      <w:r w:rsidRPr="00BD0470">
        <w:rPr>
          <w:rStyle w:val="StyleUnderline"/>
        </w:rPr>
        <w:t xml:space="preserve"> thinking </w:t>
      </w:r>
      <w:r w:rsidRPr="0082309D">
        <w:rPr>
          <w:rStyle w:val="StyleUnderline"/>
          <w:highlight w:val="green"/>
        </w:rPr>
        <w:t>presumes a</w:t>
      </w:r>
      <w:r w:rsidRPr="00BD0470">
        <w:rPr>
          <w:rStyle w:val="StyleUnderline"/>
        </w:rPr>
        <w:t xml:space="preserve"> particular framework for thinking about the consequences of one’s actions</w:t>
      </w:r>
      <w:r>
        <w:t xml:space="preserve">. It may incorporate many considerations, but all are translated into a single language, a single mental model, and in some sense </w:t>
      </w:r>
      <w:r w:rsidRPr="00BD0470">
        <w:rPr>
          <w:rStyle w:val="StyleUnderline"/>
        </w:rPr>
        <w:t xml:space="preserve">a </w:t>
      </w:r>
      <w:r w:rsidRPr="0082309D">
        <w:rPr>
          <w:rStyle w:val="StyleUnderline"/>
          <w:highlight w:val="green"/>
        </w:rPr>
        <w:t>single “formula</w:t>
      </w:r>
      <w:r w:rsidRPr="0082309D">
        <w:rPr>
          <w:highlight w:val="green"/>
        </w:rPr>
        <w:t>.</w:t>
      </w:r>
      <w:r>
        <w:t xml:space="preserve">” I believe </w:t>
      </w:r>
      <w:r w:rsidRPr="0082309D">
        <w:rPr>
          <w:rStyle w:val="StyleUnderline"/>
          <w:highlight w:val="green"/>
        </w:rPr>
        <w:t>this is at odds with</w:t>
      </w:r>
      <w:r w:rsidRPr="00BD0470">
        <w:rPr>
          <w:rStyle w:val="StyleUnderline"/>
        </w:rPr>
        <w:t xml:space="preserve"> how </w:t>
      </w:r>
      <w:r w:rsidRPr="0082309D">
        <w:rPr>
          <w:rStyle w:val="StyleUnderline"/>
          <w:highlight w:val="green"/>
        </w:rPr>
        <w:t>successful prediction systems</w:t>
      </w:r>
      <w:r w:rsidRPr="00BD0470">
        <w:rPr>
          <w:rStyle w:val="StyleUnderline"/>
        </w:rPr>
        <w:t xml:space="preserve"> operate, whether in finance, software, or domains such as political forecasting</w:t>
      </w:r>
      <w:r>
        <w:t>; such systems generally combine the predictions of multiple models in ways that purposefully avoid letting any one model (especially a low-certainty one) carry too much weight when it contradicts the others. On this point, I find Nate Silver’s discussion of his own system and the relationship to the work of Philip Tetlock (and the related concept of foxes vs. hedgehogs) germane:</w:t>
      </w:r>
    </w:p>
    <w:p w14:paraId="46F23031" w14:textId="77777777" w:rsidR="00737FA7" w:rsidRDefault="00737FA7" w:rsidP="00737FA7">
      <w:r>
        <w:t>Even though foxes, myself included, aren’t really a conformist lot, we get worried anytime our forecasts differ radically from those being produced by our competitors.</w:t>
      </w:r>
    </w:p>
    <w:p w14:paraId="542F91E7" w14:textId="77777777" w:rsidR="00737FA7" w:rsidRDefault="00737FA7" w:rsidP="00737FA7">
      <w:r w:rsidRPr="00BD0470">
        <w:rPr>
          <w:rStyle w:val="StyleUnderline"/>
        </w:rPr>
        <w:t xml:space="preserve">Quite a lot of evidence suggests that </w:t>
      </w:r>
      <w:r w:rsidRPr="0082309D">
        <w:rPr>
          <w:rStyle w:val="StyleUnderline"/>
          <w:highlight w:val="green"/>
        </w:rPr>
        <w:t>aggregate</w:t>
      </w:r>
      <w:r w:rsidRPr="00BD0470">
        <w:rPr>
          <w:rStyle w:val="StyleUnderline"/>
        </w:rPr>
        <w:t xml:space="preserve"> or group f</w:t>
      </w:r>
      <w:r w:rsidRPr="0082309D">
        <w:rPr>
          <w:rStyle w:val="StyleUnderline"/>
          <w:highlight w:val="green"/>
        </w:rPr>
        <w:t>orecasts are more accurate than individual</w:t>
      </w:r>
      <w:r w:rsidRPr="00BD0470">
        <w:rPr>
          <w:rStyle w:val="StyleUnderline"/>
        </w:rPr>
        <w:t xml:space="preserve"> ones</w:t>
      </w:r>
      <w:r>
        <w:t xml:space="preserve"> … “Foxes often manage to do inside their heads </w:t>
      </w:r>
      <w:r>
        <w:lastRenderedPageBreak/>
        <w:t xml:space="preserve">what you’d do with a whole group of hedgehogs,” Tetlock told me. What he means is that foxes have developed an ability to emulate this consensus process. </w:t>
      </w:r>
      <w:r w:rsidRPr="00BD0470">
        <w:rPr>
          <w:rStyle w:val="StyleUnderline"/>
        </w:rPr>
        <w:t>Instead of asking question of a whole group of experts, they are constantly asking questions of themselves</w:t>
      </w:r>
      <w:r>
        <w:t xml:space="preserve">. Often this implies that they will aggregate different types of information together – as a group of people with different ideas about the world naturally would – </w:t>
      </w:r>
      <w:r w:rsidRPr="0082309D">
        <w:rPr>
          <w:rStyle w:val="Emphasis"/>
          <w:highlight w:val="green"/>
        </w:rPr>
        <w:t>instead of treating any one</w:t>
      </w:r>
      <w:r w:rsidRPr="00BD0470">
        <w:rPr>
          <w:rStyle w:val="Emphasis"/>
        </w:rPr>
        <w:t xml:space="preserve"> piece of </w:t>
      </w:r>
      <w:r w:rsidRPr="0082309D">
        <w:rPr>
          <w:rStyle w:val="Emphasis"/>
          <w:highlight w:val="green"/>
        </w:rPr>
        <w:t>evidence as</w:t>
      </w:r>
      <w:r w:rsidRPr="00BD0470">
        <w:rPr>
          <w:rStyle w:val="Emphasis"/>
        </w:rPr>
        <w:t xml:space="preserve"> though it is </w:t>
      </w:r>
      <w:r w:rsidRPr="0082309D">
        <w:rPr>
          <w:rStyle w:val="Emphasis"/>
          <w:highlight w:val="green"/>
        </w:rPr>
        <w:t>the Holy Grail</w:t>
      </w:r>
      <w:r>
        <w:t>. The Signal and the Noise, pg 66</w:t>
      </w:r>
    </w:p>
    <w:p w14:paraId="3FFD3D69" w14:textId="77777777" w:rsidR="00737FA7" w:rsidRDefault="00737FA7" w:rsidP="00737FA7">
      <w:r>
        <w:t>In sequence thinking</w:t>
      </w:r>
      <w:r w:rsidRPr="0082309D">
        <w:rPr>
          <w:highlight w:val="green"/>
        </w:rPr>
        <w:t xml:space="preserve">, </w:t>
      </w:r>
      <w:r w:rsidRPr="0082309D">
        <w:rPr>
          <w:rStyle w:val="Emphasis"/>
          <w:highlight w:val="green"/>
        </w:rPr>
        <w:t>a single large</w:t>
      </w:r>
      <w:r w:rsidRPr="00BD0470">
        <w:rPr>
          <w:rStyle w:val="Emphasis"/>
        </w:rPr>
        <w:t xml:space="preserve"> enough </w:t>
      </w:r>
      <w:r w:rsidRPr="0082309D">
        <w:rPr>
          <w:rStyle w:val="Emphasis"/>
          <w:highlight w:val="green"/>
        </w:rPr>
        <w:t>number can dominate the</w:t>
      </w:r>
      <w:r w:rsidRPr="00BD0470">
        <w:rPr>
          <w:rStyle w:val="Emphasis"/>
        </w:rPr>
        <w:t xml:space="preserve"> entire </w:t>
      </w:r>
      <w:r w:rsidRPr="0082309D">
        <w:rPr>
          <w:rStyle w:val="Emphasis"/>
          <w:highlight w:val="green"/>
        </w:rPr>
        <w:t>calculation</w:t>
      </w:r>
      <w:r>
        <w:t xml:space="preserve">. In consensus decision making, </w:t>
      </w:r>
      <w:r w:rsidRPr="00BD0470">
        <w:rPr>
          <w:rStyle w:val="StyleUnderline"/>
        </w:rPr>
        <w:t>a person claiming radically larger significance for a particular piece of the picture would likely be dismissed rather than given special weight</w:t>
      </w:r>
      <w:r>
        <w:t>; in a quantitative prediction system, a component whose conclusion differed from others’ by a factor of 10^10 would be likely to be the result of a coding error, rather than a consideration that was actually 10^10 times as important as the others. This comes back to the points made by the above two sections: cluster thinking can be superior for its tendency to sandbox or down-weight, rather than linearly up-weight, the models with the most extreme and deviant conclusions.</w:t>
      </w:r>
    </w:p>
    <w:p w14:paraId="7129AD99" w14:textId="77777777" w:rsidR="00737FA7" w:rsidRDefault="00737FA7" w:rsidP="00737FA7">
      <w:r w:rsidRPr="0082309D">
        <w:rPr>
          <w:rStyle w:val="Emphasis"/>
          <w:highlight w:val="green"/>
        </w:rPr>
        <w:t>A cluster</w:t>
      </w:r>
      <w:r w:rsidRPr="00BD0470">
        <w:rPr>
          <w:rStyle w:val="Emphasis"/>
        </w:rPr>
        <w:t>-thinking-</w:t>
      </w:r>
      <w:r w:rsidRPr="0082309D">
        <w:rPr>
          <w:rStyle w:val="Emphasis"/>
          <w:highlight w:val="green"/>
        </w:rPr>
        <w:t>style</w:t>
      </w:r>
      <w:r w:rsidRPr="00BD0470">
        <w:rPr>
          <w:rStyle w:val="Emphasis"/>
        </w:rPr>
        <w:t xml:space="preserve"> “</w:t>
      </w:r>
      <w:r w:rsidRPr="0082309D">
        <w:rPr>
          <w:rStyle w:val="Emphasis"/>
          <w:highlight w:val="green"/>
        </w:rPr>
        <w:t>regression</w:t>
      </w:r>
      <w:r w:rsidRPr="00BD0470">
        <w:rPr>
          <w:rStyle w:val="Emphasis"/>
        </w:rPr>
        <w:t xml:space="preserve"> to normality” </w:t>
      </w:r>
      <w:r w:rsidRPr="0082309D">
        <w:rPr>
          <w:rStyle w:val="Emphasis"/>
          <w:highlight w:val="green"/>
        </w:rPr>
        <w:t>seems to prevent</w:t>
      </w:r>
      <w:r w:rsidRPr="00BD0470">
        <w:rPr>
          <w:rStyle w:val="Emphasis"/>
        </w:rPr>
        <w:t xml:space="preserve"> some obviously </w:t>
      </w:r>
      <w:r w:rsidRPr="0082309D">
        <w:rPr>
          <w:rStyle w:val="Emphasis"/>
          <w:highlight w:val="green"/>
        </w:rPr>
        <w:t>problematic behavior</w:t>
      </w:r>
      <w:r>
        <w:t xml:space="preserve"> relating to knowably impaired judgment</w:t>
      </w:r>
    </w:p>
    <w:p w14:paraId="66F5B938" w14:textId="77777777" w:rsidR="00737FA7" w:rsidRDefault="00737FA7" w:rsidP="00737FA7">
      <w:r>
        <w:t xml:space="preserve">One thought experiment that I think illustrates some of the advantages of cluster thinking, and especially cluster thinking that incorporates regression to normality, is imagining that one is clearly and knowably impaired at the moment (for example, drunk), and contemplating a chain of reasoning that suggests high expected value for some unusual and extreme action (such as jumping from a height). A similar case is that of a young child contemplating such a chain of reasoning. In both cases, it seems that </w:t>
      </w:r>
      <w:r w:rsidRPr="00BD0470">
        <w:rPr>
          <w:rStyle w:val="StyleUnderline"/>
        </w:rPr>
        <w:t>the person in question should recognize their own elevated fallibility and take special precautions to avoid deviating from “normal” behavior</w:t>
      </w:r>
      <w:r>
        <w:t>, in a way that cluster thinking seems much more easily able to accommodate (by setting an absolute limit to the weight carried by an uncertain argument, such that regression to normality can override it no matter what its content) than sequence thinking (in which any “adjustments” are guessed at using the same fallible thought process).</w:t>
      </w:r>
    </w:p>
    <w:p w14:paraId="7BCF963F" w14:textId="77777777" w:rsidR="00737FA7" w:rsidRDefault="00737FA7" w:rsidP="00737FA7">
      <w:r>
        <w:t xml:space="preserve">The higher one’s opinion of one’s own rationality relative to other people, the less appropriate the above analogy becomes. But it can be easy to overestimate </w:t>
      </w:r>
      <w:r>
        <w:lastRenderedPageBreak/>
        <w:t>one’s own rationality relative to other people (particularly when one’s evidence comes from analyzing people’s statements rather than e.g. their success at achieving their goals), and some component of “If I’m contemplating a strange and potentially highly consequential action, I should be wary and seek robustness (not just magnitude) in my justification” seems appropriate for nearly everyone.</w:t>
      </w:r>
    </w:p>
    <w:p w14:paraId="65C3E738" w14:textId="77777777" w:rsidR="00737FA7" w:rsidRPr="00BD0470" w:rsidRDefault="00737FA7" w:rsidP="00737FA7">
      <w:pPr>
        <w:rPr>
          <w:rStyle w:val="StyleUnderline"/>
        </w:rPr>
      </w:pPr>
      <w:r w:rsidRPr="0082309D">
        <w:rPr>
          <w:rStyle w:val="StyleUnderline"/>
          <w:highlight w:val="green"/>
        </w:rPr>
        <w:t>Sequence thinking seems to tend</w:t>
      </w:r>
      <w:r w:rsidRPr="00BD0470">
        <w:rPr>
          <w:rStyle w:val="StyleUnderline"/>
        </w:rPr>
        <w:t xml:space="preserve"> toward excessive comfort with “</w:t>
      </w:r>
      <w:r w:rsidRPr="0082309D">
        <w:rPr>
          <w:rStyle w:val="Emphasis"/>
          <w:highlight w:val="green"/>
        </w:rPr>
        <w:t>ends justify the means</w:t>
      </w:r>
      <w:r w:rsidRPr="00BD0470">
        <w:rPr>
          <w:rStyle w:val="StyleUnderline"/>
        </w:rPr>
        <w:t>” type thinking</w:t>
      </w:r>
    </w:p>
    <w:p w14:paraId="5FEDA893" w14:textId="77777777" w:rsidR="00FF0C05" w:rsidRDefault="00737FA7" w:rsidP="00737FA7">
      <w:r w:rsidRPr="00BD0470">
        <w:rPr>
          <w:rStyle w:val="StyleUnderline"/>
        </w:rPr>
        <w:t xml:space="preserve">Various </w:t>
      </w:r>
      <w:r w:rsidRPr="0082309D">
        <w:rPr>
          <w:rStyle w:val="StyleUnderline"/>
          <w:highlight w:val="green"/>
        </w:rPr>
        <w:t>historical cases of violent fanaticism seem</w:t>
      </w:r>
      <w:r w:rsidRPr="00BD0470">
        <w:rPr>
          <w:rStyle w:val="StyleUnderline"/>
        </w:rPr>
        <w:t xml:space="preserve"> somewhat fairly </w:t>
      </w:r>
      <w:r w:rsidRPr="0082309D">
        <w:rPr>
          <w:rStyle w:val="StyleUnderline"/>
          <w:highlight w:val="green"/>
        </w:rPr>
        <w:t>modeled as sequence</w:t>
      </w:r>
      <w:r w:rsidRPr="00BD0470">
        <w:rPr>
          <w:rStyle w:val="StyleUnderline"/>
        </w:rPr>
        <w:t xml:space="preserve"> thinking </w:t>
      </w:r>
      <w:r w:rsidRPr="0082309D">
        <w:rPr>
          <w:rStyle w:val="StyleUnderline"/>
          <w:highlight w:val="green"/>
        </w:rPr>
        <w:t>gone awry</w:t>
      </w:r>
      <w:r>
        <w:t xml:space="preserve">: </w:t>
      </w:r>
    </w:p>
    <w:p w14:paraId="44AE8B57" w14:textId="77777777" w:rsidR="00FF0C05" w:rsidRDefault="00FF0C05" w:rsidP="00737FA7"/>
    <w:p w14:paraId="48ED2C14" w14:textId="77777777" w:rsidR="00FF0C05" w:rsidRDefault="00FF0C05" w:rsidP="00737FA7"/>
    <w:p w14:paraId="278A44C2" w14:textId="77245C13" w:rsidR="00737FA7" w:rsidRPr="00BD0470" w:rsidRDefault="00737FA7" w:rsidP="00737FA7">
      <w:pPr>
        <w:rPr>
          <w:rStyle w:val="StyleUnderline"/>
        </w:rPr>
      </w:pPr>
      <w:r w:rsidRPr="0082309D">
        <w:rPr>
          <w:rStyle w:val="StyleUnderline"/>
          <w:highlight w:val="green"/>
        </w:rPr>
        <w:t>letting</w:t>
      </w:r>
      <w:r w:rsidRPr="00BD0470">
        <w:rPr>
          <w:rStyle w:val="StyleUnderline"/>
        </w:rPr>
        <w:t xml:space="preserve"> one’s </w:t>
      </w:r>
      <w:r w:rsidRPr="0082309D">
        <w:rPr>
          <w:rStyle w:val="StyleUnderline"/>
          <w:highlight w:val="green"/>
        </w:rPr>
        <w:t>decisions become dominated by a</w:t>
      </w:r>
      <w:r w:rsidRPr="00BD0470">
        <w:rPr>
          <w:rStyle w:val="StyleUnderline"/>
        </w:rPr>
        <w:t xml:space="preserve"> </w:t>
      </w:r>
      <w:r w:rsidRPr="00BD0470">
        <w:rPr>
          <w:rStyle w:val="Emphasis"/>
        </w:rPr>
        <w:t xml:space="preserve">single overriding </w:t>
      </w:r>
      <w:r w:rsidRPr="0082309D">
        <w:rPr>
          <w:rStyle w:val="Emphasis"/>
          <w:highlight w:val="green"/>
        </w:rPr>
        <w:t>concern</w:t>
      </w:r>
      <w:r w:rsidRPr="00BD0470">
        <w:rPr>
          <w:rStyle w:val="StyleUnderline"/>
        </w:rPr>
        <w:t xml:space="preserve">, </w:t>
      </w:r>
      <w:r w:rsidRPr="0082309D">
        <w:rPr>
          <w:rStyle w:val="StyleUnderline"/>
          <w:highlight w:val="green"/>
        </w:rPr>
        <w:t>which</w:t>
      </w:r>
      <w:r w:rsidRPr="00BD0470">
        <w:rPr>
          <w:rStyle w:val="StyleUnderline"/>
        </w:rPr>
        <w:t xml:space="preserve"> then </w:t>
      </w:r>
      <w:r w:rsidRPr="0082309D">
        <w:rPr>
          <w:rStyle w:val="StyleUnderline"/>
          <w:highlight w:val="green"/>
        </w:rPr>
        <w:t>justifies actions that</w:t>
      </w:r>
      <w:r w:rsidRPr="00BD0470">
        <w:rPr>
          <w:rStyle w:val="StyleUnderline"/>
        </w:rPr>
        <w:t xml:space="preserve"> strongly </w:t>
      </w:r>
      <w:r w:rsidRPr="0082309D">
        <w:rPr>
          <w:rStyle w:val="StyleUnderline"/>
          <w:highlight w:val="green"/>
        </w:rPr>
        <w:t>violate</w:t>
      </w:r>
      <w:r w:rsidRPr="00BD0470">
        <w:rPr>
          <w:rStyle w:val="StyleUnderline"/>
        </w:rPr>
        <w:t xml:space="preserve"> many other </w:t>
      </w:r>
      <w:r w:rsidRPr="0082309D">
        <w:rPr>
          <w:rStyle w:val="StyleUnderline"/>
          <w:highlight w:val="green"/>
        </w:rPr>
        <w:t>principles</w:t>
      </w:r>
      <w:r>
        <w:t xml:space="preserve">. (For example, justifying extremely damaging activities based on Marxist reasoning.) Cluster thinking is far from a complete defense against such things: the robustness of a perspective (e.g., a Marxist perspective) can itself be overestimated, and furthermore a “regression to normality” can encourage conformism with highly problematic beliefs. </w:t>
      </w:r>
      <w:r w:rsidRPr="00BD0470">
        <w:rPr>
          <w:rStyle w:val="StyleUnderline"/>
        </w:rPr>
        <w:t>However, the basic structure of cluster thinking does set up more hurdles for arguments about “the ends” (</w:t>
      </w:r>
      <w:r w:rsidRPr="00BD0470">
        <w:rPr>
          <w:rStyle w:val="Emphasis"/>
        </w:rPr>
        <w:t>large-magnitude but speculative down-the-line outcomes</w:t>
      </w:r>
      <w:r>
        <w:t>) to justify “</w:t>
      </w:r>
      <w:r w:rsidRPr="00BD0470">
        <w:rPr>
          <w:rStyle w:val="StyleUnderline"/>
        </w:rPr>
        <w:t>the means” (actions whose consequences are nearer and clearer).</w:t>
      </w:r>
    </w:p>
    <w:p w14:paraId="7E7C9227" w14:textId="77777777" w:rsidR="00737FA7" w:rsidRDefault="00737FA7" w:rsidP="00737FA7">
      <w:r>
        <w:t xml:space="preserve">I believe that invoking “the ends justify the means” (justifying near and clear harms by pointing to their further-out effects) is sometimes the right thing to do, and is sometimes not. Specifically, </w:t>
      </w:r>
      <w:r w:rsidRPr="00BD0470">
        <w:rPr>
          <w:rStyle w:val="StyleUnderline"/>
        </w:rPr>
        <w:t>I think that the worse the “means,” the more robust (and not just large in claimed magnitude) one’s case for “the ends” ought to be</w:t>
      </w:r>
      <w:r>
        <w:t>. Cluster thinking seems to accommodate this view more naturally than sequence thinking.</w:t>
      </w:r>
    </w:p>
    <w:p w14:paraId="0BFFCD8B" w14:textId="77777777" w:rsidR="00737FA7" w:rsidRDefault="00737FA7" w:rsidP="00737FA7">
      <w:r>
        <w:t>(Related piece by Phil Goetz: Reason as memetic immune disorder)</w:t>
      </w:r>
    </w:p>
    <w:p w14:paraId="6F7D0C35" w14:textId="77777777" w:rsidR="00737FA7" w:rsidRDefault="00737FA7" w:rsidP="00737FA7">
      <w:r w:rsidRPr="0082309D">
        <w:rPr>
          <w:rStyle w:val="StyleUnderline"/>
          <w:highlight w:val="green"/>
        </w:rPr>
        <w:t>When uncertainty is high</w:t>
      </w:r>
      <w:r w:rsidRPr="00BD0470">
        <w:rPr>
          <w:rStyle w:val="StyleUnderline"/>
        </w:rPr>
        <w:t xml:space="preserve">, “unknown unknowns” can dominate the impacts of our actions, and </w:t>
      </w:r>
      <w:r w:rsidRPr="0082309D">
        <w:rPr>
          <w:rStyle w:val="StyleUnderline"/>
          <w:highlight w:val="green"/>
        </w:rPr>
        <w:t>cluster thinking may be better suited to</w:t>
      </w:r>
      <w:r w:rsidRPr="00BD0470">
        <w:rPr>
          <w:rStyle w:val="StyleUnderline"/>
        </w:rPr>
        <w:t xml:space="preserve"> optimizing “</w:t>
      </w:r>
      <w:r w:rsidRPr="0082309D">
        <w:rPr>
          <w:rStyle w:val="StyleUnderline"/>
          <w:highlight w:val="green"/>
        </w:rPr>
        <w:t>unknown unknown” impacts</w:t>
      </w:r>
      <w:r w:rsidRPr="0082309D">
        <w:rPr>
          <w:highlight w:val="green"/>
        </w:rPr>
        <w:t>.</w:t>
      </w:r>
    </w:p>
    <w:p w14:paraId="2B4A4EBB" w14:textId="77777777" w:rsidR="00737FA7" w:rsidRPr="008A44EE" w:rsidRDefault="00737FA7" w:rsidP="00737FA7">
      <w:pPr>
        <w:rPr>
          <w:rStyle w:val="StyleUnderline"/>
          <w:b w:val="0"/>
          <w:u w:val="none"/>
        </w:rPr>
      </w:pPr>
      <w:r w:rsidRPr="0082309D">
        <w:rPr>
          <w:rStyle w:val="StyleUnderline"/>
          <w:highlight w:val="green"/>
        </w:rPr>
        <w:lastRenderedPageBreak/>
        <w:t>Sequence thinking seems</w:t>
      </w:r>
      <w:r w:rsidRPr="00BD0470">
        <w:rPr>
          <w:rStyle w:val="StyleUnderline"/>
        </w:rPr>
        <w:t>, by its nature</w:t>
      </w:r>
      <w:r w:rsidRPr="0082309D">
        <w:rPr>
          <w:rStyle w:val="StyleUnderline"/>
          <w:highlight w:val="green"/>
        </w:rPr>
        <w:t>, to rely on</w:t>
      </w:r>
      <w:r w:rsidRPr="00BD0470">
        <w:rPr>
          <w:rStyle w:val="StyleUnderline"/>
        </w:rPr>
        <w:t xml:space="preserve"> listing the </w:t>
      </w:r>
      <w:r w:rsidRPr="0082309D">
        <w:rPr>
          <w:rStyle w:val="StyleUnderline"/>
          <w:highlight w:val="green"/>
        </w:rPr>
        <w:t>possible outcomes</w:t>
      </w:r>
      <w:r w:rsidRPr="00BD0470">
        <w:rPr>
          <w:rStyle w:val="StyleUnderline"/>
        </w:rPr>
        <w:t xml:space="preserve"> of an action </w:t>
      </w:r>
      <w:r w:rsidRPr="0082309D">
        <w:rPr>
          <w:rStyle w:val="StyleUnderline"/>
          <w:highlight w:val="green"/>
        </w:rPr>
        <w:t>and evaluating</w:t>
      </w:r>
      <w:r w:rsidRPr="00BD0470">
        <w:rPr>
          <w:rStyle w:val="StyleUnderline"/>
        </w:rPr>
        <w:t xml:space="preserve"> the action </w:t>
      </w:r>
      <w:r w:rsidRPr="0082309D">
        <w:rPr>
          <w:rStyle w:val="StyleUnderline"/>
          <w:highlight w:val="green"/>
        </w:rPr>
        <w:t>according to</w:t>
      </w:r>
      <w:r w:rsidRPr="00BD0470">
        <w:rPr>
          <w:rStyle w:val="StyleUnderline"/>
        </w:rPr>
        <w:t xml:space="preserve"> its </w:t>
      </w:r>
      <w:r w:rsidRPr="0082309D">
        <w:rPr>
          <w:rStyle w:val="StyleUnderline"/>
          <w:highlight w:val="green"/>
        </w:rPr>
        <w:t>probability of</w:t>
      </w:r>
      <w:r w:rsidRPr="00BD0470">
        <w:rPr>
          <w:rStyle w:val="StyleUnderline"/>
        </w:rPr>
        <w:t xml:space="preserve"> achieving these </w:t>
      </w:r>
      <w:r w:rsidRPr="0082309D">
        <w:rPr>
          <w:rStyle w:val="StyleUnderline"/>
          <w:highlight w:val="green"/>
        </w:rPr>
        <w:t>outcomes</w:t>
      </w:r>
      <w:r>
        <w:t xml:space="preserve">. I find </w:t>
      </w:r>
      <w:r w:rsidRPr="00BD0470">
        <w:rPr>
          <w:rStyle w:val="StyleUnderline"/>
        </w:rPr>
        <w:t xml:space="preserve">sequence thinking </w:t>
      </w:r>
      <w:r w:rsidRPr="0082309D">
        <w:rPr>
          <w:rStyle w:val="StyleUnderline"/>
          <w:highlight w:val="green"/>
        </w:rPr>
        <w:t>especially problematic when I</w:t>
      </w:r>
      <w:r w:rsidRPr="00BD0470">
        <w:rPr>
          <w:rStyle w:val="StyleUnderline"/>
        </w:rPr>
        <w:t xml:space="preserve"> specifically </w:t>
      </w:r>
      <w:r w:rsidRPr="0082309D">
        <w:rPr>
          <w:rStyle w:val="StyleUnderline"/>
          <w:highlight w:val="green"/>
        </w:rPr>
        <w:t>expect the unexpected</w:t>
      </w:r>
      <w:r>
        <w:t xml:space="preserve">, i.e., when I expect the outcome of an action to depend primarily on factors that haven’t occurred to me. And I believe that the sort of outside views that tend to get more weight in cluster thinking are often </w:t>
      </w:r>
      <w:r w:rsidRPr="00D16B81">
        <w:t>good</w:t>
      </w:r>
      <w:r>
        <w:t xml:space="preserve"> predictors of “unknown unknowns.” </w:t>
      </w:r>
      <w:r w:rsidRPr="0082309D">
        <w:rPr>
          <w:rStyle w:val="StyleUnderline"/>
          <w:highlight w:val="green"/>
        </w:rPr>
        <w:t>For example, obeying</w:t>
      </w:r>
      <w:r w:rsidRPr="00BD0470">
        <w:rPr>
          <w:rStyle w:val="StyleUnderline"/>
        </w:rPr>
        <w:t xml:space="preserve"> common-sense morality (“ends don’t justify the means”) </w:t>
      </w:r>
      <w:r w:rsidRPr="0082309D">
        <w:rPr>
          <w:rStyle w:val="StyleUnderline"/>
          <w:highlight w:val="green"/>
        </w:rPr>
        <w:t>heuristics</w:t>
      </w:r>
      <w:r w:rsidRPr="00BD0470">
        <w:rPr>
          <w:rStyle w:val="StyleUnderline"/>
        </w:rPr>
        <w:t xml:space="preserve"> seems often to </w:t>
      </w:r>
      <w:r w:rsidRPr="0082309D">
        <w:rPr>
          <w:rStyle w:val="StyleUnderline"/>
          <w:highlight w:val="green"/>
        </w:rPr>
        <w:t xml:space="preserve">lead to </w:t>
      </w:r>
      <w:r w:rsidRPr="0082309D">
        <w:rPr>
          <w:rStyle w:val="Emphasis"/>
          <w:highlight w:val="green"/>
        </w:rPr>
        <w:t>unexpected good</w:t>
      </w:r>
      <w:r w:rsidRPr="00BD0470">
        <w:rPr>
          <w:rStyle w:val="Emphasis"/>
        </w:rPr>
        <w:t xml:space="preserve"> outcomes</w:t>
      </w:r>
      <w:r w:rsidRPr="00BD0470">
        <w:rPr>
          <w:rStyle w:val="StyleUnderline"/>
        </w:rPr>
        <w:t xml:space="preserve">, </w:t>
      </w:r>
      <w:r w:rsidRPr="0082309D">
        <w:rPr>
          <w:rStyle w:val="StyleUnderline"/>
          <w:highlight w:val="green"/>
        </w:rPr>
        <w:t>and contradicting</w:t>
      </w:r>
      <w:r w:rsidRPr="00BD0470">
        <w:rPr>
          <w:rStyle w:val="StyleUnderline"/>
        </w:rPr>
        <w:t xml:space="preserve"> such morality </w:t>
      </w:r>
      <w:r w:rsidRPr="0082309D">
        <w:rPr>
          <w:rStyle w:val="StyleUnderline"/>
          <w:highlight w:val="green"/>
        </w:rPr>
        <w:t>seems</w:t>
      </w:r>
      <w:r w:rsidRPr="00BD0470">
        <w:rPr>
          <w:rStyle w:val="StyleUnderline"/>
        </w:rPr>
        <w:t xml:space="preserve"> often </w:t>
      </w:r>
      <w:r w:rsidRPr="0082309D">
        <w:rPr>
          <w:rStyle w:val="StyleUnderline"/>
          <w:highlight w:val="green"/>
        </w:rPr>
        <w:t xml:space="preserve">to lead to </w:t>
      </w:r>
      <w:r w:rsidRPr="0082309D">
        <w:rPr>
          <w:rStyle w:val="Emphasis"/>
          <w:highlight w:val="green"/>
        </w:rPr>
        <w:t>unexpected bad outcomes</w:t>
      </w:r>
      <w:r>
        <w:t>. As another example, expert opinion often seems a strong predictor of “which way the arguments I haven’t thought of yet will point.”</w:t>
      </w:r>
    </w:p>
    <w:p w14:paraId="190BD84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7534"/>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B8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5CB"/>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C0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4A2"/>
    <w:rsid w:val="00717B01"/>
    <w:rsid w:val="007227D9"/>
    <w:rsid w:val="0072491F"/>
    <w:rsid w:val="00725598"/>
    <w:rsid w:val="007374A1"/>
    <w:rsid w:val="00737FA7"/>
    <w:rsid w:val="00751A8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32EF5"/>
    <w:rsid w:val="00A3753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72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54E1"/>
    <w:rsid w:val="00F277AA"/>
    <w:rsid w:val="00F31955"/>
    <w:rsid w:val="00F34C06"/>
    <w:rsid w:val="00F43EA3"/>
    <w:rsid w:val="00F50C55"/>
    <w:rsid w:val="00F57FFB"/>
    <w:rsid w:val="00F601E6"/>
    <w:rsid w:val="00F73954"/>
    <w:rsid w:val="00F85769"/>
    <w:rsid w:val="00F90D3F"/>
    <w:rsid w:val="00F94060"/>
    <w:rsid w:val="00FA56F6"/>
    <w:rsid w:val="00FB329D"/>
    <w:rsid w:val="00FC27E3"/>
    <w:rsid w:val="00FC74C7"/>
    <w:rsid w:val="00FD451D"/>
    <w:rsid w:val="00FD5B22"/>
    <w:rsid w:val="00FE1B01"/>
    <w:rsid w:val="00FF0C05"/>
    <w:rsid w:val="00FF7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B9976"/>
  <w14:defaultImageDpi w14:val="300"/>
  <w15:docId w15:val="{560584F4-1180-4A4D-A8CA-3BE72CA0D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7FA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375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A375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A375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A37534"/>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737FA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375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534"/>
  </w:style>
  <w:style w:type="character" w:customStyle="1" w:styleId="Heading1Char">
    <w:name w:val="Heading 1 Char"/>
    <w:aliases w:val="Pocket Char"/>
    <w:basedOn w:val="DefaultParagraphFont"/>
    <w:link w:val="Heading1"/>
    <w:uiPriority w:val="9"/>
    <w:rsid w:val="00A37534"/>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A37534"/>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A37534"/>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A375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7534"/>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A37534"/>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A37534"/>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3753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A37534"/>
    <w:rPr>
      <w:color w:val="auto"/>
      <w:u w:val="none"/>
    </w:rPr>
  </w:style>
  <w:style w:type="paragraph" w:styleId="DocumentMap">
    <w:name w:val="Document Map"/>
    <w:basedOn w:val="Normal"/>
    <w:link w:val="DocumentMapChar"/>
    <w:uiPriority w:val="99"/>
    <w:semiHidden/>
    <w:unhideWhenUsed/>
    <w:rsid w:val="00A375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7534"/>
    <w:rPr>
      <w:rFonts w:ascii="Lucida Grande" w:hAnsi="Lucida Grande" w:cs="Lucida Grande"/>
    </w:rPr>
  </w:style>
  <w:style w:type="character" w:customStyle="1" w:styleId="Heading5Char">
    <w:name w:val="Heading 5 Char"/>
    <w:basedOn w:val="DefaultParagraphFont"/>
    <w:link w:val="Heading5"/>
    <w:uiPriority w:val="9"/>
    <w:rsid w:val="00737FA7"/>
    <w:rPr>
      <w:rFonts w:asciiTheme="majorHAnsi" w:eastAsiaTheme="majorEastAsia" w:hAnsiTheme="majorHAnsi" w:cstheme="majorBidi"/>
      <w:color w:val="365F91" w:themeColor="accent1" w:themeShade="BF"/>
      <w:sz w:val="26"/>
    </w:rPr>
  </w:style>
  <w:style w:type="character" w:styleId="UnresolvedMention">
    <w:name w:val="Unresolved Mention"/>
    <w:basedOn w:val="DefaultParagraphFont"/>
    <w:uiPriority w:val="99"/>
    <w:unhideWhenUsed/>
    <w:rsid w:val="00737FA7"/>
    <w:rPr>
      <w:color w:val="605E5C"/>
      <w:shd w:val="clear" w:color="auto" w:fill="E1DFDD"/>
    </w:rPr>
  </w:style>
  <w:style w:type="paragraph" w:styleId="ListParagraph">
    <w:name w:val="List Paragraph"/>
    <w:aliases w:val="6 font"/>
    <w:basedOn w:val="Normal"/>
    <w:uiPriority w:val="99"/>
    <w:qFormat/>
    <w:rsid w:val="00737FA7"/>
    <w:pPr>
      <w:ind w:left="720"/>
      <w:contextualSpacing/>
    </w:pPr>
  </w:style>
  <w:style w:type="paragraph" w:customStyle="1" w:styleId="textbold">
    <w:name w:val="text bold"/>
    <w:basedOn w:val="Normal"/>
    <w:link w:val="Emphasis"/>
    <w:uiPriority w:val="20"/>
    <w:qFormat/>
    <w:rsid w:val="00737FA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37F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6"/>
    <w:qFormat/>
    <w:rsid w:val="00737FA7"/>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737FA7"/>
    <w:rPr>
      <w:rFonts w:ascii="Arial" w:hAnsi="Arial" w:cs="Arial"/>
      <w:sz w:val="26"/>
    </w:rPr>
  </w:style>
  <w:style w:type="character" w:styleId="CommentReference">
    <w:name w:val="annotation reference"/>
    <w:basedOn w:val="DefaultParagraphFont"/>
    <w:uiPriority w:val="99"/>
    <w:semiHidden/>
    <w:unhideWhenUsed/>
    <w:rsid w:val="00737FA7"/>
    <w:rPr>
      <w:sz w:val="16"/>
      <w:szCs w:val="16"/>
    </w:rPr>
  </w:style>
  <w:style w:type="paragraph" w:styleId="CommentText">
    <w:name w:val="annotation text"/>
    <w:basedOn w:val="Normal"/>
    <w:link w:val="CommentTextChar"/>
    <w:uiPriority w:val="99"/>
    <w:semiHidden/>
    <w:unhideWhenUsed/>
    <w:rsid w:val="00737FA7"/>
    <w:pPr>
      <w:spacing w:line="240" w:lineRule="auto"/>
    </w:pPr>
    <w:rPr>
      <w:sz w:val="20"/>
      <w:szCs w:val="20"/>
    </w:rPr>
  </w:style>
  <w:style w:type="character" w:customStyle="1" w:styleId="CommentTextChar">
    <w:name w:val="Comment Text Char"/>
    <w:basedOn w:val="DefaultParagraphFont"/>
    <w:link w:val="CommentText"/>
    <w:uiPriority w:val="99"/>
    <w:semiHidden/>
    <w:rsid w:val="00737FA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37FA7"/>
    <w:rPr>
      <w:b/>
      <w:bCs/>
    </w:rPr>
  </w:style>
  <w:style w:type="character" w:customStyle="1" w:styleId="CommentSubjectChar">
    <w:name w:val="Comment Subject Char"/>
    <w:basedOn w:val="CommentTextChar"/>
    <w:link w:val="CommentSubject"/>
    <w:uiPriority w:val="99"/>
    <w:semiHidden/>
    <w:rsid w:val="00737FA7"/>
    <w:rPr>
      <w:rFonts w:ascii="Calibri" w:hAnsi="Calibri" w:cs="Calibri"/>
      <w:b/>
      <w:bCs/>
      <w:sz w:val="20"/>
      <w:szCs w:val="20"/>
    </w:rPr>
  </w:style>
  <w:style w:type="character" w:styleId="Strong">
    <w:name w:val="Strong"/>
    <w:basedOn w:val="DefaultParagraphFont"/>
    <w:uiPriority w:val="22"/>
    <w:qFormat/>
    <w:rsid w:val="00737FA7"/>
    <w:rPr>
      <w:b/>
      <w:bCs/>
    </w:rPr>
  </w:style>
  <w:style w:type="paragraph" w:customStyle="1" w:styleId="Emphasis1">
    <w:name w:val="Emphasis1"/>
    <w:basedOn w:val="Normal"/>
    <w:autoRedefine/>
    <w:uiPriority w:val="7"/>
    <w:qFormat/>
    <w:rsid w:val="00737FA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videncetext">
    <w:name w:val="evidence text"/>
    <w:basedOn w:val="Normal"/>
    <w:link w:val="evidencetextChar1"/>
    <w:qFormat/>
    <w:rsid w:val="00737FA7"/>
    <w:pPr>
      <w:ind w:left="432" w:right="432"/>
    </w:pPr>
    <w:rPr>
      <w:rFonts w:eastAsiaTheme="minorHAnsi"/>
      <w:color w:val="000000"/>
      <w:szCs w:val="22"/>
    </w:rPr>
  </w:style>
  <w:style w:type="character" w:customStyle="1" w:styleId="evidencetextChar1">
    <w:name w:val="evidence text Char1"/>
    <w:link w:val="evidencetext"/>
    <w:rsid w:val="00737FA7"/>
    <w:rPr>
      <w:rFonts w:ascii="Calibri" w:eastAsiaTheme="minorHAnsi" w:hAnsi="Calibri" w:cs="Calibri"/>
      <w:color w:val="000000"/>
      <w:sz w:val="2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737FA7"/>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737FA7"/>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737FA7"/>
    <w:pPr>
      <w:spacing w:before="100" w:beforeAutospacing="1" w:after="100" w:afterAutospacing="1"/>
    </w:pPr>
    <w:rPr>
      <w:szCs w:val="22"/>
      <w:lang w:eastAsia="ko-KR"/>
    </w:rPr>
  </w:style>
  <w:style w:type="paragraph" w:customStyle="1" w:styleId="css-182kmce">
    <w:name w:val="css-182kmce"/>
    <w:basedOn w:val="Normal"/>
    <w:rsid w:val="00737FA7"/>
    <w:pPr>
      <w:spacing w:before="100" w:beforeAutospacing="1" w:after="100" w:afterAutospacing="1"/>
    </w:pPr>
    <w:rPr>
      <w:szCs w:val="22"/>
      <w:lang w:eastAsia="ko-KR"/>
    </w:rPr>
  </w:style>
  <w:style w:type="character" w:customStyle="1" w:styleId="inline-garnett-quote">
    <w:name w:val="inline-garnett-quote"/>
    <w:basedOn w:val="DefaultParagraphFont"/>
    <w:rsid w:val="00737FA7"/>
  </w:style>
  <w:style w:type="paragraph" w:customStyle="1" w:styleId="pullquote-paragraph">
    <w:name w:val="pullquote-paragraph"/>
    <w:basedOn w:val="Normal"/>
    <w:rsid w:val="00737FA7"/>
    <w:pPr>
      <w:spacing w:before="100" w:beforeAutospacing="1" w:after="100" w:afterAutospacing="1"/>
    </w:pPr>
    <w:rPr>
      <w:szCs w:val="22"/>
      <w:lang w:eastAsia="ko-KR"/>
    </w:rPr>
  </w:style>
  <w:style w:type="character" w:styleId="HTMLCite">
    <w:name w:val="HTML Cite"/>
    <w:basedOn w:val="DefaultParagraphFont"/>
    <w:uiPriority w:val="99"/>
    <w:unhideWhenUsed/>
    <w:rsid w:val="00737FA7"/>
    <w:rPr>
      <w:i/>
      <w:iCs/>
    </w:rPr>
  </w:style>
  <w:style w:type="paragraph" w:customStyle="1" w:styleId="font--body">
    <w:name w:val="font--body"/>
    <w:basedOn w:val="Normal"/>
    <w:rsid w:val="00737FA7"/>
    <w:pPr>
      <w:spacing w:before="100" w:beforeAutospacing="1" w:after="100" w:afterAutospacing="1"/>
    </w:pPr>
    <w:rPr>
      <w:szCs w:val="22"/>
      <w:lang w:eastAsia="ko-KR"/>
    </w:rPr>
  </w:style>
  <w:style w:type="character" w:customStyle="1" w:styleId="BoldUnderline">
    <w:name w:val="Bold.Underline"/>
    <w:uiPriority w:val="1"/>
    <w:qFormat/>
    <w:rsid w:val="00737FA7"/>
    <w:rPr>
      <w:b/>
      <w:u w:val="single"/>
    </w:rPr>
  </w:style>
  <w:style w:type="character" w:customStyle="1" w:styleId="Minimize">
    <w:name w:val="Minimize"/>
    <w:uiPriority w:val="1"/>
    <w:qFormat/>
    <w:rsid w:val="00737FA7"/>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737FA7"/>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737FA7"/>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737FA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37FA7"/>
    <w:rPr>
      <w:rFonts w:eastAsiaTheme="minorHAnsi"/>
      <w:b/>
      <w:szCs w:val="22"/>
      <w:u w:val="single"/>
    </w:rPr>
  </w:style>
  <w:style w:type="character" w:customStyle="1" w:styleId="Underline2Char">
    <w:name w:val="Underline2 Char"/>
    <w:basedOn w:val="DefaultParagraphFont"/>
    <w:link w:val="Underline2"/>
    <w:uiPriority w:val="4"/>
    <w:rsid w:val="00737FA7"/>
    <w:rPr>
      <w:rFonts w:ascii="Calibri" w:eastAsiaTheme="minorHAnsi" w:hAnsi="Calibri" w:cs="Calibri"/>
      <w:b/>
      <w:sz w:val="26"/>
      <w:szCs w:val="22"/>
      <w:u w:val="single"/>
    </w:rPr>
  </w:style>
  <w:style w:type="character" w:customStyle="1" w:styleId="BoldUnderline0">
    <w:name w:val="BoldUnderline"/>
    <w:basedOn w:val="DefaultParagraphFont"/>
    <w:uiPriority w:val="1"/>
    <w:qFormat/>
    <w:rsid w:val="00737FA7"/>
    <w:rPr>
      <w:rFonts w:ascii="Arial" w:hAnsi="Arial"/>
      <w:b/>
      <w:sz w:val="20"/>
      <w:u w:val="single"/>
    </w:rPr>
  </w:style>
  <w:style w:type="paragraph" w:customStyle="1" w:styleId="gntarbp">
    <w:name w:val="gnt_ar_b_p"/>
    <w:basedOn w:val="Normal"/>
    <w:rsid w:val="00737FA7"/>
    <w:pPr>
      <w:spacing w:before="100" w:beforeAutospacing="1" w:after="100" w:afterAutospacing="1"/>
    </w:pPr>
    <w:rPr>
      <w:szCs w:val="22"/>
      <w:lang w:eastAsia="ko-KR"/>
    </w:rPr>
  </w:style>
  <w:style w:type="paragraph" w:customStyle="1" w:styleId="slate-paragraph">
    <w:name w:val="slate-paragraph"/>
    <w:basedOn w:val="Normal"/>
    <w:uiPriority w:val="99"/>
    <w:rsid w:val="00737FA7"/>
    <w:pPr>
      <w:spacing w:before="100" w:beforeAutospacing="1" w:after="100" w:afterAutospacing="1"/>
    </w:pPr>
    <w:rPr>
      <w:szCs w:val="22"/>
      <w:lang w:eastAsia="ko-KR"/>
    </w:rPr>
  </w:style>
  <w:style w:type="character" w:customStyle="1" w:styleId="numbers">
    <w:name w:val="numbers"/>
    <w:basedOn w:val="DefaultParagraphFont"/>
    <w:rsid w:val="00737FA7"/>
  </w:style>
  <w:style w:type="paragraph" w:customStyle="1" w:styleId="endmarkenabled">
    <w:name w:val="endmarkenabled"/>
    <w:basedOn w:val="Normal"/>
    <w:rsid w:val="00737FA7"/>
    <w:pPr>
      <w:spacing w:before="100" w:beforeAutospacing="1" w:after="100" w:afterAutospacing="1"/>
    </w:pPr>
    <w:rPr>
      <w:szCs w:val="22"/>
      <w:lang w:eastAsia="ko-KR"/>
    </w:rPr>
  </w:style>
  <w:style w:type="character" w:customStyle="1" w:styleId="link">
    <w:name w:val="link"/>
    <w:basedOn w:val="DefaultParagraphFont"/>
    <w:rsid w:val="00737FA7"/>
  </w:style>
  <w:style w:type="paragraph" w:customStyle="1" w:styleId="css-exrw3m">
    <w:name w:val="css-exrw3m"/>
    <w:basedOn w:val="Normal"/>
    <w:rsid w:val="00737FA7"/>
    <w:pPr>
      <w:spacing w:before="100" w:beforeAutospacing="1" w:after="100" w:afterAutospacing="1"/>
    </w:pPr>
    <w:rPr>
      <w:szCs w:val="22"/>
    </w:rPr>
  </w:style>
  <w:style w:type="character" w:customStyle="1" w:styleId="css-8l6xbc">
    <w:name w:val="css-8l6xbc"/>
    <w:basedOn w:val="DefaultParagraphFont"/>
    <w:rsid w:val="00737FA7"/>
  </w:style>
  <w:style w:type="paragraph" w:customStyle="1" w:styleId="t-body-text">
    <w:name w:val="t-body-text"/>
    <w:basedOn w:val="Normal"/>
    <w:rsid w:val="00737FA7"/>
    <w:pPr>
      <w:spacing w:before="100" w:beforeAutospacing="1" w:after="100" w:afterAutospacing="1"/>
    </w:pPr>
    <w:rPr>
      <w:szCs w:val="22"/>
    </w:rPr>
  </w:style>
  <w:style w:type="character" w:customStyle="1" w:styleId="BalloonTextChar">
    <w:name w:val="Balloon Text Char"/>
    <w:basedOn w:val="DefaultParagraphFont"/>
    <w:link w:val="BalloonText"/>
    <w:uiPriority w:val="99"/>
    <w:semiHidden/>
    <w:rsid w:val="00737FA7"/>
    <w:rPr>
      <w:rFonts w:ascii="Segoe UI" w:hAnsi="Segoe UI" w:cs="Segoe UI"/>
      <w:sz w:val="18"/>
      <w:szCs w:val="18"/>
    </w:rPr>
  </w:style>
  <w:style w:type="paragraph" w:styleId="BalloonText">
    <w:name w:val="Balloon Text"/>
    <w:basedOn w:val="Normal"/>
    <w:link w:val="BalloonTextChar"/>
    <w:uiPriority w:val="99"/>
    <w:semiHidden/>
    <w:unhideWhenUsed/>
    <w:rsid w:val="00737FA7"/>
    <w:rPr>
      <w:rFonts w:ascii="Segoe UI" w:hAnsi="Segoe UI" w:cs="Segoe UI"/>
      <w:sz w:val="18"/>
      <w:szCs w:val="18"/>
    </w:rPr>
  </w:style>
  <w:style w:type="character" w:customStyle="1" w:styleId="BalloonTextChar1">
    <w:name w:val="Balloon Text Char1"/>
    <w:basedOn w:val="DefaultParagraphFont"/>
    <w:uiPriority w:val="99"/>
    <w:semiHidden/>
    <w:rsid w:val="00737FA7"/>
    <w:rPr>
      <w:rFonts w:ascii="Times New Roman" w:hAnsi="Times New Roman" w:cs="Times New Roman"/>
      <w:sz w:val="18"/>
      <w:szCs w:val="18"/>
    </w:rPr>
  </w:style>
  <w:style w:type="character" w:customStyle="1" w:styleId="caps">
    <w:name w:val="caps"/>
    <w:basedOn w:val="DefaultParagraphFont"/>
    <w:rsid w:val="00737FA7"/>
  </w:style>
  <w:style w:type="paragraph" w:customStyle="1" w:styleId="c-user-cardbio">
    <w:name w:val="c-user-card__bio"/>
    <w:basedOn w:val="Normal"/>
    <w:rsid w:val="00737FA7"/>
    <w:pPr>
      <w:spacing w:before="100" w:beforeAutospacing="1" w:after="100" w:afterAutospacing="1"/>
    </w:pPr>
    <w:rPr>
      <w:szCs w:val="22"/>
    </w:rPr>
  </w:style>
  <w:style w:type="paragraph" w:customStyle="1" w:styleId="selectionshareable">
    <w:name w:val="selectionshareable"/>
    <w:basedOn w:val="Normal"/>
    <w:rsid w:val="00737FA7"/>
    <w:pPr>
      <w:spacing w:before="100" w:beforeAutospacing="1" w:after="100" w:afterAutospacing="1"/>
    </w:pPr>
    <w:rPr>
      <w:szCs w:val="22"/>
    </w:rPr>
  </w:style>
  <w:style w:type="character" w:customStyle="1" w:styleId="3oh-">
    <w:name w:val="_3oh-"/>
    <w:basedOn w:val="DefaultParagraphFont"/>
    <w:rsid w:val="00737FA7"/>
  </w:style>
  <w:style w:type="paragraph" w:customStyle="1" w:styleId="normal1">
    <w:name w:val="normal1"/>
    <w:basedOn w:val="Normal"/>
    <w:rsid w:val="00737FA7"/>
    <w:pPr>
      <w:spacing w:before="100" w:beforeAutospacing="1" w:after="100" w:afterAutospacing="1"/>
    </w:pPr>
    <w:rPr>
      <w:szCs w:val="22"/>
    </w:rPr>
  </w:style>
  <w:style w:type="character" w:customStyle="1" w:styleId="c-timestamplabel">
    <w:name w:val="c-timestamp__label"/>
    <w:basedOn w:val="DefaultParagraphFont"/>
    <w:rsid w:val="00737FA7"/>
  </w:style>
  <w:style w:type="character" w:customStyle="1" w:styleId="c-messagelistunreaddividerlabel">
    <w:name w:val="c-message_list__unread_divider__label"/>
    <w:basedOn w:val="DefaultParagraphFont"/>
    <w:rsid w:val="00737FA7"/>
  </w:style>
  <w:style w:type="character" w:customStyle="1" w:styleId="c-messagesender">
    <w:name w:val="c-message__sender"/>
    <w:basedOn w:val="DefaultParagraphFont"/>
    <w:rsid w:val="00737FA7"/>
  </w:style>
  <w:style w:type="character" w:customStyle="1" w:styleId="c-reactioncount">
    <w:name w:val="c-reaction__count"/>
    <w:basedOn w:val="DefaultParagraphFont"/>
    <w:rsid w:val="00737FA7"/>
  </w:style>
  <w:style w:type="paragraph" w:customStyle="1" w:styleId="Analytic">
    <w:name w:val="Analytic"/>
    <w:basedOn w:val="Normal"/>
    <w:link w:val="AnalyticChar"/>
    <w:autoRedefine/>
    <w:uiPriority w:val="4"/>
    <w:qFormat/>
    <w:rsid w:val="00737FA7"/>
    <w:rPr>
      <w:rFonts w:eastAsiaTheme="minorHAnsi"/>
      <w:color w:val="1F497D" w:themeColor="text2"/>
      <w:szCs w:val="22"/>
    </w:rPr>
  </w:style>
  <w:style w:type="character" w:customStyle="1" w:styleId="AnalyticChar">
    <w:name w:val="Analytic Char"/>
    <w:basedOn w:val="DefaultParagraphFont"/>
    <w:link w:val="Analytic"/>
    <w:uiPriority w:val="4"/>
    <w:rsid w:val="00737FA7"/>
    <w:rPr>
      <w:rFonts w:ascii="Calibri" w:eastAsiaTheme="minorHAnsi" w:hAnsi="Calibri" w:cs="Calibri"/>
      <w:color w:val="1F497D" w:themeColor="text2"/>
      <w:sz w:val="26"/>
      <w:szCs w:val="22"/>
    </w:rPr>
  </w:style>
  <w:style w:type="paragraph" w:styleId="Header">
    <w:name w:val="header"/>
    <w:basedOn w:val="Normal"/>
    <w:link w:val="HeaderChar"/>
    <w:uiPriority w:val="99"/>
    <w:unhideWhenUsed/>
    <w:rsid w:val="00737FA7"/>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rsid w:val="00737FA7"/>
    <w:rPr>
      <w:rFonts w:ascii="Calibri" w:eastAsiaTheme="minorHAnsi" w:hAnsi="Calibri" w:cs="Calibri"/>
      <w:sz w:val="26"/>
      <w:szCs w:val="22"/>
    </w:rPr>
  </w:style>
  <w:style w:type="paragraph" w:styleId="Footer">
    <w:name w:val="footer"/>
    <w:basedOn w:val="Normal"/>
    <w:link w:val="FooterChar"/>
    <w:uiPriority w:val="99"/>
    <w:unhideWhenUsed/>
    <w:rsid w:val="00737FA7"/>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rsid w:val="00737FA7"/>
    <w:rPr>
      <w:rFonts w:ascii="Calibri" w:eastAsiaTheme="minorHAnsi" w:hAnsi="Calibri" w:cs="Calibri"/>
      <w:sz w:val="26"/>
      <w:szCs w:val="22"/>
    </w:rPr>
  </w:style>
  <w:style w:type="character" w:customStyle="1" w:styleId="z-TopofFormChar">
    <w:name w:val="z-Top of Form Char"/>
    <w:basedOn w:val="DefaultParagraphFont"/>
    <w:link w:val="z-TopofForm"/>
    <w:uiPriority w:val="99"/>
    <w:semiHidden/>
    <w:rsid w:val="00737FA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37FA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37FA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37FA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37FA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37FA7"/>
    <w:rPr>
      <w:rFonts w:ascii="Arial" w:hAnsi="Arial" w:cs="Arial"/>
      <w:vanish/>
      <w:sz w:val="16"/>
      <w:szCs w:val="16"/>
    </w:rPr>
  </w:style>
  <w:style w:type="paragraph" w:customStyle="1" w:styleId="Emphasize">
    <w:name w:val="Emphasize"/>
    <w:basedOn w:val="Normal"/>
    <w:uiPriority w:val="7"/>
    <w:qFormat/>
    <w:rsid w:val="00737FA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Bold">
    <w:name w:val="Underline + Bold"/>
    <w:uiPriority w:val="1"/>
    <w:qFormat/>
    <w:rsid w:val="00737FA7"/>
    <w:rPr>
      <w:b/>
      <w:sz w:val="20"/>
      <w:u w:val="single"/>
    </w:rPr>
  </w:style>
  <w:style w:type="paragraph" w:customStyle="1" w:styleId="8MIn">
    <w:name w:val="8 MIn"/>
    <w:basedOn w:val="Normal"/>
    <w:link w:val="8MInChar"/>
    <w:uiPriority w:val="4"/>
    <w:qFormat/>
    <w:rsid w:val="00737FA7"/>
    <w:pPr>
      <w:shd w:val="clear" w:color="auto" w:fill="FFFFFF"/>
      <w:spacing w:beforeAutospacing="1" w:afterAutospacing="1"/>
      <w:textAlignment w:val="baseline"/>
    </w:pPr>
    <w:rPr>
      <w:rFonts w:cstheme="minorHAnsi"/>
      <w:color w:val="333333"/>
      <w:szCs w:val="22"/>
    </w:rPr>
  </w:style>
  <w:style w:type="character" w:customStyle="1" w:styleId="8MInChar">
    <w:name w:val="8 MIn Char"/>
    <w:basedOn w:val="DefaultParagraphFont"/>
    <w:link w:val="8MIn"/>
    <w:uiPriority w:val="4"/>
    <w:rsid w:val="00737FA7"/>
    <w:rPr>
      <w:rFonts w:ascii="Calibri" w:hAnsi="Calibri" w:cstheme="minorHAnsi"/>
      <w:color w:val="333333"/>
      <w:sz w:val="26"/>
      <w:szCs w:val="22"/>
      <w:shd w:val="clear" w:color="auto" w:fill="FFFFFF"/>
    </w:rPr>
  </w:style>
  <w:style w:type="character" w:customStyle="1" w:styleId="m-2757091861540947080gmail-styleunderline">
    <w:name w:val="m_-2757091861540947080gmail-styleunderline"/>
    <w:basedOn w:val="DefaultParagraphFont"/>
    <w:rsid w:val="00737FA7"/>
  </w:style>
  <w:style w:type="character" w:customStyle="1" w:styleId="c-messagekittext">
    <w:name w:val="c-message_kit__text"/>
    <w:basedOn w:val="DefaultParagraphFont"/>
    <w:rsid w:val="00737FA7"/>
  </w:style>
  <w:style w:type="character" w:customStyle="1" w:styleId="cardChar">
    <w:name w:val="card Char"/>
    <w:aliases w:val="Bold Cite Char Char,Speed Cite Char"/>
    <w:basedOn w:val="DefaultParagraphFont"/>
    <w:rsid w:val="00737FA7"/>
    <w:rPr>
      <w:rFonts w:ascii="Georgia" w:eastAsia="Calibri" w:hAnsi="Georgia" w:cs="Times New Roman"/>
      <w:sz w:val="24"/>
    </w:rPr>
  </w:style>
  <w:style w:type="character" w:customStyle="1" w:styleId="expertise">
    <w:name w:val="expertise"/>
    <w:basedOn w:val="DefaultParagraphFont"/>
    <w:rsid w:val="00737FA7"/>
  </w:style>
  <w:style w:type="character" w:customStyle="1" w:styleId="education">
    <w:name w:val="education"/>
    <w:basedOn w:val="DefaultParagraphFont"/>
    <w:rsid w:val="00737FA7"/>
  </w:style>
  <w:style w:type="character" w:customStyle="1" w:styleId="rollover-people">
    <w:name w:val="rollover-people"/>
    <w:basedOn w:val="DefaultParagraphFont"/>
    <w:rsid w:val="00737FA7"/>
  </w:style>
  <w:style w:type="character" w:customStyle="1" w:styleId="UnresolvedMention2">
    <w:name w:val="Unresolved Mention2"/>
    <w:basedOn w:val="DefaultParagraphFont"/>
    <w:uiPriority w:val="99"/>
    <w:unhideWhenUsed/>
    <w:rsid w:val="00737FA7"/>
    <w:rPr>
      <w:color w:val="605E5C"/>
      <w:shd w:val="clear" w:color="auto" w:fill="E1DFDD"/>
    </w:rPr>
  </w:style>
  <w:style w:type="character" w:customStyle="1" w:styleId="UnresolvedMention3">
    <w:name w:val="Unresolved Mention3"/>
    <w:basedOn w:val="DefaultParagraphFont"/>
    <w:uiPriority w:val="99"/>
    <w:rsid w:val="00737FA7"/>
    <w:rPr>
      <w:color w:val="605E5C"/>
      <w:shd w:val="clear" w:color="auto" w:fill="E1DFDD"/>
    </w:rPr>
  </w:style>
  <w:style w:type="paragraph" w:customStyle="1" w:styleId="Body">
    <w:name w:val="Body"/>
    <w:link w:val="BodyChar"/>
    <w:autoRedefine/>
    <w:qFormat/>
    <w:rsid w:val="00737FA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737FA7"/>
    <w:rPr>
      <w:rFonts w:ascii="Calibri" w:eastAsiaTheme="majorEastAsia" w:hAnsi="Calibri" w:cstheme="majorBidi"/>
      <w:iCs/>
      <w:color w:val="000000" w:themeColor="text1"/>
      <w:sz w:val="8"/>
      <w:szCs w:val="22"/>
    </w:rPr>
  </w:style>
  <w:style w:type="character" w:customStyle="1" w:styleId="url">
    <w:name w:val="url"/>
    <w:basedOn w:val="DefaultParagraphFont"/>
    <w:rsid w:val="00737FA7"/>
  </w:style>
  <w:style w:type="character" w:customStyle="1" w:styleId="ellip">
    <w:name w:val="ellip"/>
    <w:basedOn w:val="DefaultParagraphFont"/>
    <w:rsid w:val="00737FA7"/>
  </w:style>
  <w:style w:type="character" w:customStyle="1" w:styleId="nowrap">
    <w:name w:val="nowrap"/>
    <w:basedOn w:val="DefaultParagraphFont"/>
    <w:rsid w:val="00737FA7"/>
  </w:style>
  <w:style w:type="paragraph" w:customStyle="1" w:styleId="Tag2">
    <w:name w:val="Tag2"/>
    <w:basedOn w:val="Normal"/>
    <w:qFormat/>
    <w:rsid w:val="00737FA7"/>
    <w:pPr>
      <w:spacing w:line="256" w:lineRule="auto"/>
    </w:pPr>
    <w:rPr>
      <w:rFonts w:eastAsiaTheme="minorHAnsi"/>
      <w:b/>
      <w:szCs w:val="22"/>
    </w:rPr>
  </w:style>
  <w:style w:type="character" w:customStyle="1" w:styleId="underlinedChar">
    <w:name w:val="underlined Char"/>
    <w:link w:val="underlined"/>
    <w:locked/>
    <w:rsid w:val="00737FA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37FA7"/>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737FA7"/>
    <w:pPr>
      <w:spacing w:line="256" w:lineRule="auto"/>
    </w:pPr>
    <w:rPr>
      <w:rFonts w:eastAsiaTheme="minorHAnsi"/>
      <w:szCs w:val="22"/>
    </w:rPr>
  </w:style>
  <w:style w:type="character" w:styleId="FootnoteReference">
    <w:name w:val="footnote reference"/>
    <w:aliases w:val="FN Ref,footnote reference,fr,o,FR,(NECG) Footnote Reference"/>
    <w:basedOn w:val="DefaultParagraphFont"/>
    <w:unhideWhenUsed/>
    <w:qFormat/>
    <w:rsid w:val="00737FA7"/>
    <w:rPr>
      <w:vertAlign w:val="superscript"/>
    </w:rPr>
  </w:style>
  <w:style w:type="character" w:customStyle="1" w:styleId="Emph">
    <w:name w:val="Emph"/>
    <w:basedOn w:val="DefaultParagraphFont"/>
    <w:uiPriority w:val="1"/>
    <w:qFormat/>
    <w:rsid w:val="00737FA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37FA7"/>
    <w:rPr>
      <w:u w:val="single"/>
    </w:rPr>
  </w:style>
  <w:style w:type="character" w:customStyle="1" w:styleId="BoldUnderlineChar">
    <w:name w:val="Bold Underline Char"/>
    <w:basedOn w:val="DefaultParagraphFont"/>
    <w:rsid w:val="00737FA7"/>
    <w:rPr>
      <w:rFonts w:ascii="Arial" w:hAnsi="Arial" w:cs="Arial" w:hint="default"/>
      <w:b/>
      <w:bCs w:val="0"/>
      <w:u w:val="single"/>
    </w:rPr>
  </w:style>
  <w:style w:type="character" w:customStyle="1" w:styleId="ReadCard">
    <w:name w:val="ReadCard"/>
    <w:uiPriority w:val="1"/>
    <w:qFormat/>
    <w:rsid w:val="00737FA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37FA7"/>
    <w:pPr>
      <w:spacing w:before="60" w:after="60"/>
    </w:pPr>
    <w:rPr>
      <w:rFonts w:eastAsiaTheme="minorHAnsi"/>
      <w:szCs w:val="22"/>
    </w:r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
    <w:uiPriority w:val="99"/>
    <w:unhideWhenUsed/>
    <w:qFormat/>
    <w:rsid w:val="00737FA7"/>
    <w:rPr>
      <w:rFonts w:ascii="Times New Roman" w:eastAsiaTheme="minorHAnsi" w:hAnsi="Times New Roman" w:cs="Times New Roman"/>
      <w:sz w:val="16"/>
      <w:szCs w:val="22"/>
    </w:rPr>
  </w:style>
  <w:style w:type="paragraph" w:customStyle="1" w:styleId="Cards">
    <w:name w:val="Cards"/>
    <w:next w:val="Normal"/>
    <w:link w:val="CardsChar"/>
    <w:qFormat/>
    <w:rsid w:val="00737FA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37FA7"/>
    <w:rPr>
      <w:rFonts w:ascii="Times New Roman" w:eastAsia="Times New Roman" w:hAnsi="Times New Roman" w:cs="Times New Roman"/>
      <w:sz w:val="20"/>
    </w:rPr>
  </w:style>
  <w:style w:type="character" w:customStyle="1" w:styleId="DebateUnderline">
    <w:name w:val="Debate Underline"/>
    <w:qFormat/>
    <w:rsid w:val="00737FA7"/>
    <w:rPr>
      <w:rFonts w:ascii="Times New Roman" w:hAnsi="Times New Roman"/>
      <w:sz w:val="20"/>
      <w:u w:val="thick"/>
    </w:rPr>
  </w:style>
  <w:style w:type="paragraph" w:customStyle="1" w:styleId="Nothing">
    <w:name w:val="Nothing"/>
    <w:link w:val="NothingChar"/>
    <w:qFormat/>
    <w:rsid w:val="00737FA7"/>
    <w:rPr>
      <w:rFonts w:ascii="Times New Roman" w:eastAsia="Times New Roman" w:hAnsi="Times New Roman" w:cs="Times New Roman"/>
      <w:sz w:val="20"/>
    </w:rPr>
  </w:style>
  <w:style w:type="character" w:customStyle="1" w:styleId="NothingChar">
    <w:name w:val="Nothing Char"/>
    <w:link w:val="Nothing"/>
    <w:rsid w:val="00737FA7"/>
    <w:rPr>
      <w:rFonts w:ascii="Times New Roman" w:eastAsia="Times New Roman" w:hAnsi="Times New Roman" w:cs="Times New Roman"/>
      <w:sz w:val="20"/>
    </w:rPr>
  </w:style>
  <w:style w:type="paragraph" w:customStyle="1" w:styleId="cardtext">
    <w:name w:val="card text"/>
    <w:basedOn w:val="Normal"/>
    <w:link w:val="cardtextChar"/>
    <w:qFormat/>
    <w:rsid w:val="00737FA7"/>
    <w:pPr>
      <w:ind w:left="288" w:right="288"/>
    </w:pPr>
    <w:rPr>
      <w:rFonts w:ascii="Book Antiqua" w:eastAsiaTheme="minorHAnsi" w:hAnsi="Book Antiqua" w:cs="Lucida Grande"/>
      <w:szCs w:val="22"/>
    </w:rPr>
  </w:style>
  <w:style w:type="character" w:customStyle="1" w:styleId="cardtextChar">
    <w:name w:val="card text Char"/>
    <w:basedOn w:val="DefaultParagraphFont"/>
    <w:link w:val="cardtext"/>
    <w:rsid w:val="00737FA7"/>
    <w:rPr>
      <w:rFonts w:ascii="Book Antiqua" w:eastAsiaTheme="minorHAnsi" w:hAnsi="Book Antiqua" w:cs="Lucida Grande"/>
      <w:sz w:val="26"/>
      <w:szCs w:val="22"/>
    </w:rPr>
  </w:style>
  <w:style w:type="paragraph" w:customStyle="1" w:styleId="TagText">
    <w:name w:val="TagText"/>
    <w:basedOn w:val="Normal"/>
    <w:qFormat/>
    <w:rsid w:val="00737FA7"/>
    <w:rPr>
      <w:rFonts w:eastAsia="Calibri"/>
      <w:b/>
      <w:szCs w:val="22"/>
    </w:rPr>
  </w:style>
  <w:style w:type="paragraph" w:customStyle="1" w:styleId="UnderlineEmphasis">
    <w:name w:val="Underline + Emphasis"/>
    <w:basedOn w:val="Normal"/>
    <w:next w:val="Normal"/>
    <w:link w:val="UnderlineEmphasisChar"/>
    <w:autoRedefine/>
    <w:qFormat/>
    <w:rsid w:val="00737FA7"/>
    <w:rPr>
      <w:rFonts w:eastAsia="Calibri"/>
      <w:b/>
      <w:color w:val="000000"/>
      <w:szCs w:val="22"/>
      <w:u w:val="single"/>
    </w:rPr>
  </w:style>
  <w:style w:type="character" w:customStyle="1" w:styleId="UnderlineEmphasisChar">
    <w:name w:val="Underline + Emphasis Char"/>
    <w:basedOn w:val="DefaultParagraphFont"/>
    <w:link w:val="UnderlineEmphasis"/>
    <w:rsid w:val="00737FA7"/>
    <w:rPr>
      <w:rFonts w:ascii="Calibri" w:eastAsia="Calibri" w:hAnsi="Calibri" w:cs="Calibri"/>
      <w:b/>
      <w:color w:val="000000"/>
      <w:sz w:val="26"/>
      <w:szCs w:val="22"/>
      <w:u w:val="single"/>
    </w:rPr>
  </w:style>
  <w:style w:type="character" w:customStyle="1" w:styleId="BoldUnderlineUNDO">
    <w:name w:val="Bold.Underline.UNDO"/>
    <w:uiPriority w:val="1"/>
    <w:qFormat/>
    <w:rsid w:val="00737FA7"/>
    <w:rPr>
      <w:b w:val="0"/>
    </w:rPr>
  </w:style>
  <w:style w:type="paragraph" w:styleId="FootnoteText">
    <w:name w:val="footnote text"/>
    <w:basedOn w:val="Normal"/>
    <w:link w:val="FootnoteTextChar"/>
    <w:uiPriority w:val="99"/>
    <w:unhideWhenUsed/>
    <w:qFormat/>
    <w:rsid w:val="00737FA7"/>
    <w:pPr>
      <w:spacing w:line="256" w:lineRule="auto"/>
    </w:pPr>
    <w:rPr>
      <w:rFonts w:eastAsiaTheme="minorHAnsi"/>
      <w:sz w:val="20"/>
      <w:szCs w:val="20"/>
    </w:rPr>
  </w:style>
  <w:style w:type="character" w:customStyle="1" w:styleId="FootnoteTextChar">
    <w:name w:val="Footnote Text Char"/>
    <w:basedOn w:val="DefaultParagraphFont"/>
    <w:link w:val="FootnoteText"/>
    <w:uiPriority w:val="99"/>
    <w:rsid w:val="00737FA7"/>
    <w:rPr>
      <w:rFonts w:ascii="Calibri" w:eastAsiaTheme="minorHAnsi" w:hAnsi="Calibri" w:cs="Calibri"/>
      <w:sz w:val="20"/>
      <w:szCs w:val="20"/>
    </w:rPr>
  </w:style>
  <w:style w:type="character" w:customStyle="1" w:styleId="LinedDown">
    <w:name w:val="Lined Down"/>
    <w:qFormat/>
    <w:rsid w:val="00737FA7"/>
    <w:rPr>
      <w:rFonts w:ascii="Times New Roman" w:hAnsi="Times New Roman" w:cs="Times New Roman"/>
      <w:b w:val="0"/>
      <w:bCs w:val="0"/>
      <w:i w:val="0"/>
      <w:iCs w:val="0"/>
      <w:color w:val="000000"/>
      <w:sz w:val="12"/>
      <w:szCs w:val="12"/>
      <w:u w:val="none"/>
    </w:rPr>
  </w:style>
  <w:style w:type="character" w:customStyle="1" w:styleId="Carded">
    <w:name w:val="Carded"/>
    <w:qFormat/>
    <w:rsid w:val="00737FA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737FA7"/>
    <w:rPr>
      <w:bCs/>
      <w:sz w:val="20"/>
      <w:u w:val="single"/>
    </w:rPr>
  </w:style>
  <w:style w:type="character" w:customStyle="1" w:styleId="LDAnalytics">
    <w:name w:val="LD Analytics"/>
    <w:basedOn w:val="DefaultParagraphFont"/>
    <w:autoRedefine/>
    <w:uiPriority w:val="1"/>
    <w:qFormat/>
    <w:rsid w:val="00737FA7"/>
  </w:style>
  <w:style w:type="paragraph" w:styleId="Subtitle">
    <w:name w:val="Subtitle"/>
    <w:basedOn w:val="Normal"/>
    <w:next w:val="Normal"/>
    <w:link w:val="SubtitleChar"/>
    <w:uiPriority w:val="99"/>
    <w:unhideWhenUsed/>
    <w:qFormat/>
    <w:rsid w:val="00737FA7"/>
    <w:pPr>
      <w:numPr>
        <w:ilvl w:val="1"/>
      </w:numPr>
    </w:pPr>
    <w:rPr>
      <w:rFonts w:eastAsiaTheme="minorHAnsi"/>
      <w:color w:val="5A5A5A" w:themeColor="text1" w:themeTint="A5"/>
      <w:spacing w:val="15"/>
      <w:szCs w:val="22"/>
    </w:rPr>
  </w:style>
  <w:style w:type="character" w:customStyle="1" w:styleId="SubtitleChar">
    <w:name w:val="Subtitle Char"/>
    <w:basedOn w:val="DefaultParagraphFont"/>
    <w:link w:val="Subtitle"/>
    <w:uiPriority w:val="99"/>
    <w:rsid w:val="00737FA7"/>
    <w:rPr>
      <w:rFonts w:ascii="Calibri" w:eastAsiaTheme="minorHAnsi" w:hAnsi="Calibri" w:cs="Calibri"/>
      <w:color w:val="5A5A5A" w:themeColor="text1" w:themeTint="A5"/>
      <w:spacing w:val="15"/>
      <w:sz w:val="26"/>
      <w:szCs w:val="22"/>
    </w:rPr>
  </w:style>
  <w:style w:type="paragraph" w:customStyle="1" w:styleId="Citation">
    <w:name w:val="Citation"/>
    <w:basedOn w:val="Normal"/>
    <w:autoRedefine/>
    <w:uiPriority w:val="1"/>
    <w:qFormat/>
    <w:rsid w:val="00737FA7"/>
    <w:rPr>
      <w:rFonts w:cs="Garamond"/>
      <w:bCs/>
      <w:szCs w:val="22"/>
      <w:u w:val="single"/>
    </w:rPr>
  </w:style>
  <w:style w:type="character" w:customStyle="1" w:styleId="BodyTextChar">
    <w:name w:val="Body Text Char"/>
    <w:basedOn w:val="DefaultParagraphFont"/>
    <w:link w:val="BodyText"/>
    <w:uiPriority w:val="99"/>
    <w:semiHidden/>
    <w:rsid w:val="00737FA7"/>
    <w:rPr>
      <w:rFonts w:ascii="Calibri" w:hAnsi="Calibri" w:cs="Calibri"/>
      <w:sz w:val="26"/>
    </w:rPr>
  </w:style>
  <w:style w:type="paragraph" w:styleId="BodyText">
    <w:name w:val="Body Text"/>
    <w:basedOn w:val="Normal"/>
    <w:link w:val="BodyTextChar"/>
    <w:uiPriority w:val="99"/>
    <w:semiHidden/>
    <w:unhideWhenUsed/>
    <w:rsid w:val="00737FA7"/>
    <w:pPr>
      <w:spacing w:after="120"/>
    </w:pPr>
  </w:style>
  <w:style w:type="character" w:customStyle="1" w:styleId="BodyTextChar1">
    <w:name w:val="Body Text Char1"/>
    <w:basedOn w:val="DefaultParagraphFont"/>
    <w:uiPriority w:val="99"/>
    <w:semiHidden/>
    <w:rsid w:val="00737FA7"/>
    <w:rPr>
      <w:rFonts w:ascii="Calibri" w:hAnsi="Calibri" w:cs="Calibri"/>
      <w:sz w:val="26"/>
    </w:rPr>
  </w:style>
  <w:style w:type="paragraph" w:customStyle="1" w:styleId="tiny">
    <w:name w:val="tiny"/>
    <w:next w:val="Normal"/>
    <w:link w:val="tinyChar"/>
    <w:autoRedefine/>
    <w:rsid w:val="00737FA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737FA7"/>
    <w:rPr>
      <w:rFonts w:ascii="Times New Roman" w:eastAsia="Malgun Gothic" w:hAnsi="Times New Roman" w:cs="Times New Roman"/>
      <w:sz w:val="12"/>
    </w:rPr>
  </w:style>
  <w:style w:type="character" w:customStyle="1" w:styleId="LDCut">
    <w:name w:val="LD Cut"/>
    <w:basedOn w:val="DefaultParagraphFont"/>
    <w:uiPriority w:val="1"/>
    <w:qFormat/>
    <w:rsid w:val="00737FA7"/>
    <w:rPr>
      <w:rFonts w:ascii="Times New Roman" w:hAnsi="Times New Roman"/>
      <w:b w:val="0"/>
      <w:color w:val="auto"/>
      <w:sz w:val="12"/>
    </w:rPr>
  </w:style>
  <w:style w:type="character" w:customStyle="1" w:styleId="LDUnderline">
    <w:name w:val="LD Underline"/>
    <w:basedOn w:val="DefaultParagraphFont"/>
    <w:uiPriority w:val="1"/>
    <w:qFormat/>
    <w:rsid w:val="00737FA7"/>
    <w:rPr>
      <w:rFonts w:ascii="Times New Roman" w:hAnsi="Times New Roman" w:cs="Times New Roman"/>
      <w:b/>
      <w:color w:val="auto"/>
      <w:sz w:val="24"/>
      <w:u w:val="single"/>
    </w:rPr>
  </w:style>
  <w:style w:type="character" w:customStyle="1" w:styleId="Style4Char">
    <w:name w:val="Style4 Char"/>
    <w:rsid w:val="00737FA7"/>
    <w:rPr>
      <w:rFonts w:ascii="Arial Narrow" w:hAnsi="Arial Narrow"/>
      <w:szCs w:val="24"/>
      <w:u w:val="single"/>
      <w:lang w:val="en-US" w:eastAsia="en-US" w:bidi="ar-SA"/>
    </w:rPr>
  </w:style>
  <w:style w:type="character" w:customStyle="1" w:styleId="Style1Char">
    <w:name w:val="Style1 Char"/>
    <w:locked/>
    <w:rsid w:val="00737FA7"/>
    <w:rPr>
      <w:rFonts w:ascii="Times New Roman" w:eastAsia="SimSun" w:hAnsi="Times New Roman"/>
      <w:szCs w:val="24"/>
      <w:u w:val="single"/>
      <w:lang w:eastAsia="zh-CN"/>
    </w:rPr>
  </w:style>
  <w:style w:type="character" w:customStyle="1" w:styleId="Style11pt">
    <w:name w:val="Style 11 pt"/>
    <w:basedOn w:val="DefaultParagraphFont"/>
    <w:rsid w:val="00737FA7"/>
    <w:rPr>
      <w:sz w:val="20"/>
    </w:rPr>
  </w:style>
  <w:style w:type="character" w:customStyle="1" w:styleId="DebateHighlighted">
    <w:name w:val="Debate Highlighted"/>
    <w:rsid w:val="00737FA7"/>
    <w:rPr>
      <w:rFonts w:ascii="Times New Roman" w:hAnsi="Times New Roman"/>
      <w:sz w:val="20"/>
      <w:u w:val="thick"/>
      <w:bdr w:val="none" w:sz="0" w:space="0" w:color="auto"/>
      <w:shd w:val="clear" w:color="auto" w:fill="00FFFF"/>
    </w:rPr>
  </w:style>
  <w:style w:type="paragraph" w:customStyle="1" w:styleId="Cites">
    <w:name w:val="Cites"/>
    <w:next w:val="Cards"/>
    <w:rsid w:val="00737FA7"/>
    <w:pPr>
      <w:widowControl w:val="0"/>
    </w:pPr>
    <w:rPr>
      <w:rFonts w:ascii="Times New Roman" w:eastAsia="Times New Roman" w:hAnsi="Times New Roman" w:cs="Times New Roman"/>
      <w:sz w:val="20"/>
    </w:rPr>
  </w:style>
  <w:style w:type="character" w:customStyle="1" w:styleId="Author-Date">
    <w:name w:val="Author-Date"/>
    <w:rsid w:val="00737FA7"/>
    <w:rPr>
      <w:b/>
      <w:sz w:val="24"/>
    </w:rPr>
  </w:style>
  <w:style w:type="character" w:customStyle="1" w:styleId="regtext">
    <w:name w:val="regtext"/>
    <w:uiPriority w:val="99"/>
    <w:rsid w:val="00737FA7"/>
  </w:style>
  <w:style w:type="character" w:customStyle="1" w:styleId="Dottedunderline">
    <w:name w:val="Dotted underline"/>
    <w:rsid w:val="00737FA7"/>
    <w:rPr>
      <w:u w:val="dotted"/>
    </w:rPr>
  </w:style>
  <w:style w:type="character" w:customStyle="1" w:styleId="slug-pub-date">
    <w:name w:val="slug-pub-date"/>
    <w:rsid w:val="00737FA7"/>
  </w:style>
  <w:style w:type="character" w:customStyle="1" w:styleId="slug-vol">
    <w:name w:val="slug-vol"/>
    <w:rsid w:val="00737FA7"/>
  </w:style>
  <w:style w:type="character" w:customStyle="1" w:styleId="slug-issue">
    <w:name w:val="slug-issue"/>
    <w:rsid w:val="00737FA7"/>
  </w:style>
  <w:style w:type="character" w:customStyle="1" w:styleId="slug-pages">
    <w:name w:val="slug-pages"/>
    <w:rsid w:val="00737FA7"/>
  </w:style>
  <w:style w:type="character" w:customStyle="1" w:styleId="DDIUnderline">
    <w:name w:val="DDI Underline"/>
    <w:uiPriority w:val="99"/>
    <w:rsid w:val="00737FA7"/>
    <w:rPr>
      <w:sz w:val="20"/>
      <w:u w:val="thick"/>
    </w:rPr>
  </w:style>
  <w:style w:type="character" w:customStyle="1" w:styleId="CardsChar1">
    <w:name w:val="Cards Char1"/>
    <w:locked/>
    <w:rsid w:val="00737FA7"/>
    <w:rPr>
      <w:rFonts w:ascii="Times New Roman" w:eastAsia="Times New Roman" w:hAnsi="Times New Roman" w:cs="Times New Roman"/>
    </w:rPr>
  </w:style>
  <w:style w:type="character" w:customStyle="1" w:styleId="apple-converted-space">
    <w:name w:val="apple-converted-space"/>
    <w:basedOn w:val="DefaultParagraphFont"/>
    <w:rsid w:val="00737FA7"/>
  </w:style>
  <w:style w:type="character" w:customStyle="1" w:styleId="CardTextChar0">
    <w:name w:val="Card Text Char"/>
    <w:locked/>
    <w:rsid w:val="00737FA7"/>
    <w:rPr>
      <w:rFonts w:ascii="Georgia" w:hAnsi="Georgia"/>
      <w:sz w:val="18"/>
      <w:u w:val="single"/>
    </w:rPr>
  </w:style>
  <w:style w:type="character" w:customStyle="1" w:styleId="normaltextrun">
    <w:name w:val="normaltextrun"/>
    <w:basedOn w:val="DefaultParagraphFont"/>
    <w:rsid w:val="00737FA7"/>
  </w:style>
  <w:style w:type="character" w:customStyle="1" w:styleId="eop">
    <w:name w:val="eop"/>
    <w:basedOn w:val="DefaultParagraphFont"/>
    <w:rsid w:val="00737FA7"/>
  </w:style>
  <w:style w:type="character" w:customStyle="1" w:styleId="spellingerror">
    <w:name w:val="spellingerror"/>
    <w:basedOn w:val="DefaultParagraphFont"/>
    <w:rsid w:val="00737FA7"/>
  </w:style>
  <w:style w:type="paragraph" w:customStyle="1" w:styleId="m-2839544472620372085msonospacing">
    <w:name w:val="m_-2839544472620372085msonospacing"/>
    <w:basedOn w:val="Normal"/>
    <w:rsid w:val="00737FA7"/>
    <w:pPr>
      <w:spacing w:before="100" w:beforeAutospacing="1" w:after="100" w:afterAutospacing="1"/>
    </w:pPr>
    <w:rPr>
      <w:rFonts w:eastAsiaTheme="minorHAnsi"/>
      <w:szCs w:val="22"/>
    </w:rPr>
  </w:style>
  <w:style w:type="paragraph" w:customStyle="1" w:styleId="franklin-light1">
    <w:name w:val="franklin-light1"/>
    <w:basedOn w:val="Normal"/>
    <w:rsid w:val="00737FA7"/>
    <w:pPr>
      <w:spacing w:before="100" w:beforeAutospacing="1" w:after="100" w:afterAutospacing="1"/>
    </w:pPr>
    <w:rPr>
      <w:rFonts w:eastAsiaTheme="minorHAnsi"/>
      <w:szCs w:val="22"/>
    </w:rPr>
  </w:style>
  <w:style w:type="character" w:customStyle="1" w:styleId="powa-tease">
    <w:name w:val="powa-tease"/>
    <w:basedOn w:val="DefaultParagraphFont"/>
    <w:rsid w:val="00737FA7"/>
  </w:style>
  <w:style w:type="character" w:customStyle="1" w:styleId="powa-byline">
    <w:name w:val="powa-byline"/>
    <w:basedOn w:val="DefaultParagraphFont"/>
    <w:rsid w:val="00737FA7"/>
  </w:style>
  <w:style w:type="character" w:customStyle="1" w:styleId="apple-style-span">
    <w:name w:val="apple-style-span"/>
    <w:basedOn w:val="DefaultParagraphFont"/>
    <w:rsid w:val="00737FA7"/>
    <w:rPr>
      <w:rFonts w:cs="Times New Roman"/>
    </w:rPr>
  </w:style>
  <w:style w:type="paragraph" w:customStyle="1" w:styleId="noindent">
    <w:name w:val="noindent"/>
    <w:basedOn w:val="Normal"/>
    <w:rsid w:val="00737FA7"/>
    <w:pPr>
      <w:spacing w:before="100" w:beforeAutospacing="1" w:after="100" w:afterAutospacing="1"/>
    </w:pPr>
    <w:rPr>
      <w:szCs w:val="22"/>
    </w:rPr>
  </w:style>
  <w:style w:type="character" w:customStyle="1" w:styleId="st">
    <w:name w:val="st"/>
    <w:rsid w:val="00737FA7"/>
  </w:style>
  <w:style w:type="character" w:customStyle="1" w:styleId="highlight2">
    <w:name w:val="highlight2"/>
    <w:basedOn w:val="DefaultParagraphFont"/>
    <w:rsid w:val="00737FA7"/>
    <w:rPr>
      <w:rFonts w:ascii="Arial" w:hAnsi="Arial"/>
      <w:b/>
      <w:sz w:val="19"/>
      <w:u w:val="thick"/>
      <w:bdr w:val="none" w:sz="0" w:space="0" w:color="auto"/>
      <w:shd w:val="clear" w:color="auto" w:fill="auto"/>
    </w:rPr>
  </w:style>
  <w:style w:type="character" w:customStyle="1" w:styleId="Emphasis2">
    <w:name w:val="Emphasis2"/>
    <w:basedOn w:val="DefaultParagraphFont"/>
    <w:rsid w:val="00737FA7"/>
    <w:rPr>
      <w:rFonts w:ascii="Franklin Gothic Heavy" w:hAnsi="Franklin Gothic Heavy" w:hint="default"/>
      <w:iCs/>
      <w:u w:val="single"/>
    </w:rPr>
  </w:style>
  <w:style w:type="character" w:customStyle="1" w:styleId="EmphasizeThis">
    <w:name w:val="EmphasizeThis"/>
    <w:rsid w:val="00737FA7"/>
    <w:rPr>
      <w:rFonts w:ascii="Georgia" w:hAnsi="Georgia" w:hint="default"/>
      <w:b/>
      <w:bCs w:val="0"/>
      <w:iCs/>
      <w:sz w:val="24"/>
      <w:u w:val="thick"/>
    </w:rPr>
  </w:style>
  <w:style w:type="character" w:customStyle="1" w:styleId="Style3Char">
    <w:name w:val="Style3 Char"/>
    <w:rsid w:val="00737FA7"/>
    <w:rPr>
      <w:rFonts w:ascii="Arial Narrow" w:hAnsi="Arial Narrow"/>
      <w:b/>
      <w:sz w:val="22"/>
      <w:szCs w:val="24"/>
      <w:lang w:val="en-US" w:eastAsia="en-US" w:bidi="ar-SA"/>
    </w:rPr>
  </w:style>
  <w:style w:type="character" w:customStyle="1" w:styleId="balancedheadline">
    <w:name w:val="balancedheadline"/>
    <w:basedOn w:val="DefaultParagraphFont"/>
    <w:rsid w:val="00737FA7"/>
  </w:style>
  <w:style w:type="paragraph" w:customStyle="1" w:styleId="analytic0">
    <w:name w:val="analytic"/>
    <w:basedOn w:val="Analytic"/>
    <w:link w:val="analyticChar0"/>
    <w:autoRedefine/>
    <w:uiPriority w:val="4"/>
    <w:qFormat/>
    <w:rsid w:val="00737FA7"/>
    <w:rPr>
      <w:i/>
      <w:color w:val="2D72B1"/>
    </w:rPr>
  </w:style>
  <w:style w:type="character" w:customStyle="1" w:styleId="analyticChar0">
    <w:name w:val="analytic Char"/>
    <w:basedOn w:val="DefaultParagraphFont"/>
    <w:link w:val="analytic0"/>
    <w:uiPriority w:val="4"/>
    <w:rsid w:val="00737FA7"/>
    <w:rPr>
      <w:rFonts w:ascii="Calibri" w:eastAsiaTheme="minorHAnsi" w:hAnsi="Calibri" w:cs="Calibri"/>
      <w:i/>
      <w:color w:val="2D72B1"/>
      <w:sz w:val="26"/>
      <w:szCs w:val="22"/>
    </w:rPr>
  </w:style>
  <w:style w:type="paragraph" w:customStyle="1" w:styleId="ColorfulList-Accent11">
    <w:name w:val="Colorful List - Accent 11"/>
    <w:basedOn w:val="Normal"/>
    <w:uiPriority w:val="34"/>
    <w:qFormat/>
    <w:rsid w:val="00737FA7"/>
    <w:pPr>
      <w:ind w:left="720"/>
      <w:contextualSpacing/>
    </w:pPr>
    <w:rPr>
      <w:rFonts w:eastAsia="SimSun"/>
      <w:szCs w:val="22"/>
      <w:lang w:eastAsia="zh-CN"/>
    </w:rPr>
  </w:style>
  <w:style w:type="character" w:customStyle="1" w:styleId="m-4339160018974791352style13ptbold">
    <w:name w:val="m_-4339160018974791352style13ptbold"/>
    <w:basedOn w:val="DefaultParagraphFont"/>
    <w:rsid w:val="00737FA7"/>
  </w:style>
  <w:style w:type="character" w:customStyle="1" w:styleId="m-4339160018974791352styleunderline">
    <w:name w:val="m_-4339160018974791352styleunderline"/>
    <w:basedOn w:val="DefaultParagraphFont"/>
    <w:rsid w:val="00737FA7"/>
  </w:style>
  <w:style w:type="character" w:customStyle="1" w:styleId="m8622195508348221850gmail-msohyperlink">
    <w:name w:val="m_8622195508348221850gmail-msohyperlink"/>
    <w:basedOn w:val="DefaultParagraphFont"/>
    <w:rsid w:val="00737FA7"/>
  </w:style>
  <w:style w:type="character" w:customStyle="1" w:styleId="longbio">
    <w:name w:val="long_bio"/>
    <w:basedOn w:val="DefaultParagraphFont"/>
    <w:rsid w:val="00737FA7"/>
  </w:style>
  <w:style w:type="paragraph" w:customStyle="1" w:styleId="css-1ygdjhk">
    <w:name w:val="css-1ygdjhk"/>
    <w:basedOn w:val="Normal"/>
    <w:rsid w:val="00737FA7"/>
    <w:pPr>
      <w:spacing w:before="100" w:beforeAutospacing="1" w:after="100" w:afterAutospacing="1"/>
    </w:pPr>
    <w:rPr>
      <w:szCs w:val="22"/>
    </w:rPr>
  </w:style>
  <w:style w:type="paragraph" w:customStyle="1" w:styleId="CardText2">
    <w:name w:val="Card Text 2"/>
    <w:basedOn w:val="Normal"/>
    <w:link w:val="CardText2Char"/>
    <w:qFormat/>
    <w:rsid w:val="00737FA7"/>
    <w:rPr>
      <w:rFonts w:eastAsia="Calibri"/>
      <w:b/>
      <w:color w:val="000000"/>
      <w:szCs w:val="22"/>
      <w:u w:val="single"/>
      <w:lang w:val="x-none" w:eastAsia="x-none"/>
    </w:rPr>
  </w:style>
  <w:style w:type="character" w:customStyle="1" w:styleId="CardText2Char">
    <w:name w:val="Card Text 2 Char"/>
    <w:link w:val="CardText2"/>
    <w:rsid w:val="00737FA7"/>
    <w:rPr>
      <w:rFonts w:ascii="Calibri" w:eastAsia="Calibri" w:hAnsi="Calibri" w:cs="Calibri"/>
      <w:b/>
      <w:color w:val="000000"/>
      <w:sz w:val="26"/>
      <w:szCs w:val="22"/>
      <w:u w:val="single"/>
      <w:lang w:val="x-none" w:eastAsia="x-none"/>
    </w:rPr>
  </w:style>
  <w:style w:type="character" w:customStyle="1" w:styleId="m4841727538114946087gmail-styleunderline">
    <w:name w:val="m_4841727538114946087gmail-styleunderline"/>
    <w:basedOn w:val="DefaultParagraphFont"/>
    <w:rsid w:val="00737FA7"/>
  </w:style>
  <w:style w:type="paragraph" w:customStyle="1" w:styleId="m8953919872937919259gmail-msolistparagraphcxspmiddle">
    <w:name w:val="m_8953919872937919259gmail-msolistparagraphcxspmiddle"/>
    <w:basedOn w:val="Normal"/>
    <w:rsid w:val="00737FA7"/>
    <w:pPr>
      <w:spacing w:beforeLines="1" w:afterLines="1"/>
    </w:pPr>
    <w:rPr>
      <w:rFonts w:ascii="Times" w:eastAsiaTheme="minorHAnsi" w:hAnsi="Times"/>
      <w:sz w:val="20"/>
      <w:szCs w:val="20"/>
    </w:rPr>
  </w:style>
  <w:style w:type="paragraph" w:customStyle="1" w:styleId="flashline">
    <w:name w:val="flashline"/>
    <w:basedOn w:val="Normal"/>
    <w:rsid w:val="00737FA7"/>
    <w:pPr>
      <w:spacing w:before="100" w:beforeAutospacing="1" w:after="100" w:afterAutospacing="1"/>
    </w:pPr>
    <w:rPr>
      <w:szCs w:val="22"/>
    </w:rPr>
  </w:style>
  <w:style w:type="paragraph" w:customStyle="1" w:styleId="lbexhangwithmargin">
    <w:name w:val="lbexhangwithmargin"/>
    <w:basedOn w:val="Normal"/>
    <w:rsid w:val="00737FA7"/>
    <w:pPr>
      <w:spacing w:before="100" w:beforeAutospacing="1" w:after="100" w:afterAutospacing="1"/>
    </w:pPr>
    <w:rPr>
      <w:szCs w:val="22"/>
    </w:rPr>
  </w:style>
  <w:style w:type="character" w:customStyle="1" w:styleId="lbexsectionlevelolc">
    <w:name w:val="lbexsectionlevelolc"/>
    <w:basedOn w:val="DefaultParagraphFont"/>
    <w:rsid w:val="00737FA7"/>
  </w:style>
  <w:style w:type="character" w:customStyle="1" w:styleId="lbexallcap">
    <w:name w:val="lbexallcap"/>
    <w:basedOn w:val="DefaultParagraphFont"/>
    <w:rsid w:val="00737FA7"/>
  </w:style>
  <w:style w:type="paragraph" w:customStyle="1" w:styleId="lbexindent">
    <w:name w:val="lbexindent"/>
    <w:basedOn w:val="Normal"/>
    <w:rsid w:val="00737FA7"/>
    <w:pPr>
      <w:spacing w:before="100" w:beforeAutospacing="1" w:after="100" w:afterAutospacing="1"/>
    </w:pPr>
    <w:rPr>
      <w:szCs w:val="22"/>
    </w:rPr>
  </w:style>
  <w:style w:type="paragraph" w:customStyle="1" w:styleId="lbexindentparagraph">
    <w:name w:val="lbexindentparagraph"/>
    <w:basedOn w:val="Normal"/>
    <w:rsid w:val="00737FA7"/>
    <w:pPr>
      <w:spacing w:before="100" w:beforeAutospacing="1" w:after="100" w:afterAutospacing="1"/>
    </w:pPr>
    <w:rPr>
      <w:szCs w:val="22"/>
    </w:rPr>
  </w:style>
  <w:style w:type="paragraph" w:customStyle="1" w:styleId="zn-bodyparagraph">
    <w:name w:val="zn-body__paragraph"/>
    <w:basedOn w:val="Normal"/>
    <w:rsid w:val="00737FA7"/>
    <w:pPr>
      <w:spacing w:before="100" w:beforeAutospacing="1" w:after="100" w:afterAutospacing="1"/>
    </w:pPr>
    <w:rPr>
      <w:szCs w:val="22"/>
    </w:rPr>
  </w:style>
  <w:style w:type="character" w:customStyle="1" w:styleId="c-messagebody">
    <w:name w:val="c-message__body"/>
    <w:basedOn w:val="DefaultParagraphFont"/>
    <w:rsid w:val="00737FA7"/>
  </w:style>
  <w:style w:type="character" w:customStyle="1" w:styleId="m7735155540857680774gmail-style13ptbold">
    <w:name w:val="m_7735155540857680774gmail-style13ptbold"/>
    <w:basedOn w:val="DefaultParagraphFont"/>
    <w:rsid w:val="00737FA7"/>
  </w:style>
  <w:style w:type="character" w:customStyle="1" w:styleId="style65">
    <w:name w:val="style65"/>
    <w:basedOn w:val="DefaultParagraphFont"/>
    <w:rsid w:val="00737FA7"/>
  </w:style>
  <w:style w:type="character" w:customStyle="1" w:styleId="bodytext0">
    <w:name w:val="body_text"/>
    <w:basedOn w:val="DefaultParagraphFont"/>
    <w:rsid w:val="00737FA7"/>
  </w:style>
  <w:style w:type="character" w:customStyle="1" w:styleId="bio">
    <w:name w:val="bio"/>
    <w:basedOn w:val="DefaultParagraphFont"/>
    <w:rsid w:val="00737FA7"/>
  </w:style>
  <w:style w:type="character" w:customStyle="1" w:styleId="citesChar">
    <w:name w:val="cites Char"/>
    <w:link w:val="cites0"/>
    <w:rsid w:val="00737FA7"/>
    <w:rPr>
      <w:rFonts w:eastAsia="SimSun"/>
      <w:b/>
      <w:lang w:eastAsia="zh-CN"/>
    </w:rPr>
  </w:style>
  <w:style w:type="paragraph" w:customStyle="1" w:styleId="cites0">
    <w:name w:val="cites"/>
    <w:next w:val="Normal"/>
    <w:link w:val="citesChar"/>
    <w:autoRedefine/>
    <w:rsid w:val="00737FA7"/>
    <w:pPr>
      <w:contextualSpacing/>
    </w:pPr>
    <w:rPr>
      <w:rFonts w:eastAsia="SimSun"/>
      <w:b/>
      <w:lang w:eastAsia="zh-CN"/>
    </w:rPr>
  </w:style>
  <w:style w:type="character" w:customStyle="1" w:styleId="5yl5">
    <w:name w:val="_5yl5"/>
    <w:basedOn w:val="DefaultParagraphFont"/>
    <w:rsid w:val="00737FA7"/>
  </w:style>
  <w:style w:type="character" w:customStyle="1" w:styleId="text">
    <w:name w:val="text"/>
    <w:basedOn w:val="DefaultParagraphFont"/>
    <w:rsid w:val="00737FA7"/>
  </w:style>
  <w:style w:type="paragraph" w:customStyle="1" w:styleId="generic-articlebody">
    <w:name w:val="generic-article__body"/>
    <w:basedOn w:val="Normal"/>
    <w:rsid w:val="00737FA7"/>
    <w:pPr>
      <w:spacing w:before="100" w:beforeAutospacing="1" w:after="100" w:afterAutospacing="1"/>
    </w:pPr>
    <w:rPr>
      <w:szCs w:val="22"/>
    </w:rPr>
  </w:style>
  <w:style w:type="character" w:customStyle="1" w:styleId="UnresolvedMention12">
    <w:name w:val="Unresolved Mention12"/>
    <w:basedOn w:val="DefaultParagraphFont"/>
    <w:uiPriority w:val="99"/>
    <w:rsid w:val="00737FA7"/>
    <w:rPr>
      <w:color w:val="605E5C"/>
      <w:shd w:val="clear" w:color="auto" w:fill="E1DFDD"/>
    </w:rPr>
  </w:style>
  <w:style w:type="paragraph" w:customStyle="1" w:styleId="CardNotUnderlined">
    <w:name w:val="Card Not Underlined"/>
    <w:basedOn w:val="Normal"/>
    <w:autoRedefine/>
    <w:rsid w:val="00737FA7"/>
    <w:rPr>
      <w:sz w:val="12"/>
      <w:szCs w:val="20"/>
    </w:rPr>
  </w:style>
  <w:style w:type="character" w:customStyle="1" w:styleId="UnresolvedMention1">
    <w:name w:val="Unresolved Mention1"/>
    <w:basedOn w:val="DefaultParagraphFont"/>
    <w:uiPriority w:val="99"/>
    <w:semiHidden/>
    <w:unhideWhenUsed/>
    <w:rsid w:val="00737FA7"/>
    <w:rPr>
      <w:color w:val="605E5C"/>
      <w:shd w:val="clear" w:color="auto" w:fill="E1DFDD"/>
    </w:rPr>
  </w:style>
  <w:style w:type="character" w:styleId="PageNumber">
    <w:name w:val="page number"/>
    <w:basedOn w:val="DefaultParagraphFont"/>
    <w:uiPriority w:val="99"/>
    <w:semiHidden/>
    <w:unhideWhenUsed/>
    <w:rsid w:val="00737FA7"/>
  </w:style>
  <w:style w:type="character" w:customStyle="1" w:styleId="UnresolvedMention10">
    <w:name w:val="Unresolved Mention10"/>
    <w:basedOn w:val="DefaultParagraphFont"/>
    <w:uiPriority w:val="99"/>
    <w:semiHidden/>
    <w:unhideWhenUsed/>
    <w:rsid w:val="00737FA7"/>
    <w:rPr>
      <w:color w:val="605E5C"/>
      <w:shd w:val="clear" w:color="auto" w:fill="E1DFDD"/>
    </w:rPr>
  </w:style>
  <w:style w:type="paragraph" w:customStyle="1" w:styleId="msonormal0">
    <w:name w:val="msonormal"/>
    <w:basedOn w:val="Normal"/>
    <w:rsid w:val="00737FA7"/>
    <w:pPr>
      <w:spacing w:before="100" w:beforeAutospacing="1" w:after="100" w:afterAutospacing="1" w:line="256" w:lineRule="auto"/>
    </w:pPr>
    <w:rPr>
      <w:rFonts w:eastAsiaTheme="minorHAnsi"/>
      <w:szCs w:val="22"/>
    </w:rPr>
  </w:style>
  <w:style w:type="paragraph" w:customStyle="1" w:styleId="megaarticlebodyfirst-p2htdt">
    <w:name w:val="megaarticlebody_first-p_2htdt"/>
    <w:basedOn w:val="Normal"/>
    <w:uiPriority w:val="99"/>
    <w:semiHidden/>
    <w:rsid w:val="00737FA7"/>
    <w:pPr>
      <w:spacing w:before="100" w:beforeAutospacing="1" w:after="100" w:afterAutospacing="1" w:line="256" w:lineRule="auto"/>
    </w:pPr>
  </w:style>
  <w:style w:type="paragraph" w:customStyle="1" w:styleId="p1">
    <w:name w:val="p1"/>
    <w:basedOn w:val="Normal"/>
    <w:uiPriority w:val="99"/>
    <w:semiHidden/>
    <w:rsid w:val="00737FA7"/>
    <w:pPr>
      <w:spacing w:line="256" w:lineRule="auto"/>
    </w:pPr>
    <w:rPr>
      <w:sz w:val="20"/>
      <w:szCs w:val="20"/>
    </w:rPr>
  </w:style>
  <w:style w:type="paragraph" w:customStyle="1" w:styleId="Shrink6">
    <w:name w:val="Shrink 6"/>
    <w:basedOn w:val="Normal"/>
    <w:uiPriority w:val="99"/>
    <w:semiHidden/>
    <w:qFormat/>
    <w:rsid w:val="00737FA7"/>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737FA7"/>
    <w:rPr>
      <w:vertAlign w:val="superscript"/>
    </w:rPr>
  </w:style>
  <w:style w:type="character" w:customStyle="1" w:styleId="FooterChar1">
    <w:name w:val="Footer Char1"/>
    <w:basedOn w:val="DefaultParagraphFont"/>
    <w:uiPriority w:val="99"/>
    <w:semiHidden/>
    <w:rsid w:val="00737FA7"/>
    <w:rPr>
      <w:rFonts w:ascii="Calibri" w:eastAsiaTheme="minorHAnsi" w:hAnsi="Calibri" w:cs="Calibri"/>
      <w:sz w:val="16"/>
      <w:szCs w:val="22"/>
    </w:rPr>
  </w:style>
  <w:style w:type="character" w:customStyle="1" w:styleId="HeaderChar1">
    <w:name w:val="Header Char1"/>
    <w:basedOn w:val="DefaultParagraphFont"/>
    <w:uiPriority w:val="99"/>
    <w:semiHidden/>
    <w:rsid w:val="00737FA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737FA7"/>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737FA7"/>
    <w:rPr>
      <w:color w:val="605E5C"/>
      <w:shd w:val="clear" w:color="auto" w:fill="E1DFDD"/>
    </w:rPr>
  </w:style>
  <w:style w:type="character" w:customStyle="1" w:styleId="UnresolvedMention4">
    <w:name w:val="Unresolved Mention4"/>
    <w:basedOn w:val="DefaultParagraphFont"/>
    <w:uiPriority w:val="99"/>
    <w:semiHidden/>
    <w:unhideWhenUsed/>
    <w:rsid w:val="00737FA7"/>
    <w:rPr>
      <w:color w:val="605E5C"/>
      <w:shd w:val="clear" w:color="auto" w:fill="E1DFDD"/>
    </w:rPr>
  </w:style>
  <w:style w:type="character" w:customStyle="1" w:styleId="UnresolvedMention5">
    <w:name w:val="Unresolved Mention5"/>
    <w:basedOn w:val="DefaultParagraphFont"/>
    <w:uiPriority w:val="99"/>
    <w:semiHidden/>
    <w:unhideWhenUsed/>
    <w:rsid w:val="00737FA7"/>
    <w:rPr>
      <w:color w:val="605E5C"/>
      <w:shd w:val="clear" w:color="auto" w:fill="E1DFDD"/>
    </w:rPr>
  </w:style>
  <w:style w:type="table" w:styleId="TableGrid">
    <w:name w:val="Table Grid"/>
    <w:basedOn w:val="TableNormal"/>
    <w:uiPriority w:val="59"/>
    <w:rsid w:val="00737FA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737FA7"/>
    <w:rPr>
      <w:color w:val="605E5C"/>
      <w:shd w:val="clear" w:color="auto" w:fill="E1DFDD"/>
    </w:rPr>
  </w:style>
  <w:style w:type="character" w:customStyle="1" w:styleId="UnresolvedMention7">
    <w:name w:val="Unresolved Mention7"/>
    <w:basedOn w:val="DefaultParagraphFont"/>
    <w:uiPriority w:val="99"/>
    <w:semiHidden/>
    <w:unhideWhenUsed/>
    <w:rsid w:val="00737FA7"/>
    <w:rPr>
      <w:color w:val="605E5C"/>
      <w:shd w:val="clear" w:color="auto" w:fill="E1DFDD"/>
    </w:rPr>
  </w:style>
  <w:style w:type="character" w:customStyle="1" w:styleId="UnresolvedMention8">
    <w:name w:val="Unresolved Mention8"/>
    <w:basedOn w:val="DefaultParagraphFont"/>
    <w:uiPriority w:val="99"/>
    <w:semiHidden/>
    <w:unhideWhenUsed/>
    <w:rsid w:val="00737FA7"/>
    <w:rPr>
      <w:color w:val="605E5C"/>
      <w:shd w:val="clear" w:color="auto" w:fill="E1DFDD"/>
    </w:rPr>
  </w:style>
  <w:style w:type="character" w:customStyle="1" w:styleId="UnresolvedMention9">
    <w:name w:val="Unresolved Mention9"/>
    <w:basedOn w:val="DefaultParagraphFont"/>
    <w:uiPriority w:val="99"/>
    <w:semiHidden/>
    <w:unhideWhenUsed/>
    <w:rsid w:val="00737FA7"/>
    <w:rPr>
      <w:color w:val="605E5C"/>
      <w:shd w:val="clear" w:color="auto" w:fill="E1DFDD"/>
    </w:rPr>
  </w:style>
  <w:style w:type="character" w:customStyle="1" w:styleId="UnresolvedMention100">
    <w:name w:val="Unresolved Mention100"/>
    <w:basedOn w:val="DefaultParagraphFont"/>
    <w:uiPriority w:val="99"/>
    <w:semiHidden/>
    <w:unhideWhenUsed/>
    <w:rsid w:val="00737FA7"/>
    <w:rPr>
      <w:color w:val="605E5C"/>
      <w:shd w:val="clear" w:color="auto" w:fill="E1DFDD"/>
    </w:rPr>
  </w:style>
  <w:style w:type="character" w:customStyle="1" w:styleId="UnresolvedMention11">
    <w:name w:val="Unresolved Mention11"/>
    <w:basedOn w:val="DefaultParagraphFont"/>
    <w:uiPriority w:val="99"/>
    <w:semiHidden/>
    <w:unhideWhenUsed/>
    <w:rsid w:val="00737FA7"/>
    <w:rPr>
      <w:color w:val="605E5C"/>
      <w:shd w:val="clear" w:color="auto" w:fill="E1DFDD"/>
    </w:rPr>
  </w:style>
  <w:style w:type="paragraph" w:customStyle="1" w:styleId="p4">
    <w:name w:val="p4"/>
    <w:basedOn w:val="Normal"/>
    <w:rsid w:val="00737FA7"/>
    <w:pPr>
      <w:spacing w:before="100" w:beforeAutospacing="1" w:after="100" w:afterAutospacing="1"/>
    </w:pPr>
    <w:rPr>
      <w:szCs w:val="22"/>
    </w:rPr>
  </w:style>
  <w:style w:type="paragraph" w:customStyle="1" w:styleId="p6">
    <w:name w:val="p6"/>
    <w:basedOn w:val="Normal"/>
    <w:rsid w:val="00737FA7"/>
    <w:pPr>
      <w:spacing w:before="100" w:beforeAutospacing="1" w:after="100" w:afterAutospacing="1"/>
    </w:pPr>
    <w:rPr>
      <w:szCs w:val="22"/>
    </w:rPr>
  </w:style>
  <w:style w:type="paragraph" w:customStyle="1" w:styleId="paragraph-sc-1tqpf5s-0">
    <w:name w:val="paragraph-sc-1tqpf5s-0"/>
    <w:basedOn w:val="Normal"/>
    <w:rsid w:val="00737FA7"/>
    <w:pPr>
      <w:spacing w:before="100" w:beforeAutospacing="1" w:after="100" w:afterAutospacing="1"/>
    </w:pPr>
  </w:style>
  <w:style w:type="character" w:customStyle="1" w:styleId="edited-3sfazf">
    <w:name w:val="edited-3sfazf"/>
    <w:basedOn w:val="DefaultParagraphFont"/>
    <w:rsid w:val="00737FA7"/>
  </w:style>
  <w:style w:type="character" w:customStyle="1" w:styleId="content-1o0f9g">
    <w:name w:val="content-1o0f9g"/>
    <w:basedOn w:val="DefaultParagraphFont"/>
    <w:rsid w:val="00737FA7"/>
  </w:style>
  <w:style w:type="paragraph" w:customStyle="1" w:styleId="mol-para-with-font">
    <w:name w:val="mol-para-with-font"/>
    <w:basedOn w:val="Normal"/>
    <w:rsid w:val="00737FA7"/>
    <w:pPr>
      <w:spacing w:before="100" w:beforeAutospacing="1" w:after="100" w:afterAutospacing="1"/>
    </w:pPr>
  </w:style>
  <w:style w:type="character" w:customStyle="1" w:styleId="accordion-tabbedtab-mobile">
    <w:name w:val="accordion-tabbed__tab-mobile"/>
    <w:basedOn w:val="DefaultParagraphFont"/>
    <w:rsid w:val="00737FA7"/>
  </w:style>
  <w:style w:type="character" w:customStyle="1" w:styleId="comma-separator">
    <w:name w:val="comma-separator"/>
    <w:basedOn w:val="DefaultParagraphFont"/>
    <w:rsid w:val="00737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policy-and-politics/2018/12/20/18146993/elizabeth-warren-2020-election-drug-prices-bill" TargetMode="External"/><Relationship Id="rId17" Type="http://schemas.openxmlformats.org/officeDocument/2006/relationships/hyperlink" Target="https://www.ibtimes.com/mass-extinction-after-asteroid-strike-earth-inevitable-scientists-reveal-2905584" TargetMode="Externa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ejm.org/doi/full/10.1056/NEJMms141139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27</Pages>
  <Words>11476</Words>
  <Characters>65419</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14</cp:revision>
  <dcterms:created xsi:type="dcterms:W3CDTF">2021-09-19T19:39:00Z</dcterms:created>
  <dcterms:modified xsi:type="dcterms:W3CDTF">2021-09-19T21:08:00Z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