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707DF" w14:textId="77777777" w:rsidR="00B671C5" w:rsidRPr="00B671C5" w:rsidRDefault="00B671C5" w:rsidP="00B671C5"/>
    <w:p w14:paraId="18A6ACD4" w14:textId="2821A87F" w:rsidR="007334EF" w:rsidRDefault="007334EF" w:rsidP="007334EF">
      <w:pPr>
        <w:pStyle w:val="Heading1"/>
      </w:pPr>
      <w:r>
        <w:lastRenderedPageBreak/>
        <w:t>1AC</w:t>
      </w:r>
    </w:p>
    <w:p w14:paraId="4D4109D8" w14:textId="77777777" w:rsidR="007334EF" w:rsidRDefault="007334EF" w:rsidP="007334EF">
      <w:pPr>
        <w:pStyle w:val="Heading3"/>
      </w:pPr>
      <w:r>
        <w:lastRenderedPageBreak/>
        <w:t>Plan</w:t>
      </w:r>
    </w:p>
    <w:p w14:paraId="53239296" w14:textId="77777777" w:rsidR="007334EF" w:rsidRPr="00355308" w:rsidRDefault="007334EF" w:rsidP="007334EF">
      <w:pPr>
        <w:pStyle w:val="Heading4"/>
        <w:rPr>
          <w:rFonts w:cs="Calibri"/>
        </w:rPr>
      </w:pPr>
      <w:r w:rsidRPr="00355308">
        <w:rPr>
          <w:rFonts w:cs="Calibri"/>
        </w:rPr>
        <w:t>Plan: The appropriation of outer space through asteroid mining by private entities should be banned.</w:t>
      </w:r>
    </w:p>
    <w:p w14:paraId="16BB6CA5" w14:textId="77777777" w:rsidR="007334EF" w:rsidRPr="00355308" w:rsidRDefault="007334EF" w:rsidP="007334EF"/>
    <w:p w14:paraId="2F43BBDA" w14:textId="77777777" w:rsidR="007334EF" w:rsidRPr="00355308" w:rsidRDefault="007334EF" w:rsidP="007334EF">
      <w:pPr>
        <w:pStyle w:val="Heading4"/>
        <w:rPr>
          <w:rFonts w:cs="Calibri"/>
        </w:rPr>
      </w:pPr>
      <w:r w:rsidRPr="00355308">
        <w:rPr>
          <w:rFonts w:cs="Calibri"/>
        </w:rPr>
        <w:t>We’ll defend normal means as the signatories of the OST adding an optional protocol under Article II.</w:t>
      </w:r>
    </w:p>
    <w:p w14:paraId="548A5FBA" w14:textId="77777777" w:rsidR="007334EF" w:rsidRPr="00355308" w:rsidRDefault="007334EF" w:rsidP="007334EF">
      <w:pPr>
        <w:rPr>
          <w:color w:val="000000" w:themeColor="text1"/>
        </w:rPr>
      </w:pPr>
      <w:proofErr w:type="spellStart"/>
      <w:r w:rsidRPr="00355308">
        <w:rPr>
          <w:rStyle w:val="Style13ptBold"/>
          <w:color w:val="000000" w:themeColor="text1"/>
        </w:rPr>
        <w:t>Tronchetti</w:t>
      </w:r>
      <w:proofErr w:type="spellEnd"/>
      <w:r w:rsidRPr="00355308">
        <w:rPr>
          <w:rStyle w:val="Style13ptBold"/>
          <w:color w:val="000000" w:themeColor="text1"/>
        </w:rPr>
        <w:t xml:space="preserve"> 7</w:t>
      </w:r>
      <w:r w:rsidRPr="00355308">
        <w:rPr>
          <w:color w:val="000000" w:themeColor="text1"/>
        </w:rPr>
        <w:t xml:space="preserve">[Fabio </w:t>
      </w:r>
      <w:proofErr w:type="spellStart"/>
      <w:r w:rsidRPr="00355308">
        <w:rPr>
          <w:color w:val="000000" w:themeColor="text1"/>
        </w:rPr>
        <w:t>Tronchetti</w:t>
      </w:r>
      <w:proofErr w:type="spellEnd"/>
      <w:r w:rsidRPr="00355308">
        <w:rPr>
          <w:color w:val="000000" w:themeColor="text1"/>
        </w:rPr>
        <w:t xml:space="preserve">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5B8751FD" w14:textId="77777777" w:rsidR="007334EF" w:rsidRPr="00355308" w:rsidRDefault="007334EF" w:rsidP="007334EF">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 xml:space="preserve">The legal content of Article II of the Outer Space Treaty is one of the most debated and </w:t>
      </w:r>
      <w:proofErr w:type="spellStart"/>
      <w:r w:rsidRPr="00355308">
        <w:rPr>
          <w:color w:val="000000" w:themeColor="text1"/>
          <w:u w:val="single"/>
        </w:rPr>
        <w:t>analysed</w:t>
      </w:r>
      <w:proofErr w:type="spellEnd"/>
      <w:r w:rsidRPr="00355308">
        <w:rPr>
          <w:color w:val="000000" w:themeColor="text1"/>
          <w:u w:val="single"/>
        </w:rPr>
        <w:t xml:space="preserve"> </w:t>
      </w:r>
      <w:proofErr w:type="gramStart"/>
      <w:r w:rsidRPr="00355308">
        <w:rPr>
          <w:color w:val="000000" w:themeColor="text1"/>
          <w:u w:val="single"/>
        </w:rPr>
        <w:t>topic</w:t>
      </w:r>
      <w:proofErr w:type="gramEnd"/>
      <w:r w:rsidRPr="00355308">
        <w:rPr>
          <w:color w:val="000000" w:themeColor="text1"/>
          <w:u w:val="single"/>
        </w:rPr>
        <w:t xml:space="preserve">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w:t>
      </w:r>
      <w:proofErr w:type="gramStart"/>
      <w:r w:rsidRPr="00355308">
        <w:rPr>
          <w:color w:val="000000" w:themeColor="text1"/>
          <w:u w:val="single"/>
        </w:rPr>
        <w:t>open</w:t>
      </w:r>
      <w:proofErr w:type="gramEnd"/>
      <w:r w:rsidRPr="00355308">
        <w:rPr>
          <w:color w:val="000000" w:themeColor="text1"/>
          <w:u w:val="single"/>
        </w:rPr>
        <w:t xml:space="preserve">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w:t>
      </w:r>
      <w:proofErr w:type="spellStart"/>
      <w:r w:rsidRPr="00355308">
        <w:rPr>
          <w:color w:val="000000" w:themeColor="text1"/>
          <w:u w:val="single"/>
        </w:rPr>
        <w:t>occupatio</w:t>
      </w:r>
      <w:proofErr w:type="spellEnd"/>
      <w:r w:rsidRPr="00355308">
        <w:rPr>
          <w:color w:val="000000" w:themeColor="text1"/>
          <w:u w:val="single"/>
        </w:rPr>
        <w:t xml:space="preserve">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proofErr w:type="spellStart"/>
      <w:r w:rsidRPr="00355308">
        <w:rPr>
          <w:color w:val="000000" w:themeColor="text1"/>
          <w:u w:val="single"/>
        </w:rPr>
        <w:t>expressis</w:t>
      </w:r>
      <w:proofErr w:type="spellEnd"/>
      <w:r w:rsidRPr="00355308">
        <w:rPr>
          <w:color w:val="000000" w:themeColor="text1"/>
          <w:u w:val="single"/>
        </w:rPr>
        <w:t xml:space="preserve"> </w:t>
      </w:r>
      <w:proofErr w:type="spellStart"/>
      <w:r w:rsidRPr="00355308">
        <w:rPr>
          <w:color w:val="000000" w:themeColor="text1"/>
          <w:u w:val="single"/>
        </w:rPr>
        <w:t>verbis</w:t>
      </w:r>
      <w:proofErr w:type="spellEnd"/>
      <w:r w:rsidRPr="00355308">
        <w:rPr>
          <w:color w:val="000000" w:themeColor="text1"/>
          <w:u w:val="single"/>
        </w:rPr>
        <w:t xml:space="preserve">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w:t>
      </w:r>
      <w:proofErr w:type="spellStart"/>
      <w:r w:rsidRPr="00355308">
        <w:rPr>
          <w:color w:val="000000" w:themeColor="text1"/>
          <w:sz w:val="14"/>
        </w:rPr>
        <w:t>Gorove</w:t>
      </w:r>
      <w:proofErr w:type="spellEnd"/>
      <w:r w:rsidRPr="00355308">
        <w:rPr>
          <w:color w:val="000000" w:themeColor="text1"/>
          <w:sz w:val="14"/>
        </w:rPr>
        <w:t xml:space="preserve"> wrote: “Thus, at present an individual acting on his own behalf or on behalf of another individual or private association or an international </w:t>
      </w:r>
      <w:proofErr w:type="spellStart"/>
      <w:r w:rsidRPr="00355308">
        <w:rPr>
          <w:color w:val="000000" w:themeColor="text1"/>
          <w:sz w:val="14"/>
        </w:rPr>
        <w:t>organisation</w:t>
      </w:r>
      <w:proofErr w:type="spellEnd"/>
      <w:r w:rsidRPr="00355308">
        <w:rPr>
          <w:color w:val="000000" w:themeColor="text1"/>
          <w:sz w:val="14"/>
        </w:rPr>
        <w:t xml:space="preserve"> could lawfully appropriate any parts of outer space…”</w:t>
      </w:r>
      <w:proofErr w:type="gramStart"/>
      <w:r w:rsidRPr="00355308">
        <w:rPr>
          <w:color w:val="000000" w:themeColor="text1"/>
          <w:sz w:val="14"/>
        </w:rPr>
        <w:t>6 .</w:t>
      </w:r>
      <w:proofErr w:type="gramEnd"/>
      <w:r w:rsidRPr="00355308">
        <w:rPr>
          <w:color w:val="000000" w:themeColor="text1"/>
          <w:sz w:val="14"/>
        </w:rPr>
        <w:t xml:space="preserve">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proofErr w:type="gramStart"/>
      <w:r w:rsidRPr="00355308">
        <w:rPr>
          <w:color w:val="000000" w:themeColor="text1"/>
          <w:sz w:val="14"/>
        </w:rPr>
        <w:t>7 .</w:t>
      </w:r>
      <w:proofErr w:type="gramEnd"/>
      <w:r w:rsidRPr="00355308">
        <w:rPr>
          <w:color w:val="000000" w:themeColor="text1"/>
          <w:sz w:val="14"/>
        </w:rPr>
        <w:t xml:space="preserve">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t>
      </w:r>
      <w:proofErr w:type="gramStart"/>
      <w:r w:rsidRPr="00355308">
        <w:rPr>
          <w:color w:val="000000" w:themeColor="text1"/>
          <w:sz w:val="14"/>
        </w:rPr>
        <w:t>way</w:t>
      </w:r>
      <w:proofErr w:type="gramEnd"/>
      <w:r w:rsidRPr="00355308">
        <w:rPr>
          <w:color w:val="000000" w:themeColor="text1"/>
          <w:sz w:val="14"/>
        </w:rPr>
        <w:t xml:space="preserve"> of reasoning have been advanced to support this view. </w:t>
      </w:r>
      <w:proofErr w:type="spellStart"/>
      <w:r w:rsidRPr="00355308">
        <w:rPr>
          <w:color w:val="000000" w:themeColor="text1"/>
          <w:sz w:val="14"/>
        </w:rPr>
        <w:t>Sters</w:t>
      </w:r>
      <w:proofErr w:type="spellEnd"/>
      <w:r w:rsidRPr="00355308">
        <w:rPr>
          <w:color w:val="000000" w:themeColor="text1"/>
          <w:sz w:val="14"/>
        </w:rPr>
        <w:t xml:space="preserve"> and </w:t>
      </w:r>
      <w:proofErr w:type="spellStart"/>
      <w:r w:rsidRPr="00355308">
        <w:rPr>
          <w:color w:val="000000" w:themeColor="text1"/>
          <w:sz w:val="14"/>
        </w:rPr>
        <w:t>Tennen</w:t>
      </w:r>
      <w:proofErr w:type="spellEnd"/>
      <w:r w:rsidRPr="00355308">
        <w:rPr>
          <w:color w:val="000000" w:themeColor="text1"/>
          <w:sz w:val="14"/>
        </w:rPr>
        <w:t xml:space="preserve">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subject to the non-appropriation principle</w:t>
      </w:r>
      <w:proofErr w:type="gramStart"/>
      <w:r w:rsidRPr="00355308">
        <w:rPr>
          <w:color w:val="000000" w:themeColor="text1"/>
          <w:sz w:val="14"/>
        </w:rPr>
        <w:t>8 .</w:t>
      </w:r>
      <w:proofErr w:type="gramEnd"/>
      <w:r w:rsidRPr="00355308">
        <w:rPr>
          <w:color w:val="000000" w:themeColor="text1"/>
          <w:sz w:val="14"/>
        </w:rPr>
        <w:t xml:space="preserve">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Jenks argues that “States bear international responsibility for national activities in space; it follows that what is forbidden to a State is not permitted to a chartered company created by a State or to one of its nationals acting as a private adventurer”</w:t>
      </w:r>
      <w:proofErr w:type="gramStart"/>
      <w:r w:rsidRPr="00355308">
        <w:rPr>
          <w:color w:val="000000" w:themeColor="text1"/>
          <w:sz w:val="14"/>
        </w:rPr>
        <w:t>9 .</w:t>
      </w:r>
      <w:proofErr w:type="gramEnd"/>
      <w:r w:rsidRPr="00355308">
        <w:rPr>
          <w:color w:val="000000" w:themeColor="text1"/>
          <w:sz w:val="14"/>
        </w:rPr>
        <w:t xml:space="preserve">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 xml:space="preserve">appropriation because the latter cannot exist independently from the former10. In order to exist, indeed, private property requires a superior authority to enforce it, be in the form of a State or some other </w:t>
      </w:r>
      <w:proofErr w:type="spellStart"/>
      <w:r w:rsidRPr="00355308">
        <w:rPr>
          <w:color w:val="000000" w:themeColor="text1"/>
          <w:u w:val="single"/>
        </w:rPr>
        <w:t>recognised</w:t>
      </w:r>
      <w:proofErr w:type="spellEnd"/>
      <w:r w:rsidRPr="00355308">
        <w:rPr>
          <w:color w:val="000000" w:themeColor="text1"/>
          <w:u w:val="single"/>
        </w:rPr>
        <w:t xml:space="preserve"> entity</w:t>
      </w:r>
      <w:r w:rsidRPr="00355308">
        <w:rPr>
          <w:color w:val="000000" w:themeColor="text1"/>
          <w:sz w:val="14"/>
        </w:rPr>
        <w:t xml:space="preserve">. In outer space, however, this practice of State endorsement is forbidden. Should a State </w:t>
      </w:r>
      <w:proofErr w:type="spellStart"/>
      <w:r w:rsidRPr="00355308">
        <w:rPr>
          <w:color w:val="000000" w:themeColor="text1"/>
          <w:sz w:val="14"/>
        </w:rPr>
        <w:t>recognise</w:t>
      </w:r>
      <w:proofErr w:type="spellEnd"/>
      <w:r w:rsidRPr="00355308">
        <w:rPr>
          <w:color w:val="000000" w:themeColor="text1"/>
          <w:sz w:val="14"/>
        </w:rPr>
        <w:t xml:space="preserv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w:t>
      </w:r>
      <w:proofErr w:type="gramStart"/>
      <w:r w:rsidRPr="00355308">
        <w:rPr>
          <w:color w:val="000000" w:themeColor="text1"/>
          <w:sz w:val="14"/>
        </w:rPr>
        <w:t>an evidence of the fact</w:t>
      </w:r>
      <w:proofErr w:type="gramEnd"/>
      <w:r w:rsidRPr="00355308">
        <w:rPr>
          <w:color w:val="000000" w:themeColor="text1"/>
          <w:sz w:val="14"/>
        </w:rPr>
        <w:t xml:space="preserve">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71613491" w14:textId="77777777" w:rsidR="007334EF" w:rsidRDefault="007334EF" w:rsidP="007334EF">
      <w:pPr>
        <w:pStyle w:val="Heading3"/>
      </w:pPr>
      <w:r>
        <w:lastRenderedPageBreak/>
        <w:t>Advantage 1 – Space War</w:t>
      </w:r>
    </w:p>
    <w:p w14:paraId="392AA0D4" w14:textId="77777777" w:rsidR="007334EF" w:rsidRPr="00355308" w:rsidRDefault="007334EF" w:rsidP="007334EF">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3368AC20" w14:textId="77777777" w:rsidR="007334EF" w:rsidRPr="00355308" w:rsidRDefault="007334EF" w:rsidP="007334EF">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1A00990" w14:textId="77777777" w:rsidR="007334EF" w:rsidRPr="00355308" w:rsidRDefault="007334EF" w:rsidP="007334EF">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w:t>
      </w:r>
      <w:proofErr w:type="gramStart"/>
      <w:r w:rsidRPr="00355308">
        <w:rPr>
          <w:color w:val="000000" w:themeColor="text1"/>
          <w:sz w:val="16"/>
        </w:rPr>
        <w:t>but,</w:t>
      </w:r>
      <w:proofErr w:type="gramEnd"/>
      <w:r w:rsidRPr="00355308">
        <w:rPr>
          <w:color w:val="000000" w:themeColor="text1"/>
          <w:sz w:val="16"/>
        </w:rPr>
        <w:t xml:space="preserve"> history must be a major voice for the </w:t>
      </w:r>
      <w:proofErr w:type="spellStart"/>
      <w:r w:rsidRPr="00355308">
        <w:rPr>
          <w:color w:val="000000" w:themeColor="text1"/>
          <w:sz w:val="16"/>
        </w:rPr>
        <w:t>spacemining</w:t>
      </w:r>
      <w:proofErr w:type="spellEnd"/>
      <w:r w:rsidRPr="00355308">
        <w:rPr>
          <w:color w:val="000000" w:themeColor="text1"/>
          <w:sz w:val="16"/>
        </w:rPr>
        <w:t xml:space="preserve">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039BAD29" w14:textId="77777777" w:rsidR="007334EF" w:rsidRPr="00355308" w:rsidRDefault="007334EF" w:rsidP="007334EF">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064EBB31" w14:textId="77777777" w:rsidR="007334EF" w:rsidRPr="00355308" w:rsidRDefault="007334EF" w:rsidP="007334EF">
      <w:pPr>
        <w:rPr>
          <w:color w:val="000000" w:themeColor="text1"/>
        </w:rPr>
      </w:pPr>
      <w:proofErr w:type="spellStart"/>
      <w:r w:rsidRPr="00355308">
        <w:rPr>
          <w:rStyle w:val="Heading4Char"/>
          <w:rFonts w:cs="Calibri"/>
        </w:rPr>
        <w:t>MacWhorter</w:t>
      </w:r>
      <w:proofErr w:type="spellEnd"/>
      <w:r w:rsidRPr="00355308">
        <w:rPr>
          <w:rStyle w:val="Heading4Char"/>
          <w:rFonts w:cs="Calibri"/>
        </w:rPr>
        <w:t xml:space="preserve">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156FEA3F" w14:textId="77777777" w:rsidR="007334EF" w:rsidRPr="00355308" w:rsidRDefault="007334EF" w:rsidP="007334EF">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xml:space="preserve">); 115 • The Agreement on the Rescue of Astronauts, the Return of Astronauts and the Return of Space Objects Launched into Outer Space(ARRA); 116 • The Convention on International Liability for Damage Caused by Space Objects (Liability Convention); 117 • </w:t>
      </w:r>
      <w:proofErr w:type="spellStart"/>
      <w:r w:rsidRPr="00355308">
        <w:rPr>
          <w:rStyle w:val="StyleUnderline"/>
        </w:rPr>
        <w:t>TheConvention</w:t>
      </w:r>
      <w:proofErr w:type="spellEnd"/>
      <w:r w:rsidRPr="00355308">
        <w:rPr>
          <w:rStyle w:val="StyleUnderline"/>
        </w:rPr>
        <w:t xml:space="preserve"> on </w:t>
      </w:r>
      <w:proofErr w:type="spellStart"/>
      <w:r w:rsidRPr="00355308">
        <w:rPr>
          <w:rStyle w:val="StyleUnderline"/>
        </w:rPr>
        <w:t>RegistrationofObjectsLaunched</w:t>
      </w:r>
      <w:proofErr w:type="spellEnd"/>
      <w:r w:rsidRPr="00355308">
        <w:rPr>
          <w:color w:val="000000" w:themeColor="text1"/>
          <w:sz w:val="14"/>
        </w:rPr>
        <w:t xml:space="preserve"> </w:t>
      </w:r>
      <w:proofErr w:type="spellStart"/>
      <w:r w:rsidRPr="00355308">
        <w:rPr>
          <w:color w:val="000000" w:themeColor="text1"/>
          <w:sz w:val="14"/>
        </w:rPr>
        <w:t>intoOuterSpace</w:t>
      </w:r>
      <w:proofErr w:type="spellEnd"/>
      <w:r w:rsidRPr="00355308">
        <w:rPr>
          <w:color w:val="000000" w:themeColor="text1"/>
          <w:sz w:val="14"/>
        </w:rPr>
        <w:t xml:space="preserv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017A2325" w14:textId="77777777" w:rsidR="007334EF" w:rsidRPr="00355308" w:rsidRDefault="007334EF" w:rsidP="007334EF">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45A2F505" w14:textId="77777777" w:rsidR="007334EF" w:rsidRPr="00355308" w:rsidRDefault="007334EF" w:rsidP="007334EF">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w:t>
      </w:r>
      <w:proofErr w:type="spellStart"/>
      <w:r w:rsidRPr="00355308">
        <w:rPr>
          <w:color w:val="000000" w:themeColor="text1"/>
          <w:sz w:val="16"/>
          <w:szCs w:val="16"/>
        </w:rPr>
        <w:t>Senjuti</w:t>
      </w:r>
      <w:proofErr w:type="spellEnd"/>
      <w:r w:rsidRPr="00355308">
        <w:rPr>
          <w:color w:val="000000" w:themeColor="text1"/>
          <w:sz w:val="16"/>
          <w:szCs w:val="16"/>
        </w:rPr>
        <w:t xml:space="preserve">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179E8B99" w14:textId="77777777" w:rsidR="007334EF" w:rsidRPr="00355308" w:rsidRDefault="007334EF" w:rsidP="007334EF">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w:t>
      </w:r>
      <w:proofErr w:type="spellStart"/>
      <w:r w:rsidRPr="00355308">
        <w:rPr>
          <w:color w:val="000000" w:themeColor="text1"/>
          <w:sz w:val="16"/>
        </w:rPr>
        <w:t>legalise</w:t>
      </w:r>
      <w:proofErr w:type="spellEnd"/>
      <w:r w:rsidRPr="00355308">
        <w:rPr>
          <w:color w:val="000000" w:themeColor="text1"/>
          <w:sz w:val="16"/>
        </w:rPr>
        <w:t xml:space="preserve"> material extraction from the moon and other celestial bodies by private companies in the US, </w:t>
      </w:r>
      <w:r w:rsidRPr="00355308">
        <w:rPr>
          <w:rStyle w:val="Style13ptBold"/>
          <w:color w:val="000000" w:themeColor="text1"/>
          <w:sz w:val="16"/>
        </w:rPr>
        <w:t xml:space="preserve">the US government </w:t>
      </w:r>
      <w:proofErr w:type="spellStart"/>
      <w:r w:rsidRPr="00355308">
        <w:rPr>
          <w:rStyle w:val="Style13ptBold"/>
          <w:color w:val="000000" w:themeColor="text1"/>
          <w:sz w:val="16"/>
        </w:rPr>
        <w:t>legalised</w:t>
      </w:r>
      <w:proofErr w:type="spellEnd"/>
      <w:r w:rsidRPr="00355308">
        <w:rPr>
          <w:rStyle w:val="Style13ptBold"/>
          <w:color w:val="000000" w:themeColor="text1"/>
          <w:sz w:val="16"/>
        </w:rPr>
        <w:t xml:space="preserve">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w:t>
      </w:r>
      <w:proofErr w:type="gramStart"/>
      <w:r w:rsidRPr="00355308">
        <w:rPr>
          <w:color w:val="000000" w:themeColor="text1"/>
          <w:sz w:val="16"/>
        </w:rPr>
        <w:t>2015.[</w:t>
      </w:r>
      <w:proofErr w:type="gramEnd"/>
      <w:r w:rsidRPr="00355308">
        <w:rPr>
          <w:color w:val="000000" w:themeColor="text1"/>
          <w:sz w:val="16"/>
        </w:rPr>
        <w:t xml:space="preserve">xxvii] This move was heartily welcomed by the private companies as it provided legitimacy to their planned activities. Subsequently in 2017, Luxembourg followed </w:t>
      </w:r>
      <w:proofErr w:type="gramStart"/>
      <w:r w:rsidRPr="00355308">
        <w:rPr>
          <w:color w:val="000000" w:themeColor="text1"/>
          <w:sz w:val="16"/>
        </w:rPr>
        <w:t>suit.[</w:t>
      </w:r>
      <w:proofErr w:type="gramEnd"/>
      <w:r w:rsidRPr="00355308">
        <w:rPr>
          <w:color w:val="000000" w:themeColor="text1"/>
          <w:sz w:val="16"/>
        </w:rPr>
        <w:t xml:space="preserve">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w:t>
      </w:r>
      <w:proofErr w:type="gramStart"/>
      <w:r w:rsidRPr="00355308">
        <w:rPr>
          <w:color w:val="000000" w:themeColor="text1"/>
          <w:sz w:val="16"/>
        </w:rPr>
        <w:t>mining.[</w:t>
      </w:r>
      <w:proofErr w:type="gramEnd"/>
      <w:r w:rsidRPr="00355308">
        <w:rPr>
          <w:color w:val="000000" w:themeColor="text1"/>
          <w:sz w:val="16"/>
        </w:rPr>
        <w:t xml:space="preserve">xxix] In the backdrop of a thriving steel industry that faced trade recession during the oil crisis of 1973, Luxembourg is trying to </w:t>
      </w:r>
      <w:proofErr w:type="spellStart"/>
      <w:r w:rsidRPr="00355308">
        <w:rPr>
          <w:color w:val="000000" w:themeColor="text1"/>
          <w:sz w:val="16"/>
        </w:rPr>
        <w:t>capitalise</w:t>
      </w:r>
      <w:proofErr w:type="spellEnd"/>
      <w:r w:rsidRPr="00355308">
        <w:rPr>
          <w:color w:val="000000" w:themeColor="text1"/>
          <w:sz w:val="16"/>
        </w:rPr>
        <w:t xml:space="preserve"> on the potential of space mining. As Prime Minister Xavier </w:t>
      </w:r>
      <w:proofErr w:type="spellStart"/>
      <w:r w:rsidRPr="00355308">
        <w:rPr>
          <w:color w:val="000000" w:themeColor="text1"/>
          <w:sz w:val="16"/>
        </w:rPr>
        <w:t>Bettel</w:t>
      </w:r>
      <w:proofErr w:type="spellEnd"/>
      <w:r w:rsidRPr="00355308">
        <w:rPr>
          <w:color w:val="000000" w:themeColor="text1"/>
          <w:sz w:val="16"/>
        </w:rPr>
        <w:t xml:space="preserve">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w:t>
      </w:r>
      <w:proofErr w:type="gramStart"/>
      <w:r w:rsidRPr="00355308">
        <w:rPr>
          <w:color w:val="000000" w:themeColor="text1"/>
          <w:sz w:val="16"/>
        </w:rPr>
        <w:t>.”[</w:t>
      </w:r>
      <w:proofErr w:type="gramEnd"/>
      <w:r w:rsidRPr="00355308">
        <w:rPr>
          <w:color w:val="000000" w:themeColor="text1"/>
          <w:sz w:val="16"/>
        </w:rPr>
        <w:t xml:space="preserve">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w:t>
      </w:r>
      <w:proofErr w:type="gramStart"/>
      <w:r w:rsidRPr="00355308">
        <w:rPr>
          <w:color w:val="000000" w:themeColor="text1"/>
          <w:sz w:val="16"/>
        </w:rPr>
        <w:t>country.[</w:t>
      </w:r>
      <w:proofErr w:type="gramEnd"/>
      <w:r w:rsidRPr="00355308">
        <w:rPr>
          <w:color w:val="000000" w:themeColor="text1"/>
          <w:sz w:val="16"/>
        </w:rPr>
        <w:t xml:space="preserve">xxxiii] In 2017, Japan entered into a five-year agreement with Luxembourg for mining operations in celestial bodies. Japan today appears a step closer to </w:t>
      </w:r>
      <w:proofErr w:type="spellStart"/>
      <w:r w:rsidRPr="00355308">
        <w:rPr>
          <w:color w:val="000000" w:themeColor="text1"/>
          <w:sz w:val="16"/>
        </w:rPr>
        <w:t>realising</w:t>
      </w:r>
      <w:proofErr w:type="spellEnd"/>
      <w:r w:rsidRPr="00355308">
        <w:rPr>
          <w:color w:val="000000" w:themeColor="text1"/>
          <w:sz w:val="16"/>
        </w:rPr>
        <w:t xml:space="preserve"> its objective of asteroid mining with two Japanese rovers, Minerva II-1, of JAXA landing on the surface of the asteroid named </w:t>
      </w:r>
      <w:proofErr w:type="spellStart"/>
      <w:r w:rsidRPr="00355308">
        <w:rPr>
          <w:color w:val="000000" w:themeColor="text1"/>
          <w:sz w:val="16"/>
        </w:rPr>
        <w:t>Ryugu</w:t>
      </w:r>
      <w:proofErr w:type="spellEnd"/>
      <w:r w:rsidRPr="00355308">
        <w:rPr>
          <w:color w:val="000000" w:themeColor="text1"/>
          <w:sz w:val="16"/>
        </w:rPr>
        <w:t xml:space="preserve"> in September </w:t>
      </w:r>
      <w:proofErr w:type="gramStart"/>
      <w:r w:rsidRPr="00355308">
        <w:rPr>
          <w:color w:val="000000" w:themeColor="text1"/>
          <w:sz w:val="16"/>
        </w:rPr>
        <w:t>2018.[</w:t>
      </w:r>
      <w:proofErr w:type="gramEnd"/>
      <w:r w:rsidRPr="00355308">
        <w:rPr>
          <w:color w:val="000000" w:themeColor="text1"/>
          <w:sz w:val="16"/>
        </w:rPr>
        <w:t xml:space="preserve">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w:t>
      </w:r>
      <w:proofErr w:type="spellStart"/>
      <w:r w:rsidRPr="00355308">
        <w:rPr>
          <w:color w:val="000000" w:themeColor="text1"/>
          <w:sz w:val="16"/>
        </w:rPr>
        <w:t>Peijian</w:t>
      </w:r>
      <w:proofErr w:type="spellEnd"/>
      <w:r w:rsidRPr="00355308">
        <w:rPr>
          <w:color w:val="000000" w:themeColor="text1"/>
          <w:sz w:val="16"/>
        </w:rPr>
        <w:t xml:space="preserve">, chief commander and designer of China’s lunar exploration </w:t>
      </w:r>
      <w:proofErr w:type="spellStart"/>
      <w:r w:rsidRPr="00355308">
        <w:rPr>
          <w:color w:val="000000" w:themeColor="text1"/>
          <w:sz w:val="16"/>
        </w:rPr>
        <w:t>programme</w:t>
      </w:r>
      <w:proofErr w:type="spellEnd"/>
      <w:r w:rsidRPr="00355308">
        <w:rPr>
          <w:color w:val="000000" w:themeColor="text1"/>
          <w:sz w:val="16"/>
        </w:rPr>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w:t>
      </w:r>
      <w:proofErr w:type="spellStart"/>
      <w:r w:rsidRPr="00355308">
        <w:rPr>
          <w:color w:val="000000" w:themeColor="text1"/>
          <w:sz w:val="16"/>
        </w:rPr>
        <w:t>rationalise</w:t>
      </w:r>
      <w:proofErr w:type="spellEnd"/>
      <w:r w:rsidRPr="00355308">
        <w:rPr>
          <w:color w:val="000000" w:themeColor="text1"/>
          <w:sz w:val="16"/>
        </w:rPr>
        <w:t xml:space="preserv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 xml:space="preserve">Chinese scientists are working on missions to “bring back a whole asteroid weighing several hundred </w:t>
      </w:r>
      <w:proofErr w:type="spellStart"/>
      <w:r w:rsidRPr="00355308">
        <w:rPr>
          <w:rStyle w:val="Style13ptBold"/>
          <w:b w:val="0"/>
          <w:color w:val="000000" w:themeColor="text1"/>
          <w:sz w:val="16"/>
        </w:rPr>
        <w:t>tonnes</w:t>
      </w:r>
      <w:proofErr w:type="spellEnd"/>
      <w:r w:rsidRPr="00355308">
        <w:rPr>
          <w:rStyle w:val="Style13ptBold"/>
          <w:b w:val="0"/>
          <w:color w:val="000000" w:themeColor="text1"/>
          <w:sz w:val="16"/>
        </w:rPr>
        <w:t>, which could turn asteroids with a potential threat to Earth into usable resources</w:t>
      </w:r>
      <w:proofErr w:type="gramStart"/>
      <w:r w:rsidRPr="00355308">
        <w:rPr>
          <w:b/>
          <w:bCs/>
          <w:color w:val="000000" w:themeColor="text1"/>
          <w:sz w:val="16"/>
        </w:rPr>
        <w:t>.</w:t>
      </w:r>
      <w:r w:rsidRPr="00355308">
        <w:rPr>
          <w:color w:val="000000" w:themeColor="text1"/>
          <w:sz w:val="16"/>
        </w:rPr>
        <w:t>”[</w:t>
      </w:r>
      <w:proofErr w:type="gramEnd"/>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 xml:space="preserve">and Luxembourg.[xliii] In early 2018, the director of the Scientific-Educational Center for Innovative Mining Technologies of the Moscow-based National University of Science and Technology MISIS (NUST MISIS), Pavel </w:t>
      </w:r>
      <w:proofErr w:type="spellStart"/>
      <w:r w:rsidRPr="00355308">
        <w:rPr>
          <w:color w:val="000000" w:themeColor="text1"/>
          <w:sz w:val="16"/>
        </w:rPr>
        <w:t>Ananyev</w:t>
      </w:r>
      <w:proofErr w:type="spellEnd"/>
      <w:r w:rsidRPr="00355308">
        <w:rPr>
          <w:color w:val="000000" w:themeColor="text1"/>
          <w:sz w:val="16"/>
        </w:rPr>
        <w:t xml:space="preserve">, spoke about the Russian ambitions and proposed activities including space drilling rigs, water extraction on the Moon and 3D printers at space stations.[xliv] Russia’s private space companies including </w:t>
      </w:r>
      <w:proofErr w:type="spellStart"/>
      <w:r w:rsidRPr="00355308">
        <w:rPr>
          <w:color w:val="000000" w:themeColor="text1"/>
          <w:sz w:val="16"/>
        </w:rPr>
        <w:t>Dauria</w:t>
      </w:r>
      <w:proofErr w:type="spellEnd"/>
      <w:r w:rsidRPr="00355308">
        <w:rPr>
          <w:color w:val="000000" w:themeColor="text1"/>
          <w:sz w:val="16"/>
        </w:rPr>
        <w:t xml:space="preserve">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w:t>
      </w:r>
      <w:proofErr w:type="spellStart"/>
      <w:r w:rsidRPr="00355308">
        <w:rPr>
          <w:color w:val="000000" w:themeColor="text1"/>
          <w:sz w:val="16"/>
        </w:rPr>
        <w:t>organisation</w:t>
      </w:r>
      <w:proofErr w:type="spellEnd"/>
      <w:r w:rsidRPr="00355308">
        <w:rPr>
          <w:color w:val="000000" w:themeColor="text1"/>
          <w:sz w:val="16"/>
        </w:rPr>
        <w:t xml:space="preserve">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w:t>
      </w:r>
      <w:proofErr w:type="gramStart"/>
      <w:r w:rsidRPr="00355308">
        <w:rPr>
          <w:color w:val="000000" w:themeColor="text1"/>
          <w:sz w:val="16"/>
        </w:rPr>
        <w:t>.”[</w:t>
      </w:r>
      <w:proofErr w:type="gramEnd"/>
      <w:r w:rsidRPr="00355308">
        <w:rPr>
          <w:color w:val="000000" w:themeColor="text1"/>
          <w:sz w:val="16"/>
        </w:rPr>
        <w:t xml:space="preserve">xlvi] More recently, Dr. K Sivan, Chairman of the country’s civil space </w:t>
      </w:r>
      <w:proofErr w:type="spellStart"/>
      <w:r w:rsidRPr="00355308">
        <w:rPr>
          <w:color w:val="000000" w:themeColor="text1"/>
          <w:sz w:val="16"/>
        </w:rPr>
        <w:t>organisation</w:t>
      </w:r>
      <w:proofErr w:type="spellEnd"/>
      <w:r w:rsidRPr="00355308">
        <w:rPr>
          <w:color w:val="000000" w:themeColor="text1"/>
          <w:sz w:val="16"/>
        </w:rPr>
        <w:t xml:space="preserve">, Indian Space Research </w:t>
      </w:r>
      <w:proofErr w:type="spellStart"/>
      <w:r w:rsidRPr="00355308">
        <w:rPr>
          <w:color w:val="000000" w:themeColor="text1"/>
          <w:sz w:val="16"/>
        </w:rPr>
        <w:t>Organisation</w:t>
      </w:r>
      <w:proofErr w:type="spellEnd"/>
      <w:r w:rsidRPr="00355308">
        <w:rPr>
          <w:color w:val="000000" w:themeColor="text1"/>
          <w:sz w:val="16"/>
        </w:rPr>
        <w:t xml:space="preserve"> (ISRO), talked about ISRO’s plans for helium-3 extraction and said, “the countries which have the capacity to bring that source from the moon to Earth will dictate the process. I don’t want to be just a part of them, I want to lead them</w:t>
      </w:r>
      <w:proofErr w:type="gramStart"/>
      <w:r w:rsidRPr="00355308">
        <w:rPr>
          <w:color w:val="000000" w:themeColor="text1"/>
          <w:sz w:val="16"/>
        </w:rPr>
        <w:t>.”[</w:t>
      </w:r>
      <w:proofErr w:type="gramEnd"/>
      <w:r w:rsidRPr="00355308">
        <w:rPr>
          <w:color w:val="000000" w:themeColor="text1"/>
          <w:sz w:val="16"/>
        </w:rPr>
        <w:t xml:space="preserve">xlvii] However, gaining proficiency in such missions is not easy – the NASA and ESA (the European Space Agency) have been discussing these possibilities for a longer time, albeit quietly. The ISRO Chairman’s response was </w:t>
      </w:r>
      <w:proofErr w:type="spellStart"/>
      <w:r w:rsidRPr="00355308">
        <w:rPr>
          <w:color w:val="000000" w:themeColor="text1"/>
          <w:sz w:val="16"/>
        </w:rPr>
        <w:t>characterised</w:t>
      </w:r>
      <w:proofErr w:type="spellEnd"/>
      <w:r w:rsidRPr="00355308">
        <w:rPr>
          <w:color w:val="000000" w:themeColor="text1"/>
          <w:sz w:val="16"/>
        </w:rPr>
        <w:t xml:space="preserve"> by an Indian commentator as “aspirational” and “emotional”, clearly conceding that the country’s technological wherewithal is yet to be </w:t>
      </w:r>
      <w:proofErr w:type="gramStart"/>
      <w:r w:rsidRPr="00355308">
        <w:rPr>
          <w:color w:val="000000" w:themeColor="text1"/>
          <w:sz w:val="16"/>
        </w:rPr>
        <w:t>adequate.[</w:t>
      </w:r>
      <w:proofErr w:type="gramEnd"/>
      <w:r w:rsidRPr="00355308">
        <w:rPr>
          <w:color w:val="000000" w:themeColor="text1"/>
          <w:sz w:val="16"/>
        </w:rPr>
        <w:t>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w:t>
      </w:r>
      <w:proofErr w:type="gramStart"/>
      <w:r w:rsidRPr="00355308">
        <w:rPr>
          <w:color w:val="000000" w:themeColor="text1"/>
          <w:sz w:val="16"/>
        </w:rPr>
        <w:t>.”[</w:t>
      </w:r>
      <w:proofErr w:type="gramEnd"/>
      <w:r w:rsidRPr="00355308">
        <w:rPr>
          <w:color w:val="000000" w:themeColor="text1"/>
          <w:sz w:val="16"/>
        </w:rPr>
        <w:t xml:space="preserve">xlix] Whether such </w:t>
      </w:r>
      <w:proofErr w:type="spellStart"/>
      <w:r w:rsidRPr="00355308">
        <w:rPr>
          <w:color w:val="000000" w:themeColor="text1"/>
          <w:sz w:val="16"/>
        </w:rPr>
        <w:t>legalisation</w:t>
      </w:r>
      <w:proofErr w:type="spellEnd"/>
      <w:r w:rsidRPr="00355308">
        <w:rPr>
          <w:color w:val="000000" w:themeColor="text1"/>
          <w:sz w:val="16"/>
        </w:rPr>
        <w:t xml:space="preserve">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w:t>
      </w:r>
      <w:proofErr w:type="spellStart"/>
      <w:r w:rsidRPr="00355308">
        <w:rPr>
          <w:color w:val="000000" w:themeColor="text1"/>
          <w:sz w:val="16"/>
        </w:rPr>
        <w:t>emphasising</w:t>
      </w:r>
      <w:proofErr w:type="spellEnd"/>
      <w:r w:rsidRPr="00355308">
        <w:rPr>
          <w:color w:val="000000" w:themeColor="text1"/>
          <w:sz w:val="16"/>
        </w:rPr>
        <w:t xml:space="preserve">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w:t>
      </w:r>
      <w:proofErr w:type="spellStart"/>
      <w:r w:rsidRPr="00355308">
        <w:rPr>
          <w:color w:val="000000" w:themeColor="text1"/>
          <w:sz w:val="16"/>
        </w:rPr>
        <w:t>authorised</w:t>
      </w:r>
      <w:proofErr w:type="spellEnd"/>
      <w:r w:rsidRPr="00355308">
        <w:rPr>
          <w:color w:val="000000" w:themeColor="text1"/>
          <w:sz w:val="16"/>
        </w:rPr>
        <w:t xml:space="preserve">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w:t>
      </w:r>
      <w:proofErr w:type="gramStart"/>
      <w:r w:rsidRPr="00355308">
        <w:rPr>
          <w:color w:val="000000" w:themeColor="text1"/>
          <w:sz w:val="16"/>
        </w:rPr>
        <w:t>.”[</w:t>
      </w:r>
      <w:proofErr w:type="gramEnd"/>
      <w:r w:rsidRPr="00355308">
        <w:rPr>
          <w:color w:val="000000" w:themeColor="text1"/>
          <w:sz w:val="16"/>
        </w:rPr>
        <w:t xml:space="preserve">liv] Quoting reference from maritime law, Luxembourg regards space resources as appropriable akin to fish and shellfish, but celestial bodies and asteroids are not, just like the high sea. It is noteworthy that out of the only 18 nations that have ratified the Moon </w:t>
      </w:r>
      <w:proofErr w:type="gramStart"/>
      <w:r w:rsidRPr="00355308">
        <w:rPr>
          <w:color w:val="000000" w:themeColor="text1"/>
          <w:sz w:val="16"/>
        </w:rPr>
        <w:t>Agreement,[</w:t>
      </w:r>
      <w:proofErr w:type="gramEnd"/>
      <w:r w:rsidRPr="00355308">
        <w:rPr>
          <w:color w:val="000000" w:themeColor="text1"/>
          <w:sz w:val="16"/>
        </w:rPr>
        <w:t xml:space="preserve">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xml:space="preserve">. That resource extraction is contemplated, albeit implicitly, in the OST, is nothing but logical. Not only have such claims of possessory rights not been </w:t>
      </w:r>
      <w:proofErr w:type="spellStart"/>
      <w:r w:rsidRPr="00355308">
        <w:rPr>
          <w:color w:val="000000" w:themeColor="text1"/>
          <w:sz w:val="16"/>
        </w:rPr>
        <w:t>recognised</w:t>
      </w:r>
      <w:proofErr w:type="spellEnd"/>
      <w:r w:rsidRPr="00355308">
        <w:rPr>
          <w:color w:val="000000" w:themeColor="text1"/>
          <w:sz w:val="16"/>
        </w:rPr>
        <w:t xml:space="preserve">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 xml:space="preserve">global consensus regarding its </w:t>
      </w:r>
      <w:proofErr w:type="gramStart"/>
      <w:r w:rsidRPr="00355308">
        <w:rPr>
          <w:rStyle w:val="Emphasis"/>
          <w:highlight w:val="green"/>
        </w:rPr>
        <w:t>illegality</w:t>
      </w:r>
      <w:r w:rsidRPr="00355308">
        <w:rPr>
          <w:color w:val="000000" w:themeColor="text1"/>
          <w:sz w:val="16"/>
        </w:rPr>
        <w:t>.[</w:t>
      </w:r>
      <w:proofErr w:type="gramEnd"/>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 xml:space="preserve">the </w:t>
      </w:r>
      <w:proofErr w:type="spellStart"/>
      <w:r w:rsidRPr="00355308">
        <w:rPr>
          <w:rStyle w:val="Style13ptBold"/>
          <w:color w:val="000000" w:themeColor="text1"/>
          <w:sz w:val="22"/>
        </w:rPr>
        <w:t>legalisation</w:t>
      </w:r>
      <w:proofErr w:type="spellEnd"/>
      <w:r w:rsidRPr="00355308">
        <w:rPr>
          <w:rStyle w:val="Style13ptBold"/>
          <w:color w:val="000000" w:themeColor="text1"/>
          <w:sz w:val="22"/>
        </w:rPr>
        <w:t xml:space="preserve">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proofErr w:type="gramStart"/>
      <w:r w:rsidRPr="00355308">
        <w:rPr>
          <w:color w:val="000000" w:themeColor="text1"/>
          <w:u w:val="single"/>
        </w:rPr>
        <w:t>—</w:t>
      </w:r>
      <w:r w:rsidRPr="00355308">
        <w:rPr>
          <w:rStyle w:val="Style13ptBold"/>
          <w:color w:val="000000" w:themeColor="text1"/>
          <w:sz w:val="16"/>
        </w:rPr>
        <w:t>“</w:t>
      </w:r>
      <w:proofErr w:type="gramEnd"/>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xml:space="preserve">: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w:t>
      </w:r>
      <w:proofErr w:type="spellStart"/>
      <w:r w:rsidRPr="00355308">
        <w:rPr>
          <w:color w:val="000000" w:themeColor="text1"/>
          <w:sz w:val="16"/>
        </w:rPr>
        <w:t>utilisation</w:t>
      </w:r>
      <w:proofErr w:type="spellEnd"/>
      <w:r w:rsidRPr="00355308">
        <w:rPr>
          <w:color w:val="000000" w:themeColor="text1"/>
          <w:sz w:val="16"/>
        </w:rPr>
        <w:t xml:space="preserve"> and ownership of the deep seabed’s resources are exclusively structured around the International Seabed Authority (ISA), which is responsible for </w:t>
      </w:r>
      <w:proofErr w:type="spellStart"/>
      <w:r w:rsidRPr="00355308">
        <w:rPr>
          <w:color w:val="000000" w:themeColor="text1"/>
          <w:sz w:val="16"/>
        </w:rPr>
        <w:t>organising</w:t>
      </w:r>
      <w:proofErr w:type="spellEnd"/>
      <w:r w:rsidRPr="00355308">
        <w:rPr>
          <w:color w:val="000000" w:themeColor="text1"/>
          <w:sz w:val="16"/>
        </w:rPr>
        <w:t xml:space="preserve">,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w:t>
      </w:r>
      <w:proofErr w:type="spellStart"/>
      <w:r w:rsidRPr="00355308">
        <w:rPr>
          <w:color w:val="000000" w:themeColor="text1"/>
          <w:sz w:val="16"/>
        </w:rPr>
        <w:t>self-centred</w:t>
      </w:r>
      <w:proofErr w:type="spellEnd"/>
      <w:r w:rsidRPr="00355308">
        <w:rPr>
          <w:color w:val="000000" w:themeColor="text1"/>
          <w:sz w:val="16"/>
        </w:rPr>
        <w:t xml:space="preserve">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w:t>
      </w:r>
      <w:proofErr w:type="spellStart"/>
      <w:r w:rsidRPr="00355308">
        <w:rPr>
          <w:rStyle w:val="StyleUnderline"/>
        </w:rPr>
        <w:t>realisation</w:t>
      </w:r>
      <w:proofErr w:type="spellEnd"/>
      <w:r w:rsidRPr="00355308">
        <w:rPr>
          <w:rStyle w:val="StyleUnderline"/>
        </w:rPr>
        <w:t xml:space="preserve">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w:t>
      </w:r>
      <w:proofErr w:type="gramStart"/>
      <w:r w:rsidRPr="00355308">
        <w:rPr>
          <w:color w:val="000000" w:themeColor="text1"/>
          <w:sz w:val="16"/>
        </w:rPr>
        <w:t>.”[</w:t>
      </w:r>
      <w:proofErr w:type="gramEnd"/>
      <w:r w:rsidRPr="00355308">
        <w:rPr>
          <w:color w:val="000000" w:themeColor="text1"/>
          <w:sz w:val="16"/>
        </w:rPr>
        <w:t xml:space="preserv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xml:space="preserve">. Experts have articulated that these could possibly be addressed under the existing property law principles or old mining law </w:t>
      </w:r>
      <w:proofErr w:type="gramStart"/>
      <w:r w:rsidRPr="00355308">
        <w:rPr>
          <w:color w:val="000000" w:themeColor="text1"/>
          <w:sz w:val="16"/>
        </w:rPr>
        <w:t>principles.[</w:t>
      </w:r>
      <w:proofErr w:type="gramEnd"/>
      <w:r w:rsidRPr="00355308">
        <w:rPr>
          <w:color w:val="000000" w:themeColor="text1"/>
          <w:sz w:val="16"/>
        </w:rPr>
        <w:t>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w:t>
      </w:r>
      <w:r w:rsidRPr="00355308">
        <w:rPr>
          <w:color w:val="000000" w:themeColor="text1"/>
          <w:sz w:val="16"/>
        </w:rPr>
        <w:lastRenderedPageBreak/>
        <w:t xml:space="preserve">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w:t>
      </w:r>
      <w:proofErr w:type="gramStart"/>
      <w:r w:rsidRPr="00355308">
        <w:rPr>
          <w:color w:val="000000" w:themeColor="text1"/>
          <w:sz w:val="16"/>
        </w:rPr>
        <w:t>.”[</w:t>
      </w:r>
      <w:proofErr w:type="gramEnd"/>
      <w:r w:rsidRPr="00355308">
        <w:rPr>
          <w:color w:val="000000" w:themeColor="text1"/>
          <w:sz w:val="16"/>
        </w:rPr>
        <w:t xml:space="preserve">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proofErr w:type="spellStart"/>
      <w:r w:rsidRPr="00355308">
        <w:rPr>
          <w:rStyle w:val="StyleUnderline"/>
          <w:color w:val="000000" w:themeColor="text1"/>
        </w:rPr>
        <w:t>authorisation</w:t>
      </w:r>
      <w:proofErr w:type="spellEnd"/>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w:t>
      </w:r>
      <w:proofErr w:type="gramStart"/>
      <w:r w:rsidRPr="00355308">
        <w:rPr>
          <w:color w:val="000000" w:themeColor="text1"/>
          <w:sz w:val="16"/>
        </w:rPr>
        <w:t>Group,[</w:t>
      </w:r>
      <w:proofErr w:type="gramEnd"/>
      <w:r w:rsidRPr="00355308">
        <w:rPr>
          <w:color w:val="000000" w:themeColor="text1"/>
          <w:sz w:val="16"/>
        </w:rPr>
        <w:t>lxvii] established with the purpose of “assess[</w:t>
      </w:r>
      <w:proofErr w:type="spellStart"/>
      <w:r w:rsidRPr="00355308">
        <w:rPr>
          <w:color w:val="000000" w:themeColor="text1"/>
          <w:sz w:val="16"/>
        </w:rPr>
        <w:t>ing</w:t>
      </w:r>
      <w:proofErr w:type="spellEnd"/>
      <w:r w:rsidRPr="00355308">
        <w:rPr>
          <w:color w:val="000000" w:themeColor="text1"/>
          <w:sz w:val="16"/>
        </w:rPr>
        <w:t xml:space="preserve">]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w:t>
      </w:r>
      <w:proofErr w:type="spellStart"/>
      <w:r w:rsidRPr="00355308">
        <w:rPr>
          <w:color w:val="000000" w:themeColor="text1"/>
          <w:sz w:val="16"/>
        </w:rPr>
        <w:t>recognised</w:t>
      </w:r>
      <w:proofErr w:type="spellEnd"/>
      <w:r w:rsidRPr="00355308">
        <w:rPr>
          <w:color w:val="000000" w:themeColor="text1"/>
          <w:sz w:val="16"/>
        </w:rPr>
        <w:t xml:space="preserve">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w:t>
      </w:r>
      <w:proofErr w:type="gramStart"/>
      <w:r w:rsidRPr="00355308">
        <w:rPr>
          <w:color w:val="000000" w:themeColor="text1"/>
          <w:sz w:val="16"/>
        </w:rPr>
        <w:t>established.[</w:t>
      </w:r>
      <w:proofErr w:type="gramEnd"/>
      <w:r w:rsidRPr="00355308">
        <w:rPr>
          <w:color w:val="000000" w:themeColor="text1"/>
          <w:sz w:val="16"/>
        </w:rPr>
        <w:t xml:space="preserve">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 xml:space="preserve">add to the space </w:t>
      </w:r>
      <w:proofErr w:type="spellStart"/>
      <w:r w:rsidRPr="00355308">
        <w:rPr>
          <w:rStyle w:val="StyleUnderline"/>
          <w:color w:val="000000" w:themeColor="text1"/>
        </w:rPr>
        <w:t>weaponisation</w:t>
      </w:r>
      <w:proofErr w:type="spellEnd"/>
      <w:r w:rsidRPr="00355308">
        <w:rPr>
          <w:rStyle w:val="StyleUnderline"/>
          <w:color w:val="000000" w:themeColor="text1"/>
        </w:rPr>
        <w:t xml:space="preserve">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 xml:space="preserve">such as </w:t>
      </w:r>
      <w:proofErr w:type="spellStart"/>
      <w:r w:rsidRPr="00355308">
        <w:rPr>
          <w:rStyle w:val="Emphasis"/>
          <w:highlight w:val="green"/>
        </w:rPr>
        <w:t>weaponisation</w:t>
      </w:r>
      <w:proofErr w:type="spellEnd"/>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w:t>
      </w:r>
      <w:proofErr w:type="spellStart"/>
      <w:r w:rsidRPr="00355308">
        <w:rPr>
          <w:color w:val="000000" w:themeColor="text1"/>
          <w:sz w:val="16"/>
        </w:rPr>
        <w:t>Quod</w:t>
      </w:r>
      <w:proofErr w:type="spellEnd"/>
      <w:r w:rsidRPr="00355308">
        <w:rPr>
          <w:color w:val="000000" w:themeColor="text1"/>
          <w:sz w:val="16"/>
        </w:rPr>
        <w:t xml:space="preserve"> </w:t>
      </w:r>
      <w:proofErr w:type="spellStart"/>
      <w:r w:rsidRPr="00355308">
        <w:rPr>
          <w:color w:val="000000" w:themeColor="text1"/>
          <w:sz w:val="16"/>
        </w:rPr>
        <w:t>omnes</w:t>
      </w:r>
      <w:proofErr w:type="spellEnd"/>
      <w:r w:rsidRPr="00355308">
        <w:rPr>
          <w:color w:val="000000" w:themeColor="text1"/>
          <w:sz w:val="16"/>
        </w:rPr>
        <w:t xml:space="preserve"> </w:t>
      </w:r>
      <w:proofErr w:type="spellStart"/>
      <w:r w:rsidRPr="00355308">
        <w:rPr>
          <w:color w:val="000000" w:themeColor="text1"/>
          <w:sz w:val="16"/>
        </w:rPr>
        <w:t>tangit</w:t>
      </w:r>
      <w:proofErr w:type="spellEnd"/>
      <w:r w:rsidRPr="00355308">
        <w:rPr>
          <w:color w:val="000000" w:themeColor="text1"/>
          <w:sz w:val="16"/>
        </w:rPr>
        <w:t xml:space="preserve"> ab omnibus </w:t>
      </w:r>
      <w:proofErr w:type="spellStart"/>
      <w:r w:rsidRPr="00355308">
        <w:rPr>
          <w:color w:val="000000" w:themeColor="text1"/>
          <w:sz w:val="16"/>
        </w:rPr>
        <w:t>approbatur</w:t>
      </w:r>
      <w:proofErr w:type="spellEnd"/>
      <w:r w:rsidRPr="00355308">
        <w:rPr>
          <w:color w:val="000000" w:themeColor="text1"/>
          <w:sz w:val="16"/>
        </w:rPr>
        <w:t xml:space="preserve">’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385E362A" w14:textId="77777777" w:rsidR="007334EF" w:rsidRPr="00AD4C5F" w:rsidRDefault="007334EF" w:rsidP="007334E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w:t>
      </w:r>
      <w:r w:rsidRPr="00AD4C5F">
        <w:rPr>
          <w:rFonts w:asciiTheme="majorHAnsi" w:hAnsiTheme="majorHAnsi" w:cstheme="majorHAnsi"/>
          <w:color w:val="000000" w:themeColor="text1"/>
        </w:rPr>
        <w:lastRenderedPageBreak/>
        <w:t>pansion guarantees wars over property rights—governments get quickly involved</w:t>
      </w:r>
    </w:p>
    <w:p w14:paraId="1150AAF9" w14:textId="77777777" w:rsidR="007334EF" w:rsidRPr="00AD4C5F" w:rsidRDefault="007334EF" w:rsidP="007334EF">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5EBBD165" w14:textId="77777777" w:rsidR="007334EF" w:rsidRPr="00AD4C5F" w:rsidRDefault="007334EF" w:rsidP="007334EF">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w:t>
      </w:r>
      <w:proofErr w:type="spellStart"/>
      <w:r w:rsidRPr="00AD4C5F">
        <w:rPr>
          <w:rFonts w:asciiTheme="majorHAnsi" w:hAnsiTheme="majorHAnsi" w:cstheme="majorHAnsi"/>
          <w:color w:val="000000" w:themeColor="text1"/>
          <w:sz w:val="16"/>
        </w:rPr>
        <w:t>Jaxa</w:t>
      </w:r>
      <w:proofErr w:type="spellEnd"/>
      <w:r w:rsidRPr="00AD4C5F">
        <w:rPr>
          <w:rFonts w:asciiTheme="majorHAnsi" w:hAnsiTheme="majorHAnsi" w:cstheme="majorHAnsi"/>
          <w:color w:val="000000" w:themeColor="text1"/>
          <w:sz w:val="16"/>
        </w:rPr>
        <w:t xml:space="preserve"> has already successfully landed a robotic craft on an asteroid and taken samples. It currently has another probe hovering over an asteroid named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xml:space="preserve">. Artist's impression of Hayabusa 2 PHOTO: Artist's impression of </w:t>
      </w:r>
      <w:proofErr w:type="spellStart"/>
      <w:r w:rsidRPr="00AD4C5F">
        <w:rPr>
          <w:rFonts w:asciiTheme="majorHAnsi" w:hAnsiTheme="majorHAnsi" w:cstheme="majorHAnsi"/>
          <w:color w:val="000000" w:themeColor="text1"/>
          <w:sz w:val="16"/>
        </w:rPr>
        <w:t>Jaxa's</w:t>
      </w:r>
      <w:proofErr w:type="spellEnd"/>
      <w:r w:rsidRPr="00AD4C5F">
        <w:rPr>
          <w:rFonts w:asciiTheme="majorHAnsi" w:hAnsiTheme="majorHAnsi" w:cstheme="majorHAnsi"/>
          <w:color w:val="000000" w:themeColor="text1"/>
          <w:sz w:val="16"/>
        </w:rPr>
        <w:t xml:space="preserve"> robotic craft flying above </w:t>
      </w:r>
      <w:proofErr w:type="spellStart"/>
      <w:r w:rsidRPr="00AD4C5F">
        <w:rPr>
          <w:rFonts w:asciiTheme="majorHAnsi" w:hAnsiTheme="majorHAnsi" w:cstheme="majorHAnsi"/>
          <w:color w:val="000000" w:themeColor="text1"/>
          <w:sz w:val="16"/>
        </w:rPr>
        <w:t>Ryugu</w:t>
      </w:r>
      <w:proofErr w:type="spellEnd"/>
      <w:r w:rsidRPr="00AD4C5F">
        <w:rPr>
          <w:rFonts w:asciiTheme="majorHAnsi" w:hAnsiTheme="majorHAnsi" w:cstheme="majorHAnsi"/>
          <w:color w:val="000000" w:themeColor="text1"/>
          <w:sz w:val="16"/>
        </w:rPr>
        <w:t>.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w:t>
      </w:r>
      <w:r w:rsidRPr="00AD4C5F">
        <w:rPr>
          <w:rFonts w:asciiTheme="majorHAnsi" w:hAnsiTheme="majorHAnsi" w:cstheme="majorHAnsi"/>
          <w:color w:val="000000" w:themeColor="text1"/>
          <w:sz w:val="16"/>
        </w:rPr>
        <w:lastRenderedPageBreak/>
        <w:t xml:space="preserve">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w:t>
      </w:r>
      <w:proofErr w:type="spellStart"/>
      <w:r w:rsidRPr="00AD4C5F">
        <w:rPr>
          <w:rFonts w:asciiTheme="majorHAnsi" w:hAnsiTheme="majorHAnsi" w:cstheme="majorHAnsi"/>
          <w:color w:val="000000" w:themeColor="text1"/>
          <w:sz w:val="16"/>
        </w:rPr>
        <w:t>Stallmer</w:t>
      </w:r>
      <w:proofErr w:type="spellEnd"/>
      <w:r w:rsidRPr="00AD4C5F">
        <w:rPr>
          <w:rFonts w:asciiTheme="majorHAnsi" w:hAnsiTheme="majorHAnsi" w:cstheme="majorHAnsi"/>
          <w:color w:val="000000" w:themeColor="text1"/>
          <w:sz w:val="16"/>
        </w:rPr>
        <w:t xml:space="preserve">, the president of the US-based Commercial Spaceflight Federation, a consortium of 85 space-related </w:t>
      </w:r>
      <w:proofErr w:type="spellStart"/>
      <w:r w:rsidRPr="00AD4C5F">
        <w:rPr>
          <w:rFonts w:asciiTheme="majorHAnsi" w:hAnsiTheme="majorHAnsi" w:cstheme="majorHAnsi"/>
          <w:color w:val="000000" w:themeColor="text1"/>
          <w:sz w:val="16"/>
        </w:rPr>
        <w:t>organisations</w:t>
      </w:r>
      <w:proofErr w:type="spellEnd"/>
      <w:r w:rsidRPr="00AD4C5F">
        <w:rPr>
          <w:rFonts w:asciiTheme="majorHAnsi" w:hAnsiTheme="majorHAnsi" w:cstheme="majorHAnsi"/>
          <w:color w:val="000000" w:themeColor="text1"/>
          <w:sz w:val="16"/>
        </w:rPr>
        <w:t xml:space="preserve">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665CFFB5" w14:textId="77777777" w:rsidR="007334EF" w:rsidRPr="00AD4C5F" w:rsidRDefault="007334EF" w:rsidP="007334E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18CAB1CD" w14:textId="77777777" w:rsidR="007334EF" w:rsidRPr="00AD4C5F" w:rsidRDefault="007334EF" w:rsidP="007334EF">
      <w:pPr>
        <w:rPr>
          <w:rFonts w:asciiTheme="majorHAnsi" w:hAnsiTheme="majorHAnsi" w:cstheme="majorHAnsi"/>
          <w:color w:val="000000" w:themeColor="text1"/>
          <w:sz w:val="16"/>
        </w:rPr>
      </w:pPr>
      <w:proofErr w:type="spellStart"/>
      <w:r w:rsidRPr="00AD4C5F">
        <w:rPr>
          <w:rStyle w:val="Heading4Char"/>
          <w:rFonts w:asciiTheme="majorHAnsi" w:hAnsiTheme="majorHAnsi" w:cstheme="majorHAnsi"/>
        </w:rPr>
        <w:t>Jamasmie</w:t>
      </w:r>
      <w:proofErr w:type="spellEnd"/>
      <w:r w:rsidRPr="00AD4C5F">
        <w:rPr>
          <w:rStyle w:val="Heading4Char"/>
          <w:rFonts w:asciiTheme="majorHAnsi" w:hAnsiTheme="majorHAnsi" w:cstheme="majorHAnsi"/>
        </w:rPr>
        <w:t xml:space="preserve"> 21</w:t>
      </w:r>
      <w:r w:rsidRPr="00AD4C5F">
        <w:rPr>
          <w:rFonts w:asciiTheme="majorHAnsi" w:hAnsiTheme="majorHAnsi" w:cstheme="majorHAnsi"/>
          <w:color w:val="000000" w:themeColor="text1"/>
          <w:sz w:val="16"/>
        </w:rPr>
        <w:t xml:space="preserve"> Cecilia </w:t>
      </w:r>
      <w:proofErr w:type="spellStart"/>
      <w:r w:rsidRPr="00AD4C5F">
        <w:rPr>
          <w:rFonts w:asciiTheme="majorHAnsi" w:hAnsiTheme="majorHAnsi" w:cstheme="majorHAnsi"/>
          <w:color w:val="000000" w:themeColor="text1"/>
          <w:sz w:val="16"/>
        </w:rPr>
        <w:t>Jamasmie</w:t>
      </w:r>
      <w:proofErr w:type="spellEnd"/>
      <w:r w:rsidRPr="00AD4C5F">
        <w:rPr>
          <w:rFonts w:asciiTheme="majorHAnsi" w:hAnsiTheme="majorHAnsi" w:cstheme="majorHAnsi"/>
          <w:color w:val="000000" w:themeColor="text1"/>
          <w:sz w:val="16"/>
        </w:rPr>
        <w:t xml:space="preserve"> [Cecilia has covered mining for more than a decade. She is particularly interested in Corporate Social Responsibility (CSR), Diamonds and Latin America. Cecilia has been interviewed by BBC News and CBC among others and has been a guest speaker at mining conventions, including </w:t>
      </w:r>
      <w:proofErr w:type="spellStart"/>
      <w:r w:rsidRPr="00AD4C5F">
        <w:rPr>
          <w:rFonts w:asciiTheme="majorHAnsi" w:hAnsiTheme="majorHAnsi" w:cstheme="majorHAnsi"/>
          <w:color w:val="000000" w:themeColor="text1"/>
          <w:sz w:val="16"/>
        </w:rPr>
        <w:t>MINExpo</w:t>
      </w:r>
      <w:proofErr w:type="spellEnd"/>
      <w:r w:rsidRPr="00AD4C5F">
        <w:rPr>
          <w:rFonts w:asciiTheme="majorHAnsi" w:hAnsiTheme="majorHAnsi" w:cstheme="majorHAnsi"/>
          <w:color w:val="000000" w:themeColor="text1"/>
          <w:sz w:val="16"/>
        </w:rPr>
        <w:t xml:space="preserve">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313C04B" w14:textId="63C5CD40" w:rsidR="007334EF" w:rsidRDefault="007334EF" w:rsidP="007334EF">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w:t>
      </w:r>
      <w:proofErr w:type="spellStart"/>
      <w:proofErr w:type="gramStart"/>
      <w:r w:rsidRPr="00AD4C5F">
        <w:rPr>
          <w:rStyle w:val="StyleUnderline"/>
          <w:rFonts w:asciiTheme="majorHAnsi" w:hAnsiTheme="majorHAnsi" w:cstheme="majorHAnsi"/>
        </w:rPr>
        <w:t>military.</w:t>
      </w:r>
      <w:r w:rsidRPr="00AD4C5F">
        <w:rPr>
          <w:rStyle w:val="StyleUnderline"/>
          <w:rFonts w:asciiTheme="majorHAnsi" w:hAnsiTheme="majorHAnsi" w:cstheme="majorHAnsi"/>
          <w:highlight w:val="green"/>
        </w:rPr>
        <w:t>It</w:t>
      </w:r>
      <w:proofErr w:type="spellEnd"/>
      <w:proofErr w:type="gramEnd"/>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w:t>
      </w:r>
      <w:proofErr w:type="spellStart"/>
      <w:r w:rsidRPr="00AD4C5F">
        <w:rPr>
          <w:rStyle w:val="StyleUnderline"/>
          <w:rFonts w:asciiTheme="majorHAnsi" w:hAnsiTheme="majorHAnsi" w:cstheme="majorHAnsi"/>
        </w:rPr>
        <w:t>Elya</w:t>
      </w:r>
      <w:proofErr w:type="spellEnd"/>
      <w:r w:rsidRPr="00AD4C5F">
        <w:rPr>
          <w:rStyle w:val="StyleUnderline"/>
          <w:rFonts w:asciiTheme="majorHAnsi" w:hAnsiTheme="majorHAnsi" w:cstheme="majorHAnsi"/>
        </w:rPr>
        <w:t xml:space="preserve"> </w:t>
      </w:r>
      <w:proofErr w:type="spellStart"/>
      <w:r w:rsidRPr="00AD4C5F">
        <w:rPr>
          <w:rStyle w:val="StyleUnderline"/>
          <w:rFonts w:asciiTheme="majorHAnsi" w:hAnsiTheme="majorHAnsi" w:cstheme="majorHAnsi"/>
        </w:rPr>
        <w:t>Taichman</w:t>
      </w:r>
      <w:proofErr w:type="spellEnd"/>
      <w:r w:rsidRPr="00AD4C5F">
        <w:rPr>
          <w:rStyle w:val="StyleUnderline"/>
          <w:rFonts w:asciiTheme="majorHAnsi" w:hAnsiTheme="majorHAnsi" w:cstheme="majorHAnsi"/>
        </w:rPr>
        <w:t xml:space="preserve">,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t>
      </w:r>
      <w:proofErr w:type="spellStart"/>
      <w:proofErr w:type="gramStart"/>
      <w:r w:rsidRPr="00AD4C5F">
        <w:rPr>
          <w:rStyle w:val="StyleUnderline"/>
          <w:rFonts w:asciiTheme="majorHAnsi" w:hAnsiTheme="majorHAnsi" w:cstheme="majorHAnsi"/>
        </w:rPr>
        <w:t>writes.Russia’s</w:t>
      </w:r>
      <w:proofErr w:type="spellEnd"/>
      <w:proofErr w:type="gramEnd"/>
      <w:r w:rsidRPr="00AD4C5F">
        <w:rPr>
          <w:rStyle w:val="StyleUnderline"/>
          <w:rFonts w:asciiTheme="majorHAnsi" w:hAnsiTheme="majorHAnsi" w:cstheme="majorHAnsi"/>
        </w:rPr>
        <w:t xml:space="preserve"> space agency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 xml:space="preserve">when one country </w:t>
      </w:r>
      <w:r w:rsidRPr="00AD4C5F">
        <w:rPr>
          <w:rStyle w:val="StyleUnderline"/>
          <w:rFonts w:asciiTheme="majorHAnsi" w:hAnsiTheme="majorHAnsi" w:cstheme="majorHAnsi"/>
          <w:highlight w:val="green"/>
        </w:rPr>
        <w:lastRenderedPageBreak/>
        <w:t>decided to start seizing territories</w:t>
      </w:r>
      <w:r w:rsidRPr="00AD4C5F">
        <w:rPr>
          <w:rStyle w:val="StyleUnderline"/>
          <w:rFonts w:asciiTheme="majorHAnsi" w:hAnsiTheme="majorHAnsi" w:cstheme="majorHAnsi"/>
        </w:rPr>
        <w:t xml:space="preserve"> in its interest — everyone remembers what came of it,” </w:t>
      </w:r>
      <w:proofErr w:type="spellStart"/>
      <w:r w:rsidRPr="00AD4C5F">
        <w:rPr>
          <w:rStyle w:val="StyleUnderline"/>
          <w:rFonts w:asciiTheme="majorHAnsi" w:hAnsiTheme="majorHAnsi" w:cstheme="majorHAnsi"/>
        </w:rPr>
        <w:t>Roscosmos</w:t>
      </w:r>
      <w:proofErr w:type="spellEnd"/>
      <w:r w:rsidRPr="00AD4C5F">
        <w:rPr>
          <w:rStyle w:val="StyleUnderline"/>
          <w:rFonts w:asciiTheme="majorHAnsi" w:hAnsiTheme="majorHAnsi" w:cstheme="majorHAnsi"/>
        </w:rPr>
        <w:t xml:space="preserve">’ deputy general director for international cooperation, Sergey </w:t>
      </w:r>
      <w:proofErr w:type="spellStart"/>
      <w:r w:rsidRPr="00AD4C5F">
        <w:rPr>
          <w:rStyle w:val="StyleUnderline"/>
          <w:rFonts w:asciiTheme="majorHAnsi" w:hAnsiTheme="majorHAnsi" w:cstheme="majorHAnsi"/>
        </w:rPr>
        <w:t>Saveliev</w:t>
      </w:r>
      <w:proofErr w:type="spellEnd"/>
      <w:r w:rsidRPr="00AD4C5F">
        <w:rPr>
          <w:rStyle w:val="StyleUnderline"/>
          <w:rFonts w:asciiTheme="majorHAnsi" w:hAnsiTheme="majorHAnsi" w:cstheme="majorHAnsi"/>
        </w:rPr>
        <w:t xml:space="preserve">, said at the </w:t>
      </w:r>
      <w:proofErr w:type="spellStart"/>
      <w:proofErr w:type="gramStart"/>
      <w:r w:rsidRPr="00AD4C5F">
        <w:rPr>
          <w:rStyle w:val="StyleUnderline"/>
          <w:rFonts w:asciiTheme="majorHAnsi" w:hAnsiTheme="majorHAnsi" w:cstheme="majorHAnsi"/>
        </w:rPr>
        <w:t>time.China</w:t>
      </w:r>
      <w:proofErr w:type="spellEnd"/>
      <w:proofErr w:type="gramEnd"/>
      <w:r w:rsidRPr="00AD4C5F">
        <w:rPr>
          <w:rStyle w:val="StyleUnderline"/>
          <w:rFonts w:asciiTheme="majorHAnsi" w:hAnsiTheme="majorHAnsi" w:cstheme="majorHAnsi"/>
        </w:rPr>
        <w:t xml:space="preserve">,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w:t>
      </w:r>
      <w:r w:rsidRPr="00AD4C5F">
        <w:rPr>
          <w:rStyle w:val="StyleUnderline"/>
          <w:rFonts w:asciiTheme="majorHAnsi" w:hAnsiTheme="majorHAnsi" w:cstheme="majorHAnsi"/>
        </w:rPr>
        <w:lastRenderedPageBreak/>
        <w:t>ag on the Moon, which happened in December 2020, more than 50 years after the US reached the lunar surface.</w:t>
      </w:r>
    </w:p>
    <w:p w14:paraId="19BDF95B" w14:textId="77777777" w:rsidR="007C4045" w:rsidRDefault="007C4045" w:rsidP="007C4045">
      <w:pPr>
        <w:pStyle w:val="Heading4"/>
      </w:pPr>
      <w:r>
        <w:t>Competition -- Resources in space explodes geopolitical tensions, escalates through satellite use and posturing, and detracts from public interest</w:t>
      </w:r>
    </w:p>
    <w:p w14:paraId="2813DD38" w14:textId="77777777" w:rsidR="007C4045" w:rsidRPr="00ED23DB" w:rsidRDefault="007C4045" w:rsidP="007C4045">
      <w:proofErr w:type="spellStart"/>
      <w:r w:rsidRPr="007B1BF6">
        <w:rPr>
          <w:rStyle w:val="Heading4Char"/>
        </w:rPr>
        <w:t>Skibba</w:t>
      </w:r>
      <w:proofErr w:type="spellEnd"/>
      <w:r w:rsidRPr="007B1BF6">
        <w:rPr>
          <w:rStyle w:val="Heading4Char"/>
        </w:rPr>
        <w:t>, 18</w:t>
      </w:r>
      <w:r>
        <w:t>,</w:t>
      </w:r>
      <w:r w:rsidRPr="007B1BF6">
        <w:rPr>
          <w:sz w:val="16"/>
          <w:szCs w:val="16"/>
        </w:rPr>
        <w:t xml:space="preserve"> Nautilus, “Mining in Space Could Lead to Conflicts on Earth”, </w:t>
      </w:r>
      <w:proofErr w:type="spellStart"/>
      <w:r w:rsidRPr="007B1BF6">
        <w:rPr>
          <w:sz w:val="16"/>
          <w:szCs w:val="16"/>
        </w:rPr>
        <w:t>Ramin</w:t>
      </w:r>
      <w:proofErr w:type="spellEnd"/>
      <w:r w:rsidRPr="007B1BF6">
        <w:rPr>
          <w:sz w:val="16"/>
          <w:szCs w:val="16"/>
        </w:rPr>
        <w:t xml:space="preserve"> </w:t>
      </w:r>
      <w:proofErr w:type="spellStart"/>
      <w:r w:rsidRPr="007B1BF6">
        <w:rPr>
          <w:sz w:val="16"/>
          <w:szCs w:val="16"/>
        </w:rPr>
        <w:t>Skibba</w:t>
      </w:r>
      <w:proofErr w:type="spellEnd"/>
      <w:r w:rsidRPr="007B1BF6">
        <w:rPr>
          <w:sz w:val="16"/>
          <w:szCs w:val="16"/>
        </w:rPr>
        <w:t xml:space="preserve"> is a science writer and astrophysicist based in Santa Cruz and San Diego. URL: </w:t>
      </w:r>
      <w:hyperlink r:id="rId13" w:history="1">
        <w:r w:rsidRPr="007B1BF6">
          <w:rPr>
            <w:rStyle w:val="Hyperlink"/>
            <w:sz w:val="16"/>
            <w:szCs w:val="16"/>
          </w:rPr>
          <w:t>https://nautil.us/mining-in-space-could-lead-to-conflicts-on-earth-2-7300/</w:t>
        </w:r>
      </w:hyperlink>
      <w:r w:rsidRPr="007B1BF6">
        <w:rPr>
          <w:sz w:val="16"/>
          <w:szCs w:val="16"/>
        </w:rPr>
        <w:t>, KR</w:t>
      </w:r>
    </w:p>
    <w:p w14:paraId="1D1A79EC" w14:textId="77777777" w:rsidR="007C4045" w:rsidRPr="007B1BF6" w:rsidRDefault="007C4045" w:rsidP="007C4045">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1BC41EA4" w14:textId="77777777" w:rsidR="007C4045" w:rsidRDefault="007C4045" w:rsidP="007C4045">
      <w:r w:rsidRPr="007B1BF6">
        <w:rPr>
          <w:sz w:val="16"/>
          <w:szCs w:val="16"/>
        </w:rPr>
        <w:t xml:space="preserve">Palladium, for example, valued for its conductive properties and chemical stability, is used in hundreds of millions of electronic devices sold annually for electrodes and </w:t>
      </w:r>
      <w:r w:rsidRPr="007B1BF6">
        <w:rPr>
          <w:sz w:val="16"/>
          <w:szCs w:val="16"/>
        </w:rPr>
        <w:lastRenderedPageBreak/>
        <w:t xml:space="preserve">connector </w:t>
      </w:r>
      <w:proofErr w:type="spellStart"/>
      <w:r w:rsidRPr="007B1BF6">
        <w:rPr>
          <w:sz w:val="16"/>
          <w:szCs w:val="16"/>
        </w:rPr>
        <w:t>platings</w:t>
      </w:r>
      <w:proofErr w:type="spellEnd"/>
      <w:r w:rsidRPr="007B1BF6">
        <w:rPr>
          <w:sz w:val="16"/>
          <w:szCs w:val="16"/>
        </w:rPr>
        <w:t>,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4DD82D21" w14:textId="77777777" w:rsidR="007C4045" w:rsidRPr="007B1BF6" w:rsidRDefault="007C4045" w:rsidP="007C4045">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794823A0" w14:textId="77777777" w:rsidR="007C4045" w:rsidRPr="007B1BF6" w:rsidRDefault="007C4045" w:rsidP="007C4045">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5F8BACC1" w14:textId="77777777" w:rsidR="007C4045" w:rsidRPr="007B1BF6" w:rsidRDefault="007C4045" w:rsidP="007C4045">
      <w:pPr>
        <w:rPr>
          <w:sz w:val="16"/>
          <w:szCs w:val="16"/>
        </w:rPr>
      </w:pPr>
      <w:r w:rsidRPr="007B1BF6">
        <w:rPr>
          <w:sz w:val="16"/>
          <w:szCs w:val="16"/>
        </w:rPr>
        <w:t xml:space="preserve">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w:t>
      </w:r>
      <w:proofErr w:type="gramStart"/>
      <w:r w:rsidRPr="007B1BF6">
        <w:rPr>
          <w:sz w:val="16"/>
          <w:szCs w:val="16"/>
        </w:rPr>
        <w:t>lead</w:t>
      </w:r>
      <w:proofErr w:type="gramEnd"/>
      <w:r w:rsidRPr="007B1BF6">
        <w:rPr>
          <w:sz w:val="16"/>
          <w:szCs w:val="16"/>
        </w:rPr>
        <w:t xml:space="preserve"> to the construction of a far-flung space station led by NASA and other space agencies, orbiting 200 million miles from Earth and serving as both a mining depot and a pit-stop for passing spacecraft.</w:t>
      </w:r>
    </w:p>
    <w:p w14:paraId="0C6F5D3B" w14:textId="77777777" w:rsidR="007C4045" w:rsidRPr="007B1BF6" w:rsidRDefault="007C4045" w:rsidP="007C4045">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2758503D" w14:textId="77777777" w:rsidR="007C4045" w:rsidRPr="007B1BF6" w:rsidRDefault="007C4045" w:rsidP="007C4045">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020B09A8" w14:textId="77777777" w:rsidR="007C4045" w:rsidRPr="007B1BF6" w:rsidRDefault="007C4045" w:rsidP="007C4045">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7C7E2F2B" w14:textId="77777777" w:rsidR="007C4045" w:rsidRDefault="007C4045" w:rsidP="007C4045">
      <w:pPr>
        <w:spacing w:after="0" w:line="240" w:lineRule="auto"/>
      </w:pPr>
    </w:p>
    <w:p w14:paraId="0FE48D39" w14:textId="77777777" w:rsidR="007C4045" w:rsidRDefault="007C4045" w:rsidP="007C4045">
      <w:pPr>
        <w:pStyle w:val="Heading4"/>
        <w:rPr>
          <w:u w:val="single"/>
        </w:rPr>
      </w:pPr>
      <w:r>
        <w:t>Independently, that checks any of their mining good offense</w:t>
      </w:r>
    </w:p>
    <w:p w14:paraId="4E0A6CD8" w14:textId="77777777" w:rsidR="007C4045" w:rsidRPr="009F0BBF" w:rsidRDefault="007C4045" w:rsidP="007C4045">
      <w:r w:rsidRPr="003821D8">
        <w:rPr>
          <w:rStyle w:val="Style13ptBold"/>
        </w:rPr>
        <w:t>Yan 18</w:t>
      </w:r>
      <w:r w:rsidRPr="009F0BBF">
        <w:t xml:space="preserve"> [Laura Yan is a writer in Brooklyn. Her writing has appeared in Wired, GQ, The Cut, Pacific Standard, </w:t>
      </w:r>
      <w:proofErr w:type="spellStart"/>
      <w:r w:rsidRPr="009F0BBF">
        <w:t>Longreads</w:t>
      </w:r>
      <w:proofErr w:type="spellEnd"/>
      <w:r w:rsidRPr="009F0BBF">
        <w:t>, The Outline, and elsewhere. Should We Really Be Mining in Space? May 5, 2018. https://www.popularmechanics.com/space/a20195040/should-we-be-really-be-mining-in-space/</w:t>
      </w:r>
      <w:r>
        <w:t>]</w:t>
      </w:r>
    </w:p>
    <w:p w14:paraId="00FE6999" w14:textId="77777777" w:rsidR="007C4045" w:rsidRPr="00B63AB5" w:rsidRDefault="007C4045" w:rsidP="007C4045">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365FF16F" w14:textId="37C60537" w:rsidR="007C4045" w:rsidRDefault="007C4045" w:rsidP="007334EF">
      <w:proofErr w:type="spellStart"/>
      <w:r w:rsidRPr="005077BD">
        <w:rPr>
          <w:u w:val="single"/>
        </w:rPr>
        <w:t>Commerical</w:t>
      </w:r>
      <w:proofErr w:type="spellEnd"/>
      <w:r w:rsidRPr="005077BD">
        <w:rPr>
          <w:u w:val="single"/>
        </w:rPr>
        <w:t xml:space="preserve">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proofErr w:type="spellStart"/>
      <w:r w:rsidRPr="00B63AB5">
        <w:lastRenderedPageBreak/>
        <w:t>Skibba</w:t>
      </w:r>
      <w:proofErr w:type="spellEnd"/>
      <w:r w:rsidRPr="00B63AB5">
        <w:t xml:space="preserve">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476554C0" w14:textId="77777777" w:rsidR="00094DDC" w:rsidRDefault="00094DDC" w:rsidP="00094DDC">
      <w:pPr>
        <w:pStyle w:val="Heading4"/>
      </w:pPr>
      <w:r>
        <w:t xml:space="preserve">Violates </w:t>
      </w:r>
      <w:proofErr w:type="spellStart"/>
      <w:r>
        <w:t>ilaw</w:t>
      </w:r>
      <w:proofErr w:type="spellEnd"/>
      <w:r>
        <w:t xml:space="preserve"> </w:t>
      </w:r>
      <w:proofErr w:type="gramStart"/>
      <w:r>
        <w:t>--  enough</w:t>
      </w:r>
      <w:proofErr w:type="gramEnd"/>
      <w:r>
        <w:t xml:space="preserve"> to trigger co-operation and escalation</w:t>
      </w:r>
    </w:p>
    <w:p w14:paraId="15711F2C" w14:textId="77777777" w:rsidR="00094DDC" w:rsidRPr="00355308" w:rsidRDefault="00094DDC" w:rsidP="00094DDC">
      <w:pPr>
        <w:rPr>
          <w:color w:val="000000" w:themeColor="text1"/>
        </w:rPr>
      </w:pPr>
      <w:proofErr w:type="spellStart"/>
      <w:r w:rsidRPr="00355308">
        <w:rPr>
          <w:rStyle w:val="Style13ptBold"/>
          <w:color w:val="000000" w:themeColor="text1"/>
        </w:rPr>
        <w:t>Taichman</w:t>
      </w:r>
      <w:proofErr w:type="spellEnd"/>
      <w:r w:rsidRPr="00355308">
        <w:rPr>
          <w:rStyle w:val="Style13ptBold"/>
          <w:color w:val="000000" w:themeColor="text1"/>
        </w:rPr>
        <w:t xml:space="preserve"> 21 </w:t>
      </w:r>
      <w:r w:rsidRPr="000576C5">
        <w:rPr>
          <w:color w:val="000000" w:themeColor="text1"/>
          <w:sz w:val="16"/>
          <w:szCs w:val="16"/>
        </w:rPr>
        <w:t>[</w:t>
      </w:r>
      <w:proofErr w:type="spellStart"/>
      <w:r w:rsidRPr="000576C5">
        <w:rPr>
          <w:color w:val="000000" w:themeColor="text1"/>
          <w:sz w:val="16"/>
          <w:szCs w:val="16"/>
        </w:rPr>
        <w:t>Elya</w:t>
      </w:r>
      <w:proofErr w:type="spellEnd"/>
      <w:r w:rsidRPr="000576C5">
        <w:rPr>
          <w:color w:val="000000" w:themeColor="text1"/>
          <w:sz w:val="16"/>
          <w:szCs w:val="16"/>
        </w:rPr>
        <w:t xml:space="preserve"> </w:t>
      </w:r>
      <w:proofErr w:type="spellStart"/>
      <w:r w:rsidRPr="000576C5">
        <w:rPr>
          <w:color w:val="000000" w:themeColor="text1"/>
          <w:sz w:val="16"/>
          <w:szCs w:val="16"/>
        </w:rPr>
        <w:t>Taichman</w:t>
      </w:r>
      <w:proofErr w:type="spellEnd"/>
      <w:r w:rsidRPr="000576C5">
        <w:rPr>
          <w:color w:val="000000" w:themeColor="text1"/>
          <w:sz w:val="16"/>
          <w:szCs w:val="16"/>
        </w:rPr>
        <w:t xml:space="preserve"> is currently obtaining his J.D. at Temple University Beasley School of Law where he is a Beasley Scholar, a Law and Public Policy Scholar, and a Staff Editor on the Temple Law Review. </w:t>
      </w:r>
      <w:proofErr w:type="spellStart"/>
      <w:r w:rsidRPr="000576C5">
        <w:rPr>
          <w:color w:val="000000" w:themeColor="text1"/>
          <w:sz w:val="16"/>
          <w:szCs w:val="16"/>
        </w:rPr>
        <w:t>Elya</w:t>
      </w:r>
      <w:proofErr w:type="spellEnd"/>
      <w:r w:rsidRPr="000576C5">
        <w:rPr>
          <w:color w:val="000000" w:themeColor="text1"/>
          <w:sz w:val="16"/>
          <w:szCs w:val="16"/>
        </w:rPr>
        <w:t xml:space="preserve"> </w:t>
      </w:r>
      <w:proofErr w:type="spellStart"/>
      <w:r w:rsidRPr="000576C5">
        <w:rPr>
          <w:color w:val="000000" w:themeColor="text1"/>
          <w:sz w:val="16"/>
          <w:szCs w:val="16"/>
        </w:rPr>
        <w:t>Taichman</w:t>
      </w:r>
      <w:proofErr w:type="spellEnd"/>
      <w:r w:rsidRPr="000576C5">
        <w:rPr>
          <w:color w:val="000000" w:themeColor="text1"/>
          <w:sz w:val="16"/>
          <w:szCs w:val="16"/>
        </w:rPr>
        <w:t xml:space="preserve"> is the former Legislative Director for Congresswoman Michelle Lujan Grisham (current Governor of New Mexico). </w:t>
      </w:r>
      <w:proofErr w:type="spellStart"/>
      <w:r w:rsidRPr="000576C5">
        <w:rPr>
          <w:color w:val="000000" w:themeColor="text1"/>
          <w:sz w:val="16"/>
          <w:szCs w:val="16"/>
        </w:rPr>
        <w:t>Elya</w:t>
      </w:r>
      <w:proofErr w:type="spellEnd"/>
      <w:r w:rsidRPr="000576C5">
        <w:rPr>
          <w:color w:val="000000" w:themeColor="text1"/>
          <w:sz w:val="16"/>
          <w:szCs w:val="16"/>
        </w:rPr>
        <w:t xml:space="preserve"> advised the Congresswoman on foreign policy, national security, space, and economic issues., 2021, The Artemis Accords: Employing Space Diplomacy to De-Escalate a National Security Threat and Promote Space </w:t>
      </w:r>
      <w:proofErr w:type="gramStart"/>
      <w:r w:rsidRPr="000576C5">
        <w:rPr>
          <w:color w:val="000000" w:themeColor="text1"/>
          <w:sz w:val="16"/>
          <w:szCs w:val="16"/>
        </w:rPr>
        <w:t>Commercialization,https://digitalcommons.wcl.american.edu/cgi/viewcontent.cgi?article=1131&amp;context=nslb</w:t>
      </w:r>
      <w:proofErr w:type="gramEnd"/>
      <w:r w:rsidRPr="000576C5">
        <w:rPr>
          <w:color w:val="000000" w:themeColor="text1"/>
          <w:sz w:val="16"/>
          <w:szCs w:val="16"/>
        </w:rPr>
        <w:t>, 12-15-2021 amrita, re-cut KR</w:t>
      </w:r>
    </w:p>
    <w:p w14:paraId="42C2D4AA" w14:textId="495E91E2" w:rsidR="00094DDC" w:rsidRPr="00094DDC" w:rsidRDefault="00094DDC" w:rsidP="007334EF">
      <w:pPr>
        <w:rPr>
          <w:rStyle w:val="StyleUnderline"/>
          <w:b w:val="0"/>
          <w:color w:val="000000" w:themeColor="text1"/>
          <w:sz w:val="14"/>
          <w:u w:val="none"/>
        </w:rPr>
      </w:pPr>
      <w:r w:rsidRPr="00355308">
        <w:rPr>
          <w:color w:val="000000" w:themeColor="text1"/>
          <w:sz w:val="14"/>
        </w:rPr>
        <w:t xml:space="preserve">Still, this rhetoric is somewhat misleading. American public investment in space dwarfs Russian and Chinese investments combined: in 2018, the United States invested $41 billion whereas China invested $5.8 billion, and Russia invested $4.2 billion.139 Moreover, this spending does not account for private investment in space. 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355308">
        <w:rPr>
          <w:color w:val="000000" w:themeColor="text1"/>
          <w:sz w:val="14"/>
        </w:rPr>
        <w:t>Starlink</w:t>
      </w:r>
      <w:proofErr w:type="spellEnd"/>
      <w:r w:rsidRPr="00355308">
        <w:rPr>
          <w:color w:val="000000" w:themeColor="text1"/>
          <w:sz w:val="14"/>
        </w:rPr>
        <w:t xml:space="preserve">, will cost at least $10 billion to build and deploy.143 Finally, Bryce Technology reported that start up space ventures raised $5.7 billion in funding in 2019.144 Whatever the total number is, it is quite large and likely in the tens of billions a year. Russia and China simply do not have the same level of private investment. </w:t>
      </w:r>
      <w:r w:rsidRPr="00355308">
        <w:rPr>
          <w:color w:val="000000" w:themeColor="text1"/>
          <w:u w:val="single"/>
        </w:rPr>
        <w:t xml:space="preserve">This is not to say that the Administration is wrong for taking foreign threats in outer space seriously. It should, precisely </w:t>
      </w:r>
      <w:r w:rsidRPr="00355308">
        <w:rPr>
          <w:b/>
          <w:bCs/>
          <w:color w:val="000000" w:themeColor="text1"/>
          <w:highlight w:val="green"/>
          <w:u w:val="single"/>
        </w:rPr>
        <w:t>because the Russians and Chinese take these threats seriously</w:t>
      </w:r>
      <w:r w:rsidRPr="00355308">
        <w:rPr>
          <w:color w:val="000000" w:themeColor="text1"/>
          <w:u w:val="single"/>
        </w:rPr>
        <w:t xml:space="preserve">. The </w:t>
      </w:r>
      <w:r w:rsidRPr="00355308">
        <w:rPr>
          <w:b/>
          <w:bCs/>
          <w:color w:val="000000" w:themeColor="text1"/>
          <w:highlight w:val="green"/>
          <w:u w:val="single"/>
        </w:rPr>
        <w:t>U</w:t>
      </w:r>
      <w:r w:rsidRPr="00355308">
        <w:rPr>
          <w:color w:val="000000" w:themeColor="text1"/>
          <w:u w:val="single"/>
        </w:rPr>
        <w:t xml:space="preserve">nited </w:t>
      </w:r>
      <w:r w:rsidRPr="00355308">
        <w:rPr>
          <w:b/>
          <w:bCs/>
          <w:color w:val="000000" w:themeColor="text1"/>
          <w:highlight w:val="green"/>
          <w:u w:val="single"/>
        </w:rPr>
        <w:t>S</w:t>
      </w:r>
      <w:r w:rsidRPr="00355308">
        <w:rPr>
          <w:color w:val="000000" w:themeColor="text1"/>
          <w:u w:val="single"/>
        </w:rPr>
        <w:t xml:space="preserve">tates </w:t>
      </w:r>
      <w:r w:rsidRPr="00355308">
        <w:rPr>
          <w:b/>
          <w:bCs/>
          <w:color w:val="000000" w:themeColor="text1"/>
          <w:highlight w:val="green"/>
          <w:u w:val="single"/>
        </w:rPr>
        <w:t>should not</w:t>
      </w:r>
      <w:r w:rsidRPr="00355308">
        <w:rPr>
          <w:color w:val="000000" w:themeColor="text1"/>
          <w:u w:val="single"/>
        </w:rPr>
        <w:t xml:space="preserve">, however, </w:t>
      </w:r>
      <w:r w:rsidRPr="00355308">
        <w:rPr>
          <w:b/>
          <w:bCs/>
          <w:color w:val="000000" w:themeColor="text1"/>
          <w:highlight w:val="green"/>
          <w:u w:val="single"/>
        </w:rPr>
        <w:t>start a space race</w:t>
      </w:r>
      <w:r w:rsidRPr="00355308">
        <w:rPr>
          <w:color w:val="000000" w:themeColor="text1"/>
          <w:u w:val="single"/>
        </w:rPr>
        <w:t xml:space="preserve"> when it is already light years ahead of its rivals, </w:t>
      </w:r>
      <w:r w:rsidRPr="00355308">
        <w:rPr>
          <w:b/>
          <w:bCs/>
          <w:color w:val="000000" w:themeColor="text1"/>
          <w:highlight w:val="green"/>
          <w:u w:val="single"/>
        </w:rPr>
        <w:t>as this would</w:t>
      </w:r>
      <w:r w:rsidRPr="00355308">
        <w:rPr>
          <w:color w:val="000000" w:themeColor="text1"/>
          <w:highlight w:val="green"/>
          <w:u w:val="single"/>
        </w:rPr>
        <w:t xml:space="preserve"> </w:t>
      </w:r>
      <w:r w:rsidRPr="00355308">
        <w:rPr>
          <w:color w:val="000000" w:themeColor="text1"/>
          <w:u w:val="single"/>
        </w:rPr>
        <w:t xml:space="preserve">repeat the mistake of the first space race – </w:t>
      </w:r>
      <w:r w:rsidRPr="00355308">
        <w:rPr>
          <w:b/>
          <w:bCs/>
          <w:color w:val="000000" w:themeColor="text1"/>
          <w:highlight w:val="green"/>
          <w:u w:val="single"/>
        </w:rPr>
        <w:t>permit</w:t>
      </w:r>
      <w:r w:rsidRPr="00355308">
        <w:rPr>
          <w:color w:val="000000" w:themeColor="text1"/>
          <w:u w:val="single"/>
        </w:rPr>
        <w:t xml:space="preserve">ting </w:t>
      </w:r>
      <w:r w:rsidRPr="00355308">
        <w:rPr>
          <w:b/>
          <w:bCs/>
          <w:color w:val="000000" w:themeColor="text1"/>
          <w:highlight w:val="green"/>
          <w:u w:val="single"/>
        </w:rPr>
        <w:t>private industry</w:t>
      </w:r>
      <w:r w:rsidRPr="00355308">
        <w:rPr>
          <w:color w:val="000000" w:themeColor="text1"/>
          <w:u w:val="single"/>
        </w:rPr>
        <w:t xml:space="preserve">, which Eisenhower warned against, </w:t>
      </w:r>
      <w:r w:rsidRPr="00355308">
        <w:rPr>
          <w:b/>
          <w:bCs/>
          <w:color w:val="000000" w:themeColor="text1"/>
          <w:highlight w:val="green"/>
          <w:u w:val="single"/>
        </w:rPr>
        <w:t>to dictate</w:t>
      </w:r>
      <w:r w:rsidRPr="00355308">
        <w:rPr>
          <w:color w:val="000000" w:themeColor="text1"/>
          <w:highlight w:val="green"/>
          <w:u w:val="single"/>
        </w:rPr>
        <w:t xml:space="preserve"> </w:t>
      </w:r>
      <w:r w:rsidRPr="00355308">
        <w:rPr>
          <w:color w:val="000000" w:themeColor="text1"/>
          <w:u w:val="single"/>
        </w:rPr>
        <w:t xml:space="preserve">American </w:t>
      </w:r>
      <w:r w:rsidRPr="00355308">
        <w:rPr>
          <w:b/>
          <w:bCs/>
          <w:color w:val="000000" w:themeColor="text1"/>
          <w:highlight w:val="green"/>
          <w:u w:val="single"/>
        </w:rPr>
        <w:t>policy and</w:t>
      </w:r>
      <w:r w:rsidRPr="00355308">
        <w:rPr>
          <w:color w:val="000000" w:themeColor="text1"/>
          <w:highlight w:val="green"/>
          <w:u w:val="single"/>
        </w:rPr>
        <w:t xml:space="preserve"> </w:t>
      </w:r>
      <w:r w:rsidRPr="00355308">
        <w:rPr>
          <w:color w:val="000000" w:themeColor="text1"/>
          <w:u w:val="single"/>
        </w:rPr>
        <w:t xml:space="preserve">thereby </w:t>
      </w:r>
      <w:r w:rsidRPr="00355308">
        <w:rPr>
          <w:b/>
          <w:bCs/>
          <w:color w:val="000000" w:themeColor="text1"/>
          <w:highlight w:val="green"/>
          <w:u w:val="single"/>
        </w:rPr>
        <w:t>create a technocracy</w:t>
      </w:r>
      <w:r w:rsidRPr="00355308">
        <w:rPr>
          <w:color w:val="000000" w:themeColor="text1"/>
          <w:u w:val="single"/>
        </w:rPr>
        <w:t>.</w:t>
      </w:r>
      <w:r w:rsidRPr="00355308">
        <w:rPr>
          <w:color w:val="000000" w:themeColor="text1"/>
          <w:sz w:val="14"/>
        </w:rPr>
        <w:t xml:space="preserve">145 Naturally, this talk of competition begs the question, what do the Russians and Chinese actually want in outer space? D. Engagement with Russia and China? </w:t>
      </w:r>
      <w:proofErr w:type="spellStart"/>
      <w:r w:rsidRPr="00355308">
        <w:rPr>
          <w:color w:val="000000" w:themeColor="text1"/>
          <w:sz w:val="14"/>
        </w:rPr>
        <w:t>i</w:t>
      </w:r>
      <w:proofErr w:type="spellEnd"/>
      <w:r w:rsidRPr="00355308">
        <w:rPr>
          <w:color w:val="000000" w:themeColor="text1"/>
          <w:sz w:val="14"/>
        </w:rPr>
        <w:t xml:space="preserve">. Russia </w:t>
      </w:r>
      <w:proofErr w:type="spellStart"/>
      <w:r w:rsidRPr="00355308">
        <w:rPr>
          <w:b/>
          <w:bCs/>
          <w:color w:val="000000" w:themeColor="text1"/>
          <w:highlight w:val="green"/>
          <w:u w:val="single"/>
        </w:rPr>
        <w:t>Russia</w:t>
      </w:r>
      <w:proofErr w:type="spellEnd"/>
      <w:r w:rsidRPr="00355308">
        <w:rPr>
          <w:b/>
          <w:bCs/>
          <w:color w:val="000000" w:themeColor="text1"/>
          <w:highlight w:val="green"/>
          <w:u w:val="single"/>
        </w:rPr>
        <w:t xml:space="preserve"> has</w:t>
      </w:r>
      <w:r w:rsidRPr="00355308">
        <w:rPr>
          <w:color w:val="000000" w:themeColor="text1"/>
          <w:u w:val="single"/>
        </w:rPr>
        <w:t xml:space="preserve"> strongly </w:t>
      </w:r>
      <w:r w:rsidRPr="00355308">
        <w:rPr>
          <w:b/>
          <w:bCs/>
          <w:color w:val="000000" w:themeColor="text1"/>
          <w:highlight w:val="green"/>
          <w:u w:val="single"/>
        </w:rPr>
        <w:t>rejected the</w:t>
      </w:r>
      <w:r w:rsidRPr="00355308">
        <w:rPr>
          <w:color w:val="000000" w:themeColor="text1"/>
          <w:highlight w:val="green"/>
          <w:u w:val="single"/>
        </w:rPr>
        <w:t xml:space="preserve"> </w:t>
      </w:r>
      <w:r w:rsidRPr="00355308">
        <w:rPr>
          <w:color w:val="000000" w:themeColor="text1"/>
          <w:u w:val="single"/>
        </w:rPr>
        <w:t xml:space="preserve">Artemis </w:t>
      </w:r>
      <w:r w:rsidRPr="00355308">
        <w:rPr>
          <w:b/>
          <w:bCs/>
          <w:color w:val="000000" w:themeColor="text1"/>
          <w:highlight w:val="green"/>
          <w:u w:val="single"/>
        </w:rPr>
        <w:t>Accords as a violation of</w:t>
      </w:r>
      <w:r w:rsidRPr="00355308">
        <w:rPr>
          <w:color w:val="000000" w:themeColor="text1"/>
          <w:highlight w:val="green"/>
          <w:u w:val="single"/>
        </w:rPr>
        <w:t xml:space="preserve">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w:t>
      </w:r>
      <w:r w:rsidRPr="00355308">
        <w:rPr>
          <w:color w:val="000000" w:themeColor="text1"/>
          <w:u w:val="single"/>
        </w:rPr>
        <w:t>.146 After the United States excluded Russia from the Artemis Accords,</w:t>
      </w:r>
      <w:r w:rsidRPr="00355308">
        <w:rPr>
          <w:color w:val="000000" w:themeColor="text1"/>
          <w:sz w:val="14"/>
        </w:rPr>
        <w:t xml:space="preserve"> Dmitry Rogozin, Chief of </w:t>
      </w:r>
      <w:proofErr w:type="spellStart"/>
      <w:r w:rsidRPr="00355308">
        <w:rPr>
          <w:color w:val="000000" w:themeColor="text1"/>
          <w:sz w:val="14"/>
        </w:rPr>
        <w:t>Roscosmos</w:t>
      </w:r>
      <w:proofErr w:type="spellEnd"/>
      <w:r w:rsidRPr="00355308">
        <w:rPr>
          <w:color w:val="000000" w:themeColor="text1"/>
          <w:sz w:val="14"/>
        </w:rPr>
        <w:t xml:space="preserve">, fumed, </w:t>
      </w:r>
      <w:r w:rsidRPr="00355308">
        <w:rPr>
          <w:color w:val="000000" w:themeColor="text1"/>
          <w:u w:val="single"/>
        </w:rPr>
        <w:t>“The principle of invasion is the same, whether it be the Moon or Iraq. The creation of a ‘coalition of the willing’ is initiated</w:t>
      </w:r>
      <w:r w:rsidRPr="00355308">
        <w:rPr>
          <w:color w:val="000000" w:themeColor="text1"/>
          <w:sz w:val="14"/>
        </w:rPr>
        <w:t xml:space="preserve">.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 </w:t>
      </w:r>
      <w:r w:rsidRPr="00355308">
        <w:rPr>
          <w:b/>
          <w:bCs/>
          <w:color w:val="000000" w:themeColor="text1"/>
          <w:highlight w:val="green"/>
          <w:u w:val="single"/>
        </w:rPr>
        <w:t>Ominously</w:t>
      </w:r>
      <w:r w:rsidRPr="00355308">
        <w:rPr>
          <w:color w:val="000000" w:themeColor="text1"/>
          <w:u w:val="single"/>
        </w:rPr>
        <w:t xml:space="preserve">, Rogozin signaled </w:t>
      </w:r>
      <w:r w:rsidRPr="00355308">
        <w:rPr>
          <w:b/>
          <w:bCs/>
          <w:color w:val="000000" w:themeColor="text1"/>
          <w:highlight w:val="green"/>
          <w:u w:val="single"/>
        </w:rPr>
        <w:t>a Russian shift towards partnering with the Chinese</w:t>
      </w:r>
      <w:r w:rsidRPr="00355308">
        <w:rPr>
          <w:color w:val="000000" w:themeColor="text1"/>
          <w:u w:val="single"/>
        </w:rPr>
        <w:t xml:space="preserve">, “We respect their results…[China] is definitely our partner.”150 In a sign </w:t>
      </w:r>
      <w:r w:rsidRPr="00355308">
        <w:rPr>
          <w:b/>
          <w:bCs/>
          <w:color w:val="000000" w:themeColor="text1"/>
          <w:highlight w:val="green"/>
          <w:u w:val="single"/>
        </w:rPr>
        <w:t>of how quickly this partnership is forming</w:t>
      </w:r>
      <w:r w:rsidRPr="00355308">
        <w:rPr>
          <w:color w:val="000000" w:themeColor="text1"/>
          <w:u w:val="single"/>
        </w:rPr>
        <w:t>,</w:t>
      </w:r>
      <w:r w:rsidRPr="00355308">
        <w:rPr>
          <w:color w:val="000000" w:themeColor="text1"/>
          <w:sz w:val="14"/>
        </w:rPr>
        <w:t xml:space="preserve"> just a few weeks later, Rogozin announced that he and the Director of the China National Space Administration, Zhang </w:t>
      </w:r>
      <w:proofErr w:type="spellStart"/>
      <w:r w:rsidRPr="00355308">
        <w:rPr>
          <w:color w:val="000000" w:themeColor="text1"/>
          <w:sz w:val="14"/>
        </w:rPr>
        <w:t>Kejian</w:t>
      </w:r>
      <w:proofErr w:type="spellEnd"/>
      <w:r w:rsidRPr="00355308">
        <w:rPr>
          <w:color w:val="000000" w:themeColor="text1"/>
          <w:sz w:val="14"/>
        </w:rPr>
        <w:t xml:space="preserve">, had agreed to “probably” build a lunar research base together.151 On March 9, 2021, </w:t>
      </w:r>
      <w:r w:rsidRPr="00355308">
        <w:rPr>
          <w:b/>
          <w:bCs/>
          <w:color w:val="000000" w:themeColor="text1"/>
          <w:highlight w:val="green"/>
          <w:u w:val="single"/>
        </w:rPr>
        <w:t>Russia and China</w:t>
      </w:r>
      <w:r w:rsidRPr="00355308">
        <w:rPr>
          <w:color w:val="000000" w:themeColor="text1"/>
          <w:highlight w:val="green"/>
          <w:u w:val="single"/>
        </w:rPr>
        <w:t xml:space="preserve"> </w:t>
      </w:r>
      <w:r w:rsidRPr="00355308">
        <w:rPr>
          <w:color w:val="000000" w:themeColor="text1"/>
          <w:u w:val="single"/>
        </w:rPr>
        <w:t xml:space="preserve">signed an agreement to </w:t>
      </w:r>
      <w:r w:rsidRPr="00355308">
        <w:rPr>
          <w:b/>
          <w:bCs/>
          <w:color w:val="000000" w:themeColor="text1"/>
          <w:highlight w:val="green"/>
          <w:u w:val="single"/>
        </w:rPr>
        <w:t>build</w:t>
      </w:r>
      <w:r w:rsidRPr="00355308">
        <w:rPr>
          <w:color w:val="000000" w:themeColor="text1"/>
          <w:u w:val="single"/>
        </w:rPr>
        <w:t xml:space="preserve"> </w:t>
      </w:r>
      <w:r w:rsidRPr="00355308">
        <w:rPr>
          <w:b/>
          <w:bCs/>
          <w:color w:val="000000" w:themeColor="text1"/>
          <w:highlight w:val="green"/>
          <w:u w:val="single"/>
        </w:rPr>
        <w:t>this base</w:t>
      </w:r>
      <w:r w:rsidRPr="00355308">
        <w:rPr>
          <w:color w:val="000000" w:themeColor="text1"/>
          <w:highlight w:val="green"/>
          <w:u w:val="single"/>
        </w:rPr>
        <w:t xml:space="preserve"> </w:t>
      </w:r>
      <w:r w:rsidRPr="00355308">
        <w:rPr>
          <w:color w:val="000000" w:themeColor="text1"/>
          <w:u w:val="single"/>
        </w:rPr>
        <w:t>together.152 This partnership is dripping with irony.</w:t>
      </w:r>
      <w:r w:rsidRPr="00355308">
        <w:rPr>
          <w:color w:val="000000" w:themeColor="text1"/>
          <w:sz w:val="14"/>
        </w:rPr>
        <w:t xml:space="preserve"> Recall that, in 2016, Russia issued a complaint about the Space Act before COPUOS.153 But that complaint walked a fine line and never directly claimed that American resource exploitation in space violated the OST.154 </w:t>
      </w:r>
      <w:r w:rsidRPr="00355308">
        <w:rPr>
          <w:color w:val="000000" w:themeColor="text1"/>
          <w:u w:val="single"/>
        </w:rPr>
        <w:t>Indeed, the Russians appeared more interested in signaling to the United States their interest in “discussing the possibility to reach uniform understanding of the status of resources and set forth the structure of the doctrine that would include safety and security aspects</w:t>
      </w:r>
      <w:r w:rsidRPr="00355308">
        <w:rPr>
          <w:color w:val="000000" w:themeColor="text1"/>
          <w:sz w:val="14"/>
        </w:rPr>
        <w:t xml:space="preserve">.”155 As discussed, the Russians care less about complying with international law than being able to shape it to suit their own interests. Though they may lack the level of investment and </w:t>
      </w:r>
      <w:r w:rsidRPr="00355308">
        <w:rPr>
          <w:color w:val="000000" w:themeColor="text1"/>
          <w:sz w:val="14"/>
        </w:rPr>
        <w:lastRenderedPageBreak/>
        <w:t xml:space="preserve">advanced technologies of the United States, they appear willing to join the Chinese who have a long-term plan to achieve space supremacy. </w:t>
      </w:r>
      <w:r w:rsidRPr="00355308">
        <w:rPr>
          <w:color w:val="000000" w:themeColor="text1"/>
          <w:u w:val="single"/>
        </w:rPr>
        <w:t xml:space="preserve">Of course, </w:t>
      </w:r>
      <w:r w:rsidRPr="00355308">
        <w:rPr>
          <w:b/>
          <w:bCs/>
          <w:color w:val="000000" w:themeColor="text1"/>
          <w:highlight w:val="green"/>
          <w:u w:val="single"/>
        </w:rPr>
        <w:t>the creation of Russo-Chinese partnership</w:t>
      </w:r>
      <w:r w:rsidRPr="00355308">
        <w:rPr>
          <w:color w:val="000000" w:themeColor="text1"/>
          <w:u w:val="single"/>
        </w:rPr>
        <w:t xml:space="preserve"> and system in space to challenge the Artemis Accords </w:t>
      </w:r>
      <w:r w:rsidRPr="00355308">
        <w:rPr>
          <w:b/>
          <w:bCs/>
          <w:color w:val="000000" w:themeColor="text1"/>
          <w:highlight w:val="green"/>
          <w:u w:val="single"/>
        </w:rPr>
        <w:t>would render</w:t>
      </w:r>
      <w:r w:rsidRPr="00355308">
        <w:rPr>
          <w:color w:val="000000" w:themeColor="text1"/>
          <w:highlight w:val="green"/>
          <w:u w:val="single"/>
        </w:rPr>
        <w:t xml:space="preserve"> </w:t>
      </w:r>
      <w:r w:rsidRPr="00355308">
        <w:rPr>
          <w:color w:val="000000" w:themeColor="text1"/>
          <w:u w:val="single"/>
        </w:rPr>
        <w:t xml:space="preserve">Rogozin’s </w:t>
      </w:r>
      <w:r w:rsidRPr="00355308">
        <w:rPr>
          <w:b/>
          <w:bCs/>
          <w:color w:val="000000" w:themeColor="text1"/>
          <w:highlight w:val="green"/>
          <w:u w:val="single"/>
        </w:rPr>
        <w:t>fear of NATO a self-fulfilling</w:t>
      </w:r>
      <w:r w:rsidRPr="00355308">
        <w:rPr>
          <w:color w:val="000000" w:themeColor="text1"/>
          <w:highlight w:val="green"/>
          <w:u w:val="single"/>
        </w:rPr>
        <w:t xml:space="preserve"> </w:t>
      </w:r>
      <w:r w:rsidRPr="00355308">
        <w:rPr>
          <w:color w:val="000000" w:themeColor="text1"/>
          <w:u w:val="single"/>
        </w:rPr>
        <w:t>prophecy</w:t>
      </w:r>
      <w:r w:rsidRPr="00355308">
        <w:rPr>
          <w:color w:val="000000" w:themeColor="text1"/>
          <w:sz w:val="14"/>
        </w:rPr>
        <w:t>.</w:t>
      </w:r>
    </w:p>
    <w:p w14:paraId="17C4C747" w14:textId="77777777" w:rsidR="007334EF" w:rsidRPr="00AD4C5F" w:rsidRDefault="007334EF" w:rsidP="007334E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731DB3F3" w14:textId="77777777" w:rsidR="007334EF" w:rsidRPr="00AD4C5F" w:rsidRDefault="007334EF" w:rsidP="007334EF">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558D6437" w14:textId="77777777" w:rsidR="007334EF" w:rsidRPr="00AD4C5F" w:rsidRDefault="007334EF" w:rsidP="007334E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w:t>
      </w:r>
      <w:proofErr w:type="gramStart"/>
      <w:r w:rsidRPr="00AD4C5F">
        <w:rPr>
          <w:rFonts w:asciiTheme="majorHAnsi" w:hAnsiTheme="majorHAnsi" w:cstheme="majorHAnsi"/>
          <w:color w:val="000000" w:themeColor="text1"/>
          <w:sz w:val="16"/>
        </w:rPr>
        <w:t>For</w:t>
      </w:r>
      <w:proofErr w:type="gramEnd"/>
      <w:r w:rsidRPr="00AD4C5F">
        <w:rPr>
          <w:rFonts w:asciiTheme="majorHAnsi" w:hAnsiTheme="majorHAnsi" w:cstheme="majorHAnsi"/>
          <w:color w:val="000000" w:themeColor="text1"/>
          <w:sz w:val="16"/>
        </w:rPr>
        <w:t xml:space="preserve">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w:t>
      </w:r>
      <w:proofErr w:type="gramStart"/>
      <w:r w:rsidRPr="00AD4C5F">
        <w:rPr>
          <w:rStyle w:val="StyleUnderline"/>
          <w:rFonts w:asciiTheme="majorHAnsi" w:hAnsiTheme="majorHAnsi" w:cstheme="majorHAnsi"/>
        </w:rPr>
        <w:t>don‘</w:t>
      </w:r>
      <w:proofErr w:type="gramEnd"/>
      <w:r w:rsidRPr="00AD4C5F">
        <w:rPr>
          <w:rStyle w:val="StyleUnderline"/>
          <w:rFonts w:asciiTheme="majorHAnsi" w:hAnsiTheme="majorHAnsi" w:cstheme="majorHAnsi"/>
        </w:rPr>
        <w:t xml:space="preserve">t exist for other, better-protected domains. Satellites travel on predictable orbits, and many pass repeatedly over all of the </w:t>
      </w:r>
      <w:proofErr w:type="gramStart"/>
      <w:r w:rsidRPr="00AD4C5F">
        <w:rPr>
          <w:rStyle w:val="StyleUnderline"/>
          <w:rFonts w:asciiTheme="majorHAnsi" w:hAnsiTheme="majorHAnsi" w:cstheme="majorHAnsi"/>
        </w:rPr>
        <w:t>earth‘</w:t>
      </w:r>
      <w:proofErr w:type="gramEnd"/>
      <w:r w:rsidRPr="00AD4C5F">
        <w:rPr>
          <w:rStyle w:val="StyleUnderline"/>
          <w:rFonts w:asciiTheme="majorHAnsi" w:hAnsiTheme="majorHAnsi" w:cstheme="majorHAnsi"/>
        </w:rPr>
        <w:t>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w:t>
      </w:r>
      <w:proofErr w:type="gramStart"/>
      <w:r w:rsidRPr="00AD4C5F">
        <w:rPr>
          <w:rFonts w:asciiTheme="majorHAnsi" w:hAnsiTheme="majorHAnsi" w:cstheme="majorHAnsi"/>
          <w:color w:val="000000" w:themeColor="text1"/>
          <w:sz w:val="16"/>
        </w:rPr>
        <w:t>satellites‘ ability</w:t>
      </w:r>
      <w:proofErr w:type="gramEnd"/>
      <w:r w:rsidRPr="00AD4C5F">
        <w:rPr>
          <w:rFonts w:asciiTheme="majorHAnsi" w:hAnsiTheme="majorHAnsi" w:cstheme="majorHAnsi"/>
          <w:color w:val="000000" w:themeColor="text1"/>
          <w:sz w:val="16"/>
        </w:rPr>
        <w:t xml:space="preserve">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w:t>
      </w:r>
      <w:proofErr w:type="gramStart"/>
      <w:r w:rsidRPr="00AD4C5F">
        <w:rPr>
          <w:rFonts w:asciiTheme="majorHAnsi" w:hAnsiTheme="majorHAnsi" w:cstheme="majorHAnsi"/>
          <w:color w:val="000000" w:themeColor="text1"/>
          <w:sz w:val="16"/>
        </w:rPr>
        <w:t>side‘</w:t>
      </w:r>
      <w:proofErr w:type="gramEnd"/>
      <w:r w:rsidRPr="00AD4C5F">
        <w:rPr>
          <w:rFonts w:asciiTheme="majorHAnsi" w:hAnsiTheme="majorHAnsi" w:cstheme="majorHAnsi"/>
          <w:color w:val="000000" w:themeColor="text1"/>
          <w:sz w:val="16"/>
        </w:rPr>
        <w:t xml:space="preserv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w:t>
      </w:r>
      <w:proofErr w:type="gramStart"/>
      <w:r w:rsidRPr="00AD4C5F">
        <w:rPr>
          <w:rFonts w:asciiTheme="majorHAnsi" w:hAnsiTheme="majorHAnsi" w:cstheme="majorHAnsi"/>
          <w:color w:val="000000" w:themeColor="text1"/>
          <w:sz w:val="16"/>
        </w:rPr>
        <w:t>The</w:t>
      </w:r>
      <w:proofErr w:type="gramEnd"/>
      <w:r w:rsidRPr="00AD4C5F">
        <w:rPr>
          <w:rFonts w:asciiTheme="majorHAnsi" w:hAnsiTheme="majorHAnsi" w:cstheme="majorHAnsi"/>
          <w:color w:val="000000" w:themeColor="text1"/>
          <w:sz w:val="16"/>
        </w:rPr>
        <w:t xml:space="preserve"> </w:t>
      </w:r>
      <w:r w:rsidRPr="00AD4C5F">
        <w:rPr>
          <w:rStyle w:val="StyleUnderline"/>
          <w:rFonts w:asciiTheme="majorHAnsi" w:hAnsiTheme="majorHAnsi" w:cstheme="majorHAnsi"/>
          <w:color w:val="000000" w:themeColor="text1"/>
        </w:rPr>
        <w:t xml:space="preserve">compressed </w:t>
      </w:r>
      <w:r w:rsidRPr="00AD4C5F">
        <w:rPr>
          <w:rStyle w:val="StyleUnderline"/>
          <w:rFonts w:asciiTheme="majorHAnsi" w:hAnsiTheme="majorHAnsi" w:cstheme="majorHAnsi"/>
          <w:color w:val="000000" w:themeColor="text1"/>
        </w:rPr>
        <w:lastRenderedPageBreak/>
        <w:t>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“use it or lose it” pressures to shrink 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w:t>
      </w:r>
      <w:proofErr w:type="gramStart"/>
      <w:r w:rsidRPr="00AD4C5F">
        <w:rPr>
          <w:rFonts w:asciiTheme="majorHAnsi" w:hAnsiTheme="majorHAnsi" w:cstheme="majorHAnsi"/>
          <w:color w:val="000000" w:themeColor="text1"/>
          <w:sz w:val="16"/>
        </w:rPr>
        <w:t>So</w:t>
      </w:r>
      <w:proofErr w:type="gramEnd"/>
      <w:r w:rsidRPr="00AD4C5F">
        <w:rPr>
          <w:rFonts w:asciiTheme="majorHAnsi" w:hAnsiTheme="majorHAnsi" w:cstheme="majorHAnsi"/>
          <w:color w:val="000000" w:themeColor="text1"/>
          <w:sz w:val="16"/>
        </w:rPr>
        <w:t xml:space="preserve">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w:t>
      </w:r>
      <w:proofErr w:type="gramStart"/>
      <w:r w:rsidRPr="00AD4C5F">
        <w:rPr>
          <w:rStyle w:val="StyleUnderline"/>
          <w:rFonts w:asciiTheme="majorHAnsi" w:hAnsiTheme="majorHAnsi" w:cstheme="majorHAnsi"/>
        </w:rPr>
        <w:t>other‘</w:t>
      </w:r>
      <w:proofErr w:type="gramEnd"/>
      <w:r w:rsidRPr="00AD4C5F">
        <w:rPr>
          <w:rStyle w:val="StyleUnderline"/>
          <w:rFonts w:asciiTheme="majorHAnsi" w:hAnsiTheme="majorHAnsi" w:cstheme="majorHAnsi"/>
        </w:rPr>
        <w:t xml:space="preserve">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w:t>
      </w:r>
      <w:proofErr w:type="gramStart"/>
      <w:r w:rsidRPr="00AD4C5F">
        <w:rPr>
          <w:rFonts w:asciiTheme="majorHAnsi" w:hAnsiTheme="majorHAnsi" w:cstheme="majorHAnsi"/>
          <w:color w:val="000000" w:themeColor="text1"/>
          <w:sz w:val="16"/>
        </w:rPr>
        <w:t>Earth‘</w:t>
      </w:r>
      <w:proofErr w:type="gramEnd"/>
      <w:r w:rsidRPr="00AD4C5F">
        <w:rPr>
          <w:rFonts w:asciiTheme="majorHAnsi" w:hAnsiTheme="majorHAnsi" w:cstheme="majorHAnsi"/>
          <w:color w:val="000000" w:themeColor="text1"/>
          <w:sz w:val="16"/>
        </w:rPr>
        <w:t xml:space="preserve">s shape and gravitational field, and use similar technologies. 21 Higher-powered lasers coupled with satellite-tracking optics have fewer </w:t>
      </w:r>
      <w:r w:rsidRPr="00AD4C5F">
        <w:rPr>
          <w:rFonts w:asciiTheme="majorHAnsi" w:hAnsiTheme="majorHAnsi" w:cstheme="majorHAnsi"/>
          <w:color w:val="000000" w:themeColor="text1"/>
          <w:sz w:val="16"/>
        </w:rPr>
        <w:lastRenderedPageBreak/>
        <w:t xml:space="preserve">legitimate uses. Because midcourse missile defense systems are intended to destroy long-range ballistic missile warheads, which 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w:t>
      </w:r>
      <w:proofErr w:type="gramStart"/>
      <w:r w:rsidRPr="00AD4C5F">
        <w:rPr>
          <w:rFonts w:asciiTheme="majorHAnsi" w:hAnsiTheme="majorHAnsi" w:cstheme="majorHAnsi"/>
          <w:color w:val="000000" w:themeColor="text1"/>
          <w:sz w:val="16"/>
        </w:rPr>
        <w:t>satellite‘</w:t>
      </w:r>
      <w:proofErr w:type="gramEnd"/>
      <w:r w:rsidRPr="00AD4C5F">
        <w:rPr>
          <w:rFonts w:asciiTheme="majorHAnsi" w:hAnsiTheme="majorHAnsi" w:cstheme="majorHAnsi"/>
          <w:color w:val="000000" w:themeColor="text1"/>
          <w:sz w:val="16"/>
        </w:rPr>
        <w:t xml:space="preserv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w:t>
      </w:r>
      <w:proofErr w:type="gramStart"/>
      <w:r w:rsidRPr="00AD4C5F">
        <w:rPr>
          <w:rFonts w:asciiTheme="majorHAnsi" w:hAnsiTheme="majorHAnsi" w:cstheme="majorHAnsi"/>
          <w:color w:val="000000" w:themeColor="text1"/>
          <w:sz w:val="16"/>
        </w:rPr>
        <w:t>adversary‘</w:t>
      </w:r>
      <w:proofErr w:type="gramEnd"/>
      <w:r w:rsidRPr="00AD4C5F">
        <w:rPr>
          <w:rFonts w:asciiTheme="majorHAnsi" w:hAnsiTheme="majorHAnsi" w:cstheme="majorHAnsi"/>
          <w:color w:val="000000" w:themeColor="text1"/>
          <w:sz w:val="16"/>
        </w:rPr>
        <w:t xml:space="preserve">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 xml:space="preserve">the </w:t>
      </w:r>
      <w:proofErr w:type="gramStart"/>
      <w:r w:rsidRPr="00AD4C5F">
        <w:rPr>
          <w:rStyle w:val="Style13ptBold"/>
          <w:rFonts w:asciiTheme="majorHAnsi" w:hAnsiTheme="majorHAnsi" w:cstheme="majorHAnsi"/>
          <w:b w:val="0"/>
          <w:color w:val="000000" w:themeColor="text1"/>
          <w:sz w:val="16"/>
        </w:rPr>
        <w:t>Pentagon‘</w:t>
      </w:r>
      <w:proofErr w:type="gramEnd"/>
      <w:r w:rsidRPr="00AD4C5F">
        <w:rPr>
          <w:rStyle w:val="Style13ptBold"/>
          <w:rFonts w:asciiTheme="majorHAnsi" w:hAnsiTheme="majorHAnsi" w:cstheme="majorHAnsi"/>
          <w:b w:val="0"/>
          <w:color w:val="000000" w:themeColor="text1"/>
          <w:sz w:val="16"/>
        </w:rPr>
        <w:t>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built over decades of experience. The United States and the Soviet Union/Russia have built some shared understanding of each </w:t>
      </w:r>
      <w:proofErr w:type="gramStart"/>
      <w:r w:rsidRPr="00AD4C5F">
        <w:rPr>
          <w:rFonts w:asciiTheme="majorHAnsi" w:hAnsiTheme="majorHAnsi" w:cstheme="majorHAnsi"/>
          <w:color w:val="000000" w:themeColor="text1"/>
          <w:sz w:val="16"/>
        </w:rPr>
        <w:t>other‘</w:t>
      </w:r>
      <w:proofErr w:type="gramEnd"/>
      <w:r w:rsidRPr="00AD4C5F">
        <w:rPr>
          <w:rFonts w:asciiTheme="majorHAnsi" w:hAnsiTheme="majorHAnsi" w:cstheme="majorHAnsi"/>
          <w:color w:val="000000" w:themeColor="text1"/>
          <w:sz w:val="16"/>
        </w:rPr>
        <w:t>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C4A8466" w14:textId="77777777" w:rsidR="007334EF" w:rsidRPr="00AD4C5F" w:rsidRDefault="007334EF" w:rsidP="007334EF">
      <w:pPr>
        <w:rPr>
          <w:rFonts w:asciiTheme="majorHAnsi" w:hAnsiTheme="majorHAnsi" w:cstheme="majorHAnsi"/>
          <w:color w:val="000000" w:themeColor="text1"/>
          <w:sz w:val="16"/>
        </w:rPr>
      </w:pPr>
    </w:p>
    <w:p w14:paraId="41C5FE8B" w14:textId="77777777" w:rsidR="007334EF" w:rsidRPr="00AD4C5F" w:rsidRDefault="007334EF" w:rsidP="007334EF">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63C2EAE4" w14:textId="77777777" w:rsidR="007334EF" w:rsidRPr="00AD4C5F" w:rsidRDefault="007334EF" w:rsidP="007334EF">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47BA2935" w14:textId="77777777" w:rsidR="007334EF" w:rsidRDefault="007334EF" w:rsidP="007334EF">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lastRenderedPageBreak/>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w:t>
      </w:r>
      <w:r w:rsidRPr="0098474F">
        <w:rPr>
          <w:rFonts w:asciiTheme="majorHAnsi" w:eastAsia="Calibri" w:hAnsiTheme="majorHAnsi" w:cstheme="majorHAnsi"/>
          <w:sz w:val="14"/>
        </w:rPr>
        <w:lastRenderedPageBreak/>
        <w:t xml:space="preserve">scientists from the National Center for Atmospheric Research, who predicted drops in global cooling about half as large as those first predicted by the 1983 studies and described this as a “nuclear autumn.” </w:t>
      </w:r>
    </w:p>
    <w:p w14:paraId="4BCBC42C" w14:textId="77777777" w:rsidR="007334EF" w:rsidRPr="0098474F" w:rsidRDefault="007334EF" w:rsidP="007334EF">
      <w:pPr>
        <w:rPr>
          <w:rFonts w:asciiTheme="majorHAnsi" w:eastAsia="Calibri" w:hAnsiTheme="majorHAnsi" w:cstheme="majorHAnsi"/>
          <w:sz w:val="14"/>
        </w:rPr>
      </w:pPr>
    </w:p>
    <w:p w14:paraId="6331B7BB" w14:textId="77777777" w:rsidR="007334EF" w:rsidRDefault="007334EF" w:rsidP="007334EF">
      <w:pPr>
        <w:pStyle w:val="Heading3"/>
      </w:pPr>
      <w:r>
        <w:lastRenderedPageBreak/>
        <w:t>Advantage 2 – Collisions</w:t>
      </w:r>
    </w:p>
    <w:p w14:paraId="0562626B" w14:textId="77777777" w:rsidR="007334EF" w:rsidRPr="00355308" w:rsidRDefault="007334EF" w:rsidP="007334EF">
      <w:pPr>
        <w:pStyle w:val="Heading4"/>
        <w:rPr>
          <w:rFonts w:cs="Calibri"/>
          <w:color w:val="000000" w:themeColor="text1"/>
        </w:rPr>
      </w:pPr>
      <w:r w:rsidRPr="00355308">
        <w:rPr>
          <w:rFonts w:cs="Calibri"/>
          <w:color w:val="000000" w:themeColor="text1"/>
        </w:rPr>
        <w:t>Unregulated mining is existential and causes collisions – multiple scenarios</w:t>
      </w:r>
    </w:p>
    <w:p w14:paraId="2A666269" w14:textId="77777777" w:rsidR="007334EF" w:rsidRPr="00355308" w:rsidRDefault="007334EF" w:rsidP="007334EF">
      <w:pPr>
        <w:pStyle w:val="Heading4"/>
        <w:rPr>
          <w:rFonts w:cs="Calibri"/>
        </w:rPr>
      </w:pPr>
      <w:r w:rsidRPr="00355308">
        <w:rPr>
          <w:rFonts w:cs="Calibri"/>
        </w:rPr>
        <w:t>Scenario 1 is deflection</w:t>
      </w:r>
    </w:p>
    <w:p w14:paraId="34DA312F" w14:textId="77777777" w:rsidR="007334EF" w:rsidRPr="00355308" w:rsidRDefault="007334EF" w:rsidP="007334EF">
      <w:pPr>
        <w:pStyle w:val="Heading4"/>
        <w:rPr>
          <w:rFonts w:cs="Calibri"/>
          <w:color w:val="000000" w:themeColor="text1"/>
        </w:rPr>
      </w:pPr>
      <w:r w:rsidRPr="00355308">
        <w:rPr>
          <w:rFonts w:cs="Calibri"/>
          <w:color w:val="000000" w:themeColor="text1"/>
        </w:rPr>
        <w:t xml:space="preserve">Unregulated mining causes asteroid deflection and </w:t>
      </w:r>
      <w:proofErr w:type="spellStart"/>
      <w:r w:rsidRPr="00355308">
        <w:rPr>
          <w:rFonts w:cs="Calibri"/>
          <w:color w:val="000000" w:themeColor="text1"/>
        </w:rPr>
        <w:t>astroterror</w:t>
      </w:r>
      <w:proofErr w:type="spellEnd"/>
    </w:p>
    <w:p w14:paraId="319DA627" w14:textId="77777777" w:rsidR="007334EF" w:rsidRPr="00355308" w:rsidRDefault="007334EF" w:rsidP="007334EF">
      <w:pPr>
        <w:rPr>
          <w:color w:val="000000" w:themeColor="text1"/>
        </w:rPr>
      </w:pPr>
      <w:proofErr w:type="spellStart"/>
      <w:r w:rsidRPr="00355308">
        <w:rPr>
          <w:rStyle w:val="Heading4Char"/>
          <w:rFonts w:cs="Calibri"/>
        </w:rPr>
        <w:t>Drmola</w:t>
      </w:r>
      <w:proofErr w:type="spellEnd"/>
      <w:r w:rsidRPr="00355308">
        <w:rPr>
          <w:rStyle w:val="Heading4Char"/>
          <w:rFonts w:cs="Calibri"/>
        </w:rPr>
        <w:t xml:space="preserve"> and </w:t>
      </w:r>
      <w:proofErr w:type="spellStart"/>
      <w:r w:rsidRPr="00355308">
        <w:rPr>
          <w:rStyle w:val="Heading4Char"/>
          <w:rFonts w:cs="Calibri"/>
        </w:rPr>
        <w:t>Mareš</w:t>
      </w:r>
      <w:proofErr w:type="spellEnd"/>
      <w:r w:rsidRPr="00355308">
        <w:rPr>
          <w:rStyle w:val="Heading4Char"/>
          <w:rFonts w:cs="Calibri"/>
        </w:rPr>
        <w:t xml:space="preserve"> 15</w:t>
      </w:r>
      <w:r w:rsidRPr="00355308">
        <w:rPr>
          <w:color w:val="000000" w:themeColor="text1"/>
        </w:rPr>
        <w:t xml:space="preserve"> - Jakub </w:t>
      </w:r>
      <w:proofErr w:type="spellStart"/>
      <w:r w:rsidRPr="00355308">
        <w:rPr>
          <w:color w:val="000000" w:themeColor="text1"/>
        </w:rPr>
        <w:t>Drmola</w:t>
      </w:r>
      <w:proofErr w:type="spellEnd"/>
      <w:r w:rsidRPr="00355308">
        <w:rPr>
          <w:color w:val="000000" w:themeColor="text1"/>
        </w:rPr>
        <w:t xml:space="preserve"> is a PhD student and Miroslav </w:t>
      </w:r>
      <w:proofErr w:type="spellStart"/>
      <w:r w:rsidRPr="00355308">
        <w:rPr>
          <w:color w:val="000000" w:themeColor="text1"/>
        </w:rPr>
        <w:t>Mareš</w:t>
      </w:r>
      <w:proofErr w:type="spellEnd"/>
      <w:r w:rsidRPr="00355308">
        <w:rPr>
          <w:color w:val="000000" w:themeColor="text1"/>
        </w:rPr>
        <w:t xml:space="preserve"> professor, at the </w:t>
      </w:r>
      <w:proofErr w:type="spellStart"/>
      <w:r w:rsidRPr="00355308">
        <w:rPr>
          <w:color w:val="000000" w:themeColor="text1"/>
        </w:rPr>
        <w:t>Divison</w:t>
      </w:r>
      <w:proofErr w:type="spellEnd"/>
      <w:r w:rsidRPr="00355308">
        <w:rPr>
          <w:color w:val="000000" w:themeColor="text1"/>
        </w:rPr>
        <w:t xml:space="preserve">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07FBE3FD" w14:textId="77777777" w:rsidR="007334EF" w:rsidRPr="00355308" w:rsidRDefault="007334EF" w:rsidP="007334EF">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w:t>
      </w:r>
      <w:proofErr w:type="spellStart"/>
      <w:r w:rsidRPr="00355308">
        <w:rPr>
          <w:rStyle w:val="StyleUnderline"/>
        </w:rPr>
        <w:t>Ostro</w:t>
      </w:r>
      <w:proofErr w:type="spellEnd"/>
      <w:r w:rsidRPr="00355308">
        <w:rPr>
          <w:rStyle w:val="StyleUnderline"/>
        </w:rPr>
        <w:t xml:space="preserve">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w:t>
      </w:r>
      <w:proofErr w:type="spellStart"/>
      <w:r w:rsidRPr="00355308">
        <w:rPr>
          <w:color w:val="000000" w:themeColor="text1"/>
          <w:sz w:val="16"/>
        </w:rPr>
        <w:t>Lagrangian</w:t>
      </w:r>
      <w:proofErr w:type="spellEnd"/>
      <w:r w:rsidRPr="00355308">
        <w:rPr>
          <w:color w:val="000000" w:themeColor="text1"/>
          <w:sz w:val="16"/>
        </w:rPr>
        <w:t xml:space="preserve">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w:t>
      </w:r>
      <w:proofErr w:type="spellStart"/>
      <w:r w:rsidRPr="00355308">
        <w:rPr>
          <w:rStyle w:val="StyleUnderline"/>
        </w:rPr>
        <w:t>Programmes</w:t>
      </w:r>
      <w:proofErr w:type="spellEnd"/>
      <w:r w:rsidRPr="00355308">
        <w:rPr>
          <w:rStyle w:val="StyleUnderline"/>
        </w:rPr>
        <w:t xml:space="preserve">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w:t>
      </w:r>
      <w:proofErr w:type="spellStart"/>
      <w:r w:rsidRPr="00355308">
        <w:rPr>
          <w:rStyle w:val="StyleUnderline"/>
        </w:rPr>
        <w:t>Baoyin</w:t>
      </w:r>
      <w:proofErr w:type="spellEnd"/>
      <w:r w:rsidRPr="00355308">
        <w:rPr>
          <w:rStyle w:val="StyleUnderline"/>
        </w:rPr>
        <w:t xml:space="preserve">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w:t>
      </w:r>
      <w:proofErr w:type="spellStart"/>
      <w:r w:rsidRPr="00355308">
        <w:rPr>
          <w:color w:val="000000" w:themeColor="text1"/>
          <w:sz w:val="16"/>
        </w:rPr>
        <w:t>defence</w:t>
      </w:r>
      <w:proofErr w:type="spellEnd"/>
      <w:r w:rsidRPr="00355308">
        <w:rPr>
          <w:color w:val="000000" w:themeColor="text1"/>
          <w:sz w:val="16"/>
        </w:rPr>
        <w:t xml:space="preserv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 xml:space="preserve">and </w:t>
      </w:r>
      <w:proofErr w:type="spellStart"/>
      <w:r w:rsidRPr="00355308">
        <w:rPr>
          <w:rStyle w:val="StyleUnderline"/>
          <w:color w:val="000000" w:themeColor="text1"/>
          <w:highlight w:val="green"/>
        </w:rPr>
        <w:t>wellfunded</w:t>
      </w:r>
      <w:proofErr w:type="spellEnd"/>
      <w:r w:rsidRPr="00355308">
        <w:rPr>
          <w:rStyle w:val="StyleUnderline"/>
          <w:color w:val="000000" w:themeColor="text1"/>
          <w:highlight w:val="green"/>
        </w:rPr>
        <w:t xml:space="preserve">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w:t>
      </w:r>
      <w:proofErr w:type="spellStart"/>
      <w:r w:rsidRPr="00355308">
        <w:rPr>
          <w:rStyle w:val="StyleUnderline"/>
        </w:rPr>
        <w:t>spacebased</w:t>
      </w:r>
      <w:proofErr w:type="spellEnd"/>
      <w:r w:rsidRPr="00355308">
        <w:rPr>
          <w:rStyle w:val="StyleUnderline"/>
        </w:rPr>
        <w:t xml:space="preserve">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w:t>
      </w:r>
      <w:proofErr w:type="gramStart"/>
      <w:r w:rsidRPr="00355308">
        <w:rPr>
          <w:color w:val="000000" w:themeColor="text1"/>
          <w:sz w:val="16"/>
        </w:rPr>
        <w:t>So</w:t>
      </w:r>
      <w:proofErr w:type="gramEnd"/>
      <w:r w:rsidRPr="00355308">
        <w:rPr>
          <w:color w:val="000000" w:themeColor="text1"/>
          <w:sz w:val="16"/>
        </w:rPr>
        <w:t xml:space="preserve"> an asteroid might head towards a safe orbit fit for resource extraction for most of its altered flight time, but be further accelerated at the last possible moment onto an impact trajectory, perhaps mere days before it hits a major city. Our current </w:t>
      </w:r>
      <w:proofErr w:type="spellStart"/>
      <w:r w:rsidRPr="00355308">
        <w:rPr>
          <w:color w:val="000000" w:themeColor="text1"/>
          <w:sz w:val="16"/>
        </w:rPr>
        <w:t>programmes</w:t>
      </w:r>
      <w:proofErr w:type="spellEnd"/>
      <w:r w:rsidRPr="00355308">
        <w:rPr>
          <w:color w:val="000000" w:themeColor="text1"/>
          <w:sz w:val="16"/>
        </w:rPr>
        <w:t xml:space="preserve">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w:t>
      </w:r>
      <w:proofErr w:type="gramStart"/>
      <w:r w:rsidRPr="00355308">
        <w:rPr>
          <w:color w:val="000000" w:themeColor="text1"/>
          <w:sz w:val="16"/>
        </w:rPr>
        <w:t>Instead</w:t>
      </w:r>
      <w:proofErr w:type="gramEnd"/>
      <w:r w:rsidRPr="00355308">
        <w:rPr>
          <w:color w:val="000000" w:themeColor="text1"/>
          <w:sz w:val="16"/>
        </w:rPr>
        <w:t xml:space="preserve">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 xml:space="preserve">we must be aware of the realistic risks in order to avoid being either stumped by unforeseen catastrophes or </w:t>
      </w:r>
      <w:proofErr w:type="spellStart"/>
      <w:r w:rsidRPr="00355308">
        <w:rPr>
          <w:color w:val="000000" w:themeColor="text1"/>
          <w:sz w:val="16"/>
        </w:rPr>
        <w:t>paralysed</w:t>
      </w:r>
      <w:proofErr w:type="spellEnd"/>
      <w:r w:rsidRPr="00355308">
        <w:rPr>
          <w:color w:val="000000" w:themeColor="text1"/>
          <w:sz w:val="16"/>
        </w:rPr>
        <w:t xml:space="preserve"> by unwarranted fear. Either extreme would be harmful for our </w:t>
      </w:r>
      <w:proofErr w:type="gramStart"/>
      <w:r w:rsidRPr="00355308">
        <w:rPr>
          <w:color w:val="000000" w:themeColor="text1"/>
          <w:sz w:val="16"/>
        </w:rPr>
        <w:t>future.●</w:t>
      </w:r>
      <w:proofErr w:type="gramEnd"/>
    </w:p>
    <w:p w14:paraId="65660EC4" w14:textId="77777777" w:rsidR="007334EF" w:rsidRPr="00355308" w:rsidRDefault="007334EF" w:rsidP="007334EF">
      <w:pPr>
        <w:pStyle w:val="Heading4"/>
        <w:rPr>
          <w:rFonts w:cs="Calibri"/>
          <w:color w:val="000000" w:themeColor="text1"/>
        </w:rPr>
      </w:pPr>
      <w:r w:rsidRPr="00355308">
        <w:rPr>
          <w:rFonts w:cs="Calibri"/>
          <w:color w:val="000000" w:themeColor="text1"/>
        </w:rPr>
        <w:t>Major collisions cause extinction</w:t>
      </w:r>
    </w:p>
    <w:p w14:paraId="17515557" w14:textId="77777777" w:rsidR="007334EF" w:rsidRPr="00355308" w:rsidRDefault="007334EF" w:rsidP="007334EF">
      <w:r w:rsidRPr="00355308">
        <w:rPr>
          <w:rStyle w:val="Style13ptBold"/>
        </w:rPr>
        <w:t xml:space="preserve">Baum ’19 </w:t>
      </w:r>
      <w:r w:rsidRPr="00355308">
        <w:t xml:space="preserve">- executive director of the Global Catastrophic Risk Institute, </w:t>
      </w:r>
      <w:proofErr w:type="spellStart"/>
      <w:proofErr w:type="gramStart"/>
      <w:r w:rsidRPr="00355308">
        <w:t>Ph.D</w:t>
      </w:r>
      <w:proofErr w:type="spellEnd"/>
      <w:proofErr w:type="gramEnd"/>
      <w:r w:rsidRPr="00355308">
        <w:t xml:space="preserve"> in Geography</w:t>
      </w:r>
    </w:p>
    <w:p w14:paraId="26439FCE" w14:textId="77777777" w:rsidR="007334EF" w:rsidRPr="00355308" w:rsidRDefault="007334EF" w:rsidP="007334EF">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0B567A54" w14:textId="77777777" w:rsidR="007334EF" w:rsidRPr="00355308" w:rsidRDefault="007334EF" w:rsidP="007334EF">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w:t>
      </w:r>
      <w:proofErr w:type="spellStart"/>
      <w:r w:rsidRPr="00355308">
        <w:rPr>
          <w:sz w:val="16"/>
        </w:rPr>
        <w:t>Zahnle</w:t>
      </w:r>
      <w:proofErr w:type="spellEnd"/>
      <w:r w:rsidRPr="00355308">
        <w:rPr>
          <w:sz w:val="16"/>
        </w:rPr>
        <w:t xml:space="preserv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w:t>
      </w:r>
      <w:proofErr w:type="spellStart"/>
      <w:r w:rsidRPr="00355308">
        <w:rPr>
          <w:sz w:val="16"/>
        </w:rPr>
        <w:t>Kinnison</w:t>
      </w:r>
      <w:proofErr w:type="spellEnd"/>
      <w:r w:rsidRPr="00355308">
        <w:rPr>
          <w:sz w:val="16"/>
        </w:rPr>
        <w:t>,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 xml:space="preserve">a hypothetical </w:t>
      </w:r>
      <w:proofErr w:type="spellStart"/>
      <w:r w:rsidRPr="00355308">
        <w:rPr>
          <w:rStyle w:val="StyleUnderline"/>
        </w:rPr>
        <w:t>IndiaPakistan</w:t>
      </w:r>
      <w:proofErr w:type="spellEnd"/>
      <w:r w:rsidRPr="00355308">
        <w:rPr>
          <w:rStyle w:val="StyleUnderline"/>
        </w:rPr>
        <w:t xml:space="preserve">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 xml:space="preserve">the </w:t>
      </w:r>
      <w:proofErr w:type="gramStart"/>
      <w:r w:rsidRPr="00355308">
        <w:rPr>
          <w:rStyle w:val="StyleUnderline"/>
        </w:rPr>
        <w:t>100 weapon</w:t>
      </w:r>
      <w:proofErr w:type="gramEnd"/>
      <w:r w:rsidRPr="00355308">
        <w:rPr>
          <w:rStyle w:val="StyleUnderline"/>
        </w:rPr>
        <w:t xml:space="preserve">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t>
      </w:r>
      <w:proofErr w:type="spellStart"/>
      <w:r w:rsidRPr="00355308">
        <w:rPr>
          <w:sz w:val="16"/>
        </w:rPr>
        <w:t>Windawi</w:t>
      </w:r>
      <w:proofErr w:type="spellEnd"/>
      <w:r w:rsidRPr="00355308">
        <w:rPr>
          <w:sz w:val="16"/>
        </w:rPr>
        <w:t xml:space="preserve">,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w:t>
      </w:r>
      <w:proofErr w:type="gramStart"/>
      <w:r w:rsidRPr="00355308">
        <w:rPr>
          <w:sz w:val="16"/>
        </w:rPr>
        <w:t>amount</w:t>
      </w:r>
      <w:proofErr w:type="gramEnd"/>
      <w:r w:rsidRPr="00355308">
        <w:rPr>
          <w:sz w:val="16"/>
        </w:rPr>
        <w:t xml:space="preserve"> of resources (</w:t>
      </w:r>
      <w:proofErr w:type="spellStart"/>
      <w:r w:rsidRPr="00355308">
        <w:rPr>
          <w:sz w:val="16"/>
        </w:rPr>
        <w:t>Tonn</w:t>
      </w:r>
      <w:proofErr w:type="spellEnd"/>
      <w:r w:rsidRPr="00355308">
        <w:rPr>
          <w:sz w:val="16"/>
        </w:rPr>
        <w:t xml:space="preserve">,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w:t>
      </w:r>
      <w:proofErr w:type="spellStart"/>
      <w:r w:rsidRPr="00355308">
        <w:rPr>
          <w:sz w:val="16"/>
        </w:rPr>
        <w:t>Tonn</w:t>
      </w:r>
      <w:proofErr w:type="spellEnd"/>
      <w:r w:rsidRPr="00355308">
        <w:rPr>
          <w:sz w:val="16"/>
        </w:rPr>
        <w:t xml:space="preserve">,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w:t>
      </w:r>
      <w:proofErr w:type="spellStart"/>
      <w:r w:rsidRPr="00355308">
        <w:rPr>
          <w:sz w:val="16"/>
        </w:rPr>
        <w:t>Rauchhaus</w:t>
      </w:r>
      <w:proofErr w:type="spellEnd"/>
      <w:r w:rsidRPr="00355308">
        <w:rPr>
          <w:sz w:val="16"/>
        </w:rPr>
        <w:t>, 2009</w:t>
      </w:r>
      <w:proofErr w:type="gramStart"/>
      <w:r w:rsidRPr="00355308">
        <w:rPr>
          <w:sz w:val="16"/>
        </w:rPr>
        <w:t>),while</w:t>
      </w:r>
      <w:proofErr w:type="gramEnd"/>
      <w:r w:rsidRPr="00355308">
        <w:rPr>
          <w:sz w:val="16"/>
        </w:rPr>
        <w:t xml:space="preserv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w:t>
      </w:r>
      <w:proofErr w:type="spellStart"/>
      <w:r w:rsidRPr="00355308">
        <w:rPr>
          <w:sz w:val="16"/>
        </w:rPr>
        <w:t>nucleardisarmament</w:t>
      </w:r>
      <w:proofErr w:type="spellEnd"/>
      <w:r w:rsidRPr="00355308">
        <w:rPr>
          <w:sz w:val="16"/>
        </w:rPr>
        <w:t xml:space="preserve"> world.</w:t>
      </w:r>
    </w:p>
    <w:p w14:paraId="0F9FAFDA" w14:textId="77777777" w:rsidR="007334EF" w:rsidRPr="00355308" w:rsidRDefault="007334EF" w:rsidP="007334EF">
      <w:pPr>
        <w:pStyle w:val="Heading4"/>
        <w:rPr>
          <w:rFonts w:cs="Calibri"/>
        </w:rPr>
      </w:pPr>
      <w:r w:rsidRPr="00355308">
        <w:rPr>
          <w:rFonts w:cs="Calibri"/>
        </w:rPr>
        <w:t>Scenario 2 is satellite collisions</w:t>
      </w:r>
    </w:p>
    <w:p w14:paraId="7C29EEAC" w14:textId="77777777" w:rsidR="007334EF" w:rsidRDefault="007334EF" w:rsidP="007334EF">
      <w:pPr>
        <w:pStyle w:val="Heading4"/>
      </w:pPr>
      <w:r>
        <w:t>Mining creates space debris</w:t>
      </w:r>
    </w:p>
    <w:p w14:paraId="6FB62A54" w14:textId="77777777" w:rsidR="007334EF" w:rsidRDefault="007334EF" w:rsidP="007334EF">
      <w:proofErr w:type="spellStart"/>
      <w:r w:rsidRPr="00AD3BF1">
        <w:rPr>
          <w:rStyle w:val="Style13ptBold"/>
        </w:rPr>
        <w:t>Boley</w:t>
      </w:r>
      <w:proofErr w:type="spellEnd"/>
      <w:r w:rsidRPr="00AD3BF1">
        <w:rPr>
          <w:rStyle w:val="Style13ptBold"/>
        </w:rPr>
        <w:t xml:space="preserve">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3A82BD72" w14:textId="77777777" w:rsidR="007334EF" w:rsidRPr="00AD3BF1" w:rsidRDefault="007334EF" w:rsidP="007334EF">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4AA8BAA" w14:textId="77777777" w:rsidR="007334EF" w:rsidRDefault="007334EF" w:rsidP="007334EF">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lastRenderedPageBreak/>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5DBCDD03" w14:textId="77777777" w:rsidR="007334EF" w:rsidRDefault="007334EF" w:rsidP="007334EF">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proofErr w:type="spellStart"/>
      <w:r w:rsidRPr="00D12F11">
        <w:rPr>
          <w:rStyle w:val="StyleUnderline"/>
          <w:highlight w:val="green"/>
        </w:rPr>
        <w:t>Ryugu</w:t>
      </w:r>
      <w:proofErr w:type="spellEnd"/>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 xml:space="preserve">In 2022, NASA will test its ability to deflect an asteroid by striking (65803) </w:t>
      </w:r>
      <w:proofErr w:type="spellStart"/>
      <w:r w:rsidRPr="00AD3BF1">
        <w:rPr>
          <w:rStyle w:val="StyleUnderline"/>
        </w:rPr>
        <w:t>Didymos</w:t>
      </w:r>
      <w:proofErr w:type="spellEnd"/>
      <w:r w:rsidRPr="00AD3BF1">
        <w:rPr>
          <w:rStyle w:val="StyleUnderline"/>
        </w:rPr>
        <w:t xml:space="preserve"> B (</w:t>
      </w:r>
      <w:proofErr w:type="spellStart"/>
      <w:r w:rsidRPr="00AD3BF1">
        <w:rPr>
          <w:rStyle w:val="StyleUnderline"/>
        </w:rPr>
        <w:t>Dimorphos</w:t>
      </w:r>
      <w:proofErr w:type="spellEnd"/>
      <w:r w:rsidRPr="00AD3BF1">
        <w:rPr>
          <w:rStyle w:val="StyleUnderline"/>
        </w:rPr>
        <w:t>)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12ECF591" w14:textId="77777777" w:rsidR="007334EF" w:rsidRPr="00355308" w:rsidRDefault="007334EF" w:rsidP="007334EF"/>
    <w:p w14:paraId="27958076" w14:textId="77777777" w:rsidR="007334EF" w:rsidRPr="00355308" w:rsidRDefault="007334EF" w:rsidP="007334EF">
      <w:pPr>
        <w:pStyle w:val="Heading4"/>
        <w:rPr>
          <w:rFonts w:cs="Calibri"/>
        </w:rPr>
      </w:pPr>
      <w:r w:rsidRPr="00355308">
        <w:rPr>
          <w:rFonts w:cs="Calibri"/>
        </w:rPr>
        <w:t xml:space="preserve">An increase in space debris and dust from mining collides with key defense satellites </w:t>
      </w:r>
    </w:p>
    <w:p w14:paraId="2D6DFEF8" w14:textId="77777777" w:rsidR="007334EF" w:rsidRPr="00355308" w:rsidRDefault="007334EF" w:rsidP="007334EF">
      <w:pPr>
        <w:rPr>
          <w:sz w:val="16"/>
        </w:rPr>
      </w:pPr>
      <w:proofErr w:type="spellStart"/>
      <w:r w:rsidRPr="00355308">
        <w:rPr>
          <w:rStyle w:val="Style13ptBold"/>
        </w:rPr>
        <w:t>Scoles</w:t>
      </w:r>
      <w:proofErr w:type="spellEnd"/>
      <w:r w:rsidRPr="00355308">
        <w:rPr>
          <w:rStyle w:val="Style13ptBold"/>
        </w:rPr>
        <w:t xml:space="preserve"> 15</w:t>
      </w:r>
      <w:r w:rsidRPr="00355308">
        <w:rPr>
          <w:sz w:val="16"/>
        </w:rPr>
        <w:t xml:space="preserve"> Sarah </w:t>
      </w:r>
      <w:proofErr w:type="spellStart"/>
      <w:r w:rsidRPr="00355308">
        <w:rPr>
          <w:sz w:val="16"/>
        </w:rPr>
        <w:t>Scoles</w:t>
      </w:r>
      <w:proofErr w:type="spellEnd"/>
      <w:r w:rsidRPr="00355308">
        <w:rPr>
          <w:sz w:val="16"/>
        </w:rPr>
        <w:t xml:space="preserve"> [Freelance science writer, and a contributing writer at WIRED Science, with articles in places like Popular Science, the New York Times, Scientific American, Vice, Outside, and others.], 5-27-2015, "Dust from asteroid mining spells danger for satellites," New Scientist, </w:t>
      </w:r>
      <w:hyperlink r:id="rId19" w:history="1">
        <w:r w:rsidRPr="00355308">
          <w:rPr>
            <w:rStyle w:val="Hyperlink"/>
            <w:sz w:val="16"/>
          </w:rPr>
          <w:t>https://www.newscientist.com/article/mg22630235-100-dust-from-asteroid-mining-spells-danger-for-satellites/</w:t>
        </w:r>
      </w:hyperlink>
      <w:r w:rsidRPr="00355308">
        <w:rPr>
          <w:sz w:val="16"/>
        </w:rPr>
        <w:t xml:space="preserve"> DD AG</w:t>
      </w:r>
    </w:p>
    <w:p w14:paraId="6FDB2A3C" w14:textId="77777777" w:rsidR="007334EF" w:rsidRPr="00355308" w:rsidRDefault="007334EF" w:rsidP="007334EF">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5F03E33" w14:textId="77777777" w:rsidR="007334EF" w:rsidRPr="00355308" w:rsidRDefault="007334EF" w:rsidP="007334EF">
      <w:pPr>
        <w:rPr>
          <w:rStyle w:val="Emphasis"/>
        </w:rPr>
      </w:pPr>
      <w:r w:rsidRPr="00355308">
        <w:t xml:space="preserve">Asteroids are not only stepping stones for cosmic </w:t>
      </w:r>
      <w:proofErr w:type="spellStart"/>
      <w:r w:rsidRPr="00355308">
        <w:t>colonisation</w:t>
      </w:r>
      <w:proofErr w:type="spellEnd"/>
      <w:r w:rsidRPr="00355308">
        <w:t>, but may contain metals like gold, platinum, iron and titanium, plus life-sustaining hydrogen and oxygen, and rocket-</w:t>
      </w:r>
      <w:proofErr w:type="spellStart"/>
      <w:r w:rsidRPr="00355308">
        <w:t>fuelling</w:t>
      </w:r>
      <w:proofErr w:type="spellEnd"/>
      <w:r w:rsidRPr="00355308">
        <w:t xml:space="preserve">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2C8F14DA" w14:textId="77777777" w:rsidR="007334EF" w:rsidRPr="00355308" w:rsidRDefault="007334EF" w:rsidP="007334EF">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 xml:space="preserve">rocks could intrude where many </w:t>
      </w:r>
      <w:proofErr w:type="spellStart"/>
      <w:r w:rsidRPr="00355308">
        <w:rPr>
          <w:rStyle w:val="StyleUnderline"/>
          <w:highlight w:val="green"/>
        </w:rPr>
        <w:t>defence</w:t>
      </w:r>
      <w:proofErr w:type="spellEnd"/>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081FBF5F" w14:textId="77777777" w:rsidR="007334EF" w:rsidRPr="00355308" w:rsidRDefault="007334EF" w:rsidP="007334EF">
      <w:r w:rsidRPr="00355308">
        <w:lastRenderedPageBreak/>
        <w:t xml:space="preserve">According to Casey </w:t>
      </w:r>
      <w:proofErr w:type="spellStart"/>
      <w:r w:rsidRPr="00355308">
        <w:t>Handmer</w:t>
      </w:r>
      <w:proofErr w:type="spellEnd"/>
      <w:r w:rsidRPr="00355308">
        <w:t xml:space="preserve"> of the California Institute of Technology in Pasadena and Javier </w:t>
      </w:r>
      <w:proofErr w:type="spellStart"/>
      <w:r w:rsidRPr="00355308">
        <w:t>Roa</w:t>
      </w:r>
      <w:proofErr w:type="spellEnd"/>
      <w:r w:rsidRPr="00355308">
        <w:t xml:space="preserve">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4FD60A0" w14:textId="77777777" w:rsidR="007334EF" w:rsidRPr="00355308" w:rsidRDefault="007334EF" w:rsidP="007334EF">
      <w:r w:rsidRPr="00355308">
        <w:t xml:space="preserve">The study also looks at the “catastrophic disruption” of </w:t>
      </w:r>
      <w:r w:rsidRPr="00355308">
        <w:rPr>
          <w:rStyle w:val="Emphasis"/>
        </w:rPr>
        <w:t xml:space="preserve">an </w:t>
      </w:r>
      <w:r w:rsidRPr="00355308">
        <w:rPr>
          <w:rStyle w:val="Emphasis"/>
          <w:highlight w:val="green"/>
        </w:rPr>
        <w:t xml:space="preserve">asteroid 5 </w:t>
      </w:r>
      <w:proofErr w:type="spellStart"/>
      <w:r w:rsidRPr="00355308">
        <w:rPr>
          <w:rStyle w:val="Emphasis"/>
          <w:highlight w:val="green"/>
        </w:rPr>
        <w:t>metres</w:t>
      </w:r>
      <w:proofErr w:type="spellEnd"/>
      <w:r w:rsidRPr="00355308">
        <w:rPr>
          <w:rStyle w:val="Emphasis"/>
          <w:highlight w:val="green"/>
        </w:rPr>
        <w:t xml:space="preserve">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4770AE0B" w14:textId="77777777" w:rsidR="007334EF" w:rsidRDefault="007334EF" w:rsidP="007334EF">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48D1C69E" w14:textId="77777777" w:rsidR="007334EF" w:rsidRDefault="007334EF" w:rsidP="007334EF"/>
    <w:p w14:paraId="32BD8772" w14:textId="77777777" w:rsidR="007334EF" w:rsidRPr="00355308" w:rsidRDefault="007334EF" w:rsidP="007334EF">
      <w:pPr>
        <w:rPr>
          <w:sz w:val="16"/>
        </w:rPr>
      </w:pPr>
    </w:p>
    <w:p w14:paraId="2C01F768" w14:textId="77777777" w:rsidR="007334EF" w:rsidRPr="00355308" w:rsidRDefault="007334EF" w:rsidP="007334EF">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627D2633" w14:textId="77777777" w:rsidR="007334EF" w:rsidRPr="00355308" w:rsidRDefault="007334EF" w:rsidP="007334EF">
      <w:pPr>
        <w:rPr>
          <w:szCs w:val="26"/>
        </w:rPr>
      </w:pPr>
      <w:proofErr w:type="spellStart"/>
      <w:r w:rsidRPr="00355308">
        <w:rPr>
          <w:rStyle w:val="Style13ptBold"/>
        </w:rPr>
        <w:t>Egeli</w:t>
      </w:r>
      <w:proofErr w:type="spellEnd"/>
      <w:r w:rsidRPr="00355308">
        <w:rPr>
          <w:rStyle w:val="Style13ptBold"/>
        </w:rPr>
        <w:t xml:space="preserve"> 21 </w:t>
      </w:r>
      <w:r w:rsidRPr="00355308">
        <w:rPr>
          <w:szCs w:val="26"/>
        </w:rPr>
        <w:t>[</w:t>
      </w:r>
      <w:proofErr w:type="spellStart"/>
      <w:r w:rsidRPr="00355308">
        <w:rPr>
          <w:szCs w:val="26"/>
        </w:rPr>
        <w:t>Sitki</w:t>
      </w:r>
      <w:proofErr w:type="spellEnd"/>
      <w:r w:rsidRPr="00355308">
        <w:rPr>
          <w:szCs w:val="26"/>
        </w:rPr>
        <w:t xml:space="preserve"> </w:t>
      </w:r>
      <w:proofErr w:type="spellStart"/>
      <w:r w:rsidRPr="00355308">
        <w:rPr>
          <w:szCs w:val="26"/>
        </w:rPr>
        <w:t>Egeli</w:t>
      </w:r>
      <w:proofErr w:type="spellEnd"/>
      <w:r w:rsidRPr="00355308">
        <w:rPr>
          <w:szCs w:val="26"/>
        </w:rPr>
        <w:t xml:space="preserve">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762F4F10" w14:textId="713023BB" w:rsidR="007334EF" w:rsidRDefault="007334EF" w:rsidP="007334EF">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w:t>
      </w:r>
      <w:r w:rsidRPr="00355308">
        <w:rPr>
          <w:sz w:val="16"/>
          <w:szCs w:val="16"/>
        </w:rPr>
        <w:lastRenderedPageBreak/>
        <w:t>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168B0D5D" w14:textId="77777777" w:rsidR="00023064" w:rsidRDefault="00023064" w:rsidP="00023064"/>
    <w:p w14:paraId="6F8C5C2F" w14:textId="77777777" w:rsidR="00023064" w:rsidRPr="001E51E3" w:rsidRDefault="00023064" w:rsidP="00023064">
      <w:pPr>
        <w:pStyle w:val="Heading4"/>
        <w:rPr>
          <w:rFonts w:asciiTheme="majorHAnsi" w:hAnsiTheme="majorHAnsi" w:cstheme="majorHAnsi"/>
        </w:rPr>
      </w:pPr>
      <w:proofErr w:type="spellStart"/>
      <w:r w:rsidRPr="001E51E3">
        <w:rPr>
          <w:rFonts w:asciiTheme="majorHAnsi" w:hAnsiTheme="majorHAnsi" w:cstheme="majorHAnsi"/>
        </w:rPr>
        <w:t>Squo</w:t>
      </w:r>
      <w:proofErr w:type="spellEnd"/>
      <w:r w:rsidRPr="001E51E3">
        <w:rPr>
          <w:rFonts w:asciiTheme="majorHAnsi" w:hAnsiTheme="majorHAnsi" w:cstheme="majorHAnsi"/>
        </w:rPr>
        <w:t xml:space="preserve"> debris is goldilocks – current orbital debris deters space aggression, but adding more generates more risk than reward</w:t>
      </w:r>
    </w:p>
    <w:p w14:paraId="76B96823" w14:textId="77777777" w:rsidR="00023064" w:rsidRPr="001E51E3" w:rsidRDefault="00023064" w:rsidP="00023064">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w:t>
      </w:r>
      <w:proofErr w:type="spellStart"/>
      <w:r w:rsidRPr="001E51E3">
        <w:rPr>
          <w:rFonts w:asciiTheme="majorHAnsi" w:hAnsiTheme="majorHAnsi" w:cstheme="majorHAnsi"/>
        </w:rPr>
        <w:t>PSci</w:t>
      </w:r>
      <w:proofErr w:type="spellEnd"/>
      <w:r w:rsidRPr="001E51E3">
        <w:rPr>
          <w:rFonts w:asciiTheme="majorHAnsi" w:hAnsiTheme="majorHAnsi" w:cstheme="majorHAnsi"/>
        </w:rPr>
        <w:t xml:space="preserve"> from Ohio State University, Prof and Chair of Dept of </w:t>
      </w:r>
      <w:proofErr w:type="spellStart"/>
      <w:r w:rsidRPr="001E51E3">
        <w:rPr>
          <w:rFonts w:asciiTheme="majorHAnsi" w:hAnsiTheme="majorHAnsi" w:cstheme="majorHAnsi"/>
        </w:rPr>
        <w:t>Spacepower</w:t>
      </w:r>
      <w:proofErr w:type="spellEnd"/>
      <w:r w:rsidRPr="001E51E3">
        <w:rPr>
          <w:rFonts w:asciiTheme="majorHAnsi" w:hAnsiTheme="majorHAnsi" w:cstheme="majorHAnsi"/>
        </w:rPr>
        <w:t xml:space="preserve"> and Director of Space Scholars program at Air Command and Staff College]. “Deterrence by Debris: The Downside to Cleaning up Space.” Space Policy, Vol 58, Nov 2021, </w:t>
      </w:r>
      <w:hyperlink r:id="rId21"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41DD0AAA" w14:textId="77777777" w:rsidR="00023064" w:rsidRPr="001E51E3" w:rsidRDefault="00023064" w:rsidP="00023064">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57EEF0A7" w14:textId="77777777" w:rsidR="00023064" w:rsidRPr="001E51E3" w:rsidRDefault="00023064" w:rsidP="00023064">
      <w:pPr>
        <w:rPr>
          <w:rStyle w:val="StyleUnderline"/>
          <w:rFonts w:asciiTheme="majorHAnsi" w:hAnsiTheme="majorHAnsi" w:cstheme="majorHAnsi"/>
        </w:rPr>
      </w:pPr>
      <w:r w:rsidRPr="001E51E3">
        <w:rPr>
          <w:rFonts w:asciiTheme="majorHAnsi" w:hAnsiTheme="majorHAnsi" w:cstheme="majorHAnsi"/>
        </w:rPr>
        <w:lastRenderedPageBreak/>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2"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049308CB" w14:textId="77777777" w:rsidR="00023064" w:rsidRPr="001E51E3" w:rsidRDefault="00023064" w:rsidP="00023064">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w:t>
      </w:r>
      <w:proofErr w:type="gramStart"/>
      <w:r w:rsidRPr="001E51E3">
        <w:rPr>
          <w:rStyle w:val="StyleUnderline"/>
          <w:rFonts w:asciiTheme="majorHAnsi" w:hAnsiTheme="majorHAnsi" w:cstheme="majorHAnsi"/>
        </w:rPr>
        <w:t>amount</w:t>
      </w:r>
      <w:proofErr w:type="gramEnd"/>
      <w:r w:rsidRPr="001E51E3">
        <w:rPr>
          <w:rStyle w:val="StyleUnderline"/>
          <w:rFonts w:asciiTheme="majorHAnsi" w:hAnsiTheme="majorHAnsi" w:cstheme="majorHAnsi"/>
        </w:rPr>
        <w:t xml:space="preserve">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17C50A39" w14:textId="77777777" w:rsidR="00023064" w:rsidRPr="00607F45" w:rsidRDefault="00023064" w:rsidP="00023064">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7D25E234" w14:textId="77777777" w:rsidR="00023064" w:rsidRPr="00607F45" w:rsidRDefault="00023064" w:rsidP="00023064">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3163D941" w14:textId="77777777" w:rsidR="00023064" w:rsidRPr="00607F45" w:rsidRDefault="00023064" w:rsidP="00023064">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w:t>
      </w:r>
      <w:r w:rsidRPr="001E51E3">
        <w:rPr>
          <w:rStyle w:val="StyleUnderline"/>
          <w:rFonts w:asciiTheme="majorHAnsi" w:hAnsiTheme="majorHAnsi" w:cstheme="majorHAnsi"/>
        </w:rPr>
        <w:lastRenderedPageBreak/>
        <w:t xml:space="preserve">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3"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xml:space="preserve">.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w:t>
      </w:r>
      <w:proofErr w:type="spellStart"/>
      <w:r w:rsidRPr="00607F45">
        <w:rPr>
          <w:rFonts w:asciiTheme="majorHAnsi" w:hAnsiTheme="majorHAnsi" w:cstheme="majorHAnsi"/>
          <w:sz w:val="16"/>
          <w:szCs w:val="16"/>
        </w:rPr>
        <w:t>nonkinetic</w:t>
      </w:r>
      <w:proofErr w:type="spellEnd"/>
      <w:r w:rsidRPr="00607F45">
        <w:rPr>
          <w:rFonts w:asciiTheme="majorHAnsi" w:hAnsiTheme="majorHAnsi" w:cstheme="majorHAnsi"/>
          <w:sz w:val="16"/>
          <w:szCs w:val="16"/>
        </w:rPr>
        <w:t xml:space="preserve"> ASAT capabilities.</w:t>
      </w:r>
    </w:p>
    <w:p w14:paraId="5ED7C41A" w14:textId="77777777" w:rsidR="00023064" w:rsidRPr="00355308" w:rsidRDefault="00023064" w:rsidP="007334EF">
      <w:pPr>
        <w:rPr>
          <w:sz w:val="16"/>
          <w:szCs w:val="16"/>
        </w:rPr>
      </w:pPr>
    </w:p>
    <w:p w14:paraId="1F362BCB" w14:textId="77777777" w:rsidR="007334EF" w:rsidRDefault="007334EF" w:rsidP="007334EF">
      <w:pPr>
        <w:pStyle w:val="Heading3"/>
      </w:pPr>
      <w:r>
        <w:lastRenderedPageBreak/>
        <w:t>Framework</w:t>
      </w:r>
    </w:p>
    <w:p w14:paraId="7C3ABBBF" w14:textId="77777777" w:rsidR="007334EF" w:rsidRDefault="007334EF" w:rsidP="007334EF">
      <w:pPr>
        <w:pStyle w:val="Heading4"/>
        <w:rPr>
          <w:rFonts w:cs="Calibri"/>
        </w:rPr>
      </w:pPr>
      <w:r>
        <w:rPr>
          <w:rFonts w:cs="Calibri"/>
        </w:rPr>
        <w:t>T</w:t>
      </w:r>
      <w:r w:rsidRPr="00A0610A">
        <w:rPr>
          <w:rFonts w:cs="Calibri"/>
        </w:rPr>
        <w:t xml:space="preserve">he standard is maximizing expected well-being. </w:t>
      </w:r>
    </w:p>
    <w:p w14:paraId="744186A5" w14:textId="77777777" w:rsidR="007334EF" w:rsidRPr="00A0610A" w:rsidRDefault="007334EF" w:rsidP="007334EF">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10D75650" w14:textId="77777777" w:rsidR="007334EF" w:rsidRPr="00A0610A" w:rsidRDefault="007334EF" w:rsidP="007334EF">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301703F8" w14:textId="77777777" w:rsidR="007334EF" w:rsidRPr="00586B80" w:rsidRDefault="007334EF" w:rsidP="007334EF">
      <w:pPr>
        <w:pStyle w:val="Heading4"/>
      </w:pPr>
      <w:r>
        <w:t xml:space="preserve">3. Extinction outweighs -  </w:t>
      </w:r>
    </w:p>
    <w:p w14:paraId="7E0010D0" w14:textId="77777777" w:rsidR="007334EF" w:rsidRPr="00611230" w:rsidRDefault="007334EF" w:rsidP="007334EF">
      <w:proofErr w:type="spellStart"/>
      <w:r w:rsidRPr="00611230">
        <w:rPr>
          <w:rStyle w:val="Style13ptBold"/>
        </w:rPr>
        <w:t>Pummer</w:t>
      </w:r>
      <w:proofErr w:type="spellEnd"/>
      <w:r w:rsidRPr="00611230">
        <w:rPr>
          <w:rStyle w:val="Style13ptBold"/>
        </w:rPr>
        <w:t xml:space="preserve"> 15</w:t>
      </w:r>
      <w:r w:rsidRPr="00611230">
        <w:t xml:space="preserve"> [Theron, Junior Research Fellow in Philosophy at St. Anne's College, University of Oxford. “Moral Agreement on Saving the World” Practical Ethics, University of Oxford. May 18, 2015] AT</w:t>
      </w:r>
    </w:p>
    <w:p w14:paraId="639205F4" w14:textId="77777777" w:rsidR="007334EF" w:rsidRDefault="007334EF" w:rsidP="007334EF">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w:t>
      </w:r>
      <w:proofErr w:type="gramStart"/>
      <w:r w:rsidRPr="00611230">
        <w:rPr>
          <w:rStyle w:val="StyleUnderline"/>
        </w:rPr>
        <w:t>high quality</w:t>
      </w:r>
      <w:proofErr w:type="gramEnd"/>
      <w:r w:rsidRPr="00611230">
        <w:rPr>
          <w:rStyle w:val="StyleUnderline"/>
        </w:rPr>
        <w:t xml:space="preserve">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73FB4E5C" w14:textId="77777777" w:rsidR="007334EF" w:rsidRPr="00FC2A89" w:rsidRDefault="007334EF" w:rsidP="007334EF">
      <w:pPr>
        <w:pStyle w:val="Heading4"/>
        <w:ind w:left="360"/>
      </w:pPr>
    </w:p>
    <w:p w14:paraId="0AFA0EC5" w14:textId="77777777" w:rsidR="007334EF" w:rsidRPr="008228A6" w:rsidRDefault="007334EF" w:rsidP="007334EF"/>
    <w:p w14:paraId="36154C0C" w14:textId="77777777" w:rsidR="007334EF" w:rsidRPr="00F601E6" w:rsidRDefault="007334EF" w:rsidP="007334EF"/>
    <w:p w14:paraId="6F5A6B0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34EF"/>
    <w:rsid w:val="000021D5"/>
    <w:rsid w:val="000029E3"/>
    <w:rsid w:val="000029E8"/>
    <w:rsid w:val="00004225"/>
    <w:rsid w:val="000066CA"/>
    <w:rsid w:val="00007264"/>
    <w:rsid w:val="000076A9"/>
    <w:rsid w:val="00014FAD"/>
    <w:rsid w:val="00015D2A"/>
    <w:rsid w:val="00023064"/>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DC"/>
    <w:rsid w:val="00094DEC"/>
    <w:rsid w:val="000A2D8A"/>
    <w:rsid w:val="000C3B0A"/>
    <w:rsid w:val="000D26A6"/>
    <w:rsid w:val="000D2B90"/>
    <w:rsid w:val="000D6ED8"/>
    <w:rsid w:val="000D717B"/>
    <w:rsid w:val="000F7F15"/>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9FF"/>
    <w:rsid w:val="001D1A0D"/>
    <w:rsid w:val="001D36BF"/>
    <w:rsid w:val="001D4C28"/>
    <w:rsid w:val="001E0B1F"/>
    <w:rsid w:val="001E0C0F"/>
    <w:rsid w:val="001E1E0B"/>
    <w:rsid w:val="001F1173"/>
    <w:rsid w:val="002005A8"/>
    <w:rsid w:val="00200AD2"/>
    <w:rsid w:val="00203DD8"/>
    <w:rsid w:val="00204E1D"/>
    <w:rsid w:val="002059BD"/>
    <w:rsid w:val="00207FD8"/>
    <w:rsid w:val="00210FAF"/>
    <w:rsid w:val="00211327"/>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711"/>
    <w:rsid w:val="002E392E"/>
    <w:rsid w:val="002E6BBC"/>
    <w:rsid w:val="002F1BA9"/>
    <w:rsid w:val="002F6E74"/>
    <w:rsid w:val="003106B3"/>
    <w:rsid w:val="0031385D"/>
    <w:rsid w:val="003171AB"/>
    <w:rsid w:val="0032235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2EB"/>
    <w:rsid w:val="00407AFF"/>
    <w:rsid w:val="0041155D"/>
    <w:rsid w:val="004170BF"/>
    <w:rsid w:val="004270E3"/>
    <w:rsid w:val="004348DC"/>
    <w:rsid w:val="00434921"/>
    <w:rsid w:val="00442018"/>
    <w:rsid w:val="00446567"/>
    <w:rsid w:val="00446870"/>
    <w:rsid w:val="00447B10"/>
    <w:rsid w:val="00452EE4"/>
    <w:rsid w:val="00452F0B"/>
    <w:rsid w:val="004536D6"/>
    <w:rsid w:val="00457224"/>
    <w:rsid w:val="004715D2"/>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2474"/>
    <w:rsid w:val="004D2EDF"/>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6205"/>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34EF"/>
    <w:rsid w:val="007374A1"/>
    <w:rsid w:val="00737859"/>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4045"/>
    <w:rsid w:val="007C57E1"/>
    <w:rsid w:val="007C5811"/>
    <w:rsid w:val="007D2DF5"/>
    <w:rsid w:val="007D451A"/>
    <w:rsid w:val="007D5E3E"/>
    <w:rsid w:val="007D7596"/>
    <w:rsid w:val="007E242C"/>
    <w:rsid w:val="007E6631"/>
    <w:rsid w:val="007F64D2"/>
    <w:rsid w:val="00803A12"/>
    <w:rsid w:val="00805417"/>
    <w:rsid w:val="008266F9"/>
    <w:rsid w:val="008267E2"/>
    <w:rsid w:val="00826A9B"/>
    <w:rsid w:val="00834842"/>
    <w:rsid w:val="00840E7B"/>
    <w:rsid w:val="008536AF"/>
    <w:rsid w:val="00853D40"/>
    <w:rsid w:val="008564FC"/>
    <w:rsid w:val="00861B9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4D1"/>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5F1"/>
    <w:rsid w:val="009B69F5"/>
    <w:rsid w:val="009C5FF7"/>
    <w:rsid w:val="009C6292"/>
    <w:rsid w:val="009D1247"/>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2FD3"/>
    <w:rsid w:val="00A96E24"/>
    <w:rsid w:val="00AA6F6E"/>
    <w:rsid w:val="00AB122B"/>
    <w:rsid w:val="00AB21B0"/>
    <w:rsid w:val="00AB48D3"/>
    <w:rsid w:val="00AE0243"/>
    <w:rsid w:val="00AE1BAD"/>
    <w:rsid w:val="00AE2124"/>
    <w:rsid w:val="00AE24BC"/>
    <w:rsid w:val="00AE3E3F"/>
    <w:rsid w:val="00AF2516"/>
    <w:rsid w:val="00AF4760"/>
    <w:rsid w:val="00AF55D4"/>
    <w:rsid w:val="00B04BFF"/>
    <w:rsid w:val="00B0505F"/>
    <w:rsid w:val="00B05C2D"/>
    <w:rsid w:val="00B12933"/>
    <w:rsid w:val="00B12B88"/>
    <w:rsid w:val="00B137E0"/>
    <w:rsid w:val="00B13BC8"/>
    <w:rsid w:val="00B24662"/>
    <w:rsid w:val="00B3569C"/>
    <w:rsid w:val="00B43676"/>
    <w:rsid w:val="00B5602D"/>
    <w:rsid w:val="00B60125"/>
    <w:rsid w:val="00B6656B"/>
    <w:rsid w:val="00B671C5"/>
    <w:rsid w:val="00B71625"/>
    <w:rsid w:val="00B75C54"/>
    <w:rsid w:val="00B8710E"/>
    <w:rsid w:val="00B92A93"/>
    <w:rsid w:val="00BA17A8"/>
    <w:rsid w:val="00BA2FB6"/>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7D31"/>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FC7"/>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764D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BEC9"/>
  <w14:defaultImageDpi w14:val="300"/>
  <w15:docId w15:val="{C33F6DBD-9BE2-8241-BB68-36D17643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021D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0021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021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021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0021D5"/>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7334E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0021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21D5"/>
  </w:style>
  <w:style w:type="character" w:customStyle="1" w:styleId="Heading1Char">
    <w:name w:val="Heading 1 Char"/>
    <w:aliases w:val="Pocket Char"/>
    <w:basedOn w:val="DefaultParagraphFont"/>
    <w:link w:val="Heading1"/>
    <w:uiPriority w:val="9"/>
    <w:rsid w:val="000021D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021D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021D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0021D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0021D5"/>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0021D5"/>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0021D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0021D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0021D5"/>
    <w:rPr>
      <w:color w:val="auto"/>
      <w:u w:val="none"/>
    </w:rPr>
  </w:style>
  <w:style w:type="paragraph" w:styleId="DocumentMap">
    <w:name w:val="Document Map"/>
    <w:basedOn w:val="Normal"/>
    <w:link w:val="DocumentMapChar"/>
    <w:uiPriority w:val="99"/>
    <w:semiHidden/>
    <w:unhideWhenUsed/>
    <w:rsid w:val="000021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21D5"/>
    <w:rPr>
      <w:rFonts w:ascii="Lucida Grande" w:hAnsi="Lucida Grande" w:cs="Lucida Grande"/>
    </w:rPr>
  </w:style>
  <w:style w:type="character" w:customStyle="1" w:styleId="Heading5Char">
    <w:name w:val="Heading 5 Char"/>
    <w:basedOn w:val="DefaultParagraphFont"/>
    <w:link w:val="Heading5"/>
    <w:uiPriority w:val="9"/>
    <w:semiHidden/>
    <w:rsid w:val="007334EF"/>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7334E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7334E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7334EF"/>
    <w:rPr>
      <w:b/>
      <w:sz w:val="26"/>
      <w:u w:val="single"/>
    </w:rPr>
  </w:style>
  <w:style w:type="paragraph" w:styleId="ListParagraph">
    <w:name w:val="List Paragraph"/>
    <w:aliases w:val="6 font"/>
    <w:basedOn w:val="Normal"/>
    <w:uiPriority w:val="34"/>
    <w:qFormat/>
    <w:rsid w:val="00E81F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util.us/mining-in-space-could-lead-to-conflicts-on-earth-2-7300/" TargetMode="External"/><Relationship Id="rId18" Type="http://schemas.openxmlformats.org/officeDocument/2006/relationships/hyperlink" Target="https://www.science.org/doi/full/10.1126/science.abd3402" TargetMode="External"/><Relationship Id="rId3" Type="http://schemas.openxmlformats.org/officeDocument/2006/relationships/customXml" Target="../customXml/item3.xml"/><Relationship Id="rId21" Type="http://schemas.openxmlformats.org/officeDocument/2006/relationships/hyperlink" Target="https://doi.org/10.1016/j.spacepol.2021.101447"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sciencedirect.com/topics/social-sciences/retaliation"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sciencedirect.com/topics/social-sciences/nuclear-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45</Pages>
  <Words>17411</Words>
  <Characters>99247</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116426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38</cp:revision>
  <dcterms:created xsi:type="dcterms:W3CDTF">2022-01-28T18:53:00Z</dcterms:created>
  <dcterms:modified xsi:type="dcterms:W3CDTF">2022-01-29T00:37:00Z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