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A1A60" w14:textId="5E77864C" w:rsidR="009D1247" w:rsidRPr="009D1247" w:rsidRDefault="009D1247" w:rsidP="009D1247">
      <w:pPr>
        <w:pStyle w:val="Heading4"/>
      </w:pPr>
    </w:p>
    <w:p w14:paraId="18A6ACD4" w14:textId="2821A87F" w:rsidR="007334EF" w:rsidRDefault="007334EF" w:rsidP="007334EF">
      <w:pPr>
        <w:pStyle w:val="Heading1"/>
      </w:pPr>
      <w:r>
        <w:lastRenderedPageBreak/>
        <w:t>1AC</w:t>
      </w:r>
    </w:p>
    <w:p w14:paraId="4D4109D8" w14:textId="77777777" w:rsidR="007334EF" w:rsidRDefault="007334EF" w:rsidP="007334EF">
      <w:pPr>
        <w:pStyle w:val="Heading3"/>
      </w:pPr>
      <w:r>
        <w:lastRenderedPageBreak/>
        <w:t>Plan</w:t>
      </w:r>
    </w:p>
    <w:p w14:paraId="53239296" w14:textId="77777777" w:rsidR="007334EF" w:rsidRPr="00355308" w:rsidRDefault="007334EF" w:rsidP="007334EF">
      <w:pPr>
        <w:pStyle w:val="Heading4"/>
        <w:rPr>
          <w:rFonts w:cs="Calibri"/>
        </w:rPr>
      </w:pPr>
      <w:r w:rsidRPr="00355308">
        <w:rPr>
          <w:rFonts w:cs="Calibri"/>
        </w:rPr>
        <w:t>Plan: The appropriation of outer space through asteroid mining by private entities should be banned.</w:t>
      </w:r>
    </w:p>
    <w:p w14:paraId="16BB6CA5" w14:textId="77777777" w:rsidR="007334EF" w:rsidRPr="00355308" w:rsidRDefault="007334EF" w:rsidP="007334EF"/>
    <w:p w14:paraId="2F43BBDA" w14:textId="77777777" w:rsidR="007334EF" w:rsidRPr="00355308" w:rsidRDefault="007334EF" w:rsidP="007334EF">
      <w:pPr>
        <w:pStyle w:val="Heading4"/>
        <w:rPr>
          <w:rFonts w:cs="Calibri"/>
        </w:rPr>
      </w:pPr>
      <w:r w:rsidRPr="00355308">
        <w:rPr>
          <w:rFonts w:cs="Calibri"/>
        </w:rPr>
        <w:t>We’ll defend normal means as the signatories of the OST adding an optional protocol under Article II.</w:t>
      </w:r>
    </w:p>
    <w:p w14:paraId="548A5FBA" w14:textId="77777777" w:rsidR="007334EF" w:rsidRPr="00355308" w:rsidRDefault="007334EF" w:rsidP="007334EF">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5B8751FD" w14:textId="77777777" w:rsidR="007334EF" w:rsidRPr="00355308" w:rsidRDefault="007334EF" w:rsidP="007334EF">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1613491" w14:textId="77777777" w:rsidR="007334EF" w:rsidRDefault="007334EF" w:rsidP="007334EF">
      <w:pPr>
        <w:pStyle w:val="Heading3"/>
      </w:pPr>
      <w:r>
        <w:lastRenderedPageBreak/>
        <w:t>Advantage 1 – Space War</w:t>
      </w:r>
    </w:p>
    <w:p w14:paraId="392AA0D4" w14:textId="77777777" w:rsidR="007334EF" w:rsidRPr="00355308" w:rsidRDefault="007334EF" w:rsidP="007334E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368AC20" w14:textId="77777777" w:rsidR="007334EF" w:rsidRPr="00355308" w:rsidRDefault="007334EF" w:rsidP="007334E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1A00990" w14:textId="77777777" w:rsidR="007334EF" w:rsidRPr="00355308" w:rsidRDefault="007334EF" w:rsidP="007334E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39BAD29" w14:textId="77777777" w:rsidR="007334EF" w:rsidRPr="00355308" w:rsidRDefault="007334EF" w:rsidP="007334E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64EBB31" w14:textId="77777777" w:rsidR="007334EF" w:rsidRPr="00355308" w:rsidRDefault="007334EF" w:rsidP="007334EF">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156FEA3F" w14:textId="77777777" w:rsidR="007334EF" w:rsidRPr="00355308" w:rsidRDefault="007334EF" w:rsidP="007334E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017A2325" w14:textId="77777777" w:rsidR="007334EF" w:rsidRPr="00355308" w:rsidRDefault="007334EF" w:rsidP="007334E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45A2F505" w14:textId="77777777" w:rsidR="007334EF" w:rsidRPr="00355308" w:rsidRDefault="007334EF" w:rsidP="007334E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179E8B99" w14:textId="77777777" w:rsidR="007334EF" w:rsidRPr="00355308" w:rsidRDefault="007334EF" w:rsidP="007334E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w:t>
      </w:r>
      <w:proofErr w:type="gramStart"/>
      <w:r w:rsidRPr="00355308">
        <w:rPr>
          <w:color w:val="000000" w:themeColor="text1"/>
          <w:sz w:val="16"/>
        </w:rPr>
        <w:t>2018.[</w:t>
      </w:r>
      <w:proofErr w:type="gramEnd"/>
      <w:r w:rsidRPr="00355308">
        <w:rPr>
          <w:color w:val="000000" w:themeColor="text1"/>
          <w:sz w:val="16"/>
        </w:rPr>
        <w:t xml:space="preserve">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proofErr w:type="gramStart"/>
      <w:r w:rsidRPr="00355308">
        <w:rPr>
          <w:b/>
          <w:bCs/>
          <w:color w:val="000000" w:themeColor="text1"/>
          <w:sz w:val="16"/>
        </w:rPr>
        <w:t>.</w:t>
      </w:r>
      <w:r w:rsidRPr="00355308">
        <w:rPr>
          <w:color w:val="000000" w:themeColor="text1"/>
          <w:sz w:val="16"/>
        </w:rPr>
        <w:t>”[</w:t>
      </w:r>
      <w:proofErr w:type="gramEnd"/>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w:t>
      </w:r>
      <w:r w:rsidRPr="00355308">
        <w:rPr>
          <w:color w:val="000000" w:themeColor="text1"/>
          <w:sz w:val="16"/>
        </w:rPr>
        <w:lastRenderedPageBreak/>
        <w:t xml:space="preserve">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w:t>
      </w:r>
      <w:r w:rsidRPr="00355308">
        <w:rPr>
          <w:color w:val="000000" w:themeColor="text1"/>
          <w:sz w:val="16"/>
        </w:rPr>
        <w:lastRenderedPageBreak/>
        <w:t xml:space="preserv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w:t>
      </w:r>
      <w:r w:rsidRPr="00355308">
        <w:rPr>
          <w:rStyle w:val="Style13ptBold"/>
          <w:color w:val="000000" w:themeColor="text1"/>
          <w:sz w:val="22"/>
          <w:highlight w:val="green"/>
        </w:rPr>
        <w:lastRenderedPageBreak/>
        <w:t>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385E362A" w14:textId="77777777" w:rsidR="007334EF" w:rsidRPr="00AD4C5F" w:rsidRDefault="007334EF" w:rsidP="007334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1150AAF9" w14:textId="77777777" w:rsidR="007334EF" w:rsidRPr="00AD4C5F" w:rsidRDefault="007334EF" w:rsidP="007334E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EBBD165" w14:textId="77777777" w:rsidR="007334EF" w:rsidRPr="00AD4C5F" w:rsidRDefault="007334EF" w:rsidP="007334E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w:t>
      </w:r>
      <w:r w:rsidRPr="00AD4C5F">
        <w:rPr>
          <w:rStyle w:val="Style13ptBold"/>
          <w:rFonts w:asciiTheme="majorHAnsi" w:hAnsiTheme="majorHAnsi" w:cstheme="majorHAnsi"/>
          <w:color w:val="000000" w:themeColor="text1"/>
          <w:sz w:val="22"/>
        </w:rPr>
        <w:lastRenderedPageBreak/>
        <w:t>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65CFFB5" w14:textId="77777777" w:rsidR="007334EF" w:rsidRPr="00AD4C5F" w:rsidRDefault="007334EF" w:rsidP="007334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8CAB1CD" w14:textId="77777777" w:rsidR="007334EF" w:rsidRPr="00AD4C5F" w:rsidRDefault="007334EF" w:rsidP="007334EF">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313C04B" w14:textId="63C5CD40" w:rsidR="007334EF" w:rsidRDefault="007334EF" w:rsidP="007334E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19BDF95B" w14:textId="77777777" w:rsidR="007C4045" w:rsidRDefault="007C4045" w:rsidP="007C4045">
      <w:pPr>
        <w:pStyle w:val="Heading4"/>
      </w:pPr>
      <w:r>
        <w:t>Competition -- Resources in space explodes geopolitical tensions, escalates through satellite use and posturing, and detracts from public interest</w:t>
      </w:r>
    </w:p>
    <w:p w14:paraId="2813DD38" w14:textId="77777777" w:rsidR="007C4045" w:rsidRPr="00ED23DB" w:rsidRDefault="007C4045" w:rsidP="007C4045">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1D1A79EC" w14:textId="77777777" w:rsidR="007C4045" w:rsidRPr="007B1BF6" w:rsidRDefault="007C4045" w:rsidP="007C4045">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BC41EA4" w14:textId="77777777" w:rsidR="007C4045" w:rsidRDefault="007C4045" w:rsidP="007C4045">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4DD82D21" w14:textId="77777777" w:rsidR="007C4045" w:rsidRPr="007B1BF6" w:rsidRDefault="007C4045" w:rsidP="007C4045">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794823A0" w14:textId="77777777" w:rsidR="007C4045" w:rsidRPr="007B1BF6" w:rsidRDefault="007C4045" w:rsidP="007C4045">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5F8BACC1" w14:textId="77777777" w:rsidR="007C4045" w:rsidRPr="007B1BF6" w:rsidRDefault="007C4045" w:rsidP="007C4045">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0C6F5D3B" w14:textId="77777777" w:rsidR="007C4045" w:rsidRPr="007B1BF6" w:rsidRDefault="007C4045" w:rsidP="007C4045">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2758503D" w14:textId="77777777" w:rsidR="007C4045" w:rsidRPr="007B1BF6" w:rsidRDefault="007C4045" w:rsidP="007C4045">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020B09A8" w14:textId="77777777" w:rsidR="007C4045" w:rsidRPr="007B1BF6" w:rsidRDefault="007C4045" w:rsidP="007C4045">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7C7E2F2B" w14:textId="77777777" w:rsidR="007C4045" w:rsidRDefault="007C4045" w:rsidP="007C4045">
      <w:pPr>
        <w:spacing w:after="0" w:line="240" w:lineRule="auto"/>
      </w:pPr>
    </w:p>
    <w:p w14:paraId="0FE48D39" w14:textId="77777777" w:rsidR="007C4045" w:rsidRDefault="007C4045" w:rsidP="007C4045">
      <w:pPr>
        <w:pStyle w:val="Heading4"/>
        <w:rPr>
          <w:u w:val="single"/>
        </w:rPr>
      </w:pPr>
      <w:r>
        <w:t>Independently, that checks any of their mining good offense</w:t>
      </w:r>
    </w:p>
    <w:p w14:paraId="4E0A6CD8" w14:textId="77777777" w:rsidR="007C4045" w:rsidRPr="009F0BBF" w:rsidRDefault="007C4045" w:rsidP="007C4045">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00FE6999" w14:textId="77777777" w:rsidR="007C4045" w:rsidRPr="00B63AB5" w:rsidRDefault="007C4045" w:rsidP="007C4045">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365FF16F" w14:textId="1C3C2CE6" w:rsidR="007C4045" w:rsidRPr="001C39FF" w:rsidRDefault="007C4045" w:rsidP="007334EF">
      <w:pPr>
        <w:rPr>
          <w:rStyle w:val="StyleUnderline"/>
          <w:b w:val="0"/>
          <w:u w:val="none"/>
        </w:rPr>
      </w:pPr>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lastRenderedPageBreak/>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17C4C747" w14:textId="77777777" w:rsidR="007334EF" w:rsidRPr="00AD4C5F" w:rsidRDefault="007334EF" w:rsidP="007334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31DB3F3" w14:textId="77777777" w:rsidR="007334EF" w:rsidRPr="00AD4C5F" w:rsidRDefault="007334EF" w:rsidP="007334E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558D6437" w14:textId="77777777" w:rsidR="007334EF" w:rsidRPr="00AD4C5F" w:rsidRDefault="007334EF" w:rsidP="007334E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“use it or lose it” pressures to shrink </w:t>
      </w:r>
      <w:r w:rsidRPr="00AD4C5F">
        <w:rPr>
          <w:rStyle w:val="Style13ptBold"/>
          <w:rFonts w:asciiTheme="majorHAnsi" w:hAnsiTheme="majorHAnsi" w:cstheme="majorHAnsi"/>
          <w:color w:val="000000" w:themeColor="text1"/>
          <w:sz w:val="22"/>
        </w:rPr>
        <w:lastRenderedPageBreak/>
        <w:t>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w:t>
      </w:r>
      <w:r w:rsidRPr="00AD4C5F">
        <w:rPr>
          <w:rStyle w:val="Style13ptBold"/>
          <w:rFonts w:asciiTheme="majorHAnsi" w:hAnsiTheme="majorHAnsi" w:cstheme="majorHAnsi"/>
          <w:color w:val="000000" w:themeColor="text1"/>
          <w:sz w:val="22"/>
        </w:rPr>
        <w:lastRenderedPageBreak/>
        <w:t>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s ―national technical means‖ of verifying compliance with the agreement, yet another recognition that attacking strategically important satellites could be des</w:t>
      </w:r>
      <w:r w:rsidRPr="00AD4C5F">
        <w:rPr>
          <w:rStyle w:val="StyleUnderline"/>
          <w:rFonts w:asciiTheme="majorHAnsi" w:hAnsiTheme="majorHAnsi" w:cstheme="majorHAnsi"/>
        </w:rPr>
        <w:lastRenderedPageBreak/>
        <w:t xml:space="preserve">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w:t>
      </w:r>
      <w:r w:rsidRPr="00AD4C5F">
        <w:rPr>
          <w:rFonts w:asciiTheme="majorHAnsi" w:hAnsiTheme="majorHAnsi" w:cstheme="majorHAnsi"/>
          <w:color w:val="000000" w:themeColor="text1"/>
          <w:sz w:val="16"/>
        </w:rPr>
        <w:lastRenderedPageBreak/>
        <w:t>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w:t>
      </w:r>
      <w:r w:rsidRPr="00AD4C5F">
        <w:rPr>
          <w:rFonts w:asciiTheme="majorHAnsi" w:hAnsiTheme="majorHAnsi" w:cstheme="majorHAnsi"/>
          <w:color w:val="000000" w:themeColor="text1"/>
          <w:sz w:val="16"/>
        </w:rPr>
        <w:lastRenderedPageBreak/>
        <w:t xml:space="preserve">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C4A8466" w14:textId="77777777" w:rsidR="007334EF" w:rsidRPr="00AD4C5F" w:rsidRDefault="007334EF" w:rsidP="007334EF">
      <w:pPr>
        <w:rPr>
          <w:rFonts w:asciiTheme="majorHAnsi" w:hAnsiTheme="majorHAnsi" w:cstheme="majorHAnsi"/>
          <w:color w:val="000000" w:themeColor="text1"/>
          <w:sz w:val="16"/>
        </w:rPr>
      </w:pPr>
    </w:p>
    <w:p w14:paraId="41C5FE8B" w14:textId="77777777" w:rsidR="007334EF" w:rsidRPr="00AD4C5F" w:rsidRDefault="007334EF" w:rsidP="007334E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3C2EAE4" w14:textId="77777777" w:rsidR="007334EF" w:rsidRPr="00AD4C5F" w:rsidRDefault="007334EF" w:rsidP="007334E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7BA2935" w14:textId="77777777" w:rsidR="007334EF" w:rsidRDefault="007334EF" w:rsidP="007334E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lastRenderedPageBreak/>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BCBC42C" w14:textId="77777777" w:rsidR="007334EF" w:rsidRPr="0098474F" w:rsidRDefault="007334EF" w:rsidP="007334EF">
      <w:pPr>
        <w:rPr>
          <w:rFonts w:asciiTheme="majorHAnsi" w:eastAsia="Calibri" w:hAnsiTheme="majorHAnsi" w:cstheme="majorHAnsi"/>
          <w:sz w:val="14"/>
        </w:rPr>
      </w:pPr>
    </w:p>
    <w:p w14:paraId="6331B7BB" w14:textId="77777777" w:rsidR="007334EF" w:rsidRDefault="007334EF" w:rsidP="007334EF">
      <w:pPr>
        <w:pStyle w:val="Heading3"/>
      </w:pPr>
      <w:r>
        <w:lastRenderedPageBreak/>
        <w:t>Advantage 2 – Collisions</w:t>
      </w:r>
    </w:p>
    <w:p w14:paraId="0562626B" w14:textId="77777777" w:rsidR="007334EF" w:rsidRPr="00355308" w:rsidRDefault="007334EF" w:rsidP="007334EF">
      <w:pPr>
        <w:pStyle w:val="Heading4"/>
        <w:rPr>
          <w:rFonts w:cs="Calibri"/>
          <w:color w:val="000000" w:themeColor="text1"/>
        </w:rPr>
      </w:pPr>
      <w:r w:rsidRPr="00355308">
        <w:rPr>
          <w:rFonts w:cs="Calibri"/>
          <w:color w:val="000000" w:themeColor="text1"/>
        </w:rPr>
        <w:t>Unregulated mining is existential and causes collisions – multiple scenarios</w:t>
      </w:r>
    </w:p>
    <w:p w14:paraId="2A666269" w14:textId="77777777" w:rsidR="007334EF" w:rsidRPr="00355308" w:rsidRDefault="007334EF" w:rsidP="007334EF">
      <w:pPr>
        <w:pStyle w:val="Heading4"/>
        <w:rPr>
          <w:rFonts w:cs="Calibri"/>
        </w:rPr>
      </w:pPr>
      <w:r w:rsidRPr="00355308">
        <w:rPr>
          <w:rFonts w:cs="Calibri"/>
        </w:rPr>
        <w:t>Scenario 1 is deflection</w:t>
      </w:r>
    </w:p>
    <w:p w14:paraId="34DA312F" w14:textId="77777777" w:rsidR="007334EF" w:rsidRPr="00355308" w:rsidRDefault="007334EF" w:rsidP="007334EF">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319DA627" w14:textId="77777777" w:rsidR="007334EF" w:rsidRPr="00355308" w:rsidRDefault="007334EF" w:rsidP="007334EF">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07FBE3FD" w14:textId="77777777" w:rsidR="007334EF" w:rsidRPr="00355308" w:rsidRDefault="007334EF" w:rsidP="007334E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 xml:space="preserve">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65660EC4" w14:textId="77777777" w:rsidR="007334EF" w:rsidRPr="00355308" w:rsidRDefault="007334EF" w:rsidP="007334EF">
      <w:pPr>
        <w:pStyle w:val="Heading4"/>
        <w:rPr>
          <w:rFonts w:cs="Calibri"/>
          <w:color w:val="000000" w:themeColor="text1"/>
        </w:rPr>
      </w:pPr>
      <w:r w:rsidRPr="00355308">
        <w:rPr>
          <w:rFonts w:cs="Calibri"/>
          <w:color w:val="000000" w:themeColor="text1"/>
        </w:rPr>
        <w:t>Major collisions cause extinction</w:t>
      </w:r>
    </w:p>
    <w:p w14:paraId="17515557" w14:textId="77777777" w:rsidR="007334EF" w:rsidRPr="00355308" w:rsidRDefault="007334EF" w:rsidP="007334EF">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26439FCE" w14:textId="77777777" w:rsidR="007334EF" w:rsidRPr="00355308" w:rsidRDefault="007334EF" w:rsidP="007334EF">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0B567A54" w14:textId="77777777" w:rsidR="007334EF" w:rsidRPr="00355308" w:rsidRDefault="007334EF" w:rsidP="007334E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0F9FAFDA" w14:textId="77777777" w:rsidR="007334EF" w:rsidRPr="00355308" w:rsidRDefault="007334EF" w:rsidP="007334EF">
      <w:pPr>
        <w:pStyle w:val="Heading4"/>
        <w:rPr>
          <w:rFonts w:cs="Calibri"/>
        </w:rPr>
      </w:pPr>
      <w:r w:rsidRPr="00355308">
        <w:rPr>
          <w:rFonts w:cs="Calibri"/>
        </w:rPr>
        <w:t>Scenario 2 is satellite collisions</w:t>
      </w:r>
    </w:p>
    <w:p w14:paraId="7C29EEAC" w14:textId="77777777" w:rsidR="007334EF" w:rsidRDefault="007334EF" w:rsidP="007334EF">
      <w:pPr>
        <w:pStyle w:val="Heading4"/>
      </w:pPr>
      <w:r>
        <w:t>Mining creates space debris</w:t>
      </w:r>
    </w:p>
    <w:p w14:paraId="6FB62A54" w14:textId="77777777" w:rsidR="007334EF" w:rsidRDefault="007334EF" w:rsidP="007334EF">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3A82BD72" w14:textId="77777777" w:rsidR="007334EF" w:rsidRPr="00AD3BF1" w:rsidRDefault="007334EF" w:rsidP="007334E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4AA8BAA" w14:textId="77777777" w:rsidR="007334EF" w:rsidRDefault="007334EF" w:rsidP="007334E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DBCDD03" w14:textId="77777777" w:rsidR="007334EF" w:rsidRDefault="007334EF" w:rsidP="007334EF">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2ECF591" w14:textId="77777777" w:rsidR="007334EF" w:rsidRPr="00355308" w:rsidRDefault="007334EF" w:rsidP="007334EF"/>
    <w:p w14:paraId="27958076" w14:textId="77777777" w:rsidR="007334EF" w:rsidRPr="00355308" w:rsidRDefault="007334EF" w:rsidP="007334EF">
      <w:pPr>
        <w:pStyle w:val="Heading4"/>
        <w:rPr>
          <w:rFonts w:cs="Calibri"/>
        </w:rPr>
      </w:pPr>
      <w:r w:rsidRPr="00355308">
        <w:rPr>
          <w:rFonts w:cs="Calibri"/>
        </w:rPr>
        <w:t xml:space="preserve">An increase in space debris and dust from mining collides with key defense satellites </w:t>
      </w:r>
    </w:p>
    <w:p w14:paraId="2D6DFEF8" w14:textId="77777777" w:rsidR="007334EF" w:rsidRPr="00355308" w:rsidRDefault="007334EF" w:rsidP="007334EF">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6FDB2A3C" w14:textId="77777777" w:rsidR="007334EF" w:rsidRPr="00355308" w:rsidRDefault="007334EF" w:rsidP="007334E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5F03E33" w14:textId="77777777" w:rsidR="007334EF" w:rsidRPr="00355308" w:rsidRDefault="007334EF" w:rsidP="007334EF">
      <w:pPr>
        <w:rPr>
          <w:rStyle w:val="Emphasis"/>
        </w:rPr>
      </w:pPr>
      <w:r w:rsidRPr="00355308">
        <w:t xml:space="preserve">Asteroids are not only stepping stones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C8F14DA" w14:textId="77777777" w:rsidR="007334EF" w:rsidRPr="00355308" w:rsidRDefault="007334EF" w:rsidP="007334E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81FBF5F" w14:textId="77777777" w:rsidR="007334EF" w:rsidRPr="00355308" w:rsidRDefault="007334EF" w:rsidP="007334EF">
      <w:r w:rsidRPr="00355308">
        <w:lastRenderedPageBreak/>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4FD60A0" w14:textId="77777777" w:rsidR="007334EF" w:rsidRPr="00355308" w:rsidRDefault="007334EF" w:rsidP="007334EF">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4770AE0B" w14:textId="77777777" w:rsidR="007334EF" w:rsidRDefault="007334EF" w:rsidP="007334E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8D1C69E" w14:textId="77777777" w:rsidR="007334EF" w:rsidRDefault="007334EF" w:rsidP="007334EF"/>
    <w:p w14:paraId="32BD8772" w14:textId="77777777" w:rsidR="007334EF" w:rsidRPr="00355308" w:rsidRDefault="007334EF" w:rsidP="007334EF">
      <w:pPr>
        <w:rPr>
          <w:sz w:val="16"/>
        </w:rPr>
      </w:pPr>
    </w:p>
    <w:p w14:paraId="2C01F768" w14:textId="77777777" w:rsidR="007334EF" w:rsidRPr="00355308" w:rsidRDefault="007334EF" w:rsidP="007334EF">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27D2633" w14:textId="77777777" w:rsidR="007334EF" w:rsidRPr="00355308" w:rsidRDefault="007334EF" w:rsidP="007334EF">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762F4F10" w14:textId="713023BB" w:rsidR="007334EF" w:rsidRDefault="007334EF" w:rsidP="007334EF">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168B0D5D" w14:textId="77777777" w:rsidR="00023064" w:rsidRDefault="00023064" w:rsidP="00023064"/>
    <w:p w14:paraId="6F8C5C2F" w14:textId="77777777" w:rsidR="00023064" w:rsidRPr="001E51E3" w:rsidRDefault="00023064" w:rsidP="00023064">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76B96823" w14:textId="77777777" w:rsidR="00023064" w:rsidRPr="001E51E3" w:rsidRDefault="00023064" w:rsidP="00023064">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Prof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41DD0AAA" w14:textId="77777777" w:rsidR="00023064" w:rsidRPr="001E51E3" w:rsidRDefault="00023064" w:rsidP="00023064">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57EEF0A7" w14:textId="77777777" w:rsidR="00023064" w:rsidRPr="001E51E3" w:rsidRDefault="00023064" w:rsidP="00023064">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049308CB" w14:textId="77777777" w:rsidR="00023064" w:rsidRPr="001E51E3" w:rsidRDefault="00023064" w:rsidP="00023064">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17C50A39" w14:textId="77777777" w:rsidR="00023064" w:rsidRPr="00607F45" w:rsidRDefault="00023064" w:rsidP="00023064">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7D25E234" w14:textId="77777777" w:rsidR="00023064" w:rsidRPr="00607F45" w:rsidRDefault="00023064" w:rsidP="00023064">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3163D941" w14:textId="77777777" w:rsidR="00023064" w:rsidRPr="00607F45" w:rsidRDefault="00023064" w:rsidP="00023064">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5ED7C41A" w14:textId="77777777" w:rsidR="00023064" w:rsidRPr="00355308" w:rsidRDefault="00023064" w:rsidP="007334EF">
      <w:pPr>
        <w:rPr>
          <w:sz w:val="16"/>
          <w:szCs w:val="16"/>
        </w:rPr>
      </w:pPr>
    </w:p>
    <w:p w14:paraId="1F362BCB" w14:textId="77777777" w:rsidR="007334EF" w:rsidRDefault="007334EF" w:rsidP="007334EF">
      <w:pPr>
        <w:pStyle w:val="Heading3"/>
      </w:pPr>
      <w:r>
        <w:lastRenderedPageBreak/>
        <w:t>Framework</w:t>
      </w:r>
    </w:p>
    <w:p w14:paraId="7C3ABBBF" w14:textId="77777777" w:rsidR="007334EF" w:rsidRDefault="007334EF" w:rsidP="007334EF">
      <w:pPr>
        <w:pStyle w:val="Heading4"/>
        <w:rPr>
          <w:rFonts w:cs="Calibri"/>
        </w:rPr>
      </w:pPr>
      <w:r>
        <w:rPr>
          <w:rFonts w:cs="Calibri"/>
        </w:rPr>
        <w:t>T</w:t>
      </w:r>
      <w:r w:rsidRPr="00A0610A">
        <w:rPr>
          <w:rFonts w:cs="Calibri"/>
        </w:rPr>
        <w:t xml:space="preserve">he standard is maximizing expected well-being. </w:t>
      </w:r>
    </w:p>
    <w:p w14:paraId="744186A5" w14:textId="77777777" w:rsidR="007334EF" w:rsidRPr="00A0610A" w:rsidRDefault="007334EF" w:rsidP="007334EF">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0D75650" w14:textId="77777777" w:rsidR="007334EF" w:rsidRPr="00A0610A" w:rsidRDefault="007334EF" w:rsidP="007334EF">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01703F8" w14:textId="77777777" w:rsidR="007334EF" w:rsidRPr="00586B80" w:rsidRDefault="007334EF" w:rsidP="007334EF">
      <w:pPr>
        <w:pStyle w:val="Heading4"/>
      </w:pPr>
      <w:r>
        <w:t xml:space="preserve">3. Extinction outweighs -  </w:t>
      </w:r>
    </w:p>
    <w:p w14:paraId="7E0010D0" w14:textId="77777777" w:rsidR="007334EF" w:rsidRPr="00611230" w:rsidRDefault="007334EF" w:rsidP="007334EF">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639205F4" w14:textId="77777777" w:rsidR="007334EF" w:rsidRDefault="007334EF" w:rsidP="007334EF">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73FB4E5C" w14:textId="77777777" w:rsidR="007334EF" w:rsidRPr="00FC2A89" w:rsidRDefault="007334EF" w:rsidP="007334EF">
      <w:pPr>
        <w:pStyle w:val="Heading4"/>
        <w:ind w:left="360"/>
      </w:pPr>
    </w:p>
    <w:p w14:paraId="0AFA0EC5" w14:textId="77777777" w:rsidR="007334EF" w:rsidRPr="008228A6" w:rsidRDefault="007334EF" w:rsidP="007334EF"/>
    <w:p w14:paraId="36154C0C" w14:textId="77777777" w:rsidR="007334EF" w:rsidRPr="00F601E6" w:rsidRDefault="007334EF" w:rsidP="007334EF"/>
    <w:p w14:paraId="6F5A6B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34EF"/>
    <w:rsid w:val="000029E3"/>
    <w:rsid w:val="000029E8"/>
    <w:rsid w:val="00004225"/>
    <w:rsid w:val="000066CA"/>
    <w:rsid w:val="00007264"/>
    <w:rsid w:val="000076A9"/>
    <w:rsid w:val="00014FAD"/>
    <w:rsid w:val="00015D2A"/>
    <w:rsid w:val="00023064"/>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F15"/>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9FF"/>
    <w:rsid w:val="001D1A0D"/>
    <w:rsid w:val="001D36BF"/>
    <w:rsid w:val="001D4C28"/>
    <w:rsid w:val="001E0B1F"/>
    <w:rsid w:val="001E0C0F"/>
    <w:rsid w:val="001E1E0B"/>
    <w:rsid w:val="001F1173"/>
    <w:rsid w:val="002005A8"/>
    <w:rsid w:val="00200AD2"/>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711"/>
    <w:rsid w:val="002E392E"/>
    <w:rsid w:val="002E6BBC"/>
    <w:rsid w:val="002F1BA9"/>
    <w:rsid w:val="002F6E74"/>
    <w:rsid w:val="003106B3"/>
    <w:rsid w:val="0031385D"/>
    <w:rsid w:val="003171AB"/>
    <w:rsid w:val="0032235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2E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2EDF"/>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2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4EF"/>
    <w:rsid w:val="007374A1"/>
    <w:rsid w:val="0073785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045"/>
    <w:rsid w:val="007C57E1"/>
    <w:rsid w:val="007C5811"/>
    <w:rsid w:val="007D2DF5"/>
    <w:rsid w:val="007D451A"/>
    <w:rsid w:val="007D5E3E"/>
    <w:rsid w:val="007D7596"/>
    <w:rsid w:val="007E242C"/>
    <w:rsid w:val="007E6631"/>
    <w:rsid w:val="007F64D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4D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5F1"/>
    <w:rsid w:val="009B69F5"/>
    <w:rsid w:val="009C5FF7"/>
    <w:rsid w:val="009C6292"/>
    <w:rsid w:val="009D1247"/>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BF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FB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D3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FC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764D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BEC9"/>
  <w14:defaultImageDpi w14:val="300"/>
  <w15:docId w15:val="{C33F6DBD-9BE2-8241-BB68-36D17643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34E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334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34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34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334EF"/>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334E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334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34EF"/>
  </w:style>
  <w:style w:type="character" w:customStyle="1" w:styleId="Heading1Char">
    <w:name w:val="Heading 1 Char"/>
    <w:aliases w:val="Pocket Char"/>
    <w:basedOn w:val="DefaultParagraphFont"/>
    <w:link w:val="Heading1"/>
    <w:uiPriority w:val="9"/>
    <w:rsid w:val="007334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34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34E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334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334EF"/>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334EF"/>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7334E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334E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334EF"/>
    <w:rPr>
      <w:color w:val="auto"/>
      <w:u w:val="none"/>
    </w:rPr>
  </w:style>
  <w:style w:type="paragraph" w:styleId="DocumentMap">
    <w:name w:val="Document Map"/>
    <w:basedOn w:val="Normal"/>
    <w:link w:val="DocumentMapChar"/>
    <w:uiPriority w:val="99"/>
    <w:semiHidden/>
    <w:unhideWhenUsed/>
    <w:rsid w:val="007334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34EF"/>
    <w:rPr>
      <w:rFonts w:ascii="Lucida Grande" w:hAnsi="Lucida Grande" w:cs="Lucida Grande"/>
    </w:rPr>
  </w:style>
  <w:style w:type="character" w:customStyle="1" w:styleId="Heading5Char">
    <w:name w:val="Heading 5 Char"/>
    <w:basedOn w:val="DefaultParagraphFont"/>
    <w:link w:val="Heading5"/>
    <w:uiPriority w:val="9"/>
    <w:semiHidden/>
    <w:rsid w:val="007334EF"/>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334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334E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7334EF"/>
    <w:rPr>
      <w:b/>
      <w:sz w:val="26"/>
      <w:u w:val="single"/>
    </w:rPr>
  </w:style>
  <w:style w:type="paragraph" w:styleId="ListParagraph">
    <w:name w:val="List Paragraph"/>
    <w:aliases w:val="6 font"/>
    <w:basedOn w:val="Normal"/>
    <w:uiPriority w:val="34"/>
    <w:qFormat/>
    <w:rsid w:val="00E81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47</Pages>
  <Words>16722</Words>
  <Characters>95317</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24</cp:revision>
  <dcterms:created xsi:type="dcterms:W3CDTF">2022-01-28T18:53:00Z</dcterms:created>
  <dcterms:modified xsi:type="dcterms:W3CDTF">2022-01-28T20:11:00Z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