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C2486F" w14:textId="77777777" w:rsidR="00A42830" w:rsidRPr="00A42830" w:rsidRDefault="00A42830" w:rsidP="00A42830"/>
    <w:p w14:paraId="2F8F345A" w14:textId="4B1FB6C7" w:rsidR="00620990" w:rsidRPr="00620990" w:rsidRDefault="00620990" w:rsidP="00620990"/>
    <w:p w14:paraId="4E674670" w14:textId="1F6F365A" w:rsidR="008828C2" w:rsidRDefault="008828C2" w:rsidP="008828C2">
      <w:pPr>
        <w:pStyle w:val="Heading1"/>
      </w:pPr>
      <w:r>
        <w:lastRenderedPageBreak/>
        <w:t>1AC</w:t>
      </w:r>
    </w:p>
    <w:p w14:paraId="6B06176B" w14:textId="77777777" w:rsidR="008828C2" w:rsidRDefault="008828C2" w:rsidP="008828C2">
      <w:pPr>
        <w:pStyle w:val="Heading3"/>
      </w:pPr>
      <w:r>
        <w:lastRenderedPageBreak/>
        <w:t>Plan</w:t>
      </w:r>
    </w:p>
    <w:p w14:paraId="63BD50D1" w14:textId="77777777" w:rsidR="008828C2" w:rsidRPr="00355308" w:rsidRDefault="008828C2" w:rsidP="008828C2">
      <w:pPr>
        <w:pStyle w:val="Heading4"/>
        <w:rPr>
          <w:rFonts w:cs="Calibri"/>
        </w:rPr>
      </w:pPr>
      <w:r w:rsidRPr="00355308">
        <w:rPr>
          <w:rFonts w:cs="Calibri"/>
        </w:rPr>
        <w:t>Plan: The appropriation of outer space through asteroid mining by private entities should be banned.</w:t>
      </w:r>
    </w:p>
    <w:p w14:paraId="70D23FF5" w14:textId="77777777" w:rsidR="008828C2" w:rsidRPr="00355308" w:rsidRDefault="008828C2" w:rsidP="008828C2"/>
    <w:p w14:paraId="4CEC98A2" w14:textId="77777777" w:rsidR="008828C2" w:rsidRPr="00355308" w:rsidRDefault="008828C2" w:rsidP="008828C2">
      <w:pPr>
        <w:pStyle w:val="Heading4"/>
        <w:rPr>
          <w:rFonts w:cs="Calibri"/>
        </w:rPr>
      </w:pPr>
      <w:r w:rsidRPr="00355308">
        <w:rPr>
          <w:rFonts w:cs="Calibri"/>
        </w:rPr>
        <w:t>We’ll defend normal means as the signatories of the OST adding an optional protocol under Article II.</w:t>
      </w:r>
    </w:p>
    <w:p w14:paraId="2BA857CB" w14:textId="77777777" w:rsidR="008828C2" w:rsidRPr="00355308" w:rsidRDefault="008828C2" w:rsidP="008828C2">
      <w:pPr>
        <w:rPr>
          <w:color w:val="000000" w:themeColor="text1"/>
        </w:rPr>
      </w:pPr>
      <w:proofErr w:type="spellStart"/>
      <w:r w:rsidRPr="00355308">
        <w:rPr>
          <w:rStyle w:val="Style13ptBold"/>
          <w:color w:val="000000" w:themeColor="text1"/>
        </w:rPr>
        <w:t>Tronchetti</w:t>
      </w:r>
      <w:proofErr w:type="spellEnd"/>
      <w:r w:rsidRPr="00355308">
        <w:rPr>
          <w:rStyle w:val="Style13ptBold"/>
          <w:color w:val="000000" w:themeColor="text1"/>
        </w:rPr>
        <w:t xml:space="preserve"> 7</w:t>
      </w:r>
      <w:r w:rsidRPr="00355308">
        <w:rPr>
          <w:color w:val="000000" w:themeColor="text1"/>
        </w:rPr>
        <w:t xml:space="preserve">[Fabio </w:t>
      </w:r>
      <w:proofErr w:type="spellStart"/>
      <w:r w:rsidRPr="00355308">
        <w:rPr>
          <w:color w:val="000000" w:themeColor="text1"/>
        </w:rPr>
        <w:t>Tronchetti</w:t>
      </w:r>
      <w:proofErr w:type="spellEnd"/>
      <w:r w:rsidRPr="00355308">
        <w:rPr>
          <w:color w:val="000000" w:themeColor="text1"/>
        </w:rPr>
        <w:t xml:space="preserve"> is a professor at the International Institute of Air and Space Law, Leiden University, The Netherlands, 2007, </w:t>
      </w:r>
      <w:hyperlink r:id="rId9" w:history="1">
        <w:r w:rsidRPr="00355308">
          <w:rPr>
            <w:rStyle w:val="Hyperlink"/>
            <w:color w:val="000000" w:themeColor="text1"/>
          </w:rPr>
          <w:t>https://iislweb.org/docs/Diederiks2007.pdf</w:t>
        </w:r>
      </w:hyperlink>
      <w:r w:rsidRPr="00355308">
        <w:rPr>
          <w:color w:val="000000" w:themeColor="text1"/>
        </w:rPr>
        <w:t>, 12-15-2021 amrita]</w:t>
      </w:r>
    </w:p>
    <w:p w14:paraId="743CD186" w14:textId="77777777" w:rsidR="008828C2" w:rsidRPr="00355308" w:rsidRDefault="008828C2" w:rsidP="008828C2">
      <w:pPr>
        <w:rPr>
          <w:color w:val="000000" w:themeColor="text1"/>
          <w:u w:val="single"/>
        </w:rPr>
      </w:pPr>
      <w:r w:rsidRPr="00355308">
        <w:rPr>
          <w:color w:val="000000" w:themeColor="text1"/>
          <w:sz w:val="14"/>
        </w:rPr>
        <w:t xml:space="preserve">ARTICLE II OF THE OUTER SPACE TREATY: A MATTER OF DEBATE </w:t>
      </w:r>
      <w:r w:rsidRPr="00355308">
        <w:rPr>
          <w:color w:val="000000" w:themeColor="text1"/>
          <w:u w:val="single"/>
        </w:rPr>
        <w:t xml:space="preserve">The legal content of Article II of the Outer Space Treaty is one of the most debated and </w:t>
      </w:r>
      <w:proofErr w:type="spellStart"/>
      <w:r w:rsidRPr="00355308">
        <w:rPr>
          <w:color w:val="000000" w:themeColor="text1"/>
          <w:u w:val="single"/>
        </w:rPr>
        <w:t>analysed</w:t>
      </w:r>
      <w:proofErr w:type="spellEnd"/>
      <w:r w:rsidRPr="00355308">
        <w:rPr>
          <w:color w:val="000000" w:themeColor="text1"/>
          <w:u w:val="single"/>
        </w:rPr>
        <w:t xml:space="preserve"> </w:t>
      </w:r>
      <w:proofErr w:type="gramStart"/>
      <w:r w:rsidRPr="00355308">
        <w:rPr>
          <w:color w:val="000000" w:themeColor="text1"/>
          <w:u w:val="single"/>
        </w:rPr>
        <w:t>topic</w:t>
      </w:r>
      <w:proofErr w:type="gramEnd"/>
      <w:r w:rsidRPr="00355308">
        <w:rPr>
          <w:color w:val="000000" w:themeColor="text1"/>
          <w:u w:val="single"/>
        </w:rPr>
        <w:t xml:space="preserve"> in the field of space law</w:t>
      </w:r>
      <w:r w:rsidRPr="00355308">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355308">
        <w:rPr>
          <w:color w:val="000000" w:themeColor="text1"/>
          <w:u w:val="single"/>
        </w:rPr>
        <w:t xml:space="preserve">”. </w:t>
      </w:r>
      <w:r w:rsidRPr="00355308">
        <w:rPr>
          <w:b/>
          <w:bCs/>
          <w:color w:val="000000" w:themeColor="text1"/>
          <w:highlight w:val="green"/>
          <w:u w:val="single"/>
        </w:rPr>
        <w:t>The text of Article II represents</w:t>
      </w:r>
      <w:r w:rsidRPr="00355308">
        <w:rPr>
          <w:color w:val="000000" w:themeColor="text1"/>
          <w:highlight w:val="green"/>
          <w:u w:val="single"/>
        </w:rPr>
        <w:t xml:space="preserve"> </w:t>
      </w:r>
      <w:r w:rsidRPr="00355308">
        <w:rPr>
          <w:color w:val="000000" w:themeColor="text1"/>
          <w:u w:val="single"/>
        </w:rPr>
        <w:t xml:space="preserve">the final point of a process, formally initiated with Resolution 1721, aimed at conferring to outer space the status of res communis omnium, namely a thing open for the </w:t>
      </w:r>
      <w:r w:rsidRPr="00355308">
        <w:rPr>
          <w:b/>
          <w:bCs/>
          <w:color w:val="000000" w:themeColor="text1"/>
          <w:highlight w:val="green"/>
          <w:u w:val="single"/>
        </w:rPr>
        <w:t>free exploration</w:t>
      </w:r>
      <w:r w:rsidRPr="00355308">
        <w:rPr>
          <w:color w:val="000000" w:themeColor="text1"/>
          <w:highlight w:val="green"/>
          <w:u w:val="single"/>
        </w:rPr>
        <w:t xml:space="preserve"> </w:t>
      </w:r>
      <w:r w:rsidRPr="00355308">
        <w:rPr>
          <w:color w:val="000000" w:themeColor="text1"/>
          <w:u w:val="single"/>
        </w:rPr>
        <w:t xml:space="preserve">and use by all States </w:t>
      </w:r>
      <w:r w:rsidRPr="00355308">
        <w:rPr>
          <w:b/>
          <w:bCs/>
          <w:color w:val="000000" w:themeColor="text1"/>
          <w:highlight w:val="green"/>
          <w:u w:val="single"/>
        </w:rPr>
        <w:t>without the possibility of being appropriated</w:t>
      </w:r>
      <w:r w:rsidRPr="00355308">
        <w:rPr>
          <w:color w:val="000000" w:themeColor="text1"/>
          <w:sz w:val="14"/>
        </w:rPr>
        <w:t>. By prohibiting the possibility of making territorial claims over outer space or any part thereof based on use or occupation</w:t>
      </w:r>
      <w:r w:rsidRPr="00355308">
        <w:rPr>
          <w:color w:val="000000" w:themeColor="text1"/>
          <w:u w:val="single"/>
        </w:rPr>
        <w:t xml:space="preserve">, Article II </w:t>
      </w:r>
      <w:r w:rsidRPr="00355308">
        <w:rPr>
          <w:b/>
          <w:bCs/>
          <w:color w:val="000000" w:themeColor="text1"/>
          <w:highlight w:val="green"/>
          <w:u w:val="single"/>
        </w:rPr>
        <w:t>makes clear that</w:t>
      </w:r>
      <w:r w:rsidRPr="00355308">
        <w:rPr>
          <w:color w:val="000000" w:themeColor="text1"/>
          <w:highlight w:val="green"/>
          <w:u w:val="single"/>
        </w:rPr>
        <w:t xml:space="preserve"> </w:t>
      </w:r>
      <w:r w:rsidRPr="00355308">
        <w:rPr>
          <w:color w:val="000000" w:themeColor="text1"/>
          <w:u w:val="single"/>
        </w:rPr>
        <w:t xml:space="preserve">the customary procedures of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 allowing</w:t>
      </w:r>
      <w:r w:rsidRPr="00355308">
        <w:rPr>
          <w:color w:val="000000" w:themeColor="text1"/>
          <w:highlight w:val="green"/>
          <w:u w:val="single"/>
        </w:rPr>
        <w:t xml:space="preserve"> </w:t>
      </w:r>
      <w:r w:rsidRPr="00355308">
        <w:rPr>
          <w:color w:val="000000" w:themeColor="text1"/>
          <w:u w:val="single"/>
        </w:rPr>
        <w:t xml:space="preserve">subjects to obtain </w:t>
      </w:r>
      <w:r w:rsidRPr="00355308">
        <w:rPr>
          <w:b/>
          <w:bCs/>
          <w:color w:val="000000" w:themeColor="text1"/>
          <w:highlight w:val="green"/>
          <w:u w:val="single"/>
        </w:rPr>
        <w:t>sovereignty rights over un-owed lands</w:t>
      </w:r>
      <w:r w:rsidRPr="00355308">
        <w:rPr>
          <w:color w:val="000000" w:themeColor="text1"/>
          <w:u w:val="single"/>
        </w:rPr>
        <w:t xml:space="preserve">, namely discovery, </w:t>
      </w:r>
      <w:proofErr w:type="spellStart"/>
      <w:r w:rsidRPr="00355308">
        <w:rPr>
          <w:color w:val="000000" w:themeColor="text1"/>
          <w:u w:val="single"/>
        </w:rPr>
        <w:t>occupatio</w:t>
      </w:r>
      <w:proofErr w:type="spellEnd"/>
      <w:r w:rsidRPr="00355308">
        <w:rPr>
          <w:color w:val="000000" w:themeColor="text1"/>
          <w:u w:val="single"/>
        </w:rPr>
        <w:t xml:space="preserve"> and effective possession, </w:t>
      </w:r>
      <w:r w:rsidRPr="00355308">
        <w:rPr>
          <w:b/>
          <w:bCs/>
          <w:color w:val="000000" w:themeColor="text1"/>
          <w:highlight w:val="green"/>
          <w:u w:val="single"/>
        </w:rPr>
        <w:t>do not apply to</w:t>
      </w:r>
      <w:r w:rsidRPr="00355308">
        <w:rPr>
          <w:color w:val="000000" w:themeColor="text1"/>
          <w:highlight w:val="green"/>
          <w:u w:val="single"/>
        </w:rPr>
        <w:t xml:space="preserve"> </w:t>
      </w:r>
      <w:r w:rsidRPr="00355308">
        <w:rPr>
          <w:color w:val="000000" w:themeColor="text1"/>
          <w:u w:val="single"/>
        </w:rPr>
        <w:t xml:space="preserve">outer </w:t>
      </w:r>
      <w:r w:rsidRPr="00355308">
        <w:rPr>
          <w:b/>
          <w:bCs/>
          <w:color w:val="000000" w:themeColor="text1"/>
          <w:highlight w:val="green"/>
          <w:u w:val="single"/>
        </w:rPr>
        <w:t>space</w:t>
      </w:r>
      <w:r w:rsidRPr="00355308">
        <w:rPr>
          <w:b/>
          <w:bCs/>
          <w:color w:val="000000" w:themeColor="text1"/>
          <w:sz w:val="14"/>
          <w:highlight w:val="green"/>
        </w:rPr>
        <w:t>.</w:t>
      </w:r>
      <w:r w:rsidRPr="00355308">
        <w:rPr>
          <w:color w:val="000000" w:themeColor="text1"/>
          <w:sz w:val="14"/>
          <w:highlight w:val="green"/>
        </w:rPr>
        <w:t xml:space="preserve"> </w:t>
      </w:r>
      <w:r w:rsidRPr="00355308">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355308">
        <w:rPr>
          <w:color w:val="000000" w:themeColor="text1"/>
          <w:u w:val="single"/>
        </w:rPr>
        <w:t xml:space="preserve">the question of whether both States and private individuals are subjected to the provisions of Article II. Indeed, </w:t>
      </w:r>
      <w:r w:rsidRPr="00355308">
        <w:rPr>
          <w:b/>
          <w:bCs/>
          <w:color w:val="000000" w:themeColor="text1"/>
          <w:highlight w:val="green"/>
          <w:u w:val="single"/>
        </w:rPr>
        <w:t>while Article II forbids</w:t>
      </w:r>
      <w:r w:rsidRPr="00355308">
        <w:rPr>
          <w:color w:val="000000" w:themeColor="text1"/>
          <w:highlight w:val="green"/>
          <w:u w:val="single"/>
        </w:rPr>
        <w:t xml:space="preserve"> </w:t>
      </w:r>
      <w:proofErr w:type="spellStart"/>
      <w:r w:rsidRPr="00355308">
        <w:rPr>
          <w:color w:val="000000" w:themeColor="text1"/>
          <w:u w:val="single"/>
        </w:rPr>
        <w:t>expressis</w:t>
      </w:r>
      <w:proofErr w:type="spellEnd"/>
      <w:r w:rsidRPr="00355308">
        <w:rPr>
          <w:color w:val="000000" w:themeColor="text1"/>
          <w:u w:val="single"/>
        </w:rPr>
        <w:t xml:space="preserve"> </w:t>
      </w:r>
      <w:proofErr w:type="spellStart"/>
      <w:r w:rsidRPr="00355308">
        <w:rPr>
          <w:color w:val="000000" w:themeColor="text1"/>
          <w:u w:val="single"/>
        </w:rPr>
        <w:t>verbis</w:t>
      </w:r>
      <w:proofErr w:type="spellEnd"/>
      <w:r w:rsidRPr="00355308">
        <w:rPr>
          <w:color w:val="000000" w:themeColor="text1"/>
          <w:u w:val="single"/>
        </w:rPr>
        <w:t xml:space="preserve"> the national </w:t>
      </w:r>
      <w:r w:rsidRPr="00355308">
        <w:rPr>
          <w:b/>
          <w:bCs/>
          <w:color w:val="000000" w:themeColor="text1"/>
          <w:highlight w:val="green"/>
          <w:u w:val="single"/>
        </w:rPr>
        <w:t>appropriation by</w:t>
      </w:r>
      <w:r w:rsidRPr="00355308">
        <w:rPr>
          <w:color w:val="000000" w:themeColor="text1"/>
          <w:u w:val="single"/>
        </w:rPr>
        <w:t xml:space="preserve"> claims of </w:t>
      </w:r>
      <w:r w:rsidRPr="00355308">
        <w:rPr>
          <w:b/>
          <w:bCs/>
          <w:color w:val="000000" w:themeColor="text1"/>
          <w:highlight w:val="green"/>
          <w:u w:val="single"/>
        </w:rPr>
        <w:t>sovereignty</w:t>
      </w:r>
      <w:r w:rsidRPr="00355308">
        <w:rPr>
          <w:color w:val="000000" w:themeColor="text1"/>
          <w:u w:val="single"/>
        </w:rPr>
        <w:t xml:space="preserve">, by means of use and occupation or other means of outer space, </w:t>
      </w:r>
      <w:r w:rsidRPr="00355308">
        <w:rPr>
          <w:b/>
          <w:bCs/>
          <w:color w:val="000000" w:themeColor="text1"/>
          <w:highlight w:val="green"/>
          <w:u w:val="single"/>
        </w:rPr>
        <w:t>it does not</w:t>
      </w:r>
      <w:r w:rsidRPr="00355308">
        <w:rPr>
          <w:color w:val="000000" w:themeColor="text1"/>
          <w:highlight w:val="green"/>
          <w:u w:val="single"/>
        </w:rPr>
        <w:t xml:space="preserve"> </w:t>
      </w:r>
      <w:r w:rsidRPr="00355308">
        <w:rPr>
          <w:color w:val="000000" w:themeColor="text1"/>
          <w:u w:val="single"/>
        </w:rPr>
        <w:t xml:space="preserve">make </w:t>
      </w:r>
      <w:r w:rsidRPr="00355308">
        <w:rPr>
          <w:b/>
          <w:bCs/>
          <w:color w:val="000000" w:themeColor="text1"/>
          <w:highlight w:val="green"/>
          <w:u w:val="single"/>
        </w:rPr>
        <w:t>a</w:t>
      </w:r>
      <w:r w:rsidRPr="00355308">
        <w:rPr>
          <w:color w:val="000000" w:themeColor="text1"/>
          <w:u w:val="single"/>
        </w:rPr>
        <w:t xml:space="preserve">ny explicit </w:t>
      </w:r>
      <w:r w:rsidRPr="00355308">
        <w:rPr>
          <w:b/>
          <w:bCs/>
          <w:color w:val="000000" w:themeColor="text1"/>
          <w:highlight w:val="green"/>
          <w:u w:val="single"/>
        </w:rPr>
        <w:t>mention</w:t>
      </w:r>
      <w:r w:rsidRPr="00355308">
        <w:rPr>
          <w:color w:val="000000" w:themeColor="text1"/>
          <w:highlight w:val="green"/>
          <w:u w:val="single"/>
        </w:rPr>
        <w:t xml:space="preserve"> </w:t>
      </w:r>
      <w:r w:rsidRPr="00355308">
        <w:rPr>
          <w:b/>
          <w:bCs/>
          <w:color w:val="000000" w:themeColor="text1"/>
          <w:highlight w:val="green"/>
          <w:u w:val="single"/>
        </w:rPr>
        <w:t>to</w:t>
      </w:r>
      <w:r w:rsidRPr="00355308">
        <w:rPr>
          <w:color w:val="000000" w:themeColor="text1"/>
          <w:u w:val="single"/>
        </w:rPr>
        <w:t xml:space="preserve"> its </w:t>
      </w:r>
      <w:r w:rsidRPr="00355308">
        <w:rPr>
          <w:b/>
          <w:bCs/>
          <w:color w:val="000000" w:themeColor="text1"/>
          <w:highlight w:val="green"/>
          <w:u w:val="single"/>
        </w:rPr>
        <w:t>private</w:t>
      </w:r>
      <w:r w:rsidRPr="00355308">
        <w:rPr>
          <w:color w:val="000000" w:themeColor="text1"/>
          <w:u w:val="single"/>
        </w:rPr>
        <w:t xml:space="preserve"> appropriation</w:t>
      </w:r>
      <w:r w:rsidRPr="00355308">
        <w:rPr>
          <w:color w:val="000000" w:themeColor="text1"/>
          <w:sz w:val="14"/>
        </w:rPr>
        <w:t xml:space="preserve">. Relying on this consideration, </w:t>
      </w:r>
      <w:r w:rsidRPr="00355308">
        <w:rPr>
          <w:color w:val="000000" w:themeColor="text1"/>
          <w:u w:val="single"/>
        </w:rPr>
        <w:t>some authors have argued that the private appropriation of outer space and celestial bodies is allowed.</w:t>
      </w:r>
      <w:r w:rsidRPr="00355308">
        <w:rPr>
          <w:color w:val="000000" w:themeColor="text1"/>
          <w:sz w:val="14"/>
        </w:rPr>
        <w:t xml:space="preserve"> For instance, in 1968 </w:t>
      </w:r>
      <w:proofErr w:type="spellStart"/>
      <w:r w:rsidRPr="00355308">
        <w:rPr>
          <w:color w:val="000000" w:themeColor="text1"/>
          <w:sz w:val="14"/>
        </w:rPr>
        <w:t>Gorove</w:t>
      </w:r>
      <w:proofErr w:type="spellEnd"/>
      <w:r w:rsidRPr="00355308">
        <w:rPr>
          <w:color w:val="000000" w:themeColor="text1"/>
          <w:sz w:val="14"/>
        </w:rPr>
        <w:t xml:space="preserve"> wrote: “Thus, at present an individual acting on his own behalf or on behalf of another individual or private association or an international </w:t>
      </w:r>
      <w:proofErr w:type="spellStart"/>
      <w:r w:rsidRPr="00355308">
        <w:rPr>
          <w:color w:val="000000" w:themeColor="text1"/>
          <w:sz w:val="14"/>
        </w:rPr>
        <w:t>organisation</w:t>
      </w:r>
      <w:proofErr w:type="spellEnd"/>
      <w:r w:rsidRPr="00355308">
        <w:rPr>
          <w:color w:val="000000" w:themeColor="text1"/>
          <w:sz w:val="14"/>
        </w:rPr>
        <w:t xml:space="preserve"> could lawfully appropriate any parts of outer space…”</w:t>
      </w:r>
      <w:proofErr w:type="gramStart"/>
      <w:r w:rsidRPr="00355308">
        <w:rPr>
          <w:color w:val="000000" w:themeColor="text1"/>
          <w:sz w:val="14"/>
        </w:rPr>
        <w:t>6 .</w:t>
      </w:r>
      <w:proofErr w:type="gramEnd"/>
      <w:r w:rsidRPr="00355308">
        <w:rPr>
          <w:color w:val="000000" w:themeColor="text1"/>
          <w:sz w:val="14"/>
        </w:rPr>
        <w:t xml:space="preserve"> </w:t>
      </w:r>
      <w:r w:rsidRPr="00355308">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proofErr w:type="gramStart"/>
      <w:r w:rsidRPr="00355308">
        <w:rPr>
          <w:color w:val="000000" w:themeColor="text1"/>
          <w:sz w:val="14"/>
        </w:rPr>
        <w:t>7 .</w:t>
      </w:r>
      <w:proofErr w:type="gramEnd"/>
      <w:r w:rsidRPr="00355308">
        <w:rPr>
          <w:color w:val="000000" w:themeColor="text1"/>
          <w:sz w:val="14"/>
        </w:rPr>
        <w:t xml:space="preserve"> However, it must be said, that nowadays </w:t>
      </w:r>
      <w:r w:rsidRPr="00355308">
        <w:rPr>
          <w:color w:val="000000" w:themeColor="text1"/>
          <w:u w:val="single"/>
        </w:rPr>
        <w:t xml:space="preserve">there is a general consensus on the fact that </w:t>
      </w:r>
      <w:r w:rsidRPr="00355308">
        <w:rPr>
          <w:b/>
          <w:bCs/>
          <w:color w:val="000000" w:themeColor="text1"/>
          <w:highlight w:val="green"/>
          <w:u w:val="single"/>
        </w:rPr>
        <w:t>both national appropriation and private</w:t>
      </w:r>
      <w:r w:rsidRPr="00355308">
        <w:rPr>
          <w:color w:val="000000" w:themeColor="text1"/>
          <w:highlight w:val="green"/>
          <w:u w:val="single"/>
        </w:rPr>
        <w:t xml:space="preserve"> </w:t>
      </w:r>
      <w:r w:rsidRPr="00355308">
        <w:rPr>
          <w:color w:val="000000" w:themeColor="text1"/>
          <w:u w:val="single"/>
        </w:rPr>
        <w:t xml:space="preserve">property rights </w:t>
      </w:r>
      <w:r w:rsidRPr="00355308">
        <w:rPr>
          <w:b/>
          <w:bCs/>
          <w:color w:val="000000" w:themeColor="text1"/>
          <w:highlight w:val="green"/>
          <w:u w:val="single"/>
        </w:rPr>
        <w:t>are denied</w:t>
      </w:r>
      <w:r w:rsidRPr="00355308">
        <w:rPr>
          <w:color w:val="000000" w:themeColor="text1"/>
          <w:u w:val="single"/>
        </w:rPr>
        <w:t xml:space="preserve"> under the Outer Space Treaty</w:t>
      </w:r>
      <w:r w:rsidRPr="00355308">
        <w:rPr>
          <w:color w:val="000000" w:themeColor="text1"/>
          <w:sz w:val="14"/>
        </w:rPr>
        <w:t xml:space="preserve">. Several </w:t>
      </w:r>
      <w:proofErr w:type="gramStart"/>
      <w:r w:rsidRPr="00355308">
        <w:rPr>
          <w:color w:val="000000" w:themeColor="text1"/>
          <w:sz w:val="14"/>
        </w:rPr>
        <w:t>way</w:t>
      </w:r>
      <w:proofErr w:type="gramEnd"/>
      <w:r w:rsidRPr="00355308">
        <w:rPr>
          <w:color w:val="000000" w:themeColor="text1"/>
          <w:sz w:val="14"/>
        </w:rPr>
        <w:t xml:space="preserve"> of reasoning have been advanced to support this view. </w:t>
      </w:r>
      <w:proofErr w:type="spellStart"/>
      <w:r w:rsidRPr="00355308">
        <w:rPr>
          <w:color w:val="000000" w:themeColor="text1"/>
          <w:sz w:val="14"/>
        </w:rPr>
        <w:t>Sters</w:t>
      </w:r>
      <w:proofErr w:type="spellEnd"/>
      <w:r w:rsidRPr="00355308">
        <w:rPr>
          <w:color w:val="000000" w:themeColor="text1"/>
          <w:sz w:val="14"/>
        </w:rPr>
        <w:t xml:space="preserve"> and </w:t>
      </w:r>
      <w:proofErr w:type="spellStart"/>
      <w:r w:rsidRPr="00355308">
        <w:rPr>
          <w:color w:val="000000" w:themeColor="text1"/>
          <w:sz w:val="14"/>
        </w:rPr>
        <w:t>Tennen</w:t>
      </w:r>
      <w:proofErr w:type="spellEnd"/>
      <w:r w:rsidRPr="00355308">
        <w:rPr>
          <w:color w:val="000000" w:themeColor="text1"/>
          <w:sz w:val="14"/>
        </w:rPr>
        <w:t xml:space="preserve"> affirm that the argument that Article II does not apply to private entities since they are not expressly mentioned fails for the reason that they do not need to be explicitly listed in Article II to be fully </w:t>
      </w:r>
      <w:r w:rsidRPr="00355308">
        <w:rPr>
          <w:color w:val="000000" w:themeColor="text1"/>
          <w:sz w:val="14"/>
        </w:rPr>
        <w:lastRenderedPageBreak/>
        <w:t>subject to the non-appropriation principle</w:t>
      </w:r>
      <w:proofErr w:type="gramStart"/>
      <w:r w:rsidRPr="00355308">
        <w:rPr>
          <w:color w:val="000000" w:themeColor="text1"/>
          <w:sz w:val="14"/>
        </w:rPr>
        <w:t>8 .</w:t>
      </w:r>
      <w:proofErr w:type="gramEnd"/>
      <w:r w:rsidRPr="00355308">
        <w:rPr>
          <w:color w:val="000000" w:themeColor="text1"/>
          <w:sz w:val="14"/>
        </w:rPr>
        <w:t xml:space="preserve"> </w:t>
      </w:r>
      <w:r w:rsidRPr="00355308">
        <w:rPr>
          <w:b/>
          <w:bCs/>
          <w:color w:val="000000" w:themeColor="text1"/>
          <w:highlight w:val="green"/>
          <w:u w:val="single"/>
        </w:rPr>
        <w:t>Private entities are allowed to carry out</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activities but</w:t>
      </w:r>
      <w:r w:rsidRPr="00355308">
        <w:rPr>
          <w:color w:val="000000" w:themeColor="text1"/>
          <w:u w:val="single"/>
        </w:rPr>
        <w:t xml:space="preserve">, according to Article VI of the Outer Space Treaty, they </w:t>
      </w:r>
      <w:r w:rsidRPr="00355308">
        <w:rPr>
          <w:b/>
          <w:bCs/>
          <w:color w:val="000000" w:themeColor="text1"/>
          <w:highlight w:val="green"/>
          <w:u w:val="single"/>
        </w:rPr>
        <w:t>must be authorized</w:t>
      </w:r>
      <w:r w:rsidRPr="00355308">
        <w:rPr>
          <w:color w:val="000000" w:themeColor="text1"/>
          <w:highlight w:val="green"/>
          <w:u w:val="single"/>
        </w:rPr>
        <w:t xml:space="preserve"> </w:t>
      </w:r>
      <w:r w:rsidRPr="00355308">
        <w:rPr>
          <w:color w:val="000000" w:themeColor="text1"/>
          <w:u w:val="single"/>
        </w:rPr>
        <w:t xml:space="preserve">to conduct such activities </w:t>
      </w:r>
      <w:r w:rsidRPr="00355308">
        <w:rPr>
          <w:b/>
          <w:bCs/>
          <w:color w:val="000000" w:themeColor="text1"/>
          <w:highlight w:val="green"/>
          <w:u w:val="single"/>
        </w:rPr>
        <w:t>by the</w:t>
      </w:r>
      <w:r w:rsidRPr="00355308">
        <w:rPr>
          <w:color w:val="000000" w:themeColor="text1"/>
          <w:highlight w:val="green"/>
          <w:u w:val="single"/>
        </w:rPr>
        <w:t xml:space="preserve"> </w:t>
      </w:r>
      <w:r w:rsidRPr="00355308">
        <w:rPr>
          <w:color w:val="000000" w:themeColor="text1"/>
          <w:u w:val="single"/>
        </w:rPr>
        <w:t xml:space="preserve">appropriate </w:t>
      </w:r>
      <w:r w:rsidRPr="00355308">
        <w:rPr>
          <w:b/>
          <w:bCs/>
          <w:color w:val="000000" w:themeColor="text1"/>
          <w:highlight w:val="green"/>
          <w:u w:val="single"/>
        </w:rPr>
        <w:t>State</w:t>
      </w:r>
      <w:r w:rsidRPr="00355308">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355308">
        <w:rPr>
          <w:color w:val="000000" w:themeColor="text1"/>
          <w:sz w:val="14"/>
        </w:rPr>
        <w:t>. Jenks argues that “States bear international responsibility for national activities in space; it follows that what is forbidden to a State is not permitted to a chartered company created by a State or to one of its nationals acting as a private adventurer”</w:t>
      </w:r>
      <w:proofErr w:type="gramStart"/>
      <w:r w:rsidRPr="00355308">
        <w:rPr>
          <w:color w:val="000000" w:themeColor="text1"/>
          <w:sz w:val="14"/>
        </w:rPr>
        <w:t>9 .</w:t>
      </w:r>
      <w:proofErr w:type="gramEnd"/>
      <w:r w:rsidRPr="00355308">
        <w:rPr>
          <w:color w:val="000000" w:themeColor="text1"/>
          <w:sz w:val="14"/>
        </w:rPr>
        <w:t xml:space="preserve"> It has been also suggested that </w:t>
      </w:r>
      <w:r w:rsidRPr="00355308">
        <w:rPr>
          <w:b/>
          <w:bCs/>
          <w:color w:val="000000" w:themeColor="text1"/>
          <w:highlight w:val="green"/>
          <w:u w:val="single"/>
        </w:rPr>
        <w:t>the prohibition of national</w:t>
      </w:r>
      <w:r w:rsidRPr="00355308">
        <w:rPr>
          <w:color w:val="000000" w:themeColor="text1"/>
          <w:highlight w:val="green"/>
          <w:u w:val="single"/>
        </w:rPr>
        <w:t xml:space="preserve"> </w:t>
      </w:r>
      <w:r w:rsidRPr="00355308">
        <w:rPr>
          <w:color w:val="000000" w:themeColor="text1"/>
          <w:u w:val="single"/>
        </w:rPr>
        <w:t xml:space="preserve">appropriation </w:t>
      </w:r>
      <w:r w:rsidRPr="00355308">
        <w:rPr>
          <w:b/>
          <w:bCs/>
          <w:color w:val="000000" w:themeColor="text1"/>
          <w:highlight w:val="green"/>
          <w:u w:val="single"/>
        </w:rPr>
        <w:t>implies prohibition of private</w:t>
      </w:r>
      <w:r w:rsidRPr="00355308">
        <w:rPr>
          <w:color w:val="000000" w:themeColor="text1"/>
          <w:highlight w:val="green"/>
          <w:u w:val="single"/>
        </w:rPr>
        <w:t xml:space="preserve"> </w:t>
      </w:r>
      <w:r w:rsidRPr="00355308">
        <w:rPr>
          <w:color w:val="000000" w:themeColor="text1"/>
          <w:u w:val="single"/>
        </w:rPr>
        <w:t xml:space="preserve">appropriation because the latter cannot exist independently from the former10. In order to exist, indeed, private property requires a superior authority to enforce it, be in the form of a State or some other </w:t>
      </w:r>
      <w:proofErr w:type="spellStart"/>
      <w:r w:rsidRPr="00355308">
        <w:rPr>
          <w:color w:val="000000" w:themeColor="text1"/>
          <w:u w:val="single"/>
        </w:rPr>
        <w:t>recognised</w:t>
      </w:r>
      <w:proofErr w:type="spellEnd"/>
      <w:r w:rsidRPr="00355308">
        <w:rPr>
          <w:color w:val="000000" w:themeColor="text1"/>
          <w:u w:val="single"/>
        </w:rPr>
        <w:t xml:space="preserve"> entity</w:t>
      </w:r>
      <w:r w:rsidRPr="00355308">
        <w:rPr>
          <w:color w:val="000000" w:themeColor="text1"/>
          <w:sz w:val="14"/>
        </w:rPr>
        <w:t xml:space="preserve">. In outer space, however, this practice of State endorsement is forbidden. Should a State </w:t>
      </w:r>
      <w:proofErr w:type="spellStart"/>
      <w:r w:rsidRPr="00355308">
        <w:rPr>
          <w:color w:val="000000" w:themeColor="text1"/>
          <w:sz w:val="14"/>
        </w:rPr>
        <w:t>recognise</w:t>
      </w:r>
      <w:proofErr w:type="spellEnd"/>
      <w:r w:rsidRPr="00355308">
        <w:rPr>
          <w:color w:val="000000" w:themeColor="text1"/>
          <w:sz w:val="14"/>
        </w:rPr>
        <w:t xml:space="preserve"> or protect the territorial acquisitions of any of its subjects, this would constitute a form of national appropriation in violation of Article II. </w:t>
      </w:r>
      <w:r w:rsidRPr="00355308">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355308">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w:t>
      </w:r>
      <w:proofErr w:type="gramStart"/>
      <w:r w:rsidRPr="00355308">
        <w:rPr>
          <w:color w:val="000000" w:themeColor="text1"/>
          <w:sz w:val="14"/>
        </w:rPr>
        <w:t>that three basic principles</w:t>
      </w:r>
      <w:proofErr w:type="gramEnd"/>
      <w:r w:rsidRPr="00355308">
        <w:rPr>
          <w:color w:val="000000" w:themeColor="text1"/>
          <w:sz w:val="14"/>
        </w:rPr>
        <w:t xml:space="preserve"> were affirmed, namely: the prohibition of any claim of sovereignty or property rights in space…”12. The fact that the accessions to the Outer Space Treaty were not accompanied by reservations or interpretations of the meaning of Article II, it is </w:t>
      </w:r>
      <w:proofErr w:type="gramStart"/>
      <w:r w:rsidRPr="00355308">
        <w:rPr>
          <w:color w:val="000000" w:themeColor="text1"/>
          <w:sz w:val="14"/>
        </w:rPr>
        <w:t>an evidence of the fact</w:t>
      </w:r>
      <w:proofErr w:type="gramEnd"/>
      <w:r w:rsidRPr="00355308">
        <w:rPr>
          <w:color w:val="000000" w:themeColor="text1"/>
          <w:sz w:val="14"/>
        </w:rPr>
        <w:t xml:space="preserve"> that this issue was considered to be settled during the negotiation phase</w:t>
      </w:r>
      <w:r w:rsidRPr="00355308">
        <w:rPr>
          <w:color w:val="000000" w:themeColor="text1"/>
          <w:u w:val="single"/>
        </w:rPr>
        <w:t xml:space="preserve">. Thus, summing up, we may say that </w:t>
      </w:r>
      <w:r w:rsidRPr="00355308">
        <w:rPr>
          <w:b/>
          <w:bCs/>
          <w:color w:val="000000" w:themeColor="text1"/>
          <w:highlight w:val="green"/>
          <w:u w:val="single"/>
        </w:rPr>
        <w:t>prohibition of appropriation of outer space</w:t>
      </w:r>
      <w:r w:rsidRPr="00355308">
        <w:rPr>
          <w:color w:val="000000" w:themeColor="text1"/>
          <w:highlight w:val="green"/>
          <w:u w:val="single"/>
        </w:rPr>
        <w:t xml:space="preserve"> </w:t>
      </w:r>
      <w:r w:rsidRPr="00355308">
        <w:rPr>
          <w:color w:val="000000" w:themeColor="text1"/>
          <w:u w:val="single"/>
        </w:rPr>
        <w:t xml:space="preserve">and its parts is a rule which </w:t>
      </w:r>
      <w:r w:rsidRPr="00355308">
        <w:rPr>
          <w:b/>
          <w:bCs/>
          <w:color w:val="000000" w:themeColor="text1"/>
          <w:highlight w:val="green"/>
          <w:u w:val="single"/>
        </w:rPr>
        <w:t>is valid for both private and public entity</w:t>
      </w:r>
      <w:r w:rsidRPr="00355308">
        <w:rPr>
          <w:color w:val="000000" w:themeColor="text1"/>
          <w:u w:val="single"/>
        </w:rPr>
        <w:t>. The theory that private operators are not subject to this rule represents a myth that is not supported by any valid legal argument.</w:t>
      </w:r>
      <w:r w:rsidRPr="00355308">
        <w:rPr>
          <w:color w:val="000000" w:themeColor="text1"/>
          <w:sz w:val="14"/>
        </w:rPr>
        <w:t xml:space="preserve"> Moreover, it can be also added that if any subject was allowed to appropriate parts of outer space, the basic aim of the drafters of the Treaty, namely to prevent a colonial competition in outer space and to create the conditions and premises for an exploration and use of outer space carried out for the benefit of all States, would be betrayed. </w:t>
      </w:r>
      <w:r w:rsidRPr="00355308">
        <w:rPr>
          <w:color w:val="000000" w:themeColor="text1"/>
          <w:u w:val="single"/>
        </w:rPr>
        <w:t xml:space="preserve">Therefore, </w:t>
      </w:r>
      <w:r w:rsidRPr="00355308">
        <w:rPr>
          <w:b/>
          <w:bCs/>
          <w:color w:val="000000" w:themeColor="text1"/>
          <w:highlight w:val="green"/>
          <w:u w:val="single"/>
        </w:rPr>
        <w:t>the need to protect the non-appropriative nature o</w:t>
      </w:r>
      <w:r w:rsidRPr="00355308">
        <w:rPr>
          <w:color w:val="000000" w:themeColor="text1"/>
          <w:u w:val="single"/>
        </w:rPr>
        <w:t xml:space="preserve">f outer </w:t>
      </w:r>
      <w:r w:rsidRPr="00355308">
        <w:rPr>
          <w:b/>
          <w:bCs/>
          <w:color w:val="000000" w:themeColor="text1"/>
          <w:highlight w:val="green"/>
          <w:u w:val="single"/>
        </w:rPr>
        <w:t>space emerges</w:t>
      </w:r>
      <w:r w:rsidRPr="00355308">
        <w:rPr>
          <w:color w:val="000000" w:themeColor="text1"/>
          <w:highlight w:val="green"/>
          <w:u w:val="single"/>
        </w:rPr>
        <w:t xml:space="preserve"> </w:t>
      </w:r>
      <w:r w:rsidRPr="00355308">
        <w:rPr>
          <w:color w:val="000000" w:themeColor="text1"/>
          <w:u w:val="single"/>
        </w:rPr>
        <w:t>in all its relevance.</w:t>
      </w:r>
    </w:p>
    <w:p w14:paraId="5C3EE628" w14:textId="77777777" w:rsidR="008828C2" w:rsidRDefault="008828C2" w:rsidP="008828C2">
      <w:pPr>
        <w:pStyle w:val="Heading3"/>
      </w:pPr>
      <w:r>
        <w:lastRenderedPageBreak/>
        <w:t>Advantage 1 – Space War</w:t>
      </w:r>
    </w:p>
    <w:p w14:paraId="74107CB2" w14:textId="77777777" w:rsidR="008828C2" w:rsidRPr="00355308" w:rsidRDefault="008828C2" w:rsidP="008828C2">
      <w:pPr>
        <w:pStyle w:val="Heading4"/>
        <w:rPr>
          <w:rFonts w:cs="Calibri"/>
          <w:color w:val="000000" w:themeColor="text1"/>
        </w:rPr>
      </w:pPr>
      <w:r w:rsidRPr="00355308">
        <w:rPr>
          <w:rFonts w:cs="Calibri"/>
          <w:color w:val="000000" w:themeColor="text1"/>
        </w:rPr>
        <w:t xml:space="preserve">Countries and their companies are making their </w:t>
      </w:r>
      <w:r w:rsidRPr="00355308">
        <w:rPr>
          <w:rFonts w:cs="Calibri"/>
          <w:color w:val="000000" w:themeColor="text1"/>
          <w:u w:val="single"/>
        </w:rPr>
        <w:t>own rules</w:t>
      </w:r>
      <w:r w:rsidRPr="00355308">
        <w:rPr>
          <w:rFonts w:cs="Calibri"/>
          <w:color w:val="000000" w:themeColor="text1"/>
        </w:rPr>
        <w:t xml:space="preserve"> through patchwork which creates </w:t>
      </w:r>
      <w:r w:rsidRPr="00355308">
        <w:rPr>
          <w:rFonts w:cs="Calibri"/>
          <w:color w:val="000000" w:themeColor="text1"/>
          <w:u w:val="single"/>
        </w:rPr>
        <w:t>conflict</w:t>
      </w:r>
      <w:r w:rsidRPr="00355308">
        <w:rPr>
          <w:rFonts w:cs="Calibri"/>
          <w:color w:val="000000" w:themeColor="text1"/>
        </w:rPr>
        <w:t>—an international body is key</w:t>
      </w:r>
    </w:p>
    <w:p w14:paraId="378CB5A5" w14:textId="77777777" w:rsidR="008828C2" w:rsidRPr="00355308" w:rsidRDefault="008828C2" w:rsidP="008828C2">
      <w:pPr>
        <w:rPr>
          <w:color w:val="000000" w:themeColor="text1"/>
        </w:rPr>
      </w:pPr>
      <w:r w:rsidRPr="00355308">
        <w:rPr>
          <w:rStyle w:val="Heading4Char"/>
          <w:rFonts w:cs="Calibri"/>
        </w:rPr>
        <w:t>Foster 16</w:t>
      </w:r>
      <w:r w:rsidRPr="00355308">
        <w:rPr>
          <w:color w:val="000000" w:themeColor="text1"/>
        </w:rPr>
        <w:t xml:space="preserve"> – Craig, J.D., University of Illinois College of Law, “EXCUSE ME, YOU’RE MINING MY ASTEROID: SPACE PROPERTY RIGHTS AND THE U.S. SPACE RESOURCE EXPLORATION AND UTILIZATION ACT OF 2015”, </w:t>
      </w:r>
      <w:r w:rsidRPr="00355308">
        <w:rPr>
          <w:i/>
          <w:color w:val="000000" w:themeColor="text1"/>
        </w:rPr>
        <w:t>JOURNAL OF LAW, TECHNOLOGY &amp; POLICY</w:t>
      </w:r>
      <w:r w:rsidRPr="00355308">
        <w:rPr>
          <w:color w:val="000000" w:themeColor="text1"/>
        </w:rPr>
        <w:t>, No. 2, page 428-430, http://illinoisjltp.com/journal/wp-content/uploads/2016/11/Foster.pdf</w:t>
      </w:r>
    </w:p>
    <w:p w14:paraId="2C2153E2" w14:textId="77777777" w:rsidR="008828C2" w:rsidRPr="00355308" w:rsidRDefault="008828C2" w:rsidP="008828C2">
      <w:pPr>
        <w:rPr>
          <w:color w:val="000000" w:themeColor="text1"/>
          <w:sz w:val="16"/>
        </w:rPr>
      </w:pPr>
      <w:r w:rsidRPr="00355308">
        <w:rPr>
          <w:color w:val="000000" w:themeColor="text1"/>
          <w:sz w:val="16"/>
        </w:rPr>
        <w:t xml:space="preserve">There are many reasons to be excited about the prospect of mining resources from space. Hopes are high </w:t>
      </w:r>
      <w:r w:rsidRPr="00355308">
        <w:rPr>
          <w:rStyle w:val="StyleUnderline"/>
        </w:rPr>
        <w:t xml:space="preserve">that these </w:t>
      </w:r>
      <w:r w:rsidRPr="00355308">
        <w:rPr>
          <w:rStyle w:val="StyleUnderline"/>
          <w:highlight w:val="green"/>
        </w:rPr>
        <w:t xml:space="preserve">mining </w:t>
      </w:r>
      <w:r w:rsidRPr="00355308">
        <w:rPr>
          <w:rStyle w:val="StyleUnderline"/>
        </w:rPr>
        <w:t xml:space="preserve">efforts </w:t>
      </w:r>
      <w:r w:rsidRPr="00355308">
        <w:rPr>
          <w:rStyle w:val="StyleUnderline"/>
          <w:highlight w:val="green"/>
        </w:rPr>
        <w:t>will provide a</w:t>
      </w:r>
      <w:r w:rsidRPr="00355308">
        <w:rPr>
          <w:rStyle w:val="StyleUnderline"/>
        </w:rPr>
        <w:t xml:space="preserve">n economic </w:t>
      </w:r>
      <w:r w:rsidRPr="00355308">
        <w:rPr>
          <w:rStyle w:val="StyleUnderline"/>
          <w:highlight w:val="green"/>
        </w:rPr>
        <w:t>boon</w:t>
      </w:r>
      <w:r w:rsidRPr="00355308">
        <w:rPr>
          <w:rStyle w:val="StyleUnderline"/>
        </w:rPr>
        <w:t xml:space="preserve"> by producing jobs and injecting more money into the economy. 214 Additionally, the negative impact of mining natural resources on Earth is widely reported215 and might be mitigated by space mining. If mining precious resources from space can minimize the burden on Earth, then this would lend even greater support for asteroid mining. Finally, little enchants the human mind and propels innovation more than sending people and manmade objects into space. For good reason, there is much enthusiasm about the prospect of space mining. On the other hand, it is troublesome to some that private, commercial </w:t>
      </w:r>
      <w:r w:rsidRPr="00355308">
        <w:rPr>
          <w:rStyle w:val="StyleUnderline"/>
          <w:highlight w:val="green"/>
        </w:rPr>
        <w:t>entities will be</w:t>
      </w:r>
      <w:r w:rsidRPr="00355308">
        <w:rPr>
          <w:rStyle w:val="StyleUnderline"/>
        </w:rPr>
        <w:t xml:space="preserve"> paving the way and </w:t>
      </w:r>
      <w:r w:rsidRPr="00355308">
        <w:rPr>
          <w:rStyle w:val="StyleUnderline"/>
          <w:highlight w:val="green"/>
        </w:rPr>
        <w:t>making up</w:t>
      </w:r>
      <w:r w:rsidRPr="00355308">
        <w:rPr>
          <w:rStyle w:val="StyleUnderline"/>
        </w:rPr>
        <w:t xml:space="preserve"> many of </w:t>
      </w:r>
      <w:r w:rsidRPr="00355308">
        <w:rPr>
          <w:rStyle w:val="StyleUnderline"/>
          <w:highlight w:val="green"/>
        </w:rPr>
        <w:t>the rules as they go</w:t>
      </w:r>
      <w:r w:rsidRPr="00355308">
        <w:rPr>
          <w:rStyle w:val="StyleUnderline"/>
        </w:rPr>
        <w:t xml:space="preserve">. Might this lead to </w:t>
      </w:r>
      <w:r w:rsidRPr="00355308">
        <w:rPr>
          <w:rStyle w:val="StyleUnderline"/>
          <w:highlight w:val="green"/>
        </w:rPr>
        <w:t>repeating</w:t>
      </w:r>
      <w:r w:rsidRPr="00355308">
        <w:rPr>
          <w:rStyle w:val="StyleUnderline"/>
        </w:rPr>
        <w:t xml:space="preserve"> many of the </w:t>
      </w:r>
      <w:r w:rsidRPr="00355308">
        <w:rPr>
          <w:rStyle w:val="StyleUnderline"/>
          <w:highlight w:val="green"/>
        </w:rPr>
        <w:t>mistakes</w:t>
      </w:r>
      <w:r w:rsidRPr="00355308">
        <w:rPr>
          <w:rStyle w:val="StyleUnderline"/>
        </w:rPr>
        <w:t xml:space="preserve"> humans have </w:t>
      </w:r>
      <w:r w:rsidRPr="00355308">
        <w:rPr>
          <w:rStyle w:val="StyleUnderline"/>
          <w:highlight w:val="green"/>
        </w:rPr>
        <w:t>made on Earth</w:t>
      </w:r>
      <w:r w:rsidRPr="00355308">
        <w:rPr>
          <w:rStyle w:val="StyleUnderline"/>
        </w:rPr>
        <w:t xml:space="preserve">? Might there be unforeseen problems </w:t>
      </w:r>
      <w:r w:rsidRPr="00355308">
        <w:rPr>
          <w:rStyle w:val="StyleUnderline"/>
          <w:highlight w:val="green"/>
        </w:rPr>
        <w:t xml:space="preserve">that could spell trouble </w:t>
      </w:r>
      <w:r w:rsidRPr="00355308">
        <w:rPr>
          <w:rStyle w:val="StyleUnderline"/>
        </w:rPr>
        <w:t>if mining efforts are not properly regulated? The answer to these questions is likely “yes” as well. It will be important in the coming years to balance the former excitement against the latter</w:t>
      </w:r>
      <w:r w:rsidRPr="00355308">
        <w:rPr>
          <w:color w:val="000000" w:themeColor="text1"/>
          <w:sz w:val="16"/>
        </w:rPr>
        <w:t xml:space="preserve"> caution. Space might seem limitless and impossible to affect in any significant fashion; </w:t>
      </w:r>
      <w:proofErr w:type="gramStart"/>
      <w:r w:rsidRPr="00355308">
        <w:rPr>
          <w:color w:val="000000" w:themeColor="text1"/>
          <w:sz w:val="16"/>
        </w:rPr>
        <w:t>but,</w:t>
      </w:r>
      <w:proofErr w:type="gramEnd"/>
      <w:r w:rsidRPr="00355308">
        <w:rPr>
          <w:color w:val="000000" w:themeColor="text1"/>
          <w:sz w:val="16"/>
        </w:rPr>
        <w:t xml:space="preserve"> history must be a major voice for the </w:t>
      </w:r>
      <w:proofErr w:type="spellStart"/>
      <w:r w:rsidRPr="00355308">
        <w:rPr>
          <w:color w:val="000000" w:themeColor="text1"/>
          <w:sz w:val="16"/>
        </w:rPr>
        <w:t>spacemining</w:t>
      </w:r>
      <w:proofErr w:type="spellEnd"/>
      <w:r w:rsidRPr="00355308">
        <w:rPr>
          <w:color w:val="000000" w:themeColor="text1"/>
          <w:sz w:val="16"/>
        </w:rPr>
        <w:t xml:space="preserve"> industry.216 </w:t>
      </w:r>
      <w:r w:rsidRPr="00355308">
        <w:rPr>
          <w:rStyle w:val="Style13ptBold"/>
          <w:color w:val="000000" w:themeColor="text1"/>
          <w:sz w:val="16"/>
        </w:rPr>
        <w:t>It must be remembered that humans can make an impact that will be felt for generations to come</w:t>
      </w:r>
      <w:r w:rsidRPr="00355308">
        <w:rPr>
          <w:color w:val="000000" w:themeColor="text1"/>
          <w:u w:val="single"/>
        </w:rPr>
        <w:t xml:space="preserve">. Thus, </w:t>
      </w:r>
      <w:r w:rsidRPr="00355308">
        <w:rPr>
          <w:rStyle w:val="Style13ptBold"/>
          <w:color w:val="000000" w:themeColor="text1"/>
          <w:sz w:val="16"/>
        </w:rPr>
        <w:t xml:space="preserve">it will be important that </w:t>
      </w:r>
      <w:r w:rsidRPr="00355308">
        <w:rPr>
          <w:rStyle w:val="StyleUnderline"/>
          <w:color w:val="000000" w:themeColor="text1"/>
        </w:rPr>
        <w:t>lawmakers and the international community be as proactive as possible</w:t>
      </w:r>
      <w:r w:rsidRPr="00355308">
        <w:rPr>
          <w:color w:val="000000" w:themeColor="text1"/>
          <w:u w:val="single"/>
        </w:rPr>
        <w:t>—</w:t>
      </w:r>
      <w:r w:rsidRPr="00355308">
        <w:rPr>
          <w:rStyle w:val="Style13ptBold"/>
          <w:color w:val="000000" w:themeColor="text1"/>
          <w:sz w:val="16"/>
        </w:rPr>
        <w:t>both in outlining property rights and protecting the final frontier from being harmed by an industry that might become overzealous</w:t>
      </w:r>
      <w:r w:rsidRPr="00355308">
        <w:rPr>
          <w:color w:val="000000" w:themeColor="text1"/>
          <w:u w:val="single"/>
        </w:rPr>
        <w:t xml:space="preserve"> if left unchecked. </w:t>
      </w:r>
      <w:r w:rsidRPr="00355308">
        <w:rPr>
          <w:rStyle w:val="Style13ptBold"/>
          <w:color w:val="000000" w:themeColor="text1"/>
          <w:sz w:val="16"/>
        </w:rPr>
        <w:t xml:space="preserve">Specifically, it will be vital for countries to </w:t>
      </w:r>
      <w:r w:rsidRPr="00355308">
        <w:rPr>
          <w:rStyle w:val="StyleUnderline"/>
          <w:color w:val="000000" w:themeColor="text1"/>
        </w:rPr>
        <w:t xml:space="preserve">enter into some sort of </w:t>
      </w:r>
      <w:r w:rsidRPr="00355308">
        <w:rPr>
          <w:rStyle w:val="StyleUnderline"/>
          <w:color w:val="000000" w:themeColor="text1"/>
          <w:highlight w:val="green"/>
        </w:rPr>
        <w:t>international agreement</w:t>
      </w:r>
      <w:r w:rsidRPr="00355308">
        <w:rPr>
          <w:color w:val="000000" w:themeColor="text1"/>
          <w:sz w:val="16"/>
        </w:rPr>
        <w:t xml:space="preserve">. One option is to create an agreement similar to UNCLOS, </w:t>
      </w:r>
      <w:r w:rsidRPr="00355308">
        <w:rPr>
          <w:rStyle w:val="Style13ptBold"/>
          <w:color w:val="000000" w:themeColor="text1"/>
          <w:sz w:val="16"/>
        </w:rPr>
        <w:t xml:space="preserve">which would regulate how individual states </w:t>
      </w:r>
      <w:r w:rsidRPr="00355308">
        <w:rPr>
          <w:color w:val="000000" w:themeColor="text1"/>
          <w:sz w:val="16"/>
        </w:rPr>
        <w:t>and their citizens</w:t>
      </w:r>
      <w:r w:rsidRPr="00355308">
        <w:rPr>
          <w:rStyle w:val="Style13ptBold"/>
          <w:color w:val="000000" w:themeColor="text1"/>
          <w:sz w:val="16"/>
        </w:rPr>
        <w:t xml:space="preserve"> interact with resources </w:t>
      </w:r>
      <w:r w:rsidRPr="00355308">
        <w:rPr>
          <w:rStyle w:val="StyleUnderline"/>
        </w:rPr>
        <w:t xml:space="preserve">mined from space.217 Such an agreement </w:t>
      </w:r>
      <w:r w:rsidRPr="00355308">
        <w:rPr>
          <w:rStyle w:val="StyleUnderline"/>
          <w:highlight w:val="green"/>
        </w:rPr>
        <w:t>should recognize</w:t>
      </w:r>
      <w:r w:rsidRPr="00355308">
        <w:rPr>
          <w:rStyle w:val="StyleUnderline"/>
        </w:rPr>
        <w:t xml:space="preserve"> not only the </w:t>
      </w:r>
      <w:r w:rsidRPr="00355308">
        <w:rPr>
          <w:rStyle w:val="StyleUnderline"/>
          <w:highlight w:val="green"/>
        </w:rPr>
        <w:t>property rights of</w:t>
      </w:r>
      <w:r w:rsidRPr="00355308">
        <w:rPr>
          <w:rStyle w:val="StyleUnderline"/>
        </w:rPr>
        <w:t xml:space="preserve"> the </w:t>
      </w:r>
      <w:r w:rsidRPr="00355308">
        <w:rPr>
          <w:rStyle w:val="StyleUnderline"/>
          <w:highlight w:val="green"/>
        </w:rPr>
        <w:t>extracting</w:t>
      </w:r>
      <w:r w:rsidRPr="00355308">
        <w:rPr>
          <w:rStyle w:val="StyleUnderline"/>
        </w:rPr>
        <w:t xml:space="preserve"> commercial </w:t>
      </w:r>
      <w:r w:rsidRPr="00355308">
        <w:rPr>
          <w:rStyle w:val="StyleUnderline"/>
          <w:highlight w:val="green"/>
        </w:rPr>
        <w:t>entities but also</w:t>
      </w:r>
      <w:r w:rsidRPr="00355308">
        <w:rPr>
          <w:rStyle w:val="StyleUnderline"/>
        </w:rPr>
        <w:t xml:space="preserve"> the </w:t>
      </w:r>
      <w:r w:rsidRPr="00355308">
        <w:rPr>
          <w:rStyle w:val="StyleUnderline"/>
          <w:highlight w:val="green"/>
        </w:rPr>
        <w:t>rights of non-spacefaring countries to benefit</w:t>
      </w:r>
      <w:r w:rsidRPr="00355308">
        <w:rPr>
          <w:rStyle w:val="StyleUnderline"/>
        </w:rPr>
        <w:t xml:space="preserve"> from the minerals as well. </w:t>
      </w:r>
      <w:r w:rsidRPr="00355308">
        <w:rPr>
          <w:rStyle w:val="StyleUnderline"/>
          <w:highlight w:val="green"/>
        </w:rPr>
        <w:t>This</w:t>
      </w:r>
      <w:r w:rsidRPr="00355308">
        <w:rPr>
          <w:rStyle w:val="StyleUnderline"/>
        </w:rPr>
        <w:t xml:space="preserve"> might </w:t>
      </w:r>
      <w:r w:rsidRPr="00355308">
        <w:rPr>
          <w:rStyle w:val="StyleUnderline"/>
          <w:highlight w:val="green"/>
        </w:rPr>
        <w:t>include the creation of an international body</w:t>
      </w:r>
      <w:r w:rsidRPr="00355308">
        <w:rPr>
          <w:rStyle w:val="StyleUnderline"/>
        </w:rPr>
        <w:t>, much like the ISA, that will ensure that the interests of all nations are maintained by distributing funds and technology to less wealthy or non-sp</w:t>
      </w:r>
      <w:r w:rsidRPr="00355308">
        <w:rPr>
          <w:color w:val="000000" w:themeColor="text1"/>
          <w:sz w:val="16"/>
        </w:rPr>
        <w:t xml:space="preserve">acefaring nations. </w:t>
      </w:r>
      <w:r w:rsidRPr="00355308">
        <w:rPr>
          <w:rStyle w:val="Style13ptBold"/>
          <w:color w:val="000000" w:themeColor="text1"/>
          <w:sz w:val="16"/>
        </w:rPr>
        <w:t>The U.S. would do well to help create and ratify such an agreement</w:t>
      </w:r>
      <w:r w:rsidRPr="00355308">
        <w:rPr>
          <w:color w:val="000000" w:themeColor="text1"/>
          <w:sz w:val="16"/>
        </w:rPr>
        <w:t>— something they have failed to do with UNCLOS. If the U.S. and other countries are uneasy about entering into such a restrictive agreement,</w:t>
      </w:r>
      <w:r w:rsidRPr="00355308">
        <w:rPr>
          <w:rStyle w:val="Style13ptBold"/>
          <w:color w:val="000000" w:themeColor="text1"/>
          <w:sz w:val="16"/>
        </w:rPr>
        <w:t xml:space="preserve"> they might also consider an international regulatory body</w:t>
      </w:r>
      <w:r w:rsidRPr="00355308">
        <w:rPr>
          <w:color w:val="000000" w:themeColor="text1"/>
          <w:sz w:val="16"/>
        </w:rPr>
        <w:t xml:space="preserve"> and scheme much </w:t>
      </w:r>
      <w:r w:rsidRPr="00355308">
        <w:rPr>
          <w:rStyle w:val="Style13ptBold"/>
          <w:color w:val="000000" w:themeColor="text1"/>
          <w:sz w:val="16"/>
        </w:rPr>
        <w:t xml:space="preserve">like the one used for </w:t>
      </w:r>
      <w:r w:rsidRPr="00355308">
        <w:rPr>
          <w:rStyle w:val="StyleUnderline"/>
        </w:rPr>
        <w:t xml:space="preserve">satellites. The International Telecommunications Union (ITU) is a United </w:t>
      </w:r>
      <w:r w:rsidRPr="00355308">
        <w:rPr>
          <w:rStyle w:val="StyleUnderline"/>
        </w:rPr>
        <w:lastRenderedPageBreak/>
        <w:t xml:space="preserve">Nations agency that, among other services, provides the international community </w:t>
      </w:r>
      <w:r w:rsidRPr="00355308">
        <w:rPr>
          <w:rStyle w:val="StyleUnderline"/>
          <w:highlight w:val="green"/>
        </w:rPr>
        <w:t>with</w:t>
      </w:r>
      <w:r w:rsidRPr="00355308">
        <w:rPr>
          <w:rStyle w:val="StyleUnderline"/>
        </w:rPr>
        <w:t xml:space="preserve"> uniform satellite orbit </w:t>
      </w:r>
      <w:r w:rsidRPr="00355308">
        <w:rPr>
          <w:rStyle w:val="StyleUnderline"/>
          <w:highlight w:val="green"/>
        </w:rPr>
        <w:t>oversight and regulatory guidance</w:t>
      </w:r>
      <w:r w:rsidRPr="00355308">
        <w:rPr>
          <w:rStyle w:val="StyleUnderline"/>
        </w:rPr>
        <w:t>.218 Currently, 193 countries</w:t>
      </w:r>
      <w:r w:rsidRPr="00355308">
        <w:rPr>
          <w:color w:val="000000" w:themeColor="text1"/>
          <w:sz w:val="16"/>
        </w:rPr>
        <w:t xml:space="preserve"> follow the ITU regulations and utilize their services, which have been likened to domain name registration.219 In the </w:t>
      </w:r>
      <w:r w:rsidRPr="00355308">
        <w:rPr>
          <w:rStyle w:val="StyleUnderline"/>
        </w:rPr>
        <w:t xml:space="preserve">same way, spacefaring countries could form an international body that helps create and maintain a uniform space-mining legal framework.220 </w:t>
      </w:r>
      <w:r w:rsidRPr="00355308">
        <w:rPr>
          <w:rStyle w:val="StyleUnderline"/>
          <w:highlight w:val="green"/>
        </w:rPr>
        <w:t>Without</w:t>
      </w:r>
      <w:r w:rsidRPr="00355308">
        <w:rPr>
          <w:rStyle w:val="StyleUnderline"/>
        </w:rPr>
        <w:t xml:space="preserve"> some sort of </w:t>
      </w:r>
      <w:r w:rsidRPr="00355308">
        <w:rPr>
          <w:rStyle w:val="StyleUnderline"/>
          <w:highlight w:val="green"/>
        </w:rPr>
        <w:t>international framework</w:t>
      </w:r>
      <w:r w:rsidRPr="00355308">
        <w:rPr>
          <w:rStyle w:val="StyleUnderline"/>
        </w:rPr>
        <w:t xml:space="preserve"> as described above, the U.S. and other space-mining </w:t>
      </w:r>
      <w:r w:rsidRPr="00355308">
        <w:rPr>
          <w:rStyle w:val="StyleUnderline"/>
          <w:highlight w:val="green"/>
        </w:rPr>
        <w:t>countries leave themselves open to great conflict and will</w:t>
      </w:r>
      <w:r w:rsidRPr="00355308">
        <w:rPr>
          <w:rStyle w:val="StyleUnderline"/>
        </w:rPr>
        <w:t xml:space="preserve"> be required to </w:t>
      </w:r>
      <w:r w:rsidRPr="00355308">
        <w:rPr>
          <w:rStyle w:val="StyleUnderline"/>
          <w:highlight w:val="green"/>
        </w:rPr>
        <w:t>patch together</w:t>
      </w:r>
      <w:r w:rsidRPr="00355308">
        <w:rPr>
          <w:rStyle w:val="StyleUnderline"/>
        </w:rPr>
        <w:t xml:space="preserve"> a multitude of </w:t>
      </w:r>
      <w:r w:rsidRPr="00355308">
        <w:rPr>
          <w:rStyle w:val="StyleUnderline"/>
          <w:highlight w:val="green"/>
        </w:rPr>
        <w:t>treaties</w:t>
      </w:r>
      <w:r w:rsidRPr="00355308">
        <w:rPr>
          <w:rStyle w:val="StyleUnderline"/>
        </w:rPr>
        <w:t xml:space="preserve"> between themselves </w:t>
      </w:r>
      <w:r w:rsidRPr="00355308">
        <w:rPr>
          <w:rStyle w:val="StyleUnderline"/>
          <w:highlight w:val="green"/>
        </w:rPr>
        <w:t>as problems inevitably arise</w:t>
      </w:r>
      <w:r w:rsidRPr="00355308">
        <w:rPr>
          <w:rStyle w:val="StyleUnderline"/>
        </w:rPr>
        <w:t>.221 V. CONCLUSION The idea of mining resources from celestial bodies is something that has always been relegated to video games and sci-fi movies. But as technology continues to progress at an exponential rate, such mining is starting to come within the realm of possibility. A number of companies</w:t>
      </w:r>
      <w:r w:rsidRPr="00355308">
        <w:rPr>
          <w:rStyle w:val="Style13ptBold"/>
          <w:color w:val="000000" w:themeColor="text1"/>
          <w:sz w:val="16"/>
        </w:rPr>
        <w:t xml:space="preserve"> are currently creating prospecting technologies</w:t>
      </w:r>
      <w:r w:rsidRPr="00355308">
        <w:rPr>
          <w:color w:val="000000" w:themeColor="text1"/>
          <w:sz w:val="16"/>
        </w:rPr>
        <w:t xml:space="preserve"> that will allow them to determine exactly what an individual asteroid holds. They hope to event</w:t>
      </w:r>
      <w:r w:rsidRPr="00355308">
        <w:rPr>
          <w:color w:val="000000" w:themeColor="text1"/>
          <w:sz w:val="16"/>
        </w:rPr>
        <w:lastRenderedPageBreak/>
        <w:t>ually harvest these resources and sell them for lucrative profits. Fortunately for these companies</w:t>
      </w:r>
      <w:r w:rsidRPr="00355308">
        <w:rPr>
          <w:color w:val="000000" w:themeColor="text1"/>
          <w:u w:val="single"/>
        </w:rPr>
        <w:t xml:space="preserve">, </w:t>
      </w:r>
      <w:r w:rsidRPr="00355308">
        <w:rPr>
          <w:rStyle w:val="Style13ptBold"/>
          <w:color w:val="000000" w:themeColor="text1"/>
          <w:sz w:val="16"/>
        </w:rPr>
        <w:t xml:space="preserve">the current legal regime governing property rights to space resources is undergoing rapid change </w:t>
      </w:r>
      <w:r w:rsidRPr="00355308">
        <w:rPr>
          <w:rStyle w:val="StyleUnderline"/>
        </w:rPr>
        <w:t xml:space="preserve">at the national level. The U.S. recently passed the Space Resource Exploration and Utilization Act of 2015, which explicitly entitles U.S. citizens to property rights over any space resources they obtain. This is certain to induce confidence in U.S. investors. The situation at the international level is different. </w:t>
      </w:r>
      <w:r w:rsidRPr="00355308">
        <w:rPr>
          <w:rStyle w:val="StyleUnderline"/>
          <w:highlight w:val="green"/>
        </w:rPr>
        <w:t>Current</w:t>
      </w:r>
      <w:r w:rsidRPr="00355308">
        <w:rPr>
          <w:rStyle w:val="StyleUnderline"/>
        </w:rPr>
        <w:t xml:space="preserve"> international space </w:t>
      </w:r>
      <w:r w:rsidRPr="00355308">
        <w:rPr>
          <w:rStyle w:val="StyleUnderline"/>
          <w:highlight w:val="green"/>
        </w:rPr>
        <w:t>agreements are vague</w:t>
      </w:r>
      <w:r w:rsidRPr="00355308">
        <w:rPr>
          <w:rStyle w:val="StyleUnderline"/>
        </w:rPr>
        <w:t xml:space="preserve">, </w:t>
      </w:r>
      <w:r w:rsidRPr="00355308">
        <w:rPr>
          <w:rStyle w:val="StyleUnderline"/>
          <w:highlight w:val="green"/>
        </w:rPr>
        <w:t xml:space="preserve">lacking </w:t>
      </w:r>
      <w:r w:rsidRPr="00355308">
        <w:rPr>
          <w:rStyle w:val="StyleUnderline"/>
        </w:rPr>
        <w:t xml:space="preserve">in </w:t>
      </w:r>
      <w:r w:rsidRPr="00355308">
        <w:rPr>
          <w:rStyle w:val="StyleUnderline"/>
          <w:highlight w:val="green"/>
        </w:rPr>
        <w:t>consensus, and provide little precedent for ownership of</w:t>
      </w:r>
      <w:r w:rsidRPr="00355308">
        <w:rPr>
          <w:rStyle w:val="StyleUnderline"/>
        </w:rPr>
        <w:t xml:space="preserve"> space </w:t>
      </w:r>
      <w:r w:rsidRPr="00355308">
        <w:rPr>
          <w:rStyle w:val="StyleUnderline"/>
          <w:highlight w:val="green"/>
        </w:rPr>
        <w:t>resources</w:t>
      </w:r>
      <w:r w:rsidRPr="00355308">
        <w:rPr>
          <w:rStyle w:val="StyleUnderline"/>
        </w:rPr>
        <w:t>. This has led the international</w:t>
      </w:r>
      <w:r w:rsidRPr="00355308">
        <w:rPr>
          <w:color w:val="000000" w:themeColor="text1"/>
          <w:sz w:val="16"/>
        </w:rPr>
        <w:t xml:space="preserve"> community to move in the direction of creating a better regulatory framework, but this </w:t>
      </w:r>
      <w:r w:rsidRPr="00355308">
        <w:rPr>
          <w:rStyle w:val="Style13ptBold"/>
          <w:color w:val="000000" w:themeColor="text1"/>
          <w:sz w:val="16"/>
        </w:rPr>
        <w:t>movement is still in discussion stages and is likely to take a while to come to fruition</w:t>
      </w:r>
      <w:r w:rsidRPr="00355308">
        <w:rPr>
          <w:color w:val="000000" w:themeColor="text1"/>
          <w:u w:val="single"/>
        </w:rPr>
        <w:t>.</w:t>
      </w:r>
    </w:p>
    <w:p w14:paraId="159BCFE2" w14:textId="77777777" w:rsidR="008828C2" w:rsidRPr="00355308" w:rsidRDefault="008828C2" w:rsidP="008828C2">
      <w:pPr>
        <w:pStyle w:val="Heading4"/>
        <w:rPr>
          <w:rFonts w:cs="Calibri"/>
          <w:color w:val="000000" w:themeColor="text1"/>
        </w:rPr>
      </w:pPr>
      <w:r w:rsidRPr="00355308">
        <w:rPr>
          <w:rFonts w:cs="Calibri"/>
          <w:color w:val="000000" w:themeColor="text1"/>
        </w:rPr>
        <w:t>Current space treaties have zero authority and lack clarity—which creates ineffective regulations</w:t>
      </w:r>
    </w:p>
    <w:p w14:paraId="1582CF38" w14:textId="77777777" w:rsidR="008828C2" w:rsidRPr="00355308" w:rsidRDefault="008828C2" w:rsidP="008828C2">
      <w:pPr>
        <w:rPr>
          <w:color w:val="000000" w:themeColor="text1"/>
        </w:rPr>
      </w:pPr>
      <w:proofErr w:type="spellStart"/>
      <w:r w:rsidRPr="00355308">
        <w:rPr>
          <w:rStyle w:val="Heading4Char"/>
          <w:rFonts w:cs="Calibri"/>
        </w:rPr>
        <w:t>MacWhorter</w:t>
      </w:r>
      <w:proofErr w:type="spellEnd"/>
      <w:r w:rsidRPr="00355308">
        <w:rPr>
          <w:rStyle w:val="Heading4Char"/>
          <w:rFonts w:cs="Calibri"/>
        </w:rPr>
        <w:t xml:space="preserve"> 16</w:t>
      </w:r>
      <w:r w:rsidRPr="00355308">
        <w:rPr>
          <w:color w:val="000000" w:themeColor="text1"/>
        </w:rPr>
        <w:t xml:space="preserve"> – Kevin, J.D from William and Mary College and Contributor to the William &amp; Mary Environmental Law and Policy Review, “Sustainable Mining: Incentivizing Asteroid Mining in the Name of Environmentalism”, </w:t>
      </w:r>
      <w:r w:rsidRPr="00355308">
        <w:rPr>
          <w:i/>
          <w:color w:val="000000" w:themeColor="text1"/>
        </w:rPr>
        <w:t xml:space="preserve">William &amp; Mary Environmental Law and Policy Review, </w:t>
      </w:r>
      <w:r w:rsidRPr="00355308">
        <w:rPr>
          <w:color w:val="000000" w:themeColor="text1"/>
        </w:rPr>
        <w:t xml:space="preserve">2016, </w:t>
      </w:r>
      <w:hyperlink r:id="rId10" w:history="1">
        <w:r w:rsidRPr="00355308">
          <w:rPr>
            <w:color w:val="000000" w:themeColor="text1"/>
          </w:rPr>
          <w:t>https://scholarship.law.wm.edu/cgi/viewcontent.cgi?article=1653&amp;context=wmelpr</w:t>
        </w:r>
      </w:hyperlink>
    </w:p>
    <w:p w14:paraId="56546112" w14:textId="77777777" w:rsidR="008828C2" w:rsidRPr="00355308" w:rsidRDefault="008828C2" w:rsidP="008828C2">
      <w:pPr>
        <w:rPr>
          <w:color w:val="000000" w:themeColor="text1"/>
          <w:sz w:val="14"/>
        </w:rPr>
      </w:pPr>
      <w:r w:rsidRPr="00355308">
        <w:rPr>
          <w:color w:val="000000" w:themeColor="text1"/>
          <w:sz w:val="14"/>
        </w:rPr>
        <w:t xml:space="preserve">Although an academic debate at this </w:t>
      </w:r>
      <w:r w:rsidRPr="00355308">
        <w:rPr>
          <w:rStyle w:val="StyleUnderline"/>
        </w:rPr>
        <w:t xml:space="preserve">point, the </w:t>
      </w:r>
      <w:r w:rsidRPr="00355308">
        <w:rPr>
          <w:rStyle w:val="StyleUnderline"/>
          <w:highlight w:val="green"/>
        </w:rPr>
        <w:t xml:space="preserve">legal status of property in space is necessary </w:t>
      </w:r>
      <w:r w:rsidRPr="00355308">
        <w:rPr>
          <w:rStyle w:val="StyleUnderline"/>
        </w:rPr>
        <w:t xml:space="preserve">for any future exploration and exploitation of natural resources in space. Until then, private exploration is severely disincentivized. Further, the technology behind asteroid mining is fast becoming a reality.108 </w:t>
      </w:r>
      <w:r w:rsidRPr="00355308">
        <w:rPr>
          <w:rStyle w:val="StyleUnderline"/>
          <w:highlight w:val="green"/>
        </w:rPr>
        <w:t>The law must respond.</w:t>
      </w:r>
      <w:r w:rsidRPr="00355308">
        <w:rPr>
          <w:rStyle w:val="StyleUnderline"/>
        </w:rPr>
        <w:t xml:space="preserve"> In order to evaluate what the international community needs to accomplish to ensure future exploration, one</w:t>
      </w:r>
      <w:r w:rsidRPr="00355308">
        <w:rPr>
          <w:color w:val="000000" w:themeColor="text1"/>
          <w:sz w:val="14"/>
        </w:rPr>
        <w:t xml:space="preserve"> must explore the international agreements already in place that speak to the issue of </w:t>
      </w:r>
      <w:r w:rsidRPr="00355308">
        <w:rPr>
          <w:color w:val="000000" w:themeColor="text1"/>
          <w:sz w:val="14"/>
        </w:rPr>
        <w:lastRenderedPageBreak/>
        <w:t xml:space="preserve">property rights. To begin, the United Nations (UN) established the UN Office of </w:t>
      </w:r>
      <w:r w:rsidRPr="00355308">
        <w:rPr>
          <w:rStyle w:val="StyleUnderline"/>
        </w:rPr>
        <w:t>Outer Space Affairs (UNOOSA) in 1958 109 to promote international cooperation in space and promote its peaceful use.110 UNOOSA ov</w:t>
      </w:r>
      <w:r w:rsidRPr="00355308">
        <w:rPr>
          <w:rStyle w:val="StyleUnderline"/>
        </w:rPr>
        <w:lastRenderedPageBreak/>
        <w:t xml:space="preserve">ersees the UN’s Committee on the Peaceful Uses of Outer Space (COPUOS) and implements its decisions.111 The UN founded COPUOS to avoid international rivalries in space.112 The OST, the Liability Convention,113 and the Moon Agreement114 are all within the jurisdiction of COPUOS. There are </w:t>
      </w:r>
      <w:r w:rsidRPr="00355308">
        <w:rPr>
          <w:rStyle w:val="StyleUnderline"/>
          <w:highlight w:val="green"/>
        </w:rPr>
        <w:t>five</w:t>
      </w:r>
      <w:r w:rsidRPr="00355308">
        <w:rPr>
          <w:rStyle w:val="StyleUnderline"/>
        </w:rPr>
        <w:t xml:space="preserve"> international </w:t>
      </w:r>
      <w:r w:rsidRPr="00355308">
        <w:rPr>
          <w:rStyle w:val="StyleUnderline"/>
          <w:highlight w:val="green"/>
        </w:rPr>
        <w:t>agreements that lay a framework</w:t>
      </w:r>
      <w:r w:rsidRPr="00355308">
        <w:rPr>
          <w:rStyle w:val="StyleUnderline"/>
        </w:rPr>
        <w:t xml:space="preserve"> of space law and, more importantly, ownership of objects and celestial bodies in space: • The Treaty on Principles Governing the Activities of Space, Including the Moon and Other Celestial Bodies (</w:t>
      </w:r>
      <w:r w:rsidRPr="00355308">
        <w:rPr>
          <w:rStyle w:val="StyleUnderline"/>
          <w:highlight w:val="green"/>
        </w:rPr>
        <w:t>OST</w:t>
      </w:r>
      <w:r w:rsidRPr="00355308">
        <w:rPr>
          <w:rStyle w:val="StyleUnderline"/>
        </w:rPr>
        <w:t xml:space="preserve">); 115 • The Agreement on the Rescue of Astronauts, the Return of Astronauts and the Return of Space Objects Launched into Outer Space(ARRA); 116 • The Convention on International Liability for Damage Caused by Space Objects (Liability Convention); 117 • </w:t>
      </w:r>
      <w:proofErr w:type="spellStart"/>
      <w:r w:rsidRPr="00355308">
        <w:rPr>
          <w:rStyle w:val="StyleUnderline"/>
        </w:rPr>
        <w:t>TheConvention</w:t>
      </w:r>
      <w:proofErr w:type="spellEnd"/>
      <w:r w:rsidRPr="00355308">
        <w:rPr>
          <w:rStyle w:val="StyleUnderline"/>
        </w:rPr>
        <w:t xml:space="preserve"> on </w:t>
      </w:r>
      <w:proofErr w:type="spellStart"/>
      <w:r w:rsidRPr="00355308">
        <w:rPr>
          <w:rStyle w:val="StyleUnderline"/>
        </w:rPr>
        <w:t>RegistrationofObjectsLaunched</w:t>
      </w:r>
      <w:proofErr w:type="spellEnd"/>
      <w:r w:rsidRPr="00355308">
        <w:rPr>
          <w:color w:val="000000" w:themeColor="text1"/>
          <w:sz w:val="14"/>
        </w:rPr>
        <w:t xml:space="preserve"> </w:t>
      </w:r>
      <w:proofErr w:type="spellStart"/>
      <w:r w:rsidRPr="00355308">
        <w:rPr>
          <w:color w:val="000000" w:themeColor="text1"/>
          <w:sz w:val="14"/>
        </w:rPr>
        <w:t>intoOuterSpace</w:t>
      </w:r>
      <w:proofErr w:type="spellEnd"/>
      <w:r w:rsidRPr="00355308">
        <w:rPr>
          <w:color w:val="000000" w:themeColor="text1"/>
          <w:sz w:val="14"/>
        </w:rPr>
        <w:t xml:space="preserve"> </w:t>
      </w:r>
      <w:r w:rsidRPr="00355308">
        <w:rPr>
          <w:color w:val="000000" w:themeColor="text1"/>
          <w:u w:val="single"/>
        </w:rPr>
        <w:t>(</w:t>
      </w:r>
      <w:r w:rsidRPr="00355308">
        <w:rPr>
          <w:rStyle w:val="Style13ptBold"/>
          <w:color w:val="000000" w:themeColor="text1"/>
          <w:sz w:val="14"/>
        </w:rPr>
        <w:t>Registration Convention</w:t>
      </w:r>
      <w:r w:rsidRPr="00355308">
        <w:rPr>
          <w:color w:val="000000" w:themeColor="text1"/>
          <w:sz w:val="14"/>
        </w:rPr>
        <w:t>); 118 and • The Agreement Governing the Activities of States on the Moon and Other Celestial Bodies (</w:t>
      </w:r>
      <w:r w:rsidRPr="00355308">
        <w:rPr>
          <w:rStyle w:val="Style13ptBold"/>
          <w:color w:val="000000" w:themeColor="text1"/>
          <w:sz w:val="14"/>
        </w:rPr>
        <w:t>Moon Treaty</w:t>
      </w:r>
      <w:r w:rsidRPr="00355308">
        <w:rPr>
          <w:color w:val="000000" w:themeColor="text1"/>
          <w:sz w:val="14"/>
        </w:rPr>
        <w:t xml:space="preserve">). 119 As with all international law, </w:t>
      </w:r>
      <w:r w:rsidRPr="00355308">
        <w:rPr>
          <w:rStyle w:val="StyleUnderline"/>
          <w:color w:val="000000" w:themeColor="text1"/>
          <w:highlight w:val="green"/>
        </w:rPr>
        <w:t xml:space="preserve">however, the </w:t>
      </w:r>
      <w:r w:rsidRPr="00355308">
        <w:rPr>
          <w:rStyle w:val="StyleUnderline"/>
          <w:color w:val="000000" w:themeColor="text1"/>
        </w:rPr>
        <w:t xml:space="preserve">actual </w:t>
      </w:r>
      <w:r w:rsidRPr="00355308">
        <w:rPr>
          <w:rStyle w:val="StyleUnderline"/>
          <w:color w:val="000000" w:themeColor="text1"/>
          <w:highlight w:val="green"/>
        </w:rPr>
        <w:t>authority</w:t>
      </w:r>
      <w:r w:rsidRPr="00355308">
        <w:rPr>
          <w:rStyle w:val="StyleUnderline"/>
          <w:color w:val="000000" w:themeColor="text1"/>
        </w:rPr>
        <w:t xml:space="preserve"> of these </w:t>
      </w:r>
      <w:r w:rsidRPr="00355308">
        <w:rPr>
          <w:rStyle w:val="StyleUnderline"/>
          <w:color w:val="000000" w:themeColor="text1"/>
          <w:highlight w:val="green"/>
        </w:rPr>
        <w:t xml:space="preserve">treaties is debatable, because countries </w:t>
      </w:r>
      <w:r w:rsidRPr="00355308">
        <w:rPr>
          <w:rStyle w:val="StyleUnderline"/>
          <w:color w:val="000000" w:themeColor="text1"/>
        </w:rPr>
        <w:t xml:space="preserve">often ignore their precepts or </w:t>
      </w:r>
      <w:r w:rsidRPr="00355308">
        <w:rPr>
          <w:rStyle w:val="StyleUnderline"/>
          <w:color w:val="000000" w:themeColor="text1"/>
          <w:highlight w:val="green"/>
        </w:rPr>
        <w:t xml:space="preserve">disagree on </w:t>
      </w:r>
      <w:r w:rsidRPr="00355308">
        <w:rPr>
          <w:rStyle w:val="StyleUnderline"/>
          <w:color w:val="000000" w:themeColor="text1"/>
        </w:rPr>
        <w:t xml:space="preserve">the </w:t>
      </w:r>
      <w:r w:rsidRPr="00355308">
        <w:rPr>
          <w:rStyle w:val="StyleUnderline"/>
          <w:color w:val="000000" w:themeColor="text1"/>
          <w:highlight w:val="green"/>
        </w:rPr>
        <w:t xml:space="preserve">meaning of </w:t>
      </w:r>
      <w:r w:rsidRPr="00355308">
        <w:rPr>
          <w:rStyle w:val="StyleUnderline"/>
          <w:color w:val="000000" w:themeColor="text1"/>
        </w:rPr>
        <w:t xml:space="preserve">their </w:t>
      </w:r>
      <w:r w:rsidRPr="00355308">
        <w:rPr>
          <w:rStyle w:val="StyleUnderline"/>
          <w:color w:val="000000" w:themeColor="text1"/>
          <w:highlight w:val="green"/>
        </w:rPr>
        <w:t>substance</w:t>
      </w:r>
      <w:r w:rsidRPr="00355308">
        <w:rPr>
          <w:color w:val="000000" w:themeColor="text1"/>
          <w:sz w:val="14"/>
        </w:rPr>
        <w:t xml:space="preserve">.120 </w:t>
      </w:r>
      <w:r w:rsidRPr="00355308">
        <w:rPr>
          <w:rStyle w:val="Style13ptBold"/>
          <w:color w:val="000000" w:themeColor="text1"/>
          <w:sz w:val="14"/>
        </w:rPr>
        <w:t xml:space="preserve">International custom, </w:t>
      </w:r>
      <w:r w:rsidRPr="00355308">
        <w:rPr>
          <w:color w:val="000000" w:themeColor="text1"/>
          <w:u w:val="single"/>
        </w:rPr>
        <w:t>therefore</w:t>
      </w:r>
      <w:r w:rsidRPr="00355308">
        <w:rPr>
          <w:rStyle w:val="Style13ptBold"/>
          <w:color w:val="000000" w:themeColor="text1"/>
          <w:sz w:val="14"/>
        </w:rPr>
        <w:t>, is the major indication of what international law exactly</w:t>
      </w:r>
      <w:r w:rsidRPr="00355308">
        <w:rPr>
          <w:color w:val="000000" w:themeColor="text1"/>
          <w:sz w:val="14"/>
        </w:rPr>
        <w:t xml:space="preserve"> is.121 The Law of the Sea is an instructive analogy on that point, and as Lyall and Larsen explain, </w:t>
      </w:r>
      <w:r w:rsidRPr="00355308">
        <w:rPr>
          <w:rStyle w:val="Style13ptBold"/>
          <w:color w:val="000000" w:themeColor="text1"/>
          <w:sz w:val="22"/>
        </w:rPr>
        <w:t>The practice need not be wholly uniform, but must be undertaken in the belief it is binding and required by law as opposed to being merely convenient or mutually beneficial</w:t>
      </w:r>
      <w:r w:rsidRPr="00355308">
        <w:rPr>
          <w:rStyle w:val="Style13ptBold"/>
          <w:color w:val="000000" w:themeColor="text1"/>
          <w:sz w:val="16"/>
        </w:rPr>
        <w:t xml:space="preserve">. </w:t>
      </w:r>
      <w:r w:rsidRPr="00355308">
        <w:rPr>
          <w:color w:val="000000" w:themeColor="text1"/>
          <w:sz w:val="14"/>
        </w:rPr>
        <w:t xml:space="preserve">122 Further, </w:t>
      </w:r>
      <w:r w:rsidRPr="00355308">
        <w:rPr>
          <w:rStyle w:val="StyleUnderline"/>
          <w:color w:val="000000" w:themeColor="text1"/>
          <w:highlight w:val="green"/>
        </w:rPr>
        <w:t>international law</w:t>
      </w:r>
      <w:r w:rsidRPr="00355308">
        <w:rPr>
          <w:rStyle w:val="StyleUnderline"/>
          <w:color w:val="000000" w:themeColor="text1"/>
        </w:rPr>
        <w:t xml:space="preserve"> in general </w:t>
      </w:r>
      <w:r w:rsidRPr="00355308">
        <w:rPr>
          <w:rStyle w:val="StyleUnderline"/>
          <w:color w:val="000000" w:themeColor="text1"/>
          <w:highlight w:val="green"/>
        </w:rPr>
        <w:t xml:space="preserve">was conceived to deal with relations between States, not </w:t>
      </w:r>
      <w:r w:rsidRPr="00355308">
        <w:rPr>
          <w:rStyle w:val="StyleUnderline"/>
          <w:color w:val="000000" w:themeColor="text1"/>
        </w:rPr>
        <w:t xml:space="preserve">to deal </w:t>
      </w:r>
      <w:r w:rsidRPr="00355308">
        <w:rPr>
          <w:rStyle w:val="StyleUnderline"/>
          <w:color w:val="000000" w:themeColor="text1"/>
          <w:highlight w:val="green"/>
        </w:rPr>
        <w:t xml:space="preserve">with private </w:t>
      </w:r>
      <w:r w:rsidRPr="00355308">
        <w:rPr>
          <w:rStyle w:val="StyleUnderline"/>
          <w:color w:val="000000" w:themeColor="text1"/>
        </w:rPr>
        <w:t xml:space="preserve">claims of </w:t>
      </w:r>
      <w:r w:rsidRPr="00355308">
        <w:rPr>
          <w:rStyle w:val="StyleUnderline"/>
          <w:color w:val="000000" w:themeColor="text1"/>
          <w:highlight w:val="green"/>
        </w:rPr>
        <w:t>property.</w:t>
      </w:r>
      <w:r w:rsidRPr="00355308">
        <w:rPr>
          <w:rStyle w:val="StyleUnderline"/>
          <w:color w:val="000000" w:themeColor="text1"/>
        </w:rPr>
        <w:t xml:space="preserve"> </w:t>
      </w:r>
      <w:r w:rsidRPr="00355308">
        <w:rPr>
          <w:color w:val="000000" w:themeColor="text1"/>
          <w:sz w:val="14"/>
        </w:rPr>
        <w:t>123 International.</w:t>
      </w:r>
    </w:p>
    <w:p w14:paraId="7E1CE58C" w14:textId="77777777" w:rsidR="008828C2" w:rsidRPr="00355308" w:rsidRDefault="008828C2" w:rsidP="008828C2">
      <w:pPr>
        <w:pStyle w:val="Heading4"/>
        <w:rPr>
          <w:rFonts w:cs="Calibri"/>
          <w:color w:val="000000" w:themeColor="text1"/>
        </w:rPr>
      </w:pPr>
      <w:r w:rsidRPr="00355308">
        <w:rPr>
          <w:rFonts w:cs="Calibri"/>
          <w:color w:val="000000" w:themeColor="text1"/>
        </w:rPr>
        <w:t xml:space="preserve">Disputes and misperceptions create </w:t>
      </w:r>
      <w:r w:rsidRPr="00355308">
        <w:rPr>
          <w:rFonts w:cs="Calibri"/>
          <w:color w:val="000000" w:themeColor="text1"/>
          <w:u w:val="single"/>
        </w:rPr>
        <w:t>cascading effects</w:t>
      </w:r>
      <w:r w:rsidRPr="00355308">
        <w:rPr>
          <w:rFonts w:cs="Calibri"/>
          <w:color w:val="000000" w:themeColor="text1"/>
        </w:rPr>
        <w:t xml:space="preserve"> towards </w:t>
      </w:r>
      <w:r w:rsidRPr="00355308">
        <w:rPr>
          <w:rFonts w:cs="Calibri"/>
          <w:color w:val="000000" w:themeColor="text1"/>
          <w:u w:val="single"/>
        </w:rPr>
        <w:t>space weaponization</w:t>
      </w:r>
      <w:r w:rsidRPr="00355308">
        <w:rPr>
          <w:rFonts w:cs="Calibri"/>
          <w:color w:val="000000" w:themeColor="text1"/>
        </w:rPr>
        <w:t xml:space="preserve"> and </w:t>
      </w:r>
      <w:r w:rsidRPr="00355308">
        <w:rPr>
          <w:rFonts w:cs="Calibri"/>
          <w:color w:val="000000" w:themeColor="text1"/>
          <w:u w:val="single"/>
        </w:rPr>
        <w:t>an arms race</w:t>
      </w:r>
      <w:r w:rsidRPr="00355308">
        <w:rPr>
          <w:rFonts w:cs="Calibri"/>
          <w:color w:val="000000" w:themeColor="text1"/>
        </w:rPr>
        <w:t>—an international framework solves BUT unilateral action causes escalating space wars</w:t>
      </w:r>
    </w:p>
    <w:p w14:paraId="359F2F49" w14:textId="77777777" w:rsidR="008828C2" w:rsidRPr="00355308" w:rsidRDefault="008828C2" w:rsidP="008828C2">
      <w:pPr>
        <w:rPr>
          <w:color w:val="000000" w:themeColor="text1"/>
          <w:sz w:val="16"/>
          <w:szCs w:val="16"/>
        </w:rPr>
      </w:pPr>
      <w:r w:rsidRPr="00355308">
        <w:rPr>
          <w:rStyle w:val="Heading4Char"/>
          <w:rFonts w:cs="Calibri"/>
          <w:color w:val="000000" w:themeColor="text1"/>
        </w:rPr>
        <w:t>Mallick &amp; Rajagopalan 19</w:t>
      </w:r>
      <w:r w:rsidRPr="00355308">
        <w:rPr>
          <w:rStyle w:val="Heading5Char"/>
          <w:color w:val="000000" w:themeColor="text1"/>
        </w:rPr>
        <w:t xml:space="preserve"> - </w:t>
      </w:r>
      <w:r w:rsidRPr="00355308">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w:t>
      </w:r>
      <w:proofErr w:type="spellStart"/>
      <w:r w:rsidRPr="00355308">
        <w:rPr>
          <w:color w:val="000000" w:themeColor="text1"/>
          <w:sz w:val="16"/>
          <w:szCs w:val="16"/>
        </w:rPr>
        <w:t>Senjuti</w:t>
      </w:r>
      <w:proofErr w:type="spellEnd"/>
      <w:r w:rsidRPr="00355308">
        <w:rPr>
          <w:color w:val="000000" w:themeColor="text1"/>
          <w:sz w:val="16"/>
          <w:szCs w:val="16"/>
        </w:rPr>
        <w:t xml:space="preserve"> Mallick, “If Space is ‘the Province of Mankind’, Who Owns its Resources? The Potential of Space Mining and its Legal Implications”, ORF Occasional Paper No. 182, January 2019, Observer Research Foundation., </w:t>
      </w:r>
      <w:hyperlink r:id="rId11" w:history="1">
        <w:r w:rsidRPr="00355308">
          <w:rPr>
            <w:color w:val="000000" w:themeColor="text1"/>
            <w:sz w:val="16"/>
            <w:szCs w:val="16"/>
          </w:rPr>
          <w:t>https://www.orfonline.org/research/if-space-is-the-province-of-mankind-who-owns-its-resources-47561/</w:t>
        </w:r>
      </w:hyperlink>
      <w:r w:rsidRPr="00355308">
        <w:rPr>
          <w:color w:val="000000" w:themeColor="text1"/>
          <w:sz w:val="16"/>
          <w:szCs w:val="16"/>
        </w:rPr>
        <w:t>) NAR</w:t>
      </w:r>
    </w:p>
    <w:p w14:paraId="36E5CE13" w14:textId="77777777" w:rsidR="008828C2" w:rsidRPr="00355308" w:rsidRDefault="008828C2" w:rsidP="008828C2">
      <w:pPr>
        <w:rPr>
          <w:color w:val="000000" w:themeColor="text1"/>
          <w:u w:val="single"/>
        </w:rPr>
      </w:pPr>
      <w:r w:rsidRPr="00355308">
        <w:rPr>
          <w:rStyle w:val="Style13ptBold"/>
          <w:color w:val="000000" w:themeColor="text1"/>
          <w:sz w:val="16"/>
        </w:rPr>
        <w:t>The first concern is establishing clear regulations regarding asteroid mining</w:t>
      </w:r>
      <w:r w:rsidRPr="00355308">
        <w:rPr>
          <w:color w:val="000000" w:themeColor="text1"/>
          <w:sz w:val="16"/>
        </w:rPr>
        <w:t xml:space="preserve">. With an intent to establish clear regulations with respect to asteroid mining and to </w:t>
      </w:r>
      <w:proofErr w:type="spellStart"/>
      <w:r w:rsidRPr="00355308">
        <w:rPr>
          <w:color w:val="000000" w:themeColor="text1"/>
          <w:sz w:val="16"/>
        </w:rPr>
        <w:t>legalise</w:t>
      </w:r>
      <w:proofErr w:type="spellEnd"/>
      <w:r w:rsidRPr="00355308">
        <w:rPr>
          <w:color w:val="000000" w:themeColor="text1"/>
          <w:sz w:val="16"/>
        </w:rPr>
        <w:t xml:space="preserve"> material extraction from the moon and other celestial bodies by private companies in the US, </w:t>
      </w:r>
      <w:r w:rsidRPr="00355308">
        <w:rPr>
          <w:rStyle w:val="Style13ptBold"/>
          <w:color w:val="000000" w:themeColor="text1"/>
          <w:sz w:val="16"/>
        </w:rPr>
        <w:t xml:space="preserve">the US government </w:t>
      </w:r>
      <w:proofErr w:type="spellStart"/>
      <w:r w:rsidRPr="00355308">
        <w:rPr>
          <w:rStyle w:val="Style13ptBold"/>
          <w:color w:val="000000" w:themeColor="text1"/>
          <w:sz w:val="16"/>
        </w:rPr>
        <w:t>legalised</w:t>
      </w:r>
      <w:proofErr w:type="spellEnd"/>
      <w:r w:rsidRPr="00355308">
        <w:rPr>
          <w:rStyle w:val="Style13ptBold"/>
          <w:color w:val="000000" w:themeColor="text1"/>
          <w:sz w:val="16"/>
        </w:rPr>
        <w:t xml:space="preserve"> space mining in</w:t>
      </w:r>
      <w:r w:rsidRPr="00355308">
        <w:rPr>
          <w:color w:val="000000" w:themeColor="text1"/>
          <w:u w:val="single"/>
        </w:rPr>
        <w:t xml:space="preserve"> </w:t>
      </w:r>
      <w:r w:rsidRPr="00355308">
        <w:rPr>
          <w:color w:val="000000" w:themeColor="text1"/>
          <w:sz w:val="16"/>
        </w:rPr>
        <w:t>2015 by introducing</w:t>
      </w:r>
      <w:r w:rsidRPr="00355308">
        <w:rPr>
          <w:color w:val="000000" w:themeColor="text1"/>
          <w:u w:val="single"/>
        </w:rPr>
        <w:t xml:space="preserve"> </w:t>
      </w:r>
      <w:r w:rsidRPr="00355308">
        <w:rPr>
          <w:rStyle w:val="Style13ptBold"/>
          <w:color w:val="000000" w:themeColor="text1"/>
          <w:sz w:val="16"/>
        </w:rPr>
        <w:t>the</w:t>
      </w:r>
      <w:r w:rsidRPr="00355308">
        <w:rPr>
          <w:color w:val="000000" w:themeColor="text1"/>
          <w:u w:val="single"/>
        </w:rPr>
        <w:t xml:space="preserve"> </w:t>
      </w:r>
      <w:r w:rsidRPr="00355308">
        <w:rPr>
          <w:rStyle w:val="StyleUnderline"/>
          <w:color w:val="000000" w:themeColor="text1"/>
        </w:rPr>
        <w:t>US C</w:t>
      </w:r>
      <w:r w:rsidRPr="00355308">
        <w:rPr>
          <w:rStyle w:val="Style13ptBold"/>
          <w:color w:val="000000" w:themeColor="text1"/>
          <w:sz w:val="16"/>
        </w:rPr>
        <w:t xml:space="preserve">ommercial </w:t>
      </w:r>
      <w:r w:rsidRPr="00355308">
        <w:rPr>
          <w:rStyle w:val="StyleUnderline"/>
          <w:color w:val="000000" w:themeColor="text1"/>
        </w:rPr>
        <w:t>S</w:t>
      </w:r>
      <w:r w:rsidRPr="00355308">
        <w:rPr>
          <w:rStyle w:val="Style13ptBold"/>
          <w:color w:val="000000" w:themeColor="text1"/>
          <w:sz w:val="16"/>
        </w:rPr>
        <w:t xml:space="preserve">pace </w:t>
      </w:r>
      <w:r w:rsidRPr="00355308">
        <w:rPr>
          <w:rStyle w:val="StyleUnderline"/>
          <w:color w:val="000000" w:themeColor="text1"/>
        </w:rPr>
        <w:t>L</w:t>
      </w:r>
      <w:r w:rsidRPr="00355308">
        <w:rPr>
          <w:rStyle w:val="Style13ptBold"/>
          <w:color w:val="000000" w:themeColor="text1"/>
          <w:sz w:val="16"/>
        </w:rPr>
        <w:t xml:space="preserve">aunch </w:t>
      </w:r>
      <w:r w:rsidRPr="00355308">
        <w:rPr>
          <w:rStyle w:val="StyleUnderline"/>
          <w:color w:val="000000" w:themeColor="text1"/>
        </w:rPr>
        <w:t>C</w:t>
      </w:r>
      <w:r w:rsidRPr="00355308">
        <w:rPr>
          <w:rStyle w:val="Style13ptBold"/>
          <w:color w:val="000000" w:themeColor="text1"/>
          <w:sz w:val="16"/>
        </w:rPr>
        <w:t xml:space="preserve">ompetitiveness </w:t>
      </w:r>
      <w:r w:rsidRPr="00355308">
        <w:rPr>
          <w:rStyle w:val="StyleUnderline"/>
          <w:color w:val="000000" w:themeColor="text1"/>
        </w:rPr>
        <w:t>A</w:t>
      </w:r>
      <w:r w:rsidRPr="00355308">
        <w:rPr>
          <w:rStyle w:val="Style13ptBold"/>
          <w:color w:val="000000" w:themeColor="text1"/>
          <w:sz w:val="16"/>
        </w:rPr>
        <w:t>ct</w:t>
      </w:r>
      <w:r w:rsidRPr="00355308">
        <w:rPr>
          <w:color w:val="000000" w:themeColor="text1"/>
          <w:sz w:val="16"/>
        </w:rPr>
        <w:t xml:space="preserve">, </w:t>
      </w:r>
      <w:proofErr w:type="gramStart"/>
      <w:r w:rsidRPr="00355308">
        <w:rPr>
          <w:color w:val="000000" w:themeColor="text1"/>
          <w:sz w:val="16"/>
        </w:rPr>
        <w:t>2015.[</w:t>
      </w:r>
      <w:proofErr w:type="gramEnd"/>
      <w:r w:rsidRPr="00355308">
        <w:rPr>
          <w:color w:val="000000" w:themeColor="text1"/>
          <w:sz w:val="16"/>
        </w:rPr>
        <w:t xml:space="preserve">xxvii] This move was heartily welcomed by the private companies as it provided legitimacy to their planned activities. Subsequently in 2017, Luxembourg followed </w:t>
      </w:r>
      <w:proofErr w:type="gramStart"/>
      <w:r w:rsidRPr="00355308">
        <w:rPr>
          <w:color w:val="000000" w:themeColor="text1"/>
          <w:sz w:val="16"/>
        </w:rPr>
        <w:t>suit.[</w:t>
      </w:r>
      <w:proofErr w:type="gramEnd"/>
      <w:r w:rsidRPr="00355308">
        <w:rPr>
          <w:color w:val="000000" w:themeColor="text1"/>
          <w:sz w:val="16"/>
        </w:rPr>
        <w:t xml:space="preserve">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w:t>
      </w:r>
      <w:proofErr w:type="gramStart"/>
      <w:r w:rsidRPr="00355308">
        <w:rPr>
          <w:color w:val="000000" w:themeColor="text1"/>
          <w:sz w:val="16"/>
        </w:rPr>
        <w:t>mining.[</w:t>
      </w:r>
      <w:proofErr w:type="gramEnd"/>
      <w:r w:rsidRPr="00355308">
        <w:rPr>
          <w:color w:val="000000" w:themeColor="text1"/>
          <w:sz w:val="16"/>
        </w:rPr>
        <w:t xml:space="preserve">xxix] In the backdrop of a thriving steel industry that faced trade recession during the oil crisis of 1973, Luxembourg is trying to </w:t>
      </w:r>
      <w:proofErr w:type="spellStart"/>
      <w:r w:rsidRPr="00355308">
        <w:rPr>
          <w:color w:val="000000" w:themeColor="text1"/>
          <w:sz w:val="16"/>
        </w:rPr>
        <w:t>capitalise</w:t>
      </w:r>
      <w:proofErr w:type="spellEnd"/>
      <w:r w:rsidRPr="00355308">
        <w:rPr>
          <w:color w:val="000000" w:themeColor="text1"/>
          <w:sz w:val="16"/>
        </w:rPr>
        <w:t xml:space="preserve"> on the potential of space mining. As Prime Minister Xavier </w:t>
      </w:r>
      <w:proofErr w:type="spellStart"/>
      <w:r w:rsidRPr="00355308">
        <w:rPr>
          <w:color w:val="000000" w:themeColor="text1"/>
          <w:sz w:val="16"/>
        </w:rPr>
        <w:t>Bettel</w:t>
      </w:r>
      <w:proofErr w:type="spellEnd"/>
      <w:r w:rsidRPr="00355308">
        <w:rPr>
          <w:color w:val="000000" w:themeColor="text1"/>
          <w:sz w:val="16"/>
        </w:rPr>
        <w:t xml:space="preserve"> put it, “We realized it wouldn't be forever, the steel, so we decided to do other things.”[xxx] Similarly, looking beyond oil, the UAE is framing its policy approaches to make advances in two key areas: human space exploration, and commercial activities of resource </w:t>
      </w:r>
      <w:r w:rsidRPr="00355308">
        <w:rPr>
          <w:color w:val="000000" w:themeColor="text1"/>
          <w:sz w:val="16"/>
        </w:rPr>
        <w:lastRenderedPageBreak/>
        <w:t>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w:t>
      </w:r>
      <w:proofErr w:type="gramStart"/>
      <w:r w:rsidRPr="00355308">
        <w:rPr>
          <w:color w:val="000000" w:themeColor="text1"/>
          <w:sz w:val="16"/>
        </w:rPr>
        <w:t>.”[</w:t>
      </w:r>
      <w:proofErr w:type="gramEnd"/>
      <w:r w:rsidRPr="00355308">
        <w:rPr>
          <w:color w:val="000000" w:themeColor="text1"/>
          <w:sz w:val="16"/>
        </w:rPr>
        <w:t xml:space="preserve">xxxii] </w:t>
      </w:r>
      <w:r w:rsidRPr="00355308">
        <w:rPr>
          <w:rStyle w:val="Style13ptBold"/>
          <w:color w:val="000000" w:themeColor="text1"/>
          <w:sz w:val="16"/>
        </w:rPr>
        <w:t>This legislation gives US space firms the right to own, keep, use, and sell the spoils of the cosmos</w:t>
      </w:r>
      <w:r w:rsidRPr="00355308">
        <w:rPr>
          <w:color w:val="000000" w:themeColor="text1"/>
          <w:sz w:val="16"/>
        </w:rPr>
        <w:t xml:space="preserve"> as they deem fit. Luxembourg’s legislation is fairly analogous to the US Act, giving mining companies the right to keep their plunder. However, unlike the US law, Luxembourg’s does not require a company’s major stakeholders to be based in the country to enjoy its safeguards; the only requirement is for that company to have an office in the </w:t>
      </w:r>
      <w:proofErr w:type="gramStart"/>
      <w:r w:rsidRPr="00355308">
        <w:rPr>
          <w:color w:val="000000" w:themeColor="text1"/>
          <w:sz w:val="16"/>
        </w:rPr>
        <w:t>country.[</w:t>
      </w:r>
      <w:proofErr w:type="gramEnd"/>
      <w:r w:rsidRPr="00355308">
        <w:rPr>
          <w:color w:val="000000" w:themeColor="text1"/>
          <w:sz w:val="16"/>
        </w:rPr>
        <w:t xml:space="preserve">xxxiii] In 2017, Japan entered into a five-year agreement with Luxembourg for mining operations in celestial bodies. Japan today appears a step closer to </w:t>
      </w:r>
      <w:proofErr w:type="spellStart"/>
      <w:r w:rsidRPr="00355308">
        <w:rPr>
          <w:color w:val="000000" w:themeColor="text1"/>
          <w:sz w:val="16"/>
        </w:rPr>
        <w:t>realising</w:t>
      </w:r>
      <w:proofErr w:type="spellEnd"/>
      <w:r w:rsidRPr="00355308">
        <w:rPr>
          <w:color w:val="000000" w:themeColor="text1"/>
          <w:sz w:val="16"/>
        </w:rPr>
        <w:t xml:space="preserve"> its objective of asteroid mining with two Japanese rovers, Minerva II-1, of JAXA landing on the surface of the asteroid named </w:t>
      </w:r>
      <w:proofErr w:type="spellStart"/>
      <w:r w:rsidRPr="00355308">
        <w:rPr>
          <w:color w:val="000000" w:themeColor="text1"/>
          <w:sz w:val="16"/>
        </w:rPr>
        <w:t>Ryugu</w:t>
      </w:r>
      <w:proofErr w:type="spellEnd"/>
      <w:r w:rsidRPr="00355308">
        <w:rPr>
          <w:color w:val="000000" w:themeColor="text1"/>
          <w:sz w:val="16"/>
        </w:rPr>
        <w:t xml:space="preserve"> in September </w:t>
      </w:r>
      <w:proofErr w:type="gramStart"/>
      <w:r w:rsidRPr="00355308">
        <w:rPr>
          <w:color w:val="000000" w:themeColor="text1"/>
          <w:sz w:val="16"/>
        </w:rPr>
        <w:t>2018.[</w:t>
      </w:r>
      <w:proofErr w:type="gramEnd"/>
      <w:r w:rsidRPr="00355308">
        <w:rPr>
          <w:color w:val="000000" w:themeColor="text1"/>
          <w:sz w:val="16"/>
        </w:rPr>
        <w:t xml:space="preserve">xxxiv] Earlier, Portugal and the UAE signed similar cooperation agreements with Luxembourg.[xxxv] Meanwhile, a </w:t>
      </w:r>
      <w:r w:rsidRPr="00355308">
        <w:rPr>
          <w:rStyle w:val="Style13ptBold"/>
          <w:color w:val="000000" w:themeColor="text1"/>
          <w:sz w:val="16"/>
        </w:rPr>
        <w:t>few other countries</w:t>
      </w:r>
      <w:r w:rsidRPr="00355308">
        <w:rPr>
          <w:color w:val="000000" w:themeColor="text1"/>
          <w:sz w:val="16"/>
        </w:rPr>
        <w:t>—which have been critical of the US and Luxembourg, at the forefront of the space mining efforts</w:t>
      </w:r>
      <w:r w:rsidRPr="00355308">
        <w:rPr>
          <w:b/>
          <w:bCs/>
          <w:color w:val="000000" w:themeColor="text1"/>
          <w:sz w:val="16"/>
        </w:rPr>
        <w:t>—</w:t>
      </w:r>
      <w:r w:rsidRPr="00355308">
        <w:rPr>
          <w:rStyle w:val="Style13ptBold"/>
          <w:b w:val="0"/>
          <w:color w:val="000000" w:themeColor="text1"/>
          <w:sz w:val="16"/>
        </w:rPr>
        <w:t>have also decided to join the field. The increasingly competitive and contested nature of outer space activities is spurring major spacefaring nations to push the boundaries</w:t>
      </w:r>
      <w:r w:rsidRPr="00355308">
        <w:rPr>
          <w:color w:val="000000" w:themeColor="text1"/>
          <w:sz w:val="16"/>
        </w:rPr>
        <w:t xml:space="preserve"> in their space </w:t>
      </w:r>
      <w:r w:rsidRPr="00355308">
        <w:rPr>
          <w:color w:val="000000" w:themeColor="text1"/>
          <w:u w:val="single"/>
        </w:rPr>
        <w:t>exploration</w:t>
      </w:r>
      <w:r w:rsidRPr="00355308">
        <w:rPr>
          <w:color w:val="000000" w:themeColor="text1"/>
          <w:highlight w:val="green"/>
          <w:u w:val="single"/>
        </w:rPr>
        <w:t>.</w:t>
      </w:r>
      <w:r w:rsidRPr="00355308">
        <w:rPr>
          <w:color w:val="000000" w:themeColor="text1"/>
          <w:u w:val="single"/>
        </w:rPr>
        <w:t xml:space="preserve"> </w:t>
      </w:r>
      <w:r w:rsidRPr="00355308">
        <w:rPr>
          <w:rStyle w:val="StyleUnderline"/>
          <w:highlight w:val="green"/>
        </w:rPr>
        <w:t>Asteroid mining could</w:t>
      </w:r>
      <w:r w:rsidRPr="00355308">
        <w:rPr>
          <w:rStyle w:val="StyleUnderline"/>
        </w:rPr>
        <w:t xml:space="preserve"> possibly </w:t>
      </w:r>
      <w:r w:rsidRPr="00355308">
        <w:rPr>
          <w:rStyle w:val="StyleUnderline"/>
          <w:highlight w:val="green"/>
        </w:rPr>
        <w:t>become</w:t>
      </w:r>
      <w:r w:rsidRPr="00355308">
        <w:rPr>
          <w:rStyle w:val="StyleUnderline"/>
        </w:rPr>
        <w:t xml:space="preserve"> the next </w:t>
      </w:r>
      <w:r w:rsidRPr="00355308">
        <w:rPr>
          <w:rStyle w:val="StyleUnderline"/>
          <w:highlight w:val="green"/>
        </w:rPr>
        <w:t>big</w:t>
      </w:r>
      <w:r w:rsidRPr="00355308">
        <w:rPr>
          <w:rStyle w:val="StyleUnderline"/>
        </w:rPr>
        <w:t xml:space="preserve"> thing </w:t>
      </w:r>
      <w:r w:rsidRPr="00355308">
        <w:rPr>
          <w:rStyle w:val="StyleUnderline"/>
          <w:highlight w:val="green"/>
        </w:rPr>
        <w:t>and is already</w:t>
      </w:r>
      <w:r w:rsidRPr="00355308">
        <w:rPr>
          <w:rStyle w:val="StyleUnderline"/>
        </w:rPr>
        <w:t xml:space="preserve"> seeing </w:t>
      </w:r>
      <w:r w:rsidRPr="00355308">
        <w:rPr>
          <w:rStyle w:val="StyleUnderline"/>
          <w:highlight w:val="green"/>
        </w:rPr>
        <w:t>a race among</w:t>
      </w:r>
      <w:r w:rsidRPr="00355308">
        <w:rPr>
          <w:rStyle w:val="StyleUnderline"/>
        </w:rPr>
        <w:t xml:space="preserve"> the </w:t>
      </w:r>
      <w:r w:rsidRPr="00355308">
        <w:rPr>
          <w:rStyle w:val="StyleUnderline"/>
          <w:highlight w:val="green"/>
        </w:rPr>
        <w:t>space powers</w:t>
      </w:r>
      <w:r w:rsidRPr="00355308">
        <w:rPr>
          <w:rStyle w:val="StyleUnderline"/>
        </w:rPr>
        <w:t>.</w:t>
      </w:r>
      <w:r w:rsidRPr="00355308">
        <w:rPr>
          <w:color w:val="000000" w:themeColor="text1"/>
          <w:sz w:val="16"/>
        </w:rPr>
        <w:t xml:space="preserve"> The US and Luxembourg are at the forefront in space resource extraction in terms of the policy frameworks and funding.[xxxvi] Even as the US has clarified that the US Space Act 2015 is being misunderstood and that there is no change in the US policy towards national appropriation of space, the reality is </w:t>
      </w:r>
      <w:r w:rsidRPr="00355308">
        <w:rPr>
          <w:color w:val="000000" w:themeColor="text1"/>
          <w:u w:val="single"/>
        </w:rPr>
        <w:t xml:space="preserve">that </w:t>
      </w:r>
      <w:r w:rsidRPr="00355308">
        <w:rPr>
          <w:rStyle w:val="Style13ptBold"/>
          <w:b w:val="0"/>
          <w:color w:val="000000" w:themeColor="text1"/>
          <w:sz w:val="16"/>
        </w:rPr>
        <w:t>it has already spurred a major debate</w:t>
      </w:r>
      <w:r w:rsidRPr="00355308">
        <w:rPr>
          <w:b/>
          <w:bCs/>
          <w:color w:val="000000" w:themeColor="text1"/>
          <w:u w:val="single"/>
        </w:rPr>
        <w:t xml:space="preserve">.[xxxvii] </w:t>
      </w:r>
      <w:r w:rsidRPr="00355308">
        <w:rPr>
          <w:rStyle w:val="Style13ptBold"/>
          <w:b w:val="0"/>
          <w:color w:val="000000" w:themeColor="text1"/>
          <w:sz w:val="16"/>
        </w:rPr>
        <w:t xml:space="preserve">China and Russia are among those countries that are following on the path of the </w:t>
      </w:r>
      <w:r w:rsidRPr="00355308">
        <w:rPr>
          <w:rStyle w:val="Style13ptBold"/>
          <w:color w:val="000000" w:themeColor="text1"/>
          <w:sz w:val="16"/>
        </w:rPr>
        <w:t>US</w:t>
      </w:r>
      <w:r w:rsidRPr="00355308">
        <w:rPr>
          <w:color w:val="000000" w:themeColor="text1"/>
          <w:sz w:val="16"/>
        </w:rPr>
        <w:t xml:space="preserve"> and Luxembourg in undertaking mining missions in space. According to media reports, Ye </w:t>
      </w:r>
      <w:proofErr w:type="spellStart"/>
      <w:r w:rsidRPr="00355308">
        <w:rPr>
          <w:color w:val="000000" w:themeColor="text1"/>
          <w:sz w:val="16"/>
        </w:rPr>
        <w:t>Peijian</w:t>
      </w:r>
      <w:proofErr w:type="spellEnd"/>
      <w:r w:rsidRPr="00355308">
        <w:rPr>
          <w:color w:val="000000" w:themeColor="text1"/>
          <w:sz w:val="16"/>
        </w:rPr>
        <w:t xml:space="preserve">, chief commander and designer of China’s lunar exploration </w:t>
      </w:r>
      <w:proofErr w:type="spellStart"/>
      <w:r w:rsidRPr="00355308">
        <w:rPr>
          <w:color w:val="000000" w:themeColor="text1"/>
          <w:sz w:val="16"/>
        </w:rPr>
        <w:t>programme</w:t>
      </w:r>
      <w:proofErr w:type="spellEnd"/>
      <w:r w:rsidRPr="00355308">
        <w:rPr>
          <w:color w:val="000000" w:themeColor="text1"/>
          <w:sz w:val="16"/>
        </w:rPr>
        <w:t xml:space="preserv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w:t>
      </w:r>
      <w:proofErr w:type="spellStart"/>
      <w:r w:rsidRPr="00355308">
        <w:rPr>
          <w:color w:val="000000" w:themeColor="text1"/>
          <w:sz w:val="16"/>
        </w:rPr>
        <w:t>rationalise</w:t>
      </w:r>
      <w:proofErr w:type="spellEnd"/>
      <w:r w:rsidRPr="00355308">
        <w:rPr>
          <w:color w:val="000000" w:themeColor="text1"/>
          <w:sz w:val="16"/>
        </w:rPr>
        <w:t xml:space="preserve"> the huge cost and risks involved in these activities as their economic value could run into the trillions of US dollars. Therefore, extraction, mining and transporting them back to Earth through robotic equipment will be a significant activity.</w:t>
      </w:r>
      <w:r w:rsidRPr="00355308">
        <w:rPr>
          <w:color w:val="000000" w:themeColor="text1"/>
          <w:u w:val="single"/>
        </w:rPr>
        <w:t xml:space="preserve"> </w:t>
      </w:r>
      <w:r w:rsidRPr="00355308">
        <w:rPr>
          <w:rStyle w:val="Style13ptBold"/>
          <w:b w:val="0"/>
          <w:color w:val="000000" w:themeColor="text1"/>
          <w:sz w:val="16"/>
        </w:rPr>
        <w:t xml:space="preserve">Chinese scientists are working on missions to “bring back a whole asteroid weighing several hundred </w:t>
      </w:r>
      <w:proofErr w:type="spellStart"/>
      <w:r w:rsidRPr="00355308">
        <w:rPr>
          <w:rStyle w:val="Style13ptBold"/>
          <w:b w:val="0"/>
          <w:color w:val="000000" w:themeColor="text1"/>
          <w:sz w:val="16"/>
        </w:rPr>
        <w:t>tonnes</w:t>
      </w:r>
      <w:proofErr w:type="spellEnd"/>
      <w:r w:rsidRPr="00355308">
        <w:rPr>
          <w:rStyle w:val="Style13ptBold"/>
          <w:b w:val="0"/>
          <w:color w:val="000000" w:themeColor="text1"/>
          <w:sz w:val="16"/>
        </w:rPr>
        <w:t>, which could turn asteroids with a potential threat to Earth into usable resources</w:t>
      </w:r>
      <w:proofErr w:type="gramStart"/>
      <w:r w:rsidRPr="00355308">
        <w:rPr>
          <w:b/>
          <w:bCs/>
          <w:color w:val="000000" w:themeColor="text1"/>
          <w:sz w:val="16"/>
        </w:rPr>
        <w:t>.</w:t>
      </w:r>
      <w:r w:rsidRPr="00355308">
        <w:rPr>
          <w:color w:val="000000" w:themeColor="text1"/>
          <w:sz w:val="16"/>
        </w:rPr>
        <w:t>”[</w:t>
      </w:r>
      <w:proofErr w:type="gramEnd"/>
      <w:r w:rsidRPr="00355308">
        <w:rPr>
          <w:color w:val="000000" w:themeColor="text1"/>
          <w:sz w:val="16"/>
        </w:rPr>
        <w:t>xxxix] Ye was also quoted as saying that</w:t>
      </w:r>
      <w:r w:rsidRPr="00355308">
        <w:rPr>
          <w:color w:val="000000" w:themeColor="text1"/>
          <w:u w:val="single"/>
        </w:rPr>
        <w:t xml:space="preserve"> </w:t>
      </w:r>
      <w:r w:rsidRPr="00355308">
        <w:rPr>
          <w:rStyle w:val="Style13ptBold"/>
          <w:b w:val="0"/>
          <w:color w:val="000000" w:themeColor="text1"/>
          <w:sz w:val="16"/>
        </w:rPr>
        <w:t>China has plans of “using an asteroid as the base for a permanent space station.”</w:t>
      </w:r>
      <w:r w:rsidRPr="00355308">
        <w:rPr>
          <w:b/>
          <w:bCs/>
          <w:color w:val="000000" w:themeColor="text1"/>
          <w:sz w:val="16"/>
        </w:rPr>
        <w:t>[xl]</w:t>
      </w:r>
      <w:r w:rsidRPr="00355308">
        <w:rPr>
          <w:color w:val="000000" w:themeColor="text1"/>
          <w:sz w:val="16"/>
        </w:rPr>
        <w:t xml:space="preserve"> Helium mining on the moon is also part of China’s goals.[xli</w:t>
      </w:r>
      <w:r w:rsidRPr="00355308">
        <w:rPr>
          <w:color w:val="000000" w:themeColor="text1"/>
          <w:u w:val="single"/>
        </w:rPr>
        <w:t xml:space="preserve">] </w:t>
      </w:r>
      <w:r w:rsidRPr="00355308">
        <w:rPr>
          <w:rStyle w:val="Style13ptBold"/>
          <w:b w:val="0"/>
          <w:color w:val="000000" w:themeColor="text1"/>
          <w:sz w:val="16"/>
        </w:rPr>
        <w:t>Russia</w:t>
      </w:r>
      <w:r w:rsidRPr="00355308">
        <w:rPr>
          <w:color w:val="000000" w:themeColor="text1"/>
          <w:sz w:val="16"/>
        </w:rPr>
        <w:t xml:space="preserve">, for its part, </w:t>
      </w:r>
      <w:r w:rsidRPr="00355308">
        <w:rPr>
          <w:rStyle w:val="Style13ptBold"/>
          <w:b w:val="0"/>
          <w:color w:val="000000" w:themeColor="text1"/>
          <w:sz w:val="16"/>
        </w:rPr>
        <w:t>is also responding to the space-mining developments</w:t>
      </w:r>
      <w:r w:rsidRPr="00355308">
        <w:rPr>
          <w:color w:val="000000" w:themeColor="text1"/>
          <w:sz w:val="16"/>
        </w:rPr>
        <w:t xml:space="preserve"> of the last decade. For one</w:t>
      </w:r>
      <w:r w:rsidRPr="00355308">
        <w:rPr>
          <w:color w:val="000000" w:themeColor="text1"/>
          <w:u w:val="single"/>
        </w:rPr>
        <w:t xml:space="preserve">, </w:t>
      </w:r>
      <w:r w:rsidRPr="00355308">
        <w:rPr>
          <w:rStyle w:val="Style13ptBold"/>
          <w:color w:val="000000" w:themeColor="text1"/>
          <w:sz w:val="16"/>
        </w:rPr>
        <w:t>it plans</w:t>
      </w:r>
      <w:r w:rsidRPr="00355308">
        <w:rPr>
          <w:rStyle w:val="Style13ptBold"/>
          <w:b w:val="0"/>
          <w:color w:val="000000" w:themeColor="text1"/>
          <w:sz w:val="16"/>
        </w:rPr>
        <w:t xml:space="preserve"> to have a permanent lunar base somewhere</w:t>
      </w:r>
      <w:r w:rsidRPr="00355308">
        <w:rPr>
          <w:color w:val="000000" w:themeColor="text1"/>
          <w:sz w:val="16"/>
        </w:rPr>
        <w:t xml:space="preserve"> between 2015 and 2020 for possible extraction of Helium.[xlii] Even as Russia’s official position on asteroid mining is that it is forbidden under the 1967 OST—which states that space is the “province of mankind”—</w:t>
      </w:r>
      <w:r w:rsidRPr="00355308">
        <w:rPr>
          <w:rStyle w:val="StyleUnderline"/>
          <w:highlight w:val="green"/>
        </w:rPr>
        <w:t>the Russian industry</w:t>
      </w:r>
      <w:r w:rsidRPr="00355308">
        <w:t xml:space="preserve"> players are of the view that they </w:t>
      </w:r>
      <w:r w:rsidRPr="00355308">
        <w:rPr>
          <w:rStyle w:val="StyleUnderline"/>
          <w:highlight w:val="green"/>
        </w:rPr>
        <w:t>must follow the lead</w:t>
      </w:r>
      <w:r w:rsidRPr="00355308">
        <w:t xml:space="preserve"> taken by the US </w:t>
      </w:r>
      <w:r w:rsidRPr="00355308">
        <w:rPr>
          <w:color w:val="000000" w:themeColor="text1"/>
          <w:sz w:val="16"/>
        </w:rPr>
        <w:t xml:space="preserve">and Luxembourg.[xliii] In early 2018, the director of the Scientific-Educational Center for Innovative Mining Technologies of the Moscow-based National University of Science and Technology MISIS (NUST MISIS), Pavel </w:t>
      </w:r>
      <w:proofErr w:type="spellStart"/>
      <w:r w:rsidRPr="00355308">
        <w:rPr>
          <w:color w:val="000000" w:themeColor="text1"/>
          <w:sz w:val="16"/>
        </w:rPr>
        <w:t>Ananyev</w:t>
      </w:r>
      <w:proofErr w:type="spellEnd"/>
      <w:r w:rsidRPr="00355308">
        <w:rPr>
          <w:color w:val="000000" w:themeColor="text1"/>
          <w:sz w:val="16"/>
        </w:rPr>
        <w:t xml:space="preserve">, spoke about the Russian ambitions and proposed activities including space drilling rigs, water extraction on the Moon and 3D printers at space stations.[xliv] Russia’s private space companies including </w:t>
      </w:r>
      <w:proofErr w:type="spellStart"/>
      <w:r w:rsidRPr="00355308">
        <w:rPr>
          <w:color w:val="000000" w:themeColor="text1"/>
          <w:sz w:val="16"/>
        </w:rPr>
        <w:t>Dauria</w:t>
      </w:r>
      <w:proofErr w:type="spellEnd"/>
      <w:r w:rsidRPr="00355308">
        <w:rPr>
          <w:color w:val="000000" w:themeColor="text1"/>
          <w:sz w:val="16"/>
        </w:rPr>
        <w:t xml:space="preserve"> Aerospace, one of the first Russian private space companies, also hold the opinion that they must go forward in the same direction and call for a larger space to private sector to engage in extracting space resources.[xlv</w:t>
      </w:r>
      <w:r w:rsidRPr="00355308">
        <w:rPr>
          <w:color w:val="000000" w:themeColor="text1"/>
          <w:u w:val="single"/>
        </w:rPr>
        <w:t xml:space="preserve">] </w:t>
      </w:r>
      <w:r w:rsidRPr="00355308">
        <w:rPr>
          <w:rStyle w:val="Style13ptBold"/>
          <w:color w:val="000000" w:themeColor="text1"/>
          <w:sz w:val="22"/>
        </w:rPr>
        <w:t>Moscow may not have yet actively pursued space mining and resource extraction, but it is likely to pick up pace in the coming years alongside global efforts</w:t>
      </w:r>
      <w:r w:rsidRPr="00355308">
        <w:rPr>
          <w:rStyle w:val="StyleUnderline"/>
        </w:rPr>
        <w:t xml:space="preserve">. </w:t>
      </w:r>
      <w:r w:rsidRPr="00355308">
        <w:rPr>
          <w:rStyle w:val="StyleUnderline"/>
          <w:highlight w:val="green"/>
        </w:rPr>
        <w:t>Moscow</w:t>
      </w:r>
      <w:r w:rsidRPr="00355308">
        <w:rPr>
          <w:rStyle w:val="StyleUnderline"/>
        </w:rPr>
        <w:t xml:space="preserve"> clearly </w:t>
      </w:r>
      <w:r w:rsidRPr="00355308">
        <w:rPr>
          <w:rStyle w:val="StyleUnderline"/>
          <w:highlight w:val="green"/>
        </w:rPr>
        <w:t>has a capacity gap in terms of funding</w:t>
      </w:r>
      <w:r w:rsidRPr="00355308">
        <w:rPr>
          <w:rStyle w:val="StyleUnderline"/>
        </w:rPr>
        <w:t xml:space="preserve"> because</w:t>
      </w:r>
      <w:r w:rsidRPr="00355308">
        <w:rPr>
          <w:color w:val="000000" w:themeColor="text1"/>
          <w:sz w:val="16"/>
        </w:rPr>
        <w:t xml:space="preserve"> its earlier plans to have a permanent base in the Moon by 2015 is yet to happen. India, too, has ambitions in extraterrestrial resource extraction. In fact, a year after the US legislation, Prabhat Ranjan, executive director of Technology Information, Forecasting and Assessment Council (TIFAC), a policy </w:t>
      </w:r>
      <w:proofErr w:type="spellStart"/>
      <w:r w:rsidRPr="00355308">
        <w:rPr>
          <w:color w:val="000000" w:themeColor="text1"/>
          <w:sz w:val="16"/>
        </w:rPr>
        <w:t>organisation</w:t>
      </w:r>
      <w:proofErr w:type="spellEnd"/>
      <w:r w:rsidRPr="00355308">
        <w:rPr>
          <w:color w:val="000000" w:themeColor="text1"/>
          <w:sz w:val="16"/>
        </w:rPr>
        <w:t xml:space="preserve"> within the Department of Science and Technology, made a case for India to push ahead with lunar and asteroid mining. He said, “Moon is already being seen as a mineral wealth and further one can go up to the asteroids and start exploiting this. This can be a big game changer and if India doesn’t do this, we will lag behind</w:t>
      </w:r>
      <w:proofErr w:type="gramStart"/>
      <w:r w:rsidRPr="00355308">
        <w:rPr>
          <w:color w:val="000000" w:themeColor="text1"/>
          <w:sz w:val="16"/>
        </w:rPr>
        <w:t>.”[</w:t>
      </w:r>
      <w:proofErr w:type="gramEnd"/>
      <w:r w:rsidRPr="00355308">
        <w:rPr>
          <w:color w:val="000000" w:themeColor="text1"/>
          <w:sz w:val="16"/>
        </w:rPr>
        <w:t xml:space="preserve">xlvi] More recently, Dr. K Sivan, Chairman of the country’s civil space </w:t>
      </w:r>
      <w:proofErr w:type="spellStart"/>
      <w:r w:rsidRPr="00355308">
        <w:rPr>
          <w:color w:val="000000" w:themeColor="text1"/>
          <w:sz w:val="16"/>
        </w:rPr>
        <w:t>organisation</w:t>
      </w:r>
      <w:proofErr w:type="spellEnd"/>
      <w:r w:rsidRPr="00355308">
        <w:rPr>
          <w:color w:val="000000" w:themeColor="text1"/>
          <w:sz w:val="16"/>
        </w:rPr>
        <w:t xml:space="preserve">, Indian Space Research </w:t>
      </w:r>
      <w:proofErr w:type="spellStart"/>
      <w:r w:rsidRPr="00355308">
        <w:rPr>
          <w:color w:val="000000" w:themeColor="text1"/>
          <w:sz w:val="16"/>
        </w:rPr>
        <w:t>Organisation</w:t>
      </w:r>
      <w:proofErr w:type="spellEnd"/>
      <w:r w:rsidRPr="00355308">
        <w:rPr>
          <w:color w:val="000000" w:themeColor="text1"/>
          <w:sz w:val="16"/>
        </w:rPr>
        <w:t xml:space="preserve"> (ISRO), talked about ISRO’s plans for helium-3 extraction and said, “the countries which have the capacity to bring that source from the moon to Earth will dictate the process. I don’t want to be just a part of them, I want to lead them</w:t>
      </w:r>
      <w:proofErr w:type="gramStart"/>
      <w:r w:rsidRPr="00355308">
        <w:rPr>
          <w:color w:val="000000" w:themeColor="text1"/>
          <w:sz w:val="16"/>
        </w:rPr>
        <w:t>.”[</w:t>
      </w:r>
      <w:proofErr w:type="gramEnd"/>
      <w:r w:rsidRPr="00355308">
        <w:rPr>
          <w:color w:val="000000" w:themeColor="text1"/>
          <w:sz w:val="16"/>
        </w:rPr>
        <w:t xml:space="preserve">xlvii] However, gaining proficiency in such missions is not easy – the NASA and ESA (the European Space Agency) have been discussing these possibilities for a longer time, albeit quietly. The ISRO Chairman’s response was </w:t>
      </w:r>
      <w:proofErr w:type="spellStart"/>
      <w:r w:rsidRPr="00355308">
        <w:rPr>
          <w:color w:val="000000" w:themeColor="text1"/>
          <w:sz w:val="16"/>
        </w:rPr>
        <w:t>characterised</w:t>
      </w:r>
      <w:proofErr w:type="spellEnd"/>
      <w:r w:rsidRPr="00355308">
        <w:rPr>
          <w:color w:val="000000" w:themeColor="text1"/>
          <w:sz w:val="16"/>
        </w:rPr>
        <w:t xml:space="preserve"> by an Indian commentator as “aspirational” and “emotional”, clearly conceding that the country’s technological wherewithal is yet to be </w:t>
      </w:r>
      <w:proofErr w:type="gramStart"/>
      <w:r w:rsidRPr="00355308">
        <w:rPr>
          <w:color w:val="000000" w:themeColor="text1"/>
          <w:sz w:val="16"/>
        </w:rPr>
        <w:t>adequate.[</w:t>
      </w:r>
      <w:proofErr w:type="gramEnd"/>
      <w:r w:rsidRPr="00355308">
        <w:rPr>
          <w:color w:val="000000" w:themeColor="text1"/>
          <w:sz w:val="16"/>
        </w:rPr>
        <w:t>xlviii] Importantly</w:t>
      </w:r>
      <w:r w:rsidRPr="00355308">
        <w:rPr>
          <w:color w:val="000000" w:themeColor="text1"/>
          <w:u w:val="single"/>
        </w:rPr>
        <w:t xml:space="preserve">, </w:t>
      </w:r>
      <w:r w:rsidRPr="00355308">
        <w:rPr>
          <w:rStyle w:val="Style13ptBold"/>
          <w:color w:val="000000" w:themeColor="text1"/>
          <w:sz w:val="22"/>
        </w:rPr>
        <w:t xml:space="preserve">it is </w:t>
      </w:r>
      <w:r w:rsidRPr="00355308">
        <w:rPr>
          <w:rStyle w:val="StyleUnderline"/>
          <w:bCs/>
          <w:color w:val="000000" w:themeColor="text1"/>
        </w:rPr>
        <w:t>not clear</w:t>
      </w:r>
      <w:r w:rsidRPr="00355308">
        <w:rPr>
          <w:rStyle w:val="Style13ptBold"/>
          <w:color w:val="000000" w:themeColor="text1"/>
          <w:sz w:val="22"/>
        </w:rPr>
        <w:t xml:space="preserve"> how the legal and regulatory aspects of space mining operations are being dealt with</w:t>
      </w:r>
      <w:r w:rsidRPr="00355308">
        <w:rPr>
          <w:color w:val="000000" w:themeColor="text1"/>
          <w:sz w:val="16"/>
          <w:u w:val="single"/>
        </w:rPr>
        <w:t>.</w:t>
      </w:r>
      <w:r w:rsidRPr="00355308">
        <w:rPr>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w:t>
      </w:r>
      <w:proofErr w:type="gramStart"/>
      <w:r w:rsidRPr="00355308">
        <w:rPr>
          <w:color w:val="000000" w:themeColor="text1"/>
          <w:sz w:val="16"/>
        </w:rPr>
        <w:t>.”[</w:t>
      </w:r>
      <w:proofErr w:type="gramEnd"/>
      <w:r w:rsidRPr="00355308">
        <w:rPr>
          <w:color w:val="000000" w:themeColor="text1"/>
          <w:sz w:val="16"/>
        </w:rPr>
        <w:t xml:space="preserve">xlix] Whether such </w:t>
      </w:r>
      <w:proofErr w:type="spellStart"/>
      <w:r w:rsidRPr="00355308">
        <w:rPr>
          <w:color w:val="000000" w:themeColor="text1"/>
          <w:sz w:val="16"/>
        </w:rPr>
        <w:t>legalisation</w:t>
      </w:r>
      <w:proofErr w:type="spellEnd"/>
      <w:r w:rsidRPr="00355308">
        <w:rPr>
          <w:color w:val="000000" w:themeColor="text1"/>
          <w:sz w:val="16"/>
        </w:rPr>
        <w:t xml:space="preserve"> is truly legal is arguable. Space Mining: Legal or Not? The Outer Space Treaty (OST) of 1967, considered the global </w:t>
      </w:r>
      <w:r w:rsidRPr="00355308">
        <w:rPr>
          <w:color w:val="000000" w:themeColor="text1"/>
          <w:sz w:val="16"/>
        </w:rPr>
        <w:lastRenderedPageBreak/>
        <w:t xml:space="preserve">foundation of the outer space legal regime, along with the other four associated international instruments have provided the fundamental basis for outer space activities by prohibiting certain activities and </w:t>
      </w:r>
      <w:proofErr w:type="spellStart"/>
      <w:r w:rsidRPr="00355308">
        <w:rPr>
          <w:color w:val="000000" w:themeColor="text1"/>
          <w:sz w:val="16"/>
        </w:rPr>
        <w:t>emphasising</w:t>
      </w:r>
      <w:proofErr w:type="spellEnd"/>
      <w:r w:rsidRPr="00355308">
        <w:rPr>
          <w:color w:val="000000" w:themeColor="text1"/>
          <w:sz w:val="16"/>
        </w:rPr>
        <w:t xml:space="preserve"> aspects such as the “common heritage of mankind”. These </w:t>
      </w:r>
      <w:r w:rsidRPr="00355308">
        <w:rPr>
          <w:rStyle w:val="Style13ptBold"/>
          <w:color w:val="000000" w:themeColor="text1"/>
          <w:sz w:val="22"/>
        </w:rPr>
        <w:t>agreements have been</w:t>
      </w:r>
      <w:r w:rsidRPr="00355308">
        <w:rPr>
          <w:color w:val="000000" w:themeColor="text1"/>
          <w:sz w:val="16"/>
        </w:rPr>
        <w:t xml:space="preserve"> useful in highlighting the global common nature of outer space. At the same time, however, they have been </w:t>
      </w:r>
      <w:r w:rsidRPr="00355308">
        <w:rPr>
          <w:rStyle w:val="StyleUnderline"/>
          <w:bCs/>
          <w:color w:val="000000" w:themeColor="text1"/>
        </w:rPr>
        <w:t>insufficient</w:t>
      </w:r>
      <w:r w:rsidRPr="00355308">
        <w:rPr>
          <w:rStyle w:val="Style13ptBold"/>
          <w:color w:val="000000" w:themeColor="text1"/>
          <w:sz w:val="22"/>
        </w:rPr>
        <w:t xml:space="preserve"> and </w:t>
      </w:r>
      <w:r w:rsidRPr="00355308">
        <w:rPr>
          <w:rStyle w:val="StyleUnderline"/>
          <w:bCs/>
          <w:color w:val="000000" w:themeColor="text1"/>
        </w:rPr>
        <w:t>ambiguous</w:t>
      </w:r>
      <w:r w:rsidRPr="00355308">
        <w:rPr>
          <w:rStyle w:val="Style13ptBold"/>
          <w:color w:val="000000" w:themeColor="text1"/>
          <w:sz w:val="22"/>
        </w:rPr>
        <w:t xml:space="preserve"> in providing </w:t>
      </w:r>
      <w:r w:rsidRPr="00355308">
        <w:rPr>
          <w:rStyle w:val="StyleUnderline"/>
          <w:bCs/>
          <w:color w:val="000000" w:themeColor="text1"/>
        </w:rPr>
        <w:t>clear regulations</w:t>
      </w:r>
      <w:r w:rsidRPr="00355308">
        <w:rPr>
          <w:rStyle w:val="Style13ptBold"/>
          <w:color w:val="000000" w:themeColor="text1"/>
          <w:sz w:val="22"/>
        </w:rPr>
        <w:t xml:space="preserve"> to newer space activities such as asteroid mining</w:t>
      </w:r>
      <w:r w:rsidRPr="00355308">
        <w:rPr>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355308">
        <w:rPr>
          <w:color w:val="000000" w:themeColor="text1"/>
          <w:u w:val="single"/>
        </w:rPr>
        <w:t xml:space="preserve"> in</w:t>
      </w:r>
      <w:r w:rsidRPr="00355308">
        <w:rPr>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w:t>
      </w:r>
      <w:proofErr w:type="spellStart"/>
      <w:r w:rsidRPr="00355308">
        <w:rPr>
          <w:color w:val="000000" w:themeColor="text1"/>
          <w:sz w:val="16"/>
        </w:rPr>
        <w:t>authorised</w:t>
      </w:r>
      <w:proofErr w:type="spellEnd"/>
      <w:r w:rsidRPr="00355308">
        <w:rPr>
          <w:color w:val="000000" w:themeColor="text1"/>
          <w:sz w:val="16"/>
        </w:rPr>
        <w:t xml:space="preserve"> companies to claim exclusive ownership over extracted resources (but not of the asteroid itself). Proponents argue that since no sovereign nation is actually asserting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w:t>
      </w:r>
      <w:proofErr w:type="gramStart"/>
      <w:r w:rsidRPr="00355308">
        <w:rPr>
          <w:color w:val="000000" w:themeColor="text1"/>
          <w:sz w:val="16"/>
        </w:rPr>
        <w:t>.”[</w:t>
      </w:r>
      <w:proofErr w:type="gramEnd"/>
      <w:r w:rsidRPr="00355308">
        <w:rPr>
          <w:color w:val="000000" w:themeColor="text1"/>
          <w:sz w:val="16"/>
        </w:rPr>
        <w:t xml:space="preserve">liv] Quoting reference from maritime law, Luxembourg regards space resources as appropriable akin to fish and shellfish, but celestial bodies and asteroids are not, just like the high sea. It is noteworthy that out of the only 18 nations that have ratified the Moon </w:t>
      </w:r>
      <w:proofErr w:type="gramStart"/>
      <w:r w:rsidRPr="00355308">
        <w:rPr>
          <w:color w:val="000000" w:themeColor="text1"/>
          <w:sz w:val="16"/>
        </w:rPr>
        <w:t>Agreement,[</w:t>
      </w:r>
      <w:proofErr w:type="gramEnd"/>
      <w:r w:rsidRPr="00355308">
        <w:rPr>
          <w:color w:val="000000" w:themeColor="text1"/>
          <w:sz w:val="16"/>
        </w:rPr>
        <w:t xml:space="preserve">lv] none are major spacefaring nations, thereby giving themselves a convenient leeway to not abide by the same. These </w:t>
      </w:r>
      <w:r w:rsidRPr="00355308">
        <w:rPr>
          <w:rStyle w:val="StyleUnderline"/>
          <w:color w:val="000000" w:themeColor="text1"/>
        </w:rPr>
        <w:t>unilateral initiatives have set off a critical response from the international community</w:t>
      </w:r>
      <w:r w:rsidRPr="00355308">
        <w:rPr>
          <w:color w:val="000000" w:themeColor="text1"/>
          <w:u w:val="single"/>
        </w:rPr>
        <w:t xml:space="preserve">. </w:t>
      </w:r>
      <w:r w:rsidRPr="00355308">
        <w:rPr>
          <w:rStyle w:val="Style13ptBold"/>
          <w:color w:val="000000" w:themeColor="text1"/>
          <w:sz w:val="16"/>
        </w:rPr>
        <w:t>Applying literal interpretation of the OST, there is certainly room to construe that space mining may be legal</w:t>
      </w:r>
      <w:r w:rsidRPr="00355308">
        <w:rPr>
          <w:color w:val="000000" w:themeColor="text1"/>
          <w:sz w:val="16"/>
        </w:rPr>
        <w:t>, compared to the Moon Agreement whose prohibition is absolute.</w:t>
      </w:r>
      <w:r w:rsidRPr="00355308">
        <w:rPr>
          <w:color w:val="000000" w:themeColor="text1"/>
          <w:u w:val="single"/>
        </w:rPr>
        <w:t xml:space="preserve"> </w:t>
      </w:r>
      <w:r w:rsidRPr="00355308">
        <w:rPr>
          <w:rStyle w:val="Style13ptBold"/>
          <w:color w:val="000000" w:themeColor="text1"/>
          <w:sz w:val="22"/>
        </w:rPr>
        <w:t>However, taking into consideration the letter and spirit of the OST,</w:t>
      </w:r>
      <w:r w:rsidRPr="00355308">
        <w:rPr>
          <w:color w:val="000000" w:themeColor="text1"/>
          <w:u w:val="single"/>
        </w:rPr>
        <w:t xml:space="preserve"> </w:t>
      </w:r>
      <w:r w:rsidRPr="00355308">
        <w:rPr>
          <w:color w:val="000000" w:themeColor="text1"/>
          <w:sz w:val="16"/>
        </w:rPr>
        <w:t>strengthened by the Moon Agreement,</w:t>
      </w:r>
      <w:r w:rsidRPr="00355308">
        <w:rPr>
          <w:color w:val="000000" w:themeColor="text1"/>
          <w:u w:val="single"/>
        </w:rPr>
        <w:t xml:space="preserve"> </w:t>
      </w:r>
      <w:r w:rsidRPr="00355308">
        <w:rPr>
          <w:rStyle w:val="Style13ptBold"/>
          <w:color w:val="000000" w:themeColor="text1"/>
          <w:sz w:val="22"/>
        </w:rPr>
        <w:t xml:space="preserve">the argument that “national appropriation” only extends to appropriation of territory and not appropriation of resources is a </w:t>
      </w:r>
      <w:r w:rsidRPr="00355308">
        <w:rPr>
          <w:rStyle w:val="StyleUnderline"/>
          <w:color w:val="000000" w:themeColor="text1"/>
        </w:rPr>
        <w:t>far reach</w:t>
      </w:r>
      <w:r w:rsidRPr="00355308">
        <w:rPr>
          <w:color w:val="000000" w:themeColor="text1"/>
          <w:sz w:val="16"/>
        </w:rPr>
        <w:t xml:space="preserve">. That resource extraction is contemplated, albeit implicitly, in the OST, is nothing but logical. Not only have such claims of possessory rights not been </w:t>
      </w:r>
      <w:proofErr w:type="spellStart"/>
      <w:r w:rsidRPr="00355308">
        <w:rPr>
          <w:color w:val="000000" w:themeColor="text1"/>
          <w:sz w:val="16"/>
        </w:rPr>
        <w:t>recognised</w:t>
      </w:r>
      <w:proofErr w:type="spellEnd"/>
      <w:r w:rsidRPr="00355308">
        <w:rPr>
          <w:color w:val="000000" w:themeColor="text1"/>
          <w:sz w:val="16"/>
        </w:rPr>
        <w:t xml:space="preserve"> in the past</w:t>
      </w:r>
      <w:r w:rsidRPr="00355308">
        <w:rPr>
          <w:rStyle w:val="Emphasis"/>
        </w:rPr>
        <w:t xml:space="preserve">, </w:t>
      </w:r>
      <w:r w:rsidRPr="00355308">
        <w:rPr>
          <w:rStyle w:val="Emphasis"/>
          <w:highlight w:val="green"/>
        </w:rPr>
        <w:t>there is</w:t>
      </w:r>
      <w:r w:rsidRPr="00355308">
        <w:rPr>
          <w:rStyle w:val="Emphasis"/>
        </w:rPr>
        <w:t xml:space="preserve"> also </w:t>
      </w:r>
      <w:r w:rsidRPr="00355308">
        <w:rPr>
          <w:rStyle w:val="Emphasis"/>
          <w:highlight w:val="green"/>
        </w:rPr>
        <w:t xml:space="preserve">global consensus regarding its </w:t>
      </w:r>
      <w:proofErr w:type="gramStart"/>
      <w:r w:rsidRPr="00355308">
        <w:rPr>
          <w:rStyle w:val="Emphasis"/>
          <w:highlight w:val="green"/>
        </w:rPr>
        <w:t>illegality</w:t>
      </w:r>
      <w:r w:rsidRPr="00355308">
        <w:rPr>
          <w:color w:val="000000" w:themeColor="text1"/>
          <w:sz w:val="16"/>
        </w:rPr>
        <w:t>.[</w:t>
      </w:r>
      <w:proofErr w:type="gramEnd"/>
      <w:r w:rsidRPr="00355308">
        <w:rPr>
          <w:color w:val="000000" w:themeColor="text1"/>
          <w:sz w:val="16"/>
        </w:rPr>
        <w:t>lvi] It therefore forms a part of customary international law, despite the Moon Agreement not having been widely ratified. In this light</w:t>
      </w:r>
      <w:r w:rsidRPr="00355308">
        <w:rPr>
          <w:color w:val="000000" w:themeColor="text1"/>
          <w:u w:val="single"/>
        </w:rPr>
        <w:t xml:space="preserve">, </w:t>
      </w:r>
      <w:r w:rsidRPr="00355308">
        <w:rPr>
          <w:rStyle w:val="Style13ptBold"/>
          <w:color w:val="000000" w:themeColor="text1"/>
          <w:sz w:val="22"/>
        </w:rPr>
        <w:t xml:space="preserve">the </w:t>
      </w:r>
      <w:proofErr w:type="spellStart"/>
      <w:r w:rsidRPr="00355308">
        <w:rPr>
          <w:rStyle w:val="Style13ptBold"/>
          <w:color w:val="000000" w:themeColor="text1"/>
          <w:sz w:val="22"/>
        </w:rPr>
        <w:t>legalisation</w:t>
      </w:r>
      <w:proofErr w:type="spellEnd"/>
      <w:r w:rsidRPr="00355308">
        <w:rPr>
          <w:rStyle w:val="Style13ptBold"/>
          <w:color w:val="000000" w:themeColor="text1"/>
          <w:sz w:val="22"/>
        </w:rPr>
        <w:t xml:space="preserve"> of space mining is a sheer violation of the elemental principles of international space law</w:t>
      </w:r>
      <w:r w:rsidRPr="00355308">
        <w:rPr>
          <w:color w:val="000000" w:themeColor="text1"/>
          <w:u w:val="single"/>
        </w:rPr>
        <w:t xml:space="preserve">. </w:t>
      </w:r>
      <w:r w:rsidRPr="00355308">
        <w:rPr>
          <w:rStyle w:val="Style13ptBold"/>
          <w:color w:val="000000" w:themeColor="text1"/>
          <w:sz w:val="22"/>
          <w:highlight w:val="green"/>
        </w:rPr>
        <w:t>Yet</w:t>
      </w:r>
      <w:r w:rsidRPr="00355308">
        <w:rPr>
          <w:rStyle w:val="Style13ptBold"/>
          <w:color w:val="000000" w:themeColor="text1"/>
          <w:sz w:val="22"/>
        </w:rPr>
        <w:t>, there is</w:t>
      </w:r>
      <w:r w:rsidRPr="00355308">
        <w:rPr>
          <w:rStyle w:val="Style13ptBold"/>
          <w:color w:val="000000" w:themeColor="text1"/>
          <w:sz w:val="16"/>
          <w:highlight w:val="green"/>
        </w:rPr>
        <w:t xml:space="preserve"> </w:t>
      </w:r>
      <w:r w:rsidRPr="00355308">
        <w:rPr>
          <w:rStyle w:val="StyleUnderline"/>
          <w:color w:val="000000" w:themeColor="text1"/>
          <w:highlight w:val="green"/>
        </w:rPr>
        <w:t>no clarity on what</w:t>
      </w:r>
      <w:r w:rsidRPr="00355308">
        <w:rPr>
          <w:rStyle w:val="StyleUnderline"/>
          <w:color w:val="000000" w:themeColor="text1"/>
        </w:rPr>
        <w:t xml:space="preserve"> activity </w:t>
      </w:r>
      <w:r w:rsidRPr="00355308">
        <w:rPr>
          <w:rStyle w:val="StyleUnderline"/>
          <w:color w:val="000000" w:themeColor="text1"/>
          <w:highlight w:val="green"/>
        </w:rPr>
        <w:t>is allowed and</w:t>
      </w:r>
      <w:r w:rsidRPr="00355308">
        <w:rPr>
          <w:rStyle w:val="StyleUnderline"/>
          <w:color w:val="000000" w:themeColor="text1"/>
        </w:rPr>
        <w:t xml:space="preserve"> what is </w:t>
      </w:r>
      <w:r w:rsidRPr="00355308">
        <w:rPr>
          <w:rStyle w:val="StyleUnderline"/>
          <w:color w:val="000000" w:themeColor="text1"/>
          <w:highlight w:val="green"/>
        </w:rPr>
        <w:t>prohibited</w:t>
      </w:r>
      <w:r w:rsidRPr="00355308">
        <w:rPr>
          <w:color w:val="000000" w:themeColor="text1"/>
          <w:sz w:val="16"/>
        </w:rPr>
        <w:t xml:space="preserve"> in outer space under the existing law.[lvii] </w:t>
      </w:r>
      <w:r w:rsidRPr="00355308">
        <w:rPr>
          <w:rStyle w:val="Style13ptBold"/>
          <w:color w:val="000000" w:themeColor="text1"/>
          <w:sz w:val="16"/>
        </w:rPr>
        <w:t>There is ambiguity around most issues—from “</w:t>
      </w:r>
      <w:r w:rsidRPr="00355308">
        <w:rPr>
          <w:rStyle w:val="StyleUnderline"/>
          <w:color w:val="000000" w:themeColor="text1"/>
        </w:rPr>
        <w:t>who would license and regulate asteroid mining operations</w:t>
      </w:r>
      <w:r w:rsidRPr="00355308">
        <w:rPr>
          <w:rStyle w:val="Style13ptBold"/>
          <w:color w:val="000000" w:themeColor="text1"/>
          <w:sz w:val="16"/>
        </w:rPr>
        <w:t>” to the legality of these activities as per the existing international space law</w:t>
      </w:r>
      <w:r w:rsidRPr="00355308">
        <w:rPr>
          <w:color w:val="000000" w:themeColor="text1"/>
          <w:u w:val="single"/>
        </w:rPr>
        <w:t xml:space="preserve">.[lviii] </w:t>
      </w:r>
      <w:r w:rsidRPr="00355308">
        <w:rPr>
          <w:rStyle w:val="Style13ptBold"/>
          <w:color w:val="000000" w:themeColor="text1"/>
          <w:sz w:val="16"/>
        </w:rPr>
        <w:t>When comparing it to the law of the seas</w:t>
      </w:r>
      <w:r w:rsidRPr="00355308">
        <w:rPr>
          <w:color w:val="000000" w:themeColor="text1"/>
          <w:u w:val="single"/>
        </w:rPr>
        <w:t>,</w:t>
      </w:r>
      <w:r w:rsidRPr="00355308">
        <w:rPr>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proofErr w:type="gramStart"/>
      <w:r w:rsidRPr="00355308">
        <w:rPr>
          <w:color w:val="000000" w:themeColor="text1"/>
          <w:u w:val="single"/>
        </w:rPr>
        <w:t>—</w:t>
      </w:r>
      <w:r w:rsidRPr="00355308">
        <w:rPr>
          <w:rStyle w:val="Style13ptBold"/>
          <w:color w:val="000000" w:themeColor="text1"/>
          <w:sz w:val="16"/>
        </w:rPr>
        <w:t>“</w:t>
      </w:r>
      <w:proofErr w:type="gramEnd"/>
      <w:r w:rsidRPr="00355308">
        <w:rPr>
          <w:rStyle w:val="Style13ptBold"/>
          <w:color w:val="000000" w:themeColor="text1"/>
          <w:sz w:val="16"/>
        </w:rPr>
        <w:t xml:space="preserve">owning the fish, not the sea”—cannot be applied to outer space primarily because fish are living resources that can reproduce and therefore are </w:t>
      </w:r>
      <w:r w:rsidRPr="00355308">
        <w:rPr>
          <w:rStyle w:val="StyleUnderline"/>
          <w:color w:val="000000" w:themeColor="text1"/>
        </w:rPr>
        <w:t>renewable</w:t>
      </w:r>
      <w:r w:rsidRPr="00355308">
        <w:rPr>
          <w:color w:val="000000" w:themeColor="text1"/>
          <w:u w:val="single"/>
        </w:rPr>
        <w:t xml:space="preserve">. </w:t>
      </w:r>
      <w:r w:rsidRPr="00355308">
        <w:rPr>
          <w:rStyle w:val="Style13ptBold"/>
          <w:color w:val="000000" w:themeColor="text1"/>
          <w:sz w:val="16"/>
        </w:rPr>
        <w:t>Outer space resources</w:t>
      </w:r>
      <w:r w:rsidRPr="00355308">
        <w:rPr>
          <w:color w:val="000000" w:themeColor="text1"/>
          <w:sz w:val="16"/>
        </w:rPr>
        <w:t xml:space="preserve">, on the other hand, </w:t>
      </w:r>
      <w:r w:rsidRPr="00355308">
        <w:rPr>
          <w:rStyle w:val="Style13ptBold"/>
          <w:color w:val="000000" w:themeColor="text1"/>
          <w:sz w:val="16"/>
        </w:rPr>
        <w:t>are depletable</w:t>
      </w:r>
      <w:r w:rsidRPr="00355308">
        <w:rPr>
          <w:color w:val="000000" w:themeColor="text1"/>
          <w:sz w:val="16"/>
        </w:rPr>
        <w:t xml:space="preserve">: once harvested, they cannot be replenished. The analogy with fish and seas, therefore, is not a fair one and its transposition to outer space and celestial bodies would be inaccurate. Perhaps a more comparable regime is the deep seabed, which contemplates property rights over mineral extraction. The </w:t>
      </w:r>
      <w:proofErr w:type="spellStart"/>
      <w:r w:rsidRPr="00355308">
        <w:rPr>
          <w:color w:val="000000" w:themeColor="text1"/>
          <w:sz w:val="16"/>
        </w:rPr>
        <w:t>utilisation</w:t>
      </w:r>
      <w:proofErr w:type="spellEnd"/>
      <w:r w:rsidRPr="00355308">
        <w:rPr>
          <w:color w:val="000000" w:themeColor="text1"/>
          <w:sz w:val="16"/>
        </w:rPr>
        <w:t xml:space="preserve"> and ownership of the deep seabed’s resources are exclusively structured around the International Seabed Authority (ISA), which is responsible for </w:t>
      </w:r>
      <w:proofErr w:type="spellStart"/>
      <w:r w:rsidRPr="00355308">
        <w:rPr>
          <w:color w:val="000000" w:themeColor="text1"/>
          <w:sz w:val="16"/>
        </w:rPr>
        <w:t>organising</w:t>
      </w:r>
      <w:proofErr w:type="spellEnd"/>
      <w:r w:rsidRPr="00355308">
        <w:rPr>
          <w:color w:val="000000" w:themeColor="text1"/>
          <w:sz w:val="16"/>
        </w:rPr>
        <w:t xml:space="preserve">, carrying out and controlling all activities in the seabed.[lix] Not only must State parties seek sanction from the ISA before beginning resource exploitation, but the fiscal benefits from seabed mining must also be shared among all.[lx] Evidently, even the UNCLOS upholds State ownership and fair distribution over individual ownership and </w:t>
      </w:r>
      <w:proofErr w:type="spellStart"/>
      <w:r w:rsidRPr="00355308">
        <w:rPr>
          <w:color w:val="000000" w:themeColor="text1"/>
          <w:sz w:val="16"/>
        </w:rPr>
        <w:t>self-centred</w:t>
      </w:r>
      <w:proofErr w:type="spellEnd"/>
      <w:r w:rsidRPr="00355308">
        <w:rPr>
          <w:color w:val="000000" w:themeColor="text1"/>
          <w:sz w:val="16"/>
        </w:rPr>
        <w:t xml:space="preserve">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355308">
        <w:rPr>
          <w:rStyle w:val="StyleUnderline"/>
          <w:color w:val="000000" w:themeColor="text1"/>
        </w:rPr>
        <w:t xml:space="preserve"> </w:t>
      </w:r>
      <w:r w:rsidRPr="00355308">
        <w:rPr>
          <w:color w:val="000000" w:themeColor="text1"/>
          <w:sz w:val="16"/>
        </w:rPr>
        <w:t>The Way Ahead Undoubtedly</w:t>
      </w:r>
      <w:r w:rsidRPr="00355308">
        <w:rPr>
          <w:rStyle w:val="StyleUnderline"/>
          <w:color w:val="000000" w:themeColor="text1"/>
        </w:rPr>
        <w:t>, growing technological adeptness has made space mining inevitable and, therefore, the question is no longer “if” but “when”</w:t>
      </w:r>
      <w:r w:rsidRPr="00355308">
        <w:rPr>
          <w:rStyle w:val="Style13ptBold"/>
          <w:color w:val="000000" w:themeColor="text1"/>
          <w:sz w:val="16"/>
        </w:rPr>
        <w:t>.</w:t>
      </w:r>
      <w:r w:rsidRPr="00355308">
        <w:rPr>
          <w:color w:val="000000" w:themeColor="text1"/>
          <w:sz w:val="16"/>
        </w:rPr>
        <w:t xml:space="preserve"> </w:t>
      </w:r>
      <w:r w:rsidRPr="00355308">
        <w:rPr>
          <w:rStyle w:val="StyleUnderline"/>
        </w:rPr>
        <w:t xml:space="preserve">Nevertheless, a scenario where </w:t>
      </w:r>
      <w:r w:rsidRPr="00355308">
        <w:rPr>
          <w:rStyle w:val="StyleUnderline"/>
          <w:highlight w:val="green"/>
        </w:rPr>
        <w:t>companies can</w:t>
      </w:r>
      <w:r w:rsidRPr="00355308">
        <w:rPr>
          <w:rStyle w:val="StyleUnderline"/>
        </w:rPr>
        <w:t>,</w:t>
      </w:r>
      <w:r w:rsidRPr="00355308">
        <w:rPr>
          <w:rStyle w:val="Style13ptBold"/>
          <w:color w:val="000000" w:themeColor="text1"/>
          <w:sz w:val="16"/>
        </w:rPr>
        <w:t xml:space="preserve"> </w:t>
      </w:r>
      <w:r w:rsidRPr="00355308">
        <w:rPr>
          <w:rStyle w:val="StyleUnderline"/>
        </w:rPr>
        <w:t xml:space="preserve">solely </w:t>
      </w:r>
      <w:r w:rsidRPr="00355308">
        <w:rPr>
          <w:rStyle w:val="StyleUnderline"/>
          <w:highlight w:val="green"/>
        </w:rPr>
        <w:lastRenderedPageBreak/>
        <w:t>based on domestic laws</w:t>
      </w:r>
      <w:r w:rsidRPr="00355308">
        <w:rPr>
          <w:rStyle w:val="StyleUnderline"/>
        </w:rPr>
        <w:t xml:space="preserve">, steadily </w:t>
      </w:r>
      <w:r w:rsidRPr="00355308">
        <w:rPr>
          <w:rStyle w:val="StyleUnderline"/>
          <w:highlight w:val="green"/>
        </w:rPr>
        <w:t>exploit</w:t>
      </w:r>
      <w:r w:rsidRPr="00355308">
        <w:rPr>
          <w:rStyle w:val="StyleUnderline"/>
        </w:rPr>
        <w:t xml:space="preserve"> mineral </w:t>
      </w:r>
      <w:r w:rsidRPr="00355308">
        <w:rPr>
          <w:rStyle w:val="StyleUnderline"/>
          <w:highlight w:val="green"/>
        </w:rPr>
        <w:t>resources</w:t>
      </w:r>
      <w:r w:rsidRPr="00355308">
        <w:rPr>
          <w:rStyle w:val="StyleUnderline"/>
        </w:rPr>
        <w:t xml:space="preserve"> in outer space, </w:t>
      </w:r>
      <w:r w:rsidRPr="00355308">
        <w:rPr>
          <w:rStyle w:val="StyleUnderline"/>
          <w:highlight w:val="green"/>
        </w:rPr>
        <w:t xml:space="preserve">would be </w:t>
      </w:r>
      <w:r w:rsidRPr="00355308">
        <w:rPr>
          <w:rStyle w:val="StyleUnderline"/>
        </w:rPr>
        <w:t xml:space="preserve">universally </w:t>
      </w:r>
      <w:r w:rsidRPr="00355308">
        <w:rPr>
          <w:rStyle w:val="StyleUnderline"/>
          <w:highlight w:val="green"/>
        </w:rPr>
        <w:t>unacceptable</w:t>
      </w:r>
      <w:r w:rsidRPr="00355308">
        <w:rPr>
          <w:rStyle w:val="StyleUnderline"/>
        </w:rPr>
        <w:t xml:space="preserve">. Minus regulations, the </w:t>
      </w:r>
      <w:proofErr w:type="spellStart"/>
      <w:r w:rsidRPr="00355308">
        <w:rPr>
          <w:rStyle w:val="StyleUnderline"/>
        </w:rPr>
        <w:t>realisation</w:t>
      </w:r>
      <w:proofErr w:type="spellEnd"/>
      <w:r w:rsidRPr="00355308">
        <w:rPr>
          <w:rStyle w:val="StyleUnderline"/>
        </w:rPr>
        <w:t xml:space="preserve"> of space exploitation </w:t>
      </w:r>
      <w:r w:rsidRPr="00355308">
        <w:rPr>
          <w:rStyle w:val="StyleUnderline"/>
          <w:highlight w:val="green"/>
        </w:rPr>
        <w:t xml:space="preserve">will create </w:t>
      </w:r>
      <w:r w:rsidRPr="00355308">
        <w:rPr>
          <w:rStyle w:val="StyleUnderline"/>
        </w:rPr>
        <w:t xml:space="preserve">great </w:t>
      </w:r>
      <w:r w:rsidRPr="00355308">
        <w:rPr>
          <w:rStyle w:val="StyleUnderline"/>
          <w:highlight w:val="green"/>
        </w:rPr>
        <w:t xml:space="preserve">disparity </w:t>
      </w:r>
      <w:r w:rsidRPr="00355308">
        <w:rPr>
          <w:rStyle w:val="StyleUnderline"/>
        </w:rPr>
        <w:t xml:space="preserve">between nations </w:t>
      </w:r>
      <w:r w:rsidRPr="00355308">
        <w:rPr>
          <w:rStyle w:val="StyleUnderline"/>
          <w:highlight w:val="green"/>
        </w:rPr>
        <w:t>and disrupt</w:t>
      </w:r>
      <w:r w:rsidRPr="00355308">
        <w:rPr>
          <w:rStyle w:val="StyleUnderline"/>
        </w:rPr>
        <w:t xml:space="preserve"> dynamics of </w:t>
      </w:r>
      <w:r w:rsidRPr="00355308">
        <w:rPr>
          <w:rStyle w:val="StyleUnderline"/>
          <w:highlight w:val="green"/>
        </w:rPr>
        <w:t>the world economy</w:t>
      </w:r>
      <w:r w:rsidRPr="00355308">
        <w:rPr>
          <w:rStyle w:val="StyleUnderline"/>
        </w:rPr>
        <w:t>. Regulations are particularly important in the context of the space debris problem. We definitely do not wish for a future, bef</w:t>
      </w:r>
      <w:r w:rsidRPr="00355308">
        <w:rPr>
          <w:color w:val="000000" w:themeColor="text1"/>
          <w:sz w:val="16"/>
        </w:rPr>
        <w:t>ittingly described by renowned engineer and inventor Graham Hawkes, thus: “Space exploration promised us alien life, lucrative planetary mining, and fabulous lunar colonies. News flash, ladies and gents: Space is nearly empty. It’s a sterile vacuum, filled mostly with the junk we put up there</w:t>
      </w:r>
      <w:proofErr w:type="gramStart"/>
      <w:r w:rsidRPr="00355308">
        <w:rPr>
          <w:color w:val="000000" w:themeColor="text1"/>
          <w:sz w:val="16"/>
        </w:rPr>
        <w:t>.”[</w:t>
      </w:r>
      <w:proofErr w:type="gramEnd"/>
      <w:r w:rsidRPr="00355308">
        <w:rPr>
          <w:color w:val="000000" w:themeColor="text1"/>
          <w:sz w:val="16"/>
        </w:rPr>
        <w:t xml:space="preserve">lxii] Therefore, </w:t>
      </w:r>
      <w:r w:rsidRPr="00355308">
        <w:rPr>
          <w:rStyle w:val="Style13ptBold"/>
          <w:color w:val="000000" w:themeColor="text1"/>
          <w:sz w:val="16"/>
        </w:rPr>
        <w:t xml:space="preserve">it is extremely important that resource appropriation is carried out in an </w:t>
      </w:r>
      <w:r w:rsidRPr="00355308">
        <w:rPr>
          <w:rStyle w:val="StyleUnderline"/>
          <w:color w:val="000000" w:themeColor="text1"/>
        </w:rPr>
        <w:t>ethical manner</w:t>
      </w:r>
      <w:r w:rsidRPr="00355308">
        <w:rPr>
          <w:rStyle w:val="Style13ptBold"/>
          <w:color w:val="000000" w:themeColor="text1"/>
          <w:sz w:val="16"/>
        </w:rPr>
        <w:t>, without interrupting safe and secure access to outer space, simultaneously allowing all countries a share in the proceeds</w:t>
      </w:r>
      <w:r w:rsidRPr="00355308">
        <w:rPr>
          <w:color w:val="000000" w:themeColor="text1"/>
          <w:sz w:val="16"/>
        </w:rPr>
        <w:t xml:space="preserve">. Technological advances and financial readiness are pushing both, states and non-state players towards new ventures in outer space. Yet, </w:t>
      </w:r>
      <w:r w:rsidRPr="00355308">
        <w:rPr>
          <w:rStyle w:val="Style13ptBold"/>
          <w:color w:val="000000" w:themeColor="text1"/>
          <w:sz w:val="16"/>
        </w:rPr>
        <w:t xml:space="preserve">the rules of engagement especially dealing with the new commercial activities are </w:t>
      </w:r>
      <w:r w:rsidRPr="00355308">
        <w:rPr>
          <w:rStyle w:val="StyleUnderline"/>
          <w:color w:val="000000" w:themeColor="text1"/>
        </w:rPr>
        <w:t>far from ideal</w:t>
      </w:r>
      <w:r w:rsidRPr="00355308">
        <w:rPr>
          <w:color w:val="000000" w:themeColor="text1"/>
          <w:sz w:val="16"/>
        </w:rPr>
        <w:t xml:space="preserve">. </w:t>
      </w:r>
      <w:r w:rsidRPr="00355308">
        <w:rPr>
          <w:rStyle w:val="Emphasis"/>
          <w:highlight w:val="green"/>
        </w:rPr>
        <w:t>There is</w:t>
      </w:r>
      <w:r w:rsidRPr="00355308">
        <w:rPr>
          <w:rStyle w:val="Emphasis"/>
        </w:rPr>
        <w:t xml:space="preserve"> a </w:t>
      </w:r>
      <w:r w:rsidRPr="00355308">
        <w:rPr>
          <w:rStyle w:val="Emphasis"/>
          <w:highlight w:val="green"/>
        </w:rPr>
        <w:t>clear and urgent need</w:t>
      </w:r>
      <w:r w:rsidRPr="00355308">
        <w:rPr>
          <w:rStyle w:val="Style13ptBold"/>
          <w:color w:val="000000" w:themeColor="text1"/>
          <w:sz w:val="16"/>
          <w:highlight w:val="green"/>
        </w:rPr>
        <w:t xml:space="preserve"> </w:t>
      </w:r>
      <w:r w:rsidRPr="00355308">
        <w:rPr>
          <w:rStyle w:val="Style13ptBold"/>
          <w:color w:val="000000" w:themeColor="text1"/>
          <w:sz w:val="16"/>
        </w:rPr>
        <w:t>to debate and come up with either a new regulation or accommodate the space mining activities within the existing international legal measures</w:t>
      </w:r>
      <w:r w:rsidRPr="00355308">
        <w:rPr>
          <w:color w:val="000000" w:themeColor="text1"/>
          <w:sz w:val="16"/>
        </w:rPr>
        <w:t xml:space="preserve">. Experts have articulated that these could possibly be addressed under the existing property law principles or old mining law </w:t>
      </w:r>
      <w:proofErr w:type="gramStart"/>
      <w:r w:rsidRPr="00355308">
        <w:rPr>
          <w:color w:val="000000" w:themeColor="text1"/>
          <w:sz w:val="16"/>
        </w:rPr>
        <w:t>principles.[</w:t>
      </w:r>
      <w:proofErr w:type="gramEnd"/>
      <w:r w:rsidRPr="00355308">
        <w:rPr>
          <w:color w:val="000000" w:themeColor="text1"/>
          <w:sz w:val="16"/>
        </w:rPr>
        <w:t>lxiii] However</w:t>
      </w:r>
      <w:r w:rsidRPr="00355308">
        <w:rPr>
          <w:color w:val="000000" w:themeColor="text1"/>
          <w:u w:val="single"/>
        </w:rPr>
        <w:t xml:space="preserve">, </w:t>
      </w:r>
      <w:r w:rsidRPr="00355308">
        <w:rPr>
          <w:rStyle w:val="Style13ptBold"/>
          <w:color w:val="000000" w:themeColor="text1"/>
          <w:sz w:val="16"/>
        </w:rPr>
        <w:t xml:space="preserve">given the scale of activities that states and non-state parties will engage in, </w:t>
      </w:r>
      <w:r w:rsidRPr="00355308">
        <w:rPr>
          <w:rStyle w:val="StyleUnderline"/>
          <w:color w:val="000000" w:themeColor="text1"/>
        </w:rPr>
        <w:t>the ability of the existing regime to address space mining could be highly inadequate</w:t>
      </w:r>
      <w:r w:rsidRPr="00355308">
        <w:rPr>
          <w:color w:val="000000" w:themeColor="text1"/>
          <w:sz w:val="16"/>
        </w:rPr>
        <w:t xml:space="preserv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has to be space for commercial players in the new gig, which might be a big departure from the earlier era institutions that saw states being the sole authority in regulating activities in outer space. A clear role for commercial players has been articulated for some time but the global space community has yet to reach a consensus in how they can be incorporated into the global governance debates. The apprehension on the part of a number of states is driven by the fact that private sector participation is still largely a western phenomenon. 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Moon Treaty, which highlights the common heritage of mankind. The Moon Treaty is important as it addresses a “loophole” of the OST “by banning any ownership of any extraterrestrial property by any organization or private person,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355308">
        <w:rPr>
          <w:rStyle w:val="Emphasis"/>
          <w:highlight w:val="green"/>
        </w:rPr>
        <w:t>Pursuing a collective approach is ideal</w:t>
      </w:r>
      <w:r w:rsidRPr="00355308">
        <w:rPr>
          <w:color w:val="000000" w:themeColor="text1"/>
          <w:sz w:val="16"/>
        </w:rPr>
        <w:t xml:space="preserve">. An example is UNCLOS, which demonstrates </w:t>
      </w:r>
      <w:r w:rsidRPr="00355308">
        <w:rPr>
          <w:color w:val="000000" w:themeColor="text1"/>
          <w:u w:val="single"/>
        </w:rPr>
        <w:t xml:space="preserve">that </w:t>
      </w:r>
      <w:r w:rsidRPr="00355308">
        <w:rPr>
          <w:rStyle w:val="Style13ptBold"/>
          <w:color w:val="000000" w:themeColor="text1"/>
          <w:sz w:val="22"/>
        </w:rPr>
        <w:t>the international society possesses the capability of regulating mining quarters deemed to be the “province of mankind”</w:t>
      </w:r>
      <w:r w:rsidRPr="00355308">
        <w:rPr>
          <w:color w:val="000000" w:themeColor="text1"/>
          <w:u w:val="single"/>
        </w:rPr>
        <w:t>.</w:t>
      </w:r>
      <w:r w:rsidRPr="00355308">
        <w:rPr>
          <w:color w:val="000000" w:themeColor="text1"/>
          <w:sz w:val="16"/>
        </w:rPr>
        <w:t xml:space="preserve"> However, a sui generis legal framework must be crafted because the difference between the marines and outer space and their resources is wide, </w:t>
      </w:r>
      <w:r w:rsidRPr="00355308">
        <w:rPr>
          <w:rStyle w:val="StyleUnderline"/>
        </w:rPr>
        <w:t xml:space="preserve">and the regulations are too region-specific to permit a superimposition of the oceanic regime to outer space. </w:t>
      </w:r>
      <w:r w:rsidRPr="00355308">
        <w:rPr>
          <w:rStyle w:val="StyleUnderline"/>
          <w:highlight w:val="green"/>
        </w:rPr>
        <w:t>A sound legal environment will protect both the company</w:t>
      </w:r>
      <w:r w:rsidRPr="00355308">
        <w:rPr>
          <w:rStyle w:val="StyleUnderline"/>
        </w:rPr>
        <w:t xml:space="preserve"> performing operations </w:t>
      </w:r>
      <w:r w:rsidRPr="00355308">
        <w:rPr>
          <w:rStyle w:val="StyleUnderline"/>
          <w:highlight w:val="green"/>
        </w:rPr>
        <w:t>and</w:t>
      </w:r>
      <w:r w:rsidRPr="00355308">
        <w:rPr>
          <w:rStyle w:val="StyleUnderline"/>
        </w:rPr>
        <w:t xml:space="preserve"> its </w:t>
      </w:r>
      <w:r w:rsidRPr="00355308">
        <w:rPr>
          <w:rStyle w:val="StyleUnderline"/>
          <w:highlight w:val="green"/>
        </w:rPr>
        <w:t>beneficiaries</w:t>
      </w:r>
      <w:r w:rsidRPr="00355308">
        <w:rPr>
          <w:rStyle w:val="StyleUnderline"/>
        </w:rPr>
        <w:t>, while ensuring even-handed resource allocation. In addition, regulations spelling out safety standards and identifying safety zones around mining operations could be useful in</w:t>
      </w:r>
      <w:r w:rsidRPr="00355308">
        <w:rPr>
          <w:rStyle w:val="Style13ptBold"/>
          <w:color w:val="000000" w:themeColor="text1"/>
          <w:sz w:val="22"/>
        </w:rPr>
        <w:t xml:space="preserve"> ensuring safe and secure operations in outer space</w:t>
      </w:r>
      <w:r w:rsidRPr="00355308">
        <w:rPr>
          <w:color w:val="000000" w:themeColor="text1"/>
          <w:sz w:val="16"/>
        </w:rPr>
        <w:t>.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w:t>
      </w:r>
      <w:proofErr w:type="gramStart"/>
      <w:r w:rsidRPr="00355308">
        <w:rPr>
          <w:color w:val="000000" w:themeColor="text1"/>
          <w:sz w:val="16"/>
        </w:rPr>
        <w:t>.”[</w:t>
      </w:r>
      <w:proofErr w:type="gramEnd"/>
      <w:r w:rsidRPr="00355308">
        <w:rPr>
          <w:color w:val="000000" w:themeColor="text1"/>
          <w:sz w:val="16"/>
        </w:rPr>
        <w:t xml:space="preserve">lxvi] Upon evaluation, </w:t>
      </w:r>
      <w:r w:rsidRPr="00355308">
        <w:rPr>
          <w:rStyle w:val="Style13ptBold"/>
          <w:color w:val="000000" w:themeColor="text1"/>
          <w:sz w:val="16"/>
        </w:rPr>
        <w:t>it is clear that countries are not against space mining</w:t>
      </w:r>
      <w:r w:rsidRPr="00355308">
        <w:rPr>
          <w:color w:val="000000" w:themeColor="text1"/>
          <w:sz w:val="16"/>
        </w:rPr>
        <w:t xml:space="preserve"> as such; rather </w:t>
      </w:r>
      <w:r w:rsidRPr="00355308">
        <w:rPr>
          <w:rStyle w:val="Style13ptBold"/>
          <w:color w:val="000000" w:themeColor="text1"/>
          <w:sz w:val="16"/>
        </w:rPr>
        <w:t>the contentious points are</w:t>
      </w:r>
      <w:r w:rsidRPr="00355308">
        <w:rPr>
          <w:color w:val="000000" w:themeColor="text1"/>
          <w:sz w:val="16"/>
        </w:rPr>
        <w:t xml:space="preserve"> vis-à-vis </w:t>
      </w:r>
      <w:proofErr w:type="spellStart"/>
      <w:r w:rsidRPr="00355308">
        <w:rPr>
          <w:rStyle w:val="StyleUnderline"/>
          <w:color w:val="000000" w:themeColor="text1"/>
        </w:rPr>
        <w:t>authorisation</w:t>
      </w:r>
      <w:proofErr w:type="spellEnd"/>
      <w:r w:rsidRPr="00355308">
        <w:rPr>
          <w:rStyle w:val="Style13ptBold"/>
          <w:color w:val="000000" w:themeColor="text1"/>
          <w:sz w:val="16"/>
        </w:rPr>
        <w:t xml:space="preserve">, </w:t>
      </w:r>
      <w:r w:rsidRPr="00355308">
        <w:rPr>
          <w:rStyle w:val="StyleUnderline"/>
          <w:color w:val="000000" w:themeColor="text1"/>
        </w:rPr>
        <w:t>regulation</w:t>
      </w:r>
      <w:r w:rsidRPr="00355308">
        <w:rPr>
          <w:rStyle w:val="Style13ptBold"/>
          <w:color w:val="000000" w:themeColor="text1"/>
          <w:sz w:val="16"/>
        </w:rPr>
        <w:t xml:space="preserve">, and where to place </w:t>
      </w:r>
      <w:r w:rsidRPr="00355308">
        <w:rPr>
          <w:rStyle w:val="StyleUnderline"/>
          <w:color w:val="000000" w:themeColor="text1"/>
        </w:rPr>
        <w:t>responsibility</w:t>
      </w:r>
      <w:r w:rsidRPr="00355308">
        <w:rPr>
          <w:color w:val="000000" w:themeColor="text1"/>
          <w:sz w:val="16"/>
        </w:rPr>
        <w:t xml:space="preserve">. There also appears to be concurrence regarding the need for international coordination efforts of some sort. </w:t>
      </w:r>
      <w:r w:rsidRPr="00355308">
        <w:rPr>
          <w:color w:val="000000" w:themeColor="text1"/>
          <w:sz w:val="16"/>
        </w:rPr>
        <w:lastRenderedPageBreak/>
        <w:t xml:space="preserve">Over the last two years, The Hague Space Resources Governance Working </w:t>
      </w:r>
      <w:proofErr w:type="gramStart"/>
      <w:r w:rsidRPr="00355308">
        <w:rPr>
          <w:color w:val="000000" w:themeColor="text1"/>
          <w:sz w:val="16"/>
        </w:rPr>
        <w:t>Group,[</w:t>
      </w:r>
      <w:proofErr w:type="gramEnd"/>
      <w:r w:rsidRPr="00355308">
        <w:rPr>
          <w:color w:val="000000" w:themeColor="text1"/>
          <w:sz w:val="16"/>
        </w:rPr>
        <w:t>lxvii] established with the purpose of “assess[</w:t>
      </w:r>
      <w:proofErr w:type="spellStart"/>
      <w:r w:rsidRPr="00355308">
        <w:rPr>
          <w:color w:val="000000" w:themeColor="text1"/>
          <w:sz w:val="16"/>
        </w:rPr>
        <w:t>ing</w:t>
      </w:r>
      <w:proofErr w:type="spellEnd"/>
      <w:r w:rsidRPr="00355308">
        <w:rPr>
          <w:color w:val="000000" w:themeColor="text1"/>
          <w:sz w:val="16"/>
        </w:rPr>
        <w:t xml:space="preserve">]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 </w:t>
      </w:r>
      <w:r w:rsidRPr="00355308">
        <w:rPr>
          <w:rStyle w:val="Style13ptBold"/>
          <w:color w:val="000000" w:themeColor="text1"/>
          <w:sz w:val="22"/>
          <w:highlight w:val="green"/>
        </w:rPr>
        <w:t xml:space="preserve">there must be </w:t>
      </w:r>
      <w:r w:rsidRPr="00355308">
        <w:rPr>
          <w:rStyle w:val="Style13ptBold"/>
          <w:color w:val="000000" w:themeColor="text1"/>
          <w:sz w:val="22"/>
        </w:rPr>
        <w:t>an agreement among all the space powers on the</w:t>
      </w:r>
      <w:r w:rsidRPr="00355308">
        <w:rPr>
          <w:rStyle w:val="Style13ptBold"/>
          <w:color w:val="000000" w:themeColor="text1"/>
          <w:sz w:val="16"/>
        </w:rPr>
        <w:t xml:space="preserve"> </w:t>
      </w:r>
      <w:r w:rsidRPr="00355308">
        <w:rPr>
          <w:rStyle w:val="StyleUnderline"/>
          <w:color w:val="000000" w:themeColor="text1"/>
        </w:rPr>
        <w:t xml:space="preserve">need for </w:t>
      </w:r>
      <w:r w:rsidRPr="00355308">
        <w:rPr>
          <w:rStyle w:val="StyleUnderline"/>
          <w:color w:val="000000" w:themeColor="text1"/>
          <w:highlight w:val="green"/>
        </w:rPr>
        <w:t>a global governance framework</w:t>
      </w:r>
      <w:r w:rsidRPr="00355308">
        <w:rPr>
          <w:rStyle w:val="Style13ptBold"/>
          <w:color w:val="000000" w:themeColor="text1"/>
          <w:sz w:val="16"/>
        </w:rPr>
        <w:t xml:space="preserve"> </w:t>
      </w:r>
      <w:r w:rsidRPr="00355308">
        <w:rPr>
          <w:rStyle w:val="Style13ptBold"/>
          <w:color w:val="000000" w:themeColor="text1"/>
          <w:sz w:val="22"/>
        </w:rPr>
        <w:t>for the use of space resources</w:t>
      </w:r>
      <w:r w:rsidRPr="00355308">
        <w:rPr>
          <w:color w:val="000000" w:themeColor="text1"/>
          <w:u w:val="single"/>
        </w:rPr>
        <w:t>.</w:t>
      </w:r>
      <w:r w:rsidRPr="00355308">
        <w:rPr>
          <w:color w:val="000000" w:themeColor="text1"/>
          <w:sz w:val="16"/>
        </w:rPr>
        <w:t xml:space="preserve"> This must be followed by detailed deliberations on the scope, mandate and objectives of such a framework. Can and should there be safety zones and exclusive rights be </w:t>
      </w:r>
      <w:proofErr w:type="spellStart"/>
      <w:r w:rsidRPr="00355308">
        <w:rPr>
          <w:color w:val="000000" w:themeColor="text1"/>
          <w:sz w:val="16"/>
        </w:rPr>
        <w:t>recognised</w:t>
      </w:r>
      <w:proofErr w:type="spellEnd"/>
      <w:r w:rsidRPr="00355308">
        <w:rPr>
          <w:color w:val="000000" w:themeColor="text1"/>
          <w:sz w:val="16"/>
        </w:rPr>
        <w:t xml:space="preserve">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w:t>
      </w:r>
      <w:proofErr w:type="gramStart"/>
      <w:r w:rsidRPr="00355308">
        <w:rPr>
          <w:color w:val="000000" w:themeColor="text1"/>
          <w:sz w:val="16"/>
        </w:rPr>
        <w:t>established.[</w:t>
      </w:r>
      <w:proofErr w:type="gramEnd"/>
      <w:r w:rsidRPr="00355308">
        <w:rPr>
          <w:color w:val="000000" w:themeColor="text1"/>
          <w:sz w:val="16"/>
        </w:rPr>
        <w:t xml:space="preserve">lxix] </w:t>
      </w:r>
      <w:r w:rsidRPr="00355308">
        <w:rPr>
          <w:rStyle w:val="Style13ptBold"/>
          <w:color w:val="000000" w:themeColor="text1"/>
          <w:sz w:val="22"/>
        </w:rPr>
        <w:t>Even legal space mining activity could have serious impacts</w:t>
      </w:r>
      <w:r w:rsidRPr="00355308">
        <w:rPr>
          <w:color w:val="000000" w:themeColor="text1"/>
          <w:u w:val="single"/>
        </w:rPr>
        <w:t xml:space="preserve"> in two ways. For instance, </w:t>
      </w:r>
      <w:r w:rsidRPr="00355308">
        <w:rPr>
          <w:rStyle w:val="Style13ptBold"/>
          <w:color w:val="000000" w:themeColor="text1"/>
          <w:sz w:val="22"/>
          <w:highlight w:val="green"/>
        </w:rPr>
        <w:t>any tech</w:t>
      </w:r>
      <w:r w:rsidRPr="00355308">
        <w:rPr>
          <w:rStyle w:val="Style13ptBold"/>
          <w:color w:val="000000" w:themeColor="text1"/>
          <w:sz w:val="22"/>
        </w:rPr>
        <w:t xml:space="preserve">nological </w:t>
      </w:r>
      <w:r w:rsidRPr="00355308">
        <w:rPr>
          <w:rStyle w:val="Style13ptBold"/>
          <w:color w:val="000000" w:themeColor="text1"/>
          <w:sz w:val="22"/>
          <w:highlight w:val="green"/>
        </w:rPr>
        <w:t xml:space="preserve">spinoffs </w:t>
      </w:r>
      <w:r w:rsidRPr="00355308">
        <w:rPr>
          <w:rStyle w:val="Style13ptBold"/>
          <w:color w:val="000000" w:themeColor="text1"/>
          <w:sz w:val="22"/>
        </w:rPr>
        <w:t>that a country might have could</w:t>
      </w:r>
      <w:r w:rsidRPr="00355308">
        <w:rPr>
          <w:rStyle w:val="Style13ptBold"/>
          <w:color w:val="000000" w:themeColor="text1"/>
          <w:sz w:val="16"/>
        </w:rPr>
        <w:t xml:space="preserve"> </w:t>
      </w:r>
      <w:r w:rsidRPr="00355308">
        <w:rPr>
          <w:rStyle w:val="StyleUnderline"/>
          <w:color w:val="000000" w:themeColor="text1"/>
        </w:rPr>
        <w:t xml:space="preserve">add to the space </w:t>
      </w:r>
      <w:proofErr w:type="spellStart"/>
      <w:r w:rsidRPr="00355308">
        <w:rPr>
          <w:rStyle w:val="StyleUnderline"/>
          <w:color w:val="000000" w:themeColor="text1"/>
        </w:rPr>
        <w:t>weaponisation</w:t>
      </w:r>
      <w:proofErr w:type="spellEnd"/>
      <w:r w:rsidRPr="00355308">
        <w:rPr>
          <w:rStyle w:val="StyleUnderline"/>
          <w:color w:val="000000" w:themeColor="text1"/>
        </w:rPr>
        <w:t xml:space="preserve"> debate</w:t>
      </w:r>
      <w:r w:rsidRPr="00355308">
        <w:rPr>
          <w:color w:val="000000" w:themeColor="text1"/>
          <w:u w:val="single"/>
        </w:rPr>
        <w:t xml:space="preserve">. Two, the </w:t>
      </w:r>
      <w:r w:rsidRPr="00355308">
        <w:rPr>
          <w:rStyle w:val="Emphasis"/>
          <w:highlight w:val="green"/>
        </w:rPr>
        <w:t>erosion of norms with</w:t>
      </w:r>
      <w:r w:rsidRPr="00355308">
        <w:rPr>
          <w:rStyle w:val="Emphasis"/>
        </w:rPr>
        <w:t xml:space="preserve"> regard to space </w:t>
      </w:r>
      <w:r w:rsidRPr="00355308">
        <w:rPr>
          <w:rStyle w:val="Emphasis"/>
          <w:highlight w:val="green"/>
        </w:rPr>
        <w:t xml:space="preserve">mining </w:t>
      </w:r>
      <w:r w:rsidRPr="00355308">
        <w:rPr>
          <w:rStyle w:val="Emphasis"/>
        </w:rPr>
        <w:t xml:space="preserve">could </w:t>
      </w:r>
      <w:r w:rsidRPr="00355308">
        <w:rPr>
          <w:rStyle w:val="Emphasis"/>
          <w:highlight w:val="green"/>
        </w:rPr>
        <w:t>have a cascading effect on other norms</w:t>
      </w:r>
      <w:r w:rsidRPr="00355308">
        <w:rPr>
          <w:rStyle w:val="Emphasis"/>
        </w:rPr>
        <w:t xml:space="preserve"> in the same issue area </w:t>
      </w:r>
      <w:r w:rsidRPr="00355308">
        <w:rPr>
          <w:rStyle w:val="Emphasis"/>
          <w:highlight w:val="green"/>
        </w:rPr>
        <w:t xml:space="preserve">such as </w:t>
      </w:r>
      <w:proofErr w:type="spellStart"/>
      <w:r w:rsidRPr="00355308">
        <w:rPr>
          <w:rStyle w:val="Emphasis"/>
          <w:highlight w:val="green"/>
        </w:rPr>
        <w:t>weaponisation</w:t>
      </w:r>
      <w:proofErr w:type="spellEnd"/>
      <w:r w:rsidRPr="00355308">
        <w:rPr>
          <w:rStyle w:val="Emphasis"/>
        </w:rPr>
        <w:t xml:space="preserve"> of space</w:t>
      </w:r>
      <w:r w:rsidRPr="00355308">
        <w:rPr>
          <w:color w:val="000000" w:themeColor="text1"/>
          <w:u w:val="single"/>
        </w:rPr>
        <w:t xml:space="preserve">. </w:t>
      </w:r>
      <w:r w:rsidRPr="00355308">
        <w:rPr>
          <w:rStyle w:val="Style13ptBold"/>
          <w:color w:val="000000" w:themeColor="text1"/>
          <w:sz w:val="16"/>
        </w:rPr>
        <w:t xml:space="preserve">It is imperative for nations to </w:t>
      </w:r>
      <w:r w:rsidRPr="00355308">
        <w:rPr>
          <w:rStyle w:val="StyleUnderline"/>
          <w:color w:val="000000" w:themeColor="text1"/>
        </w:rPr>
        <w:t>actively combine their efforts</w:t>
      </w:r>
      <w:r w:rsidRPr="00355308">
        <w:rPr>
          <w:rStyle w:val="Style13ptBold"/>
          <w:color w:val="000000" w:themeColor="text1"/>
          <w:sz w:val="16"/>
        </w:rPr>
        <w:t xml:space="preserve"> </w:t>
      </w:r>
      <w:r w:rsidRPr="00355308">
        <w:rPr>
          <w:rStyle w:val="Style13ptBold"/>
          <w:color w:val="000000" w:themeColor="text1"/>
          <w:sz w:val="22"/>
        </w:rPr>
        <w:t>to ensure that this activity transpires in the most globally acceptable manner</w:t>
      </w:r>
      <w:r w:rsidRPr="00355308">
        <w:rPr>
          <w:color w:val="000000" w:themeColor="text1"/>
          <w:sz w:val="16"/>
        </w:rPr>
        <w:t xml:space="preserve"> and not one which stirs anarchism. The ancient Roman maxim, ‘</w:t>
      </w:r>
      <w:proofErr w:type="spellStart"/>
      <w:r w:rsidRPr="00355308">
        <w:rPr>
          <w:color w:val="000000" w:themeColor="text1"/>
          <w:sz w:val="16"/>
        </w:rPr>
        <w:t>Quod</w:t>
      </w:r>
      <w:proofErr w:type="spellEnd"/>
      <w:r w:rsidRPr="00355308">
        <w:rPr>
          <w:color w:val="000000" w:themeColor="text1"/>
          <w:sz w:val="16"/>
        </w:rPr>
        <w:t xml:space="preserve"> </w:t>
      </w:r>
      <w:proofErr w:type="spellStart"/>
      <w:r w:rsidRPr="00355308">
        <w:rPr>
          <w:color w:val="000000" w:themeColor="text1"/>
          <w:sz w:val="16"/>
        </w:rPr>
        <w:t>omnes</w:t>
      </w:r>
      <w:proofErr w:type="spellEnd"/>
      <w:r w:rsidRPr="00355308">
        <w:rPr>
          <w:color w:val="000000" w:themeColor="text1"/>
          <w:sz w:val="16"/>
        </w:rPr>
        <w:t xml:space="preserve"> </w:t>
      </w:r>
      <w:proofErr w:type="spellStart"/>
      <w:r w:rsidRPr="00355308">
        <w:rPr>
          <w:color w:val="000000" w:themeColor="text1"/>
          <w:sz w:val="16"/>
        </w:rPr>
        <w:t>tangit</w:t>
      </w:r>
      <w:proofErr w:type="spellEnd"/>
      <w:r w:rsidRPr="00355308">
        <w:rPr>
          <w:color w:val="000000" w:themeColor="text1"/>
          <w:sz w:val="16"/>
        </w:rPr>
        <w:t xml:space="preserve"> ab omnibus </w:t>
      </w:r>
      <w:proofErr w:type="spellStart"/>
      <w:r w:rsidRPr="00355308">
        <w:rPr>
          <w:color w:val="000000" w:themeColor="text1"/>
          <w:sz w:val="16"/>
        </w:rPr>
        <w:t>approbatur</w:t>
      </w:r>
      <w:proofErr w:type="spellEnd"/>
      <w:r w:rsidRPr="00355308">
        <w:rPr>
          <w:color w:val="000000" w:themeColor="text1"/>
          <w:sz w:val="16"/>
        </w:rPr>
        <w:t xml:space="preserve">’ (What touches all must be approved by all) gains due traction in this kind of a scenario. Therefore, </w:t>
      </w:r>
      <w:r w:rsidRPr="00355308">
        <w:rPr>
          <w:rStyle w:val="Style13ptBold"/>
          <w:color w:val="000000" w:themeColor="text1"/>
          <w:sz w:val="22"/>
        </w:rPr>
        <w:t xml:space="preserve">a universal activity like space exploration </w:t>
      </w:r>
      <w:r w:rsidRPr="00355308">
        <w:rPr>
          <w:rStyle w:val="StyleUnderline"/>
          <w:color w:val="000000" w:themeColor="text1"/>
          <w:highlight w:val="green"/>
        </w:rPr>
        <w:t>mandates</w:t>
      </w:r>
      <w:r w:rsidRPr="00355308">
        <w:rPr>
          <w:rStyle w:val="StyleUnderline"/>
          <w:color w:val="000000" w:themeColor="text1"/>
        </w:rPr>
        <w:t xml:space="preserve"> an </w:t>
      </w:r>
      <w:r w:rsidRPr="00355308">
        <w:rPr>
          <w:rStyle w:val="StyleUnderline"/>
          <w:color w:val="000000" w:themeColor="text1"/>
          <w:highlight w:val="green"/>
        </w:rPr>
        <w:t>international guideline</w:t>
      </w:r>
      <w:r w:rsidRPr="00355308">
        <w:rPr>
          <w:color w:val="000000" w:themeColor="text1"/>
          <w:u w:val="single"/>
        </w:rPr>
        <w:t xml:space="preserve">; </w:t>
      </w:r>
      <w:r w:rsidRPr="00355308">
        <w:rPr>
          <w:rStyle w:val="Style13ptBold"/>
          <w:color w:val="000000" w:themeColor="text1"/>
          <w:sz w:val="22"/>
        </w:rPr>
        <w:t>or else, the first haul from mining</w:t>
      </w:r>
      <w:r w:rsidRPr="00355308">
        <w:rPr>
          <w:color w:val="000000" w:themeColor="text1"/>
          <w:u w:val="single"/>
        </w:rPr>
        <w:t xml:space="preserve">, instead of earning admiration and exultation, </w:t>
      </w:r>
      <w:r w:rsidRPr="00355308">
        <w:rPr>
          <w:rStyle w:val="Style13ptBold"/>
          <w:color w:val="000000" w:themeColor="text1"/>
          <w:sz w:val="22"/>
        </w:rPr>
        <w:t xml:space="preserve">will only be </w:t>
      </w:r>
      <w:r w:rsidRPr="00355308">
        <w:rPr>
          <w:rStyle w:val="StyleUnderline"/>
          <w:color w:val="000000" w:themeColor="text1"/>
        </w:rPr>
        <w:t>enmeshed in litigation</w:t>
      </w:r>
      <w:r w:rsidRPr="00355308">
        <w:rPr>
          <w:color w:val="000000" w:themeColor="text1"/>
          <w:u w:val="single"/>
        </w:rPr>
        <w:t>.</w:t>
      </w:r>
    </w:p>
    <w:p w14:paraId="291F7E7A" w14:textId="77777777" w:rsidR="008828C2" w:rsidRPr="00AD4C5F" w:rsidRDefault="008828C2" w:rsidP="008828C2">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Inevitable market expansion guarantees wars over property rights—governments get quickly involved</w:t>
      </w:r>
    </w:p>
    <w:p w14:paraId="3843E46A" w14:textId="77777777" w:rsidR="008828C2" w:rsidRPr="00AD4C5F" w:rsidRDefault="008828C2" w:rsidP="008828C2">
      <w:pPr>
        <w:rPr>
          <w:rFonts w:asciiTheme="majorHAnsi" w:hAnsiTheme="majorHAnsi" w:cstheme="majorHAnsi"/>
          <w:color w:val="000000" w:themeColor="text1"/>
        </w:rPr>
      </w:pPr>
      <w:r w:rsidRPr="00AD4C5F">
        <w:rPr>
          <w:rStyle w:val="Heading4Char"/>
          <w:rFonts w:asciiTheme="majorHAnsi" w:hAnsiTheme="majorHAnsi" w:cstheme="majorHAnsi"/>
        </w:rPr>
        <w:t>Funnell 18</w:t>
      </w:r>
      <w:r w:rsidRPr="00AD4C5F">
        <w:rPr>
          <w:rFonts w:asciiTheme="majorHAnsi" w:hAnsiTheme="majorHAnsi" w:cstheme="majorHAnsi"/>
          <w:color w:val="000000" w:themeColor="text1"/>
        </w:rPr>
        <w:t xml:space="preserve"> – Anthony, Writer for Future Tense News Citing Dean of Law at University of Adelaide, “War in space 'inevitable' because there's so much money to be made, expert warns”, ABC News, 8/23/2018, https://www.abc.net.au/news/2018-08-24/conflict-in-space-is-inevitable-expert-warns/10146314</w:t>
      </w:r>
    </w:p>
    <w:p w14:paraId="1F9E8509" w14:textId="77777777" w:rsidR="008828C2" w:rsidRPr="00AD4C5F" w:rsidRDefault="008828C2" w:rsidP="008828C2">
      <w:pPr>
        <w:rPr>
          <w:rFonts w:asciiTheme="majorHAnsi" w:hAnsiTheme="majorHAnsi" w:cstheme="majorHAnsi"/>
          <w:color w:val="000000" w:themeColor="text1"/>
          <w:sz w:val="16"/>
        </w:rPr>
      </w:pPr>
      <w:r w:rsidRPr="00AD4C5F">
        <w:rPr>
          <w:rFonts w:asciiTheme="majorHAnsi" w:hAnsiTheme="majorHAnsi" w:cstheme="majorHAnsi"/>
          <w:color w:val="000000" w:themeColor="text1"/>
          <w:u w:val="single"/>
        </w:rPr>
        <w:t xml:space="preserve">A </w:t>
      </w:r>
      <w:r w:rsidRPr="00AD4C5F">
        <w:rPr>
          <w:rStyle w:val="Style13ptBold"/>
          <w:rFonts w:asciiTheme="majorHAnsi" w:hAnsiTheme="majorHAnsi" w:cstheme="majorHAnsi"/>
          <w:color w:val="000000" w:themeColor="text1"/>
          <w:sz w:val="22"/>
          <w:highlight w:val="green"/>
        </w:rPr>
        <w:t>leading</w:t>
      </w:r>
      <w:r w:rsidRPr="00AD4C5F">
        <w:rPr>
          <w:rStyle w:val="Style13ptBold"/>
          <w:rFonts w:asciiTheme="majorHAnsi" w:hAnsiTheme="majorHAnsi" w:cstheme="majorHAnsi"/>
          <w:color w:val="000000" w:themeColor="text1"/>
          <w:sz w:val="22"/>
        </w:rPr>
        <w:t xml:space="preserve"> Australian </w:t>
      </w:r>
      <w:r w:rsidRPr="00AD4C5F">
        <w:rPr>
          <w:rStyle w:val="Style13ptBold"/>
          <w:rFonts w:asciiTheme="majorHAnsi" w:hAnsiTheme="majorHAnsi" w:cstheme="majorHAnsi"/>
          <w:color w:val="000000" w:themeColor="text1"/>
          <w:sz w:val="22"/>
          <w:highlight w:val="green"/>
        </w:rPr>
        <w:t>space law expert</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has </w:t>
      </w:r>
      <w:r w:rsidRPr="00AD4C5F">
        <w:rPr>
          <w:rStyle w:val="Style13ptBold"/>
          <w:rFonts w:asciiTheme="majorHAnsi" w:hAnsiTheme="majorHAnsi" w:cstheme="majorHAnsi"/>
          <w:color w:val="000000" w:themeColor="text1"/>
          <w:sz w:val="22"/>
          <w:highlight w:val="green"/>
        </w:rPr>
        <w:t>warned conflict over space assets is "inevitable</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and more needs to be done</w:t>
      </w:r>
      <w:r w:rsidRPr="00AD4C5F">
        <w:rPr>
          <w:rStyle w:val="Style13ptBold"/>
          <w:rFonts w:asciiTheme="majorHAnsi" w:hAnsiTheme="majorHAnsi" w:cstheme="majorHAnsi"/>
          <w:color w:val="000000" w:themeColor="text1"/>
          <w:sz w:val="22"/>
        </w:rPr>
        <w:t xml:space="preserve"> now </w:t>
      </w:r>
      <w:r w:rsidRPr="00AD4C5F">
        <w:rPr>
          <w:rStyle w:val="Style13ptBold"/>
          <w:rFonts w:asciiTheme="majorHAnsi" w:hAnsiTheme="majorHAnsi" w:cstheme="majorHAnsi"/>
          <w:color w:val="000000" w:themeColor="text1"/>
          <w:sz w:val="22"/>
          <w:highlight w:val="green"/>
        </w:rPr>
        <w:t>to avert</w:t>
      </w:r>
      <w:r w:rsidRPr="00AD4C5F">
        <w:rPr>
          <w:rStyle w:val="Style13ptBold"/>
          <w:rFonts w:asciiTheme="majorHAnsi" w:hAnsiTheme="majorHAnsi" w:cstheme="majorHAnsi"/>
          <w:color w:val="000000" w:themeColor="text1"/>
          <w:sz w:val="22"/>
        </w:rPr>
        <w:t xml:space="preserve"> the potential for </w:t>
      </w:r>
      <w:r w:rsidRPr="00AD4C5F">
        <w:rPr>
          <w:rStyle w:val="Style13ptBold"/>
          <w:rFonts w:asciiTheme="majorHAnsi" w:hAnsiTheme="majorHAnsi" w:cstheme="majorHAnsi"/>
          <w:color w:val="000000" w:themeColor="text1"/>
          <w:sz w:val="22"/>
          <w:highlight w:val="green"/>
        </w:rPr>
        <w:t>hostility</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Professor Melissa de Zwart, the Dean of Law at the University of Adelaide</w:t>
      </w:r>
      <w:r w:rsidRPr="00AD4C5F">
        <w:rPr>
          <w:rStyle w:val="Style13ptBold"/>
          <w:rFonts w:asciiTheme="majorHAnsi" w:hAnsiTheme="majorHAnsi" w:cstheme="majorHAnsi"/>
          <w:color w:val="000000" w:themeColor="text1"/>
          <w:sz w:val="16"/>
        </w:rPr>
        <w:t>,</w:t>
      </w:r>
      <w:r w:rsidRPr="00AD4C5F">
        <w:rPr>
          <w:rFonts w:asciiTheme="majorHAnsi" w:hAnsiTheme="majorHAnsi" w:cstheme="majorHAnsi"/>
          <w:color w:val="000000" w:themeColor="text1"/>
          <w:u w:val="single"/>
        </w:rPr>
        <w:t xml:space="preserve"> says </w:t>
      </w:r>
      <w:r w:rsidRPr="00AD4C5F">
        <w:rPr>
          <w:rStyle w:val="StyleUnderline"/>
          <w:rFonts w:asciiTheme="majorHAnsi" w:hAnsiTheme="majorHAnsi" w:cstheme="majorHAnsi"/>
          <w:color w:val="000000" w:themeColor="text1"/>
          <w:highlight w:val="green"/>
        </w:rPr>
        <w:t xml:space="preserve">growing commercial interest in </w:t>
      </w:r>
      <w:r w:rsidRPr="00AD4C5F">
        <w:rPr>
          <w:rStyle w:val="Style13ptBold"/>
          <w:rFonts w:asciiTheme="majorHAnsi" w:hAnsiTheme="majorHAnsi" w:cstheme="majorHAnsi"/>
          <w:color w:val="000000" w:themeColor="text1"/>
          <w:sz w:val="16"/>
        </w:rPr>
        <w:t>the</w:t>
      </w:r>
      <w:r w:rsidRPr="00AD4C5F">
        <w:rPr>
          <w:rStyle w:val="StyleUnderline"/>
          <w:rFonts w:asciiTheme="majorHAnsi" w:hAnsiTheme="majorHAnsi" w:cstheme="majorHAnsi"/>
          <w:color w:val="000000" w:themeColor="text1"/>
          <w:highlight w:val="green"/>
        </w:rPr>
        <w:t xml:space="preserve"> mining</w:t>
      </w:r>
      <w:r w:rsidRPr="00AD4C5F">
        <w:rPr>
          <w:rStyle w:val="StyleUnderline"/>
          <w:rFonts w:asciiTheme="majorHAnsi" w:hAnsiTheme="majorHAnsi" w:cstheme="majorHAnsi"/>
          <w:color w:val="000000" w:themeColor="text1"/>
        </w:rPr>
        <w:t xml:space="preserve"> of precious minerals </w:t>
      </w:r>
      <w:r w:rsidRPr="00AD4C5F">
        <w:rPr>
          <w:rStyle w:val="StyleUnderline"/>
          <w:rFonts w:asciiTheme="majorHAnsi" w:hAnsiTheme="majorHAnsi" w:cstheme="majorHAnsi"/>
          <w:color w:val="000000" w:themeColor="text1"/>
          <w:highlight w:val="green"/>
        </w:rPr>
        <w:t>on asteroids</w:t>
      </w:r>
      <w:r w:rsidRPr="00AD4C5F">
        <w:rPr>
          <w:rStyle w:val="StyleUnderline"/>
          <w:rFonts w:asciiTheme="majorHAnsi" w:hAnsiTheme="majorHAnsi" w:cstheme="majorHAnsi"/>
          <w:color w:val="000000" w:themeColor="text1"/>
        </w:rPr>
        <w:t xml:space="preserve"> and planets has </w:t>
      </w:r>
      <w:r w:rsidRPr="00AD4C5F">
        <w:rPr>
          <w:rStyle w:val="StyleUnderline"/>
          <w:rFonts w:asciiTheme="majorHAnsi" w:hAnsiTheme="majorHAnsi" w:cstheme="majorHAnsi"/>
          <w:color w:val="000000" w:themeColor="text1"/>
          <w:highlight w:val="green"/>
        </w:rPr>
        <w:t>heightened</w:t>
      </w:r>
      <w:r w:rsidRPr="00AD4C5F">
        <w:rPr>
          <w:rStyle w:val="StyleUnderline"/>
          <w:rFonts w:asciiTheme="majorHAnsi" w:hAnsiTheme="majorHAnsi" w:cstheme="majorHAnsi"/>
          <w:color w:val="000000" w:themeColor="text1"/>
        </w:rPr>
        <w:t xml:space="preserve"> the </w:t>
      </w:r>
      <w:r w:rsidRPr="00AD4C5F">
        <w:rPr>
          <w:rStyle w:val="StyleUnderline"/>
          <w:rFonts w:asciiTheme="majorHAnsi" w:hAnsiTheme="majorHAnsi" w:cstheme="majorHAnsi"/>
          <w:color w:val="000000" w:themeColor="text1"/>
          <w:highlight w:val="green"/>
        </w:rPr>
        <w:t>danger</w:t>
      </w:r>
      <w:r w:rsidRPr="00AD4C5F">
        <w:rPr>
          <w:rFonts w:asciiTheme="majorHAnsi" w:hAnsiTheme="majorHAnsi" w:cstheme="majorHAnsi"/>
          <w:color w:val="000000" w:themeColor="text1"/>
          <w:u w:val="single"/>
        </w:rPr>
        <w:t>. "I think you have to be a realist about that," she said. "</w:t>
      </w:r>
      <w:r w:rsidRPr="00AD4C5F">
        <w:rPr>
          <w:rStyle w:val="Emphasis"/>
          <w:rFonts w:asciiTheme="majorHAnsi" w:hAnsiTheme="majorHAnsi" w:cstheme="majorHAnsi"/>
          <w:highlight w:val="green"/>
        </w:rPr>
        <w:t>Where you have resources</w:t>
      </w:r>
      <w:r w:rsidRPr="00AD4C5F">
        <w:rPr>
          <w:rStyle w:val="Emphasis"/>
          <w:rFonts w:asciiTheme="majorHAnsi" w:hAnsiTheme="majorHAnsi" w:cstheme="majorHAnsi"/>
        </w:rPr>
        <w:t xml:space="preserve">, where </w:t>
      </w:r>
      <w:r w:rsidRPr="00AD4C5F">
        <w:rPr>
          <w:rStyle w:val="Emphasis"/>
          <w:rFonts w:asciiTheme="majorHAnsi" w:hAnsiTheme="majorHAnsi" w:cstheme="majorHAnsi"/>
          <w:highlight w:val="green"/>
        </w:rPr>
        <w:t>you have competition</w:t>
      </w:r>
      <w:r w:rsidRPr="00AD4C5F">
        <w:rPr>
          <w:rStyle w:val="Emphasis"/>
          <w:rFonts w:asciiTheme="majorHAnsi" w:hAnsiTheme="majorHAnsi" w:cstheme="majorHAnsi"/>
        </w:rPr>
        <w:t xml:space="preserve"> </w:t>
      </w:r>
      <w:r w:rsidRPr="00AD4C5F">
        <w:rPr>
          <w:rStyle w:val="Style13ptBold"/>
          <w:rFonts w:asciiTheme="majorHAnsi" w:hAnsiTheme="majorHAnsi" w:cstheme="majorHAnsi"/>
          <w:color w:val="000000" w:themeColor="text1"/>
          <w:sz w:val="22"/>
        </w:rPr>
        <w:t>for those resources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where you have investment of money in the extraction of those resources </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 xml:space="preserve">there will be an </w:t>
      </w:r>
      <w:r w:rsidRPr="00AD4C5F">
        <w:rPr>
          <w:rStyle w:val="StyleUnderline"/>
          <w:rFonts w:asciiTheme="majorHAnsi" w:hAnsiTheme="majorHAnsi" w:cstheme="majorHAnsi"/>
          <w:color w:val="000000" w:themeColor="text1"/>
          <w:highlight w:val="green"/>
        </w:rPr>
        <w:t>expectation of security around that investment</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While full-scale mining is yet to be tried, there is significant international interest. Japanese aerospace agency </w:t>
      </w:r>
      <w:proofErr w:type="spellStart"/>
      <w:r w:rsidRPr="00AD4C5F">
        <w:rPr>
          <w:rFonts w:asciiTheme="majorHAnsi" w:hAnsiTheme="majorHAnsi" w:cstheme="majorHAnsi"/>
          <w:color w:val="000000" w:themeColor="text1"/>
          <w:sz w:val="16"/>
        </w:rPr>
        <w:t>Jaxa</w:t>
      </w:r>
      <w:proofErr w:type="spellEnd"/>
      <w:r w:rsidRPr="00AD4C5F">
        <w:rPr>
          <w:rFonts w:asciiTheme="majorHAnsi" w:hAnsiTheme="majorHAnsi" w:cstheme="majorHAnsi"/>
          <w:color w:val="000000" w:themeColor="text1"/>
          <w:sz w:val="16"/>
        </w:rPr>
        <w:t xml:space="preserve"> has already successfully landed a robotic craft on an asteroid and taken samples. It currently has another probe hovering over an asteroid named </w:t>
      </w:r>
      <w:proofErr w:type="spellStart"/>
      <w:r w:rsidRPr="00AD4C5F">
        <w:rPr>
          <w:rFonts w:asciiTheme="majorHAnsi" w:hAnsiTheme="majorHAnsi" w:cstheme="majorHAnsi"/>
          <w:color w:val="000000" w:themeColor="text1"/>
          <w:sz w:val="16"/>
        </w:rPr>
        <w:t>Ryugu</w:t>
      </w:r>
      <w:proofErr w:type="spellEnd"/>
      <w:r w:rsidRPr="00AD4C5F">
        <w:rPr>
          <w:rFonts w:asciiTheme="majorHAnsi" w:hAnsiTheme="majorHAnsi" w:cstheme="majorHAnsi"/>
          <w:color w:val="000000" w:themeColor="text1"/>
          <w:sz w:val="16"/>
        </w:rPr>
        <w:t xml:space="preserve">. Artist's impression of Hayabusa 2 PHOTO: Artist's impression of </w:t>
      </w:r>
      <w:proofErr w:type="spellStart"/>
      <w:r w:rsidRPr="00AD4C5F">
        <w:rPr>
          <w:rFonts w:asciiTheme="majorHAnsi" w:hAnsiTheme="majorHAnsi" w:cstheme="majorHAnsi"/>
          <w:color w:val="000000" w:themeColor="text1"/>
          <w:sz w:val="16"/>
        </w:rPr>
        <w:t>Jaxa's</w:t>
      </w:r>
      <w:proofErr w:type="spellEnd"/>
      <w:r w:rsidRPr="00AD4C5F">
        <w:rPr>
          <w:rFonts w:asciiTheme="majorHAnsi" w:hAnsiTheme="majorHAnsi" w:cstheme="majorHAnsi"/>
          <w:color w:val="000000" w:themeColor="text1"/>
          <w:sz w:val="16"/>
        </w:rPr>
        <w:t xml:space="preserve"> robotic craft flying above </w:t>
      </w:r>
      <w:proofErr w:type="spellStart"/>
      <w:r w:rsidRPr="00AD4C5F">
        <w:rPr>
          <w:rFonts w:asciiTheme="majorHAnsi" w:hAnsiTheme="majorHAnsi" w:cstheme="majorHAnsi"/>
          <w:color w:val="000000" w:themeColor="text1"/>
          <w:sz w:val="16"/>
        </w:rPr>
        <w:t>Ryugu</w:t>
      </w:r>
      <w:proofErr w:type="spellEnd"/>
      <w:r w:rsidRPr="00AD4C5F">
        <w:rPr>
          <w:rFonts w:asciiTheme="majorHAnsi" w:hAnsiTheme="majorHAnsi" w:cstheme="majorHAnsi"/>
          <w:color w:val="000000" w:themeColor="text1"/>
          <w:sz w:val="16"/>
        </w:rPr>
        <w:t>. (Source: JAXA) Two American companies — Deep Space Industries and Planetary Resources — are thought to be the leaders in the field, but in May this year a UK firm called Asteroid Mining Corporation also entered the race. "</w:t>
      </w:r>
      <w:r w:rsidRPr="00AD4C5F">
        <w:rPr>
          <w:rStyle w:val="StyleUnderline"/>
          <w:rFonts w:asciiTheme="majorHAnsi" w:hAnsiTheme="majorHAnsi" w:cstheme="majorHAnsi"/>
          <w:color w:val="000000" w:themeColor="text1"/>
        </w:rPr>
        <w:t>Those corporations will be looking to the nation-state to say, well, are you going to protect our investment in this business</w:t>
      </w:r>
      <w:r w:rsidRPr="00AD4C5F">
        <w:rPr>
          <w:rFonts w:asciiTheme="majorHAnsi" w:hAnsiTheme="majorHAnsi" w:cstheme="majorHAnsi"/>
          <w:color w:val="000000" w:themeColor="text1"/>
          <w:sz w:val="16"/>
        </w:rPr>
        <w:t xml:space="preserve">?" Professor de Zwart </w:t>
      </w:r>
      <w:r w:rsidRPr="00AD4C5F">
        <w:rPr>
          <w:rFonts w:asciiTheme="majorHAnsi" w:hAnsiTheme="majorHAnsi" w:cstheme="majorHAnsi"/>
          <w:color w:val="000000" w:themeColor="text1"/>
          <w:sz w:val="16"/>
        </w:rPr>
        <w:lastRenderedPageBreak/>
        <w:t xml:space="preserve">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AD4C5F">
        <w:rPr>
          <w:rFonts w:asciiTheme="majorHAnsi" w:hAnsiTheme="majorHAnsi" w:cstheme="majorHAnsi"/>
          <w:color w:val="000000" w:themeColor="text1"/>
          <w:u w:val="single"/>
        </w:rPr>
        <w:t xml:space="preserve">And </w:t>
      </w:r>
      <w:r w:rsidRPr="00AD4C5F">
        <w:rPr>
          <w:rStyle w:val="Style13ptBold"/>
          <w:rFonts w:asciiTheme="majorHAnsi" w:hAnsiTheme="majorHAnsi" w:cstheme="majorHAnsi"/>
          <w:color w:val="000000" w:themeColor="text1"/>
          <w:sz w:val="22"/>
        </w:rPr>
        <w:t xml:space="preserve">is conflict in space inevitable? </w:t>
      </w:r>
      <w:r w:rsidRPr="00AD4C5F">
        <w:rPr>
          <w:rFonts w:asciiTheme="majorHAnsi" w:hAnsiTheme="majorHAnsi" w:cstheme="majorHAnsi"/>
          <w:color w:val="000000" w:themeColor="text1"/>
          <w:u w:val="single"/>
        </w:rPr>
        <w:t xml:space="preserve">But </w:t>
      </w:r>
      <w:r w:rsidRPr="00AD4C5F">
        <w:rPr>
          <w:rStyle w:val="Style13ptBold"/>
          <w:rFonts w:asciiTheme="majorHAnsi" w:hAnsiTheme="majorHAnsi" w:cstheme="majorHAnsi"/>
          <w:color w:val="000000" w:themeColor="text1"/>
          <w:sz w:val="22"/>
        </w:rPr>
        <w:t>the number of players is rapidly increasing</w:t>
      </w:r>
      <w:r w:rsidRPr="00AD4C5F">
        <w:rPr>
          <w:rFonts w:asciiTheme="majorHAnsi" w:hAnsiTheme="majorHAnsi" w:cstheme="majorHAnsi"/>
          <w:color w:val="000000" w:themeColor="text1"/>
          <w:sz w:val="16"/>
        </w:rPr>
        <w:t xml:space="preserve">. The OECD's Space Forum says more than 80 countries now have some form of space program, mostly concentrated on rockets, satellites and satellite-related services and technology. </w:t>
      </w:r>
      <w:r w:rsidRPr="00AD4C5F">
        <w:rPr>
          <w:rStyle w:val="Style13ptBold"/>
          <w:rFonts w:asciiTheme="majorHAnsi" w:hAnsiTheme="majorHAnsi" w:cstheme="majorHAnsi"/>
          <w:color w:val="000000" w:themeColor="text1"/>
          <w:sz w:val="22"/>
        </w:rPr>
        <w:t>They estimate the global industry is</w:t>
      </w:r>
      <w:r w:rsidRPr="00AD4C5F">
        <w:rPr>
          <w:rFonts w:asciiTheme="majorHAnsi" w:hAnsiTheme="majorHAnsi" w:cstheme="majorHAnsi"/>
          <w:color w:val="000000" w:themeColor="text1"/>
          <w:sz w:val="16"/>
        </w:rPr>
        <w:t xml:space="preserve"> worth somewhere </w:t>
      </w:r>
      <w:r w:rsidRPr="00AD4C5F">
        <w:rPr>
          <w:rStyle w:val="Style13ptBold"/>
          <w:rFonts w:asciiTheme="majorHAnsi" w:hAnsiTheme="majorHAnsi" w:cstheme="majorHAnsi"/>
          <w:color w:val="000000" w:themeColor="text1"/>
          <w:sz w:val="22"/>
        </w:rPr>
        <w:t>around $US400 billion</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and growing</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quickly. And that figure </w:t>
      </w:r>
      <w:r w:rsidRPr="00AD4C5F">
        <w:rPr>
          <w:rStyle w:val="Style13ptBold"/>
          <w:rFonts w:asciiTheme="majorHAnsi" w:hAnsiTheme="majorHAnsi" w:cstheme="majorHAnsi"/>
          <w:color w:val="000000" w:themeColor="text1"/>
          <w:sz w:val="22"/>
        </w:rPr>
        <w:t>could skyrocket</w:t>
      </w:r>
      <w:r w:rsidRPr="00AD4C5F">
        <w:rPr>
          <w:rFonts w:asciiTheme="majorHAnsi" w:hAnsiTheme="majorHAnsi" w:cstheme="majorHAnsi"/>
          <w:color w:val="000000" w:themeColor="text1"/>
          <w:u w:val="single"/>
        </w:rPr>
        <w:t xml:space="preserve"> if, and </w:t>
      </w:r>
      <w:r w:rsidRPr="00AD4C5F">
        <w:rPr>
          <w:rStyle w:val="Style13ptBold"/>
          <w:rFonts w:asciiTheme="majorHAnsi" w:hAnsiTheme="majorHAnsi" w:cstheme="majorHAnsi"/>
          <w:color w:val="000000" w:themeColor="text1"/>
          <w:sz w:val="22"/>
        </w:rPr>
        <w:t>when, asteroid mining kicks off</w:t>
      </w:r>
      <w:r w:rsidRPr="00AD4C5F">
        <w:rPr>
          <w:rFonts w:asciiTheme="majorHAnsi" w:hAnsiTheme="majorHAnsi" w:cstheme="majorHAnsi"/>
          <w:color w:val="000000" w:themeColor="text1"/>
          <w:highlight w:val="green"/>
          <w:u w:val="single"/>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Eric </w:t>
      </w:r>
      <w:proofErr w:type="spellStart"/>
      <w:r w:rsidRPr="00AD4C5F">
        <w:rPr>
          <w:rFonts w:asciiTheme="majorHAnsi" w:hAnsiTheme="majorHAnsi" w:cstheme="majorHAnsi"/>
          <w:color w:val="000000" w:themeColor="text1"/>
          <w:sz w:val="16"/>
        </w:rPr>
        <w:t>Stallmer</w:t>
      </w:r>
      <w:proofErr w:type="spellEnd"/>
      <w:r w:rsidRPr="00AD4C5F">
        <w:rPr>
          <w:rFonts w:asciiTheme="majorHAnsi" w:hAnsiTheme="majorHAnsi" w:cstheme="majorHAnsi"/>
          <w:color w:val="000000" w:themeColor="text1"/>
          <w:sz w:val="16"/>
        </w:rPr>
        <w:t xml:space="preserve">, the president of the US-based Commercial Spaceflight Federation, a consortium of 85 space-related </w:t>
      </w:r>
      <w:proofErr w:type="spellStart"/>
      <w:r w:rsidRPr="00AD4C5F">
        <w:rPr>
          <w:rFonts w:asciiTheme="majorHAnsi" w:hAnsiTheme="majorHAnsi" w:cstheme="majorHAnsi"/>
          <w:color w:val="000000" w:themeColor="text1"/>
          <w:sz w:val="16"/>
        </w:rPr>
        <w:t>organisations</w:t>
      </w:r>
      <w:proofErr w:type="spellEnd"/>
      <w:r w:rsidRPr="00AD4C5F">
        <w:rPr>
          <w:rFonts w:asciiTheme="majorHAnsi" w:hAnsiTheme="majorHAnsi" w:cstheme="majorHAnsi"/>
          <w:color w:val="000000" w:themeColor="text1"/>
          <w:sz w:val="16"/>
        </w:rPr>
        <w:t xml:space="preserve"> and businesses, believes that moment is fast approaching. "I think </w:t>
      </w:r>
      <w:r w:rsidRPr="00AD4C5F">
        <w:rPr>
          <w:rStyle w:val="Style13ptBold"/>
          <w:rFonts w:asciiTheme="majorHAnsi" w:hAnsiTheme="majorHAnsi" w:cstheme="majorHAnsi"/>
          <w:color w:val="000000" w:themeColor="text1"/>
          <w:sz w:val="22"/>
        </w:rPr>
        <w:t>we are looking at a five</w:t>
      </w:r>
      <w:r w:rsidRPr="00AD4C5F">
        <w:rPr>
          <w:rFonts w:asciiTheme="majorHAnsi" w:hAnsiTheme="majorHAnsi" w:cstheme="majorHAnsi"/>
          <w:color w:val="000000" w:themeColor="text1"/>
          <w:u w:val="single"/>
        </w:rPr>
        <w:t xml:space="preserve"> to 10-</w:t>
      </w:r>
      <w:r w:rsidRPr="00AD4C5F">
        <w:rPr>
          <w:rStyle w:val="Style13ptBold"/>
          <w:rFonts w:asciiTheme="majorHAnsi" w:hAnsiTheme="majorHAnsi" w:cstheme="majorHAnsi"/>
          <w:color w:val="000000" w:themeColor="text1"/>
          <w:sz w:val="22"/>
        </w:rPr>
        <w:t>year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timetable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for developing that technology. It makes for an exciting time," he said</w:t>
      </w:r>
    </w:p>
    <w:p w14:paraId="1F626B89" w14:textId="77777777" w:rsidR="008828C2" w:rsidRPr="00AD4C5F" w:rsidRDefault="008828C2" w:rsidP="008828C2">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Asteroid mining furthers tensions between the US, China and Russia and escalates</w:t>
      </w:r>
    </w:p>
    <w:p w14:paraId="1DC42244" w14:textId="77777777" w:rsidR="008828C2" w:rsidRPr="00AD4C5F" w:rsidRDefault="008828C2" w:rsidP="008828C2">
      <w:pPr>
        <w:rPr>
          <w:rFonts w:asciiTheme="majorHAnsi" w:hAnsiTheme="majorHAnsi" w:cstheme="majorHAnsi"/>
          <w:color w:val="000000" w:themeColor="text1"/>
          <w:sz w:val="16"/>
        </w:rPr>
      </w:pPr>
      <w:proofErr w:type="spellStart"/>
      <w:r w:rsidRPr="00AD4C5F">
        <w:rPr>
          <w:rStyle w:val="Heading4Char"/>
          <w:rFonts w:asciiTheme="majorHAnsi" w:hAnsiTheme="majorHAnsi" w:cstheme="majorHAnsi"/>
        </w:rPr>
        <w:t>Jamasmie</w:t>
      </w:r>
      <w:proofErr w:type="spellEnd"/>
      <w:r w:rsidRPr="00AD4C5F">
        <w:rPr>
          <w:rStyle w:val="Heading4Char"/>
          <w:rFonts w:asciiTheme="majorHAnsi" w:hAnsiTheme="majorHAnsi" w:cstheme="majorHAnsi"/>
        </w:rPr>
        <w:t xml:space="preserve"> 21</w:t>
      </w:r>
      <w:r w:rsidRPr="00AD4C5F">
        <w:rPr>
          <w:rFonts w:asciiTheme="majorHAnsi" w:hAnsiTheme="majorHAnsi" w:cstheme="majorHAnsi"/>
          <w:color w:val="000000" w:themeColor="text1"/>
          <w:sz w:val="16"/>
        </w:rPr>
        <w:t xml:space="preserve"> Cecilia </w:t>
      </w:r>
      <w:proofErr w:type="spellStart"/>
      <w:r w:rsidRPr="00AD4C5F">
        <w:rPr>
          <w:rFonts w:asciiTheme="majorHAnsi" w:hAnsiTheme="majorHAnsi" w:cstheme="majorHAnsi"/>
          <w:color w:val="000000" w:themeColor="text1"/>
          <w:sz w:val="16"/>
        </w:rPr>
        <w:t>Jamasmie</w:t>
      </w:r>
      <w:proofErr w:type="spellEnd"/>
      <w:r w:rsidRPr="00AD4C5F">
        <w:rPr>
          <w:rFonts w:asciiTheme="majorHAnsi" w:hAnsiTheme="majorHAnsi" w:cstheme="majorHAnsi"/>
          <w:color w:val="000000" w:themeColor="text1"/>
          <w:sz w:val="16"/>
        </w:rPr>
        <w:t xml:space="preserve"> [Cecilia has covered mining for more than a decade. She is particularly interested in Corporate Social Responsibility (CSR), Diamonds and Latin America. Cecilia has been interviewed by BBC News and CBC among others and has been a guest speaker at mining conventions, including </w:t>
      </w:r>
      <w:proofErr w:type="spellStart"/>
      <w:r w:rsidRPr="00AD4C5F">
        <w:rPr>
          <w:rFonts w:asciiTheme="majorHAnsi" w:hAnsiTheme="majorHAnsi" w:cstheme="majorHAnsi"/>
          <w:color w:val="000000" w:themeColor="text1"/>
          <w:sz w:val="16"/>
        </w:rPr>
        <w:t>MINExpo</w:t>
      </w:r>
      <w:proofErr w:type="spellEnd"/>
      <w:r w:rsidRPr="00AD4C5F">
        <w:rPr>
          <w:rFonts w:asciiTheme="majorHAnsi" w:hAnsiTheme="majorHAnsi" w:cstheme="majorHAnsi"/>
          <w:color w:val="000000" w:themeColor="text1"/>
          <w:sz w:val="16"/>
        </w:rPr>
        <w:t xml:space="preserve">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12" w:history="1">
        <w:r w:rsidRPr="00AD4C5F">
          <w:rPr>
            <w:rFonts w:asciiTheme="majorHAnsi" w:hAnsiTheme="majorHAnsi" w:cstheme="majorHAnsi"/>
            <w:color w:val="000000" w:themeColor="text1"/>
            <w:sz w:val="16"/>
          </w:rPr>
          <w:t>https://www.mining.com/experts-warn-of-brewing-space-mining-war-among-us-china-and-russia/</w:t>
        </w:r>
      </w:hyperlink>
      <w:r w:rsidRPr="00AD4C5F">
        <w:rPr>
          <w:rFonts w:asciiTheme="majorHAnsi" w:hAnsiTheme="majorHAnsi" w:cstheme="majorHAnsi"/>
          <w:color w:val="000000" w:themeColor="text1"/>
          <w:sz w:val="16"/>
        </w:rPr>
        <w:t xml:space="preserve"> DD AG</w:t>
      </w:r>
    </w:p>
    <w:p w14:paraId="086346B9" w14:textId="77777777" w:rsidR="008828C2" w:rsidRDefault="008828C2" w:rsidP="008828C2">
      <w:pPr>
        <w:rPr>
          <w:rStyle w:val="StyleUnderline"/>
          <w:rFonts w:asciiTheme="majorHAnsi" w:hAnsiTheme="majorHAnsi" w:cstheme="majorHAnsi"/>
        </w:rPr>
      </w:pPr>
      <w:r w:rsidRPr="00AD4C5F">
        <w:rPr>
          <w:rStyle w:val="StyleUnderline"/>
          <w:rFonts w:asciiTheme="majorHAnsi" w:hAnsiTheme="majorHAnsi" w:cstheme="majorHAnsi"/>
          <w:highlight w:val="green"/>
        </w:rPr>
        <w:t>A</w:t>
      </w:r>
      <w:r w:rsidRPr="00AD4C5F">
        <w:rPr>
          <w:rStyle w:val="StyleUnderline"/>
          <w:rFonts w:asciiTheme="majorHAnsi" w:hAnsiTheme="majorHAnsi" w:cstheme="majorHAnsi"/>
        </w:rPr>
        <w:t xml:space="preserve"> brewing </w:t>
      </w:r>
      <w:r w:rsidRPr="00AD4C5F">
        <w:rPr>
          <w:rStyle w:val="StyleUnderline"/>
          <w:rFonts w:asciiTheme="majorHAnsi" w:hAnsiTheme="majorHAnsi" w:cstheme="majorHAnsi"/>
          <w:highlight w:val="green"/>
        </w:rPr>
        <w:t xml:space="preserve">war to set a mining base </w:t>
      </w:r>
      <w:r w:rsidRPr="00AD4C5F">
        <w:rPr>
          <w:rStyle w:val="StyleUnderline"/>
          <w:rFonts w:asciiTheme="majorHAnsi" w:hAnsiTheme="majorHAnsi" w:cstheme="majorHAnsi"/>
        </w:rPr>
        <w:t xml:space="preserve">in space is likely to </w:t>
      </w:r>
      <w:r w:rsidRPr="00AD4C5F">
        <w:rPr>
          <w:rStyle w:val="StyleUnderline"/>
          <w:rFonts w:asciiTheme="majorHAnsi" w:hAnsiTheme="majorHAnsi" w:cstheme="majorHAnsi"/>
          <w:highlight w:val="green"/>
        </w:rPr>
        <w:t xml:space="preserve">see China and Russia joining </w:t>
      </w:r>
      <w:r w:rsidRPr="00AD4C5F">
        <w:rPr>
          <w:rStyle w:val="StyleUnderline"/>
          <w:rFonts w:asciiTheme="majorHAnsi" w:hAnsiTheme="majorHAnsi" w:cstheme="majorHAnsi"/>
        </w:rPr>
        <w:t xml:space="preserve">forces </w:t>
      </w:r>
      <w:r w:rsidRPr="00AD4C5F">
        <w:rPr>
          <w:rStyle w:val="StyleUnderline"/>
          <w:rFonts w:asciiTheme="majorHAnsi" w:hAnsiTheme="majorHAnsi" w:cstheme="majorHAnsi"/>
          <w:highlight w:val="green"/>
        </w:rPr>
        <w:t>to keep the US</w:t>
      </w:r>
      <w:r w:rsidRPr="00AD4C5F">
        <w:rPr>
          <w:rStyle w:val="StyleUnderline"/>
          <w:rFonts w:asciiTheme="majorHAnsi" w:hAnsiTheme="majorHAnsi" w:cstheme="majorHAnsi"/>
        </w:rPr>
        <w:t xml:space="preserve"> increasing attempts to dominate extra-terrestrial commerce </w:t>
      </w:r>
      <w:r w:rsidRPr="00AD4C5F">
        <w:rPr>
          <w:rStyle w:val="StyleUnderline"/>
          <w:rFonts w:asciiTheme="majorHAnsi" w:hAnsiTheme="majorHAnsi" w:cstheme="majorHAnsi"/>
          <w:highlight w:val="green"/>
        </w:rPr>
        <w:t>at bay</w:t>
      </w:r>
      <w:r w:rsidRPr="00AD4C5F">
        <w:rPr>
          <w:rStyle w:val="StyleUnderline"/>
          <w:rFonts w:asciiTheme="majorHAnsi" w:hAnsiTheme="majorHAnsi" w:cstheme="majorHAnsi"/>
        </w:rPr>
        <w:t xml:space="preserve">, experts warn.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took an active interest</w:t>
      </w:r>
      <w:r w:rsidRPr="00AD4C5F">
        <w:rPr>
          <w:rStyle w:val="StyleUnderline"/>
          <w:rFonts w:asciiTheme="majorHAnsi" w:hAnsiTheme="majorHAnsi" w:cstheme="majorHAnsi"/>
        </w:rPr>
        <w:t xml:space="preserve"> in space, announcing that America would return astronauts to the moon by 2024 and </w:t>
      </w:r>
      <w:r w:rsidRPr="00AD4C5F">
        <w:rPr>
          <w:rStyle w:val="StyleUnderline"/>
          <w:rFonts w:asciiTheme="majorHAnsi" w:hAnsiTheme="majorHAnsi" w:cstheme="majorHAnsi"/>
          <w:highlight w:val="green"/>
        </w:rPr>
        <w:t>creating the Space Force</w:t>
      </w:r>
      <w:r w:rsidRPr="00AD4C5F">
        <w:rPr>
          <w:rStyle w:val="StyleUnderline"/>
          <w:rFonts w:asciiTheme="majorHAnsi" w:hAnsiTheme="majorHAnsi" w:cstheme="majorHAnsi"/>
        </w:rPr>
        <w:t xml:space="preserve"> as the newest branch of the US </w:t>
      </w:r>
      <w:proofErr w:type="spellStart"/>
      <w:proofErr w:type="gramStart"/>
      <w:r w:rsidRPr="00AD4C5F">
        <w:rPr>
          <w:rStyle w:val="StyleUnderline"/>
          <w:rFonts w:asciiTheme="majorHAnsi" w:hAnsiTheme="majorHAnsi" w:cstheme="majorHAnsi"/>
        </w:rPr>
        <w:t>military.</w:t>
      </w:r>
      <w:r w:rsidRPr="00AD4C5F">
        <w:rPr>
          <w:rStyle w:val="StyleUnderline"/>
          <w:rFonts w:asciiTheme="majorHAnsi" w:hAnsiTheme="majorHAnsi" w:cstheme="majorHAnsi"/>
          <w:highlight w:val="green"/>
        </w:rPr>
        <w:t>It</w:t>
      </w:r>
      <w:proofErr w:type="spellEnd"/>
      <w:proofErr w:type="gramEnd"/>
      <w:r w:rsidRPr="00AD4C5F">
        <w:rPr>
          <w:rStyle w:val="StyleUnderline"/>
          <w:rFonts w:asciiTheme="majorHAnsi" w:hAnsiTheme="majorHAnsi" w:cstheme="majorHAnsi"/>
        </w:rPr>
        <w:t xml:space="preserve"> also </w:t>
      </w:r>
      <w:r w:rsidRPr="00AD4C5F">
        <w:rPr>
          <w:rStyle w:val="StyleUnderline"/>
          <w:rFonts w:asciiTheme="majorHAnsi" w:hAnsiTheme="majorHAnsi" w:cstheme="majorHAnsi"/>
          <w:highlight w:val="green"/>
        </w:rPr>
        <w:t>proposed</w:t>
      </w:r>
      <w:r w:rsidRPr="00AD4C5F">
        <w:rPr>
          <w:rStyle w:val="StyleUnderline"/>
          <w:rFonts w:asciiTheme="majorHAnsi" w:hAnsiTheme="majorHAnsi" w:cstheme="majorHAnsi"/>
        </w:rPr>
        <w:t xml:space="preserve"> global legal </w:t>
      </w:r>
      <w:r w:rsidRPr="00AD4C5F">
        <w:rPr>
          <w:rStyle w:val="StyleUnderline"/>
          <w:rFonts w:asciiTheme="majorHAnsi" w:hAnsiTheme="majorHAnsi" w:cstheme="majorHAnsi"/>
          <w:highlight w:val="green"/>
        </w:rPr>
        <w:t>framework for mining</w:t>
      </w:r>
      <w:r w:rsidRPr="00AD4C5F">
        <w:rPr>
          <w:rStyle w:val="StyleUnderline"/>
          <w:rFonts w:asciiTheme="majorHAnsi" w:hAnsiTheme="majorHAnsi" w:cstheme="majorHAnsi"/>
        </w:rPr>
        <w:t xml:space="preserve"> on the moon, </w:t>
      </w:r>
      <w:r w:rsidRPr="00AD4C5F">
        <w:rPr>
          <w:rStyle w:val="StyleUnderline"/>
          <w:rFonts w:asciiTheme="majorHAnsi" w:hAnsiTheme="majorHAnsi" w:cstheme="majorHAnsi"/>
          <w:highlight w:val="green"/>
        </w:rPr>
        <w:t>called the Artemis Accords, encouraging citizens to mine</w:t>
      </w:r>
      <w:r w:rsidRPr="00AD4C5F">
        <w:rPr>
          <w:rStyle w:val="StyleUnderline"/>
          <w:rFonts w:asciiTheme="majorHAnsi" w:hAnsiTheme="majorHAnsi" w:cstheme="majorHAnsi"/>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AD4C5F">
        <w:rPr>
          <w:rStyle w:val="StyleUnderline"/>
          <w:rFonts w:asciiTheme="majorHAnsi" w:hAnsiTheme="majorHAnsi" w:cstheme="majorHAnsi"/>
          <w:highlight w:val="green"/>
        </w:rPr>
        <w:t>without any sort of international treaty</w:t>
      </w:r>
      <w:r w:rsidRPr="00AD4C5F">
        <w:rPr>
          <w:rStyle w:val="StyleUnderline"/>
          <w:rFonts w:asciiTheme="majorHAnsi" w:hAnsiTheme="majorHAnsi" w:cstheme="majorHAnsi"/>
        </w:rPr>
        <w:t xml:space="preserve">. Spearheaded by the US National Aeronautics and Space Administration (NASA), the Artemis Accords were signed in October by Australia, Canada, England, Japan, Luxembourg, Italy and the United Emirates “Unfortunately,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exacerbated a</w:t>
      </w:r>
      <w:r w:rsidRPr="00AD4C5F">
        <w:rPr>
          <w:rStyle w:val="StyleUnderline"/>
          <w:rFonts w:asciiTheme="majorHAnsi" w:hAnsiTheme="majorHAnsi" w:cstheme="majorHAnsi"/>
        </w:rPr>
        <w:t xml:space="preserve"> national security </w:t>
      </w:r>
      <w:r w:rsidRPr="00AD4C5F">
        <w:rPr>
          <w:rStyle w:val="StyleUnderline"/>
          <w:rFonts w:asciiTheme="majorHAnsi" w:hAnsiTheme="majorHAnsi" w:cstheme="majorHAnsi"/>
          <w:highlight w:val="green"/>
        </w:rPr>
        <w:t>threat and risked the economic opportunity</w:t>
      </w:r>
      <w:r w:rsidRPr="00AD4C5F">
        <w:rPr>
          <w:rStyle w:val="StyleUnderline"/>
          <w:rFonts w:asciiTheme="majorHAnsi" w:hAnsiTheme="majorHAnsi" w:cstheme="majorHAnsi"/>
        </w:rPr>
        <w:t xml:space="preserve"> it hoped to secure in outer space by failing to engage Russia or China as potential partners,” says </w:t>
      </w:r>
      <w:proofErr w:type="spellStart"/>
      <w:r w:rsidRPr="00AD4C5F">
        <w:rPr>
          <w:rStyle w:val="StyleUnderline"/>
          <w:rFonts w:asciiTheme="majorHAnsi" w:hAnsiTheme="majorHAnsi" w:cstheme="majorHAnsi"/>
        </w:rPr>
        <w:t>Elya</w:t>
      </w:r>
      <w:proofErr w:type="spellEnd"/>
      <w:r w:rsidRPr="00AD4C5F">
        <w:rPr>
          <w:rStyle w:val="StyleUnderline"/>
          <w:rFonts w:asciiTheme="majorHAnsi" w:hAnsiTheme="majorHAnsi" w:cstheme="majorHAnsi"/>
        </w:rPr>
        <w:t xml:space="preserve"> </w:t>
      </w:r>
      <w:proofErr w:type="spellStart"/>
      <w:r w:rsidRPr="00AD4C5F">
        <w:rPr>
          <w:rStyle w:val="StyleUnderline"/>
          <w:rFonts w:asciiTheme="majorHAnsi" w:hAnsiTheme="majorHAnsi" w:cstheme="majorHAnsi"/>
        </w:rPr>
        <w:t>Taichman</w:t>
      </w:r>
      <w:proofErr w:type="spellEnd"/>
      <w:r w:rsidRPr="00AD4C5F">
        <w:rPr>
          <w:rStyle w:val="StyleUnderline"/>
          <w:rFonts w:asciiTheme="majorHAnsi" w:hAnsiTheme="majorHAnsi" w:cstheme="majorHAnsi"/>
        </w:rPr>
        <w:t xml:space="preserve">, former legislative director for then-Republican Michelle Lujan Grisham. “Instead, </w:t>
      </w:r>
      <w:r w:rsidRPr="00AD4C5F">
        <w:rPr>
          <w:rStyle w:val="StyleUnderline"/>
          <w:rFonts w:asciiTheme="majorHAnsi" w:hAnsiTheme="majorHAnsi" w:cstheme="majorHAnsi"/>
          <w:highlight w:val="green"/>
        </w:rPr>
        <w:t>the</w:t>
      </w:r>
      <w:r w:rsidRPr="00AD4C5F">
        <w:rPr>
          <w:rStyle w:val="StyleUnderline"/>
          <w:rFonts w:asciiTheme="majorHAnsi" w:hAnsiTheme="majorHAnsi" w:cstheme="majorHAnsi"/>
        </w:rPr>
        <w:t xml:space="preserve"> Artemis </w:t>
      </w:r>
      <w:r w:rsidRPr="00AD4C5F">
        <w:rPr>
          <w:rStyle w:val="StyleUnderline"/>
          <w:rFonts w:asciiTheme="majorHAnsi" w:hAnsiTheme="majorHAnsi" w:cstheme="majorHAnsi"/>
          <w:highlight w:val="green"/>
        </w:rPr>
        <w:t>Accords have driven China and Russia toward increased cooperation in space</w:t>
      </w:r>
      <w:r w:rsidRPr="00AD4C5F">
        <w:rPr>
          <w:rStyle w:val="StyleUnderline"/>
          <w:rFonts w:asciiTheme="majorHAnsi" w:hAnsiTheme="majorHAnsi" w:cstheme="majorHAnsi"/>
        </w:rPr>
        <w:t xml:space="preserve"> out of fear and necessity,” he </w:t>
      </w:r>
      <w:proofErr w:type="spellStart"/>
      <w:proofErr w:type="gramStart"/>
      <w:r w:rsidRPr="00AD4C5F">
        <w:rPr>
          <w:rStyle w:val="StyleUnderline"/>
          <w:rFonts w:asciiTheme="majorHAnsi" w:hAnsiTheme="majorHAnsi" w:cstheme="majorHAnsi"/>
        </w:rPr>
        <w:t>writes.Russia’s</w:t>
      </w:r>
      <w:proofErr w:type="spellEnd"/>
      <w:proofErr w:type="gramEnd"/>
      <w:r w:rsidRPr="00AD4C5F">
        <w:rPr>
          <w:rStyle w:val="StyleUnderline"/>
          <w:rFonts w:asciiTheme="majorHAnsi" w:hAnsiTheme="majorHAnsi" w:cstheme="majorHAnsi"/>
        </w:rPr>
        <w:t xml:space="preserve"> space agency </w:t>
      </w:r>
      <w:proofErr w:type="spellStart"/>
      <w:r w:rsidRPr="00AD4C5F">
        <w:rPr>
          <w:rStyle w:val="StyleUnderline"/>
          <w:rFonts w:asciiTheme="majorHAnsi" w:hAnsiTheme="majorHAnsi" w:cstheme="majorHAnsi"/>
        </w:rPr>
        <w:t>Roscosmos</w:t>
      </w:r>
      <w:proofErr w:type="spellEnd"/>
      <w:r w:rsidRPr="00AD4C5F">
        <w:rPr>
          <w:rStyle w:val="StyleUnderline"/>
          <w:rFonts w:asciiTheme="majorHAnsi" w:hAnsiTheme="majorHAnsi" w:cstheme="majorHAnsi"/>
        </w:rPr>
        <w:t xml:space="preserve"> was the first to speak up, likening the policy to colonialism. “There have already </w:t>
      </w:r>
      <w:r w:rsidRPr="00AD4C5F">
        <w:rPr>
          <w:rStyle w:val="StyleUnderline"/>
          <w:rFonts w:asciiTheme="majorHAnsi" w:hAnsiTheme="majorHAnsi" w:cstheme="majorHAnsi"/>
          <w:highlight w:val="green"/>
        </w:rPr>
        <w:t>been examples</w:t>
      </w:r>
      <w:r w:rsidRPr="00AD4C5F">
        <w:rPr>
          <w:rStyle w:val="StyleUnderline"/>
          <w:rFonts w:asciiTheme="majorHAnsi" w:hAnsiTheme="majorHAnsi" w:cstheme="majorHAnsi"/>
        </w:rPr>
        <w:t xml:space="preserve"> in history </w:t>
      </w:r>
      <w:r w:rsidRPr="00AD4C5F">
        <w:rPr>
          <w:rStyle w:val="StyleUnderline"/>
          <w:rFonts w:asciiTheme="majorHAnsi" w:hAnsiTheme="majorHAnsi" w:cstheme="majorHAnsi"/>
          <w:highlight w:val="green"/>
        </w:rPr>
        <w:t xml:space="preserve">when one country </w:t>
      </w:r>
      <w:r w:rsidRPr="00AD4C5F">
        <w:rPr>
          <w:rStyle w:val="StyleUnderline"/>
          <w:rFonts w:asciiTheme="majorHAnsi" w:hAnsiTheme="majorHAnsi" w:cstheme="majorHAnsi"/>
          <w:highlight w:val="green"/>
        </w:rPr>
        <w:lastRenderedPageBreak/>
        <w:t>decided to start seizing territories</w:t>
      </w:r>
      <w:r w:rsidRPr="00AD4C5F">
        <w:rPr>
          <w:rStyle w:val="StyleUnderline"/>
          <w:rFonts w:asciiTheme="majorHAnsi" w:hAnsiTheme="majorHAnsi" w:cstheme="majorHAnsi"/>
        </w:rPr>
        <w:t xml:space="preserve"> in its interest — everyone remembers what came of it,” </w:t>
      </w:r>
      <w:proofErr w:type="spellStart"/>
      <w:r w:rsidRPr="00AD4C5F">
        <w:rPr>
          <w:rStyle w:val="StyleUnderline"/>
          <w:rFonts w:asciiTheme="majorHAnsi" w:hAnsiTheme="majorHAnsi" w:cstheme="majorHAnsi"/>
        </w:rPr>
        <w:t>Roscosmos</w:t>
      </w:r>
      <w:proofErr w:type="spellEnd"/>
      <w:r w:rsidRPr="00AD4C5F">
        <w:rPr>
          <w:rStyle w:val="StyleUnderline"/>
          <w:rFonts w:asciiTheme="majorHAnsi" w:hAnsiTheme="majorHAnsi" w:cstheme="majorHAnsi"/>
        </w:rPr>
        <w:t xml:space="preserve">’ deputy general director for international cooperation, Sergey </w:t>
      </w:r>
      <w:proofErr w:type="spellStart"/>
      <w:r w:rsidRPr="00AD4C5F">
        <w:rPr>
          <w:rStyle w:val="StyleUnderline"/>
          <w:rFonts w:asciiTheme="majorHAnsi" w:hAnsiTheme="majorHAnsi" w:cstheme="majorHAnsi"/>
        </w:rPr>
        <w:t>Saveliev</w:t>
      </w:r>
      <w:proofErr w:type="spellEnd"/>
      <w:r w:rsidRPr="00AD4C5F">
        <w:rPr>
          <w:rStyle w:val="StyleUnderline"/>
          <w:rFonts w:asciiTheme="majorHAnsi" w:hAnsiTheme="majorHAnsi" w:cstheme="majorHAnsi"/>
        </w:rPr>
        <w:t xml:space="preserve">, said at the </w:t>
      </w:r>
      <w:proofErr w:type="spellStart"/>
      <w:proofErr w:type="gramStart"/>
      <w:r w:rsidRPr="00AD4C5F">
        <w:rPr>
          <w:rStyle w:val="StyleUnderline"/>
          <w:rFonts w:asciiTheme="majorHAnsi" w:hAnsiTheme="majorHAnsi" w:cstheme="majorHAnsi"/>
        </w:rPr>
        <w:t>time.China</w:t>
      </w:r>
      <w:proofErr w:type="spellEnd"/>
      <w:proofErr w:type="gramEnd"/>
      <w:r w:rsidRPr="00AD4C5F">
        <w:rPr>
          <w:rStyle w:val="StyleUnderline"/>
          <w:rFonts w:asciiTheme="majorHAnsi" w:hAnsiTheme="majorHAnsi" w:cstheme="majorHAnsi"/>
        </w:rPr>
        <w:t xml:space="preserve">, which made history in 2019 by becoming the first country to land a probe on the far side of the Moon, chose a different approach. Since the Artemis Accords were first announced, </w:t>
      </w:r>
      <w:r w:rsidRPr="00AD4C5F">
        <w:rPr>
          <w:rStyle w:val="StyleUnderline"/>
          <w:rFonts w:asciiTheme="majorHAnsi" w:hAnsiTheme="majorHAnsi" w:cstheme="majorHAnsi"/>
          <w:highlight w:val="green"/>
        </w:rPr>
        <w:t>Beijing has approached Russia to</w:t>
      </w:r>
      <w:r w:rsidRPr="00AD4C5F">
        <w:rPr>
          <w:rStyle w:val="StyleUnderline"/>
          <w:rFonts w:asciiTheme="majorHAnsi" w:hAnsiTheme="majorHAnsi" w:cstheme="majorHAnsi"/>
        </w:rPr>
        <w:t xml:space="preserve"> jointly </w:t>
      </w:r>
      <w:r w:rsidRPr="00AD4C5F">
        <w:rPr>
          <w:rStyle w:val="StyleUnderline"/>
          <w:rFonts w:asciiTheme="majorHAnsi" w:hAnsiTheme="majorHAnsi" w:cstheme="majorHAnsi"/>
          <w:highlight w:val="green"/>
        </w:rPr>
        <w:t>build a</w:t>
      </w:r>
      <w:r w:rsidRPr="00AD4C5F">
        <w:rPr>
          <w:rStyle w:val="StyleUnderline"/>
          <w:rFonts w:asciiTheme="majorHAnsi" w:hAnsiTheme="majorHAnsi" w:cstheme="majorHAnsi"/>
        </w:rPr>
        <w:t xml:space="preserve"> lunar research </w:t>
      </w:r>
      <w:r w:rsidRPr="00AD4C5F">
        <w:rPr>
          <w:rStyle w:val="StyleUnderline"/>
          <w:rFonts w:asciiTheme="majorHAnsi" w:hAnsiTheme="majorHAnsi" w:cstheme="majorHAnsi"/>
          <w:highlight w:val="green"/>
        </w:rPr>
        <w:t>base</w:t>
      </w:r>
      <w:r w:rsidRPr="00AD4C5F">
        <w:rPr>
          <w:rStyle w:val="StyleUnderline"/>
          <w:rFonts w:asciiTheme="majorHAnsi" w:hAnsiTheme="majorHAnsi" w:cstheme="majorHAnsi"/>
        </w:rPr>
        <w:t>. President Xi Jinping has also he made sure China planted its flag on the Moon, which happened in December 2020, more than 50 years after the US reached the lunar surface.</w:t>
      </w:r>
    </w:p>
    <w:p w14:paraId="639CEDA3" w14:textId="77777777" w:rsidR="008828C2" w:rsidRDefault="008828C2" w:rsidP="008828C2">
      <w:pPr>
        <w:pStyle w:val="Heading4"/>
      </w:pPr>
      <w:r>
        <w:t>Competition -- Resources in space explodes geopolitical tensions, escalates through satellite use and posturing, and detracts from public interest</w:t>
      </w:r>
    </w:p>
    <w:p w14:paraId="16557C88" w14:textId="77777777" w:rsidR="008828C2" w:rsidRPr="00ED23DB" w:rsidRDefault="008828C2" w:rsidP="008828C2">
      <w:proofErr w:type="spellStart"/>
      <w:r w:rsidRPr="007B1BF6">
        <w:rPr>
          <w:rStyle w:val="Heading4Char"/>
        </w:rPr>
        <w:t>Skibba</w:t>
      </w:r>
      <w:proofErr w:type="spellEnd"/>
      <w:r w:rsidRPr="007B1BF6">
        <w:rPr>
          <w:rStyle w:val="Heading4Char"/>
        </w:rPr>
        <w:t>, 18</w:t>
      </w:r>
      <w:r>
        <w:t>,</w:t>
      </w:r>
      <w:r w:rsidRPr="007B1BF6">
        <w:rPr>
          <w:sz w:val="16"/>
          <w:szCs w:val="16"/>
        </w:rPr>
        <w:t xml:space="preserve"> Nautilus, “Mining in Space Could Lead to Conflicts on Earth”, </w:t>
      </w:r>
      <w:proofErr w:type="spellStart"/>
      <w:r w:rsidRPr="007B1BF6">
        <w:rPr>
          <w:sz w:val="16"/>
          <w:szCs w:val="16"/>
        </w:rPr>
        <w:t>Ramin</w:t>
      </w:r>
      <w:proofErr w:type="spellEnd"/>
      <w:r w:rsidRPr="007B1BF6">
        <w:rPr>
          <w:sz w:val="16"/>
          <w:szCs w:val="16"/>
        </w:rPr>
        <w:t xml:space="preserve"> </w:t>
      </w:r>
      <w:proofErr w:type="spellStart"/>
      <w:r w:rsidRPr="007B1BF6">
        <w:rPr>
          <w:sz w:val="16"/>
          <w:szCs w:val="16"/>
        </w:rPr>
        <w:t>Skibba</w:t>
      </w:r>
      <w:proofErr w:type="spellEnd"/>
      <w:r w:rsidRPr="007B1BF6">
        <w:rPr>
          <w:sz w:val="16"/>
          <w:szCs w:val="16"/>
        </w:rPr>
        <w:t xml:space="preserve"> is a science writer and astrophysicist based in Santa Cruz and San Diego. URL: </w:t>
      </w:r>
      <w:hyperlink r:id="rId13" w:history="1">
        <w:r w:rsidRPr="007B1BF6">
          <w:rPr>
            <w:rStyle w:val="Hyperlink"/>
            <w:sz w:val="16"/>
            <w:szCs w:val="16"/>
          </w:rPr>
          <w:t>https://nautil.us/mining-in-space-could-lead-to-conflicts-on-earth-2-7300/</w:t>
        </w:r>
      </w:hyperlink>
      <w:r w:rsidRPr="007B1BF6">
        <w:rPr>
          <w:sz w:val="16"/>
          <w:szCs w:val="16"/>
        </w:rPr>
        <w:t>, KR</w:t>
      </w:r>
    </w:p>
    <w:p w14:paraId="6897199D" w14:textId="77777777" w:rsidR="008828C2" w:rsidRPr="007B1BF6" w:rsidRDefault="008828C2" w:rsidP="008828C2">
      <w:pPr>
        <w:rPr>
          <w:sz w:val="16"/>
          <w:szCs w:val="16"/>
        </w:rPr>
      </w:pPr>
      <w:r w:rsidRPr="007B1BF6">
        <w:rPr>
          <w:sz w:val="16"/>
          <w:szCs w:val="16"/>
        </w:rPr>
        <w:t>Major space-faring nations are not among the 16 countries party to the treaty, but they should arguably come to some equitable agreement, since</w:t>
      </w:r>
      <w:r>
        <w:t xml:space="preserve"> </w:t>
      </w:r>
      <w:r w:rsidRPr="00727825">
        <w:rPr>
          <w:rStyle w:val="Emphasis"/>
          <w:highlight w:val="green"/>
        </w:rPr>
        <w:t>international competition over natural resources in space</w:t>
      </w:r>
      <w:r w:rsidRPr="00727825">
        <w:rPr>
          <w:rStyle w:val="Emphasis"/>
        </w:rPr>
        <w:t xml:space="preserve"> may very well </w:t>
      </w:r>
      <w:r w:rsidRPr="00727825">
        <w:rPr>
          <w:rStyle w:val="Emphasis"/>
          <w:highlight w:val="green"/>
        </w:rPr>
        <w:t>transform into conflict</w:t>
      </w:r>
      <w:r>
        <w:t xml:space="preserve">. </w:t>
      </w:r>
      <w:r w:rsidRPr="007B1BF6">
        <w:rPr>
          <w:sz w:val="16"/>
          <w:szCs w:val="16"/>
        </w:rPr>
        <w:t xml:space="preserve">Take platinum-group metals. Mining companies have found about 100,000 metric tons of the stuff in deposits worldwide, mostly in South Africa and Russia, amounting to $10 billion worth of production per year, according to the U.S. Geological Survey. These supplies should last several decades if demand for them doesn’t rise dramatically. (According to Bloomberg, supply for platinum-group metals is constrained while demand is increasing.) </w:t>
      </w:r>
    </w:p>
    <w:p w14:paraId="07BE7C52" w14:textId="77777777" w:rsidR="008828C2" w:rsidRDefault="008828C2" w:rsidP="008828C2">
      <w:r w:rsidRPr="007B1BF6">
        <w:rPr>
          <w:sz w:val="16"/>
          <w:szCs w:val="16"/>
        </w:rPr>
        <w:t xml:space="preserve">Palladium, for example, valued for its conductive properties and chemical stability, is used in hundreds of millions of electronic devices sold annually for electrodes and connector </w:t>
      </w:r>
      <w:proofErr w:type="spellStart"/>
      <w:r w:rsidRPr="007B1BF6">
        <w:rPr>
          <w:sz w:val="16"/>
          <w:szCs w:val="16"/>
        </w:rPr>
        <w:t>platings</w:t>
      </w:r>
      <w:proofErr w:type="spellEnd"/>
      <w:r w:rsidRPr="007B1BF6">
        <w:rPr>
          <w:sz w:val="16"/>
          <w:szCs w:val="16"/>
        </w:rPr>
        <w:t>, but it’s relatively scarce on Earth. A single giant, platinum-rich asteroid could contain as much platinum-group metals as all reserves on Earth, the Google-backed Planetary Resources claims. That’s a massive bounty. As Planetary Resources and other U.S. and foreign companies scramble for control over these valuable space minerals,</w:t>
      </w:r>
      <w:r>
        <w:t xml:space="preserve"> </w:t>
      </w:r>
      <w:r w:rsidRPr="00ED23DB">
        <w:rPr>
          <w:rStyle w:val="StyleUnderline"/>
          <w:highlight w:val="green"/>
        </w:rPr>
        <w:t>competing “land grabs” by armed satellites may come next</w:t>
      </w:r>
      <w:r>
        <w:t xml:space="preserve">. Platinum-group </w:t>
      </w:r>
      <w:r w:rsidRPr="00ED23DB">
        <w:rPr>
          <w:rStyle w:val="StyleUnderline"/>
          <w:highlight w:val="green"/>
        </w:rPr>
        <w:t>metals in space may serve the same role as oil has on Earth, threatening to extend geopolitical struggles into astropolitical ones</w:t>
      </w:r>
      <w:r w:rsidRPr="00ED23DB">
        <w:rPr>
          <w:rStyle w:val="StyleUnderline"/>
        </w:rPr>
        <w:t>,</w:t>
      </w:r>
      <w:r>
        <w:t xml:space="preserve"> something Trump is keen on preparing for. Yesterday he said he’s seriously weighing </w:t>
      </w:r>
      <w:r w:rsidRPr="00ED23DB">
        <w:rPr>
          <w:rStyle w:val="StyleUnderline"/>
          <w:highlight w:val="green"/>
        </w:rPr>
        <w:t>the idea of a “Space Force</w:t>
      </w:r>
      <w:r>
        <w:t>” military branch.</w:t>
      </w:r>
    </w:p>
    <w:p w14:paraId="31B418ED" w14:textId="77777777" w:rsidR="008828C2" w:rsidRPr="007B1BF6" w:rsidRDefault="008828C2" w:rsidP="008828C2">
      <w:pPr>
        <w:rPr>
          <w:sz w:val="16"/>
          <w:szCs w:val="16"/>
        </w:rPr>
      </w:pPr>
      <w:r w:rsidRPr="00ED23DB">
        <w:rPr>
          <w:rStyle w:val="Emphasis"/>
          <w:highlight w:val="green"/>
        </w:rPr>
        <w:t>NASA’s increasing collaboration with space mining companies</w:t>
      </w:r>
      <w:r>
        <w:t xml:space="preserve"> </w:t>
      </w:r>
      <w:r w:rsidRPr="007B1BF6">
        <w:rPr>
          <w:sz w:val="16"/>
          <w:szCs w:val="16"/>
        </w:rPr>
        <w:t>could distort and divert efforts previously focused on space exploration.</w:t>
      </w:r>
    </w:p>
    <w:p w14:paraId="652D0C58" w14:textId="77777777" w:rsidR="008828C2" w:rsidRPr="007B1BF6" w:rsidRDefault="008828C2" w:rsidP="008828C2">
      <w:pPr>
        <w:rPr>
          <w:sz w:val="16"/>
          <w:szCs w:val="16"/>
        </w:rPr>
      </w:pPr>
      <w:r w:rsidRPr="007B1BF6">
        <w:rPr>
          <w:sz w:val="16"/>
          <w:szCs w:val="16"/>
        </w:rPr>
        <w:t>Moreover, the technology that might enable this free-for-all—versatile “nanosatellites,” no larger than a loaf of bread—is relatively inexpensive. While reporting for a story about these tiny satellites, also known as CubeSats, I came across some missions applicable to mining asteroids. In November, NASA will launch a satellite for a mission called Near-Earth Asteroid Scout, for example. It will deploy a solar sail, propel itself with sunlight, and journey to the asteroid belt, where it will scope out a particular asteroid and analyze its properties. NASA has also awarded grants to Planetary Resources to advance the designs of spectral imagers and propulsion systems for CubeSats, and other missions will develop the satellites’ abilities to communicate and network with each other. NASA also awarded Deep Space Industries contracts to assess commercial approaches for NASA’s asteroid goals, which may involve hosting DSI’s asteroid-prospecting equipment on its missions.</w:t>
      </w:r>
    </w:p>
    <w:p w14:paraId="0C3F7A6B" w14:textId="77777777" w:rsidR="008828C2" w:rsidRPr="007B1BF6" w:rsidRDefault="008828C2" w:rsidP="008828C2">
      <w:pPr>
        <w:rPr>
          <w:sz w:val="16"/>
          <w:szCs w:val="16"/>
        </w:rPr>
      </w:pPr>
      <w:r w:rsidRPr="007B1BF6">
        <w:rPr>
          <w:sz w:val="16"/>
          <w:szCs w:val="16"/>
        </w:rPr>
        <w:t xml:space="preserve">Like all forms of mining, it will be dangerous. If space-mining activities break up asteroids, the resulting debris could be hazardous for satellites, other spacecraft, and astronauts nearby. On the other hand, in a best-case scenario, space mining could be environmentally safe, capture only necessary minerals and water, and, in the more distant future even </w:t>
      </w:r>
      <w:proofErr w:type="gramStart"/>
      <w:r w:rsidRPr="007B1BF6">
        <w:rPr>
          <w:sz w:val="16"/>
          <w:szCs w:val="16"/>
        </w:rPr>
        <w:t>lead</w:t>
      </w:r>
      <w:proofErr w:type="gramEnd"/>
      <w:r w:rsidRPr="007B1BF6">
        <w:rPr>
          <w:sz w:val="16"/>
          <w:szCs w:val="16"/>
        </w:rPr>
        <w:t xml:space="preserve"> to the construction of a far-flung space station led by NASA and other space agencies, orbiting 200 million miles from Earth and serving as both a mining depot and a pit-stop for passing spacecraft.</w:t>
      </w:r>
    </w:p>
    <w:p w14:paraId="7A48044E" w14:textId="77777777" w:rsidR="008828C2" w:rsidRPr="007B1BF6" w:rsidRDefault="008828C2" w:rsidP="008828C2">
      <w:pPr>
        <w:rPr>
          <w:sz w:val="16"/>
          <w:szCs w:val="16"/>
        </w:rPr>
      </w:pPr>
      <w:r w:rsidRPr="007B1BF6">
        <w:rPr>
          <w:sz w:val="16"/>
          <w:szCs w:val="16"/>
        </w:rPr>
        <w:lastRenderedPageBreak/>
        <w:t xml:space="preserve">But it’s not clear that a pact between the </w:t>
      </w:r>
      <w:r w:rsidRPr="007B1BF6">
        <w:rPr>
          <w:rStyle w:val="StyleUnderline"/>
          <w:sz w:val="16"/>
          <w:szCs w:val="16"/>
        </w:rPr>
        <w:t>commercial</w:t>
      </w:r>
      <w:r w:rsidRPr="007B1BF6">
        <w:rPr>
          <w:sz w:val="16"/>
          <w:szCs w:val="16"/>
        </w:rPr>
        <w:t xml:space="preserve"> space mining industry and NASA would align with the public’s interest</w:t>
      </w:r>
      <w:r>
        <w:t xml:space="preserve">. </w:t>
      </w:r>
      <w:r w:rsidRPr="00ED23DB">
        <w:rPr>
          <w:rStyle w:val="StyleUnderline"/>
          <w:highlight w:val="green"/>
        </w:rPr>
        <w:t>NASA’s increasing collaboration</w:t>
      </w:r>
      <w:r>
        <w:t xml:space="preserve"> with space mining companies </w:t>
      </w:r>
      <w:r w:rsidRPr="00ED23DB">
        <w:rPr>
          <w:rStyle w:val="StyleUnderline"/>
          <w:highlight w:val="green"/>
        </w:rPr>
        <w:t>could distort</w:t>
      </w:r>
      <w:r>
        <w:t xml:space="preserve"> and divert efforts previously focused on space </w:t>
      </w:r>
      <w:r w:rsidRPr="00ED23DB">
        <w:rPr>
          <w:rStyle w:val="StyleUnderline"/>
          <w:highlight w:val="green"/>
        </w:rPr>
        <w:t>exploration and</w:t>
      </w:r>
      <w:r>
        <w:t xml:space="preserve"> basic </w:t>
      </w:r>
      <w:r w:rsidRPr="00ED23DB">
        <w:rPr>
          <w:rStyle w:val="StyleUnderline"/>
          <w:highlight w:val="green"/>
        </w:rPr>
        <w:t>research</w:t>
      </w:r>
      <w:r>
        <w:t xml:space="preserve">, and </w:t>
      </w:r>
      <w:r w:rsidRPr="00ED23DB">
        <w:rPr>
          <w:rStyle w:val="StyleUnderline"/>
          <w:highlight w:val="green"/>
        </w:rPr>
        <w:t>discourage public interest</w:t>
      </w:r>
      <w:r>
        <w:t xml:space="preserve"> </w:t>
      </w:r>
      <w:r w:rsidRPr="007B1BF6">
        <w:rPr>
          <w:sz w:val="16"/>
          <w:szCs w:val="16"/>
        </w:rPr>
        <w:t>and engagement in astronomy.</w:t>
      </w:r>
    </w:p>
    <w:p w14:paraId="37DA0F56" w14:textId="77777777" w:rsidR="008828C2" w:rsidRPr="007B1BF6" w:rsidRDefault="008828C2" w:rsidP="008828C2">
      <w:pPr>
        <w:rPr>
          <w:sz w:val="16"/>
          <w:szCs w:val="16"/>
        </w:rPr>
      </w:pPr>
      <w:r w:rsidRPr="007B1BF6">
        <w:rPr>
          <w:sz w:val="16"/>
          <w:szCs w:val="16"/>
        </w:rPr>
        <w:t>For example, Seager advocated for space mining at a science writing conference I attended in 2015. She’s part of a motley group of advisors for Planetary Resources, including the movie director James Cameron, a lawyer for a prominent Washington D.C. firm, and Dante Lauretta, another astronomer whom I respect. Seager seems to believe that encouraging private space mining will lead to more investments and technological innovation that would enable more scientific research. In a 2012 interview with The Atlantic, for instance, she said, “The bottom line is that NASA is not working the best that it could for space science right now, and so in order for people like me to succeed with my own research goals, the commercial space industry needs to be able to succeed independently of government contracts.”</w:t>
      </w:r>
    </w:p>
    <w:p w14:paraId="438B1867" w14:textId="77777777" w:rsidR="008828C2" w:rsidRPr="007B1BF6" w:rsidRDefault="008828C2" w:rsidP="008828C2">
      <w:pPr>
        <w:rPr>
          <w:sz w:val="16"/>
          <w:szCs w:val="16"/>
        </w:rPr>
      </w:pPr>
      <w:r>
        <w:t xml:space="preserve">But </w:t>
      </w:r>
      <w:r w:rsidRPr="00ED23DB">
        <w:rPr>
          <w:rStyle w:val="StyleUnderline"/>
          <w:highlight w:val="green"/>
        </w:rPr>
        <w:t>if</w:t>
      </w:r>
      <w:r w:rsidRPr="00ED23DB">
        <w:rPr>
          <w:rStyle w:val="StyleUnderline"/>
        </w:rPr>
        <w:t xml:space="preserve"> </w:t>
      </w:r>
      <w:r>
        <w:t xml:space="preserve">the U.S. and U.S.-based </w:t>
      </w:r>
      <w:r w:rsidRPr="00ED23DB">
        <w:rPr>
          <w:rStyle w:val="StyleUnderline"/>
          <w:highlight w:val="green"/>
        </w:rPr>
        <w:t>companies lay claim to</w:t>
      </w:r>
      <w:r>
        <w:t xml:space="preserve"> the richest and most easily accessible </w:t>
      </w:r>
      <w:r w:rsidRPr="00ED23DB">
        <w:t>prospecting</w:t>
      </w:r>
      <w:r>
        <w:t xml:space="preserve"> </w:t>
      </w:r>
      <w:r w:rsidRPr="00ED23DB">
        <w:rPr>
          <w:rStyle w:val="StyleUnderline"/>
          <w:highlight w:val="green"/>
        </w:rPr>
        <w:t>sites</w:t>
      </w:r>
      <w:r>
        <w:t xml:space="preserve">, </w:t>
      </w:r>
      <w:r w:rsidRPr="00ED23DB">
        <w:rPr>
          <w:rStyle w:val="StyleUnderline"/>
          <w:highlight w:val="green"/>
        </w:rPr>
        <w:t>not allowing other companie</w:t>
      </w:r>
      <w:r>
        <w:t xml:space="preserve">s and nations </w:t>
      </w:r>
      <w:r w:rsidRPr="00ED23DB">
        <w:rPr>
          <w:rStyle w:val="StyleUnderline"/>
          <w:highlight w:val="green"/>
        </w:rPr>
        <w:t>to share</w:t>
      </w:r>
      <w:r>
        <w:t xml:space="preserve"> in the wealth, </w:t>
      </w:r>
      <w:r w:rsidRPr="00ED23DB">
        <w:rPr>
          <w:rStyle w:val="StyleUnderline"/>
          <w:highlight w:val="green"/>
        </w:rPr>
        <w:t>economic and political relations could be damaged</w:t>
      </w:r>
      <w:r>
        <w:t xml:space="preserve">. </w:t>
      </w:r>
      <w:r w:rsidRPr="007B1BF6">
        <w:rPr>
          <w:sz w:val="16"/>
          <w:szCs w:val="16"/>
        </w:rPr>
        <w:t>That’s why this seems to be a dangerous path for space explorers. Once you’re on board with the commercial space industry, then you as a researcher must accept, if not support, everything that comes with it. Seager and a few other researchers may be willing to take this risk, but what about the rest of the space science community? Moreover, to succeed, these</w:t>
      </w:r>
      <w:r>
        <w:t xml:space="preserve"> </w:t>
      </w:r>
      <w:r w:rsidRPr="00ED23DB">
        <w:rPr>
          <w:rStyle w:val="StyleUnderline"/>
          <w:highlight w:val="green"/>
        </w:rPr>
        <w:t>businesses</w:t>
      </w:r>
      <w:r>
        <w:t xml:space="preserve"> will </w:t>
      </w:r>
      <w:r w:rsidRPr="00ED23DB">
        <w:rPr>
          <w:rStyle w:val="StyleUnderline"/>
          <w:highlight w:val="green"/>
        </w:rPr>
        <w:t>seek profitable missions</w:t>
      </w:r>
      <w:r>
        <w:t xml:space="preserve">, while </w:t>
      </w:r>
      <w:r w:rsidRPr="00ED23DB">
        <w:rPr>
          <w:rStyle w:val="StyleUnderline"/>
          <w:highlight w:val="green"/>
        </w:rPr>
        <w:t>science</w:t>
      </w:r>
      <w:r>
        <w:t xml:space="preserve">, </w:t>
      </w:r>
      <w:r w:rsidRPr="00ED23DB">
        <w:rPr>
          <w:rStyle w:val="StyleUnderline"/>
          <w:highlight w:val="green"/>
        </w:rPr>
        <w:t>exploration</w:t>
      </w:r>
      <w:r>
        <w:t>, and discovery—goals that stimulate public interest—</w:t>
      </w:r>
      <w:r w:rsidRPr="00ED23DB">
        <w:rPr>
          <w:rStyle w:val="StyleUnderline"/>
          <w:highlight w:val="green"/>
        </w:rPr>
        <w:t>will</w:t>
      </w:r>
      <w:r>
        <w:t xml:space="preserve"> inevitably </w:t>
      </w:r>
      <w:r w:rsidRPr="00ED23DB">
        <w:rPr>
          <w:rStyle w:val="StyleUnderline"/>
          <w:highlight w:val="green"/>
        </w:rPr>
        <w:t>have lower priority</w:t>
      </w:r>
      <w:r>
        <w:t xml:space="preserve">. </w:t>
      </w:r>
      <w:r w:rsidRPr="007B1BF6">
        <w:rPr>
          <w:sz w:val="16"/>
          <w:szCs w:val="16"/>
        </w:rPr>
        <w:t>(Other commercial spaceflight companies, like Elon Musk’s SpaceX, do generate public interest, but they’re not directly involved in mining asteroids.) NASA may have its shortcomings, but at least its missions and research goals answer to the public. It’s not exactly a welcome thought to imagine more and more of our presence and activity in space being ceded, with NASA’s help, to private industry.</w:t>
      </w:r>
    </w:p>
    <w:p w14:paraId="4A34102B" w14:textId="77777777" w:rsidR="008828C2" w:rsidRDefault="008828C2" w:rsidP="008828C2">
      <w:pPr>
        <w:spacing w:after="0" w:line="240" w:lineRule="auto"/>
      </w:pPr>
    </w:p>
    <w:p w14:paraId="4A5D18EA" w14:textId="77777777" w:rsidR="008828C2" w:rsidRDefault="008828C2" w:rsidP="008828C2">
      <w:pPr>
        <w:pStyle w:val="Heading4"/>
        <w:rPr>
          <w:u w:val="single"/>
        </w:rPr>
      </w:pPr>
      <w:r>
        <w:t>Independently, that checks any of their mining good offense</w:t>
      </w:r>
    </w:p>
    <w:p w14:paraId="709193EF" w14:textId="77777777" w:rsidR="008828C2" w:rsidRPr="009F0BBF" w:rsidRDefault="008828C2" w:rsidP="008828C2">
      <w:r w:rsidRPr="003821D8">
        <w:rPr>
          <w:rStyle w:val="Style13ptBold"/>
        </w:rPr>
        <w:t>Yan 18</w:t>
      </w:r>
      <w:r w:rsidRPr="009F0BBF">
        <w:t xml:space="preserve"> [Laura Yan is a writer in Brooklyn. Her writing has appeared in Wired, GQ, The Cut, Pacific Standard, </w:t>
      </w:r>
      <w:proofErr w:type="spellStart"/>
      <w:r w:rsidRPr="009F0BBF">
        <w:t>Longreads</w:t>
      </w:r>
      <w:proofErr w:type="spellEnd"/>
      <w:r w:rsidRPr="009F0BBF">
        <w:t>, The Outline, and elsewhere. Should We Really Be Mining in Space? May 5, 2018. https://www.popularmechanics.com/space/a20195040/should-we-be-really-be-mining-in-space/</w:t>
      </w:r>
      <w:r>
        <w:t>]</w:t>
      </w:r>
    </w:p>
    <w:p w14:paraId="1BE52A3E" w14:textId="77777777" w:rsidR="008828C2" w:rsidRPr="00B63AB5" w:rsidRDefault="008828C2" w:rsidP="008828C2">
      <w:r w:rsidRPr="005077BD">
        <w:rPr>
          <w:highlight w:val="cyan"/>
          <w:u w:val="single"/>
        </w:rPr>
        <w:t>Imagine</w:t>
      </w:r>
      <w:r w:rsidRPr="00B63AB5">
        <w:t xml:space="preserve">, for instance, </w:t>
      </w:r>
      <w:r w:rsidRPr="005077BD">
        <w:rPr>
          <w:highlight w:val="cyan"/>
          <w:u w:val="single"/>
        </w:rPr>
        <w:t>an asteroid</w:t>
      </w:r>
      <w:r w:rsidRPr="00B63AB5">
        <w:t xml:space="preserve"> that </w:t>
      </w:r>
      <w:r w:rsidRPr="005077BD">
        <w:rPr>
          <w:highlight w:val="cyan"/>
          <w:u w:val="single"/>
        </w:rPr>
        <w:t>contains as many platinum-group metals as all reserves</w:t>
      </w:r>
      <w:r w:rsidRPr="005077BD">
        <w:rPr>
          <w:u w:val="single"/>
        </w:rPr>
        <w:t xml:space="preserve"> on Earth</w:t>
      </w:r>
      <w:r w:rsidRPr="00B63AB5">
        <w:t xml:space="preserve">. </w:t>
      </w:r>
      <w:r w:rsidRPr="005077BD">
        <w:rPr>
          <w:highlight w:val="cyan"/>
          <w:u w:val="single"/>
        </w:rPr>
        <w:t xml:space="preserve">Businesses will </w:t>
      </w:r>
      <w:r w:rsidRPr="00CD6DEF">
        <w:rPr>
          <w:rStyle w:val="Emphasis"/>
          <w:highlight w:val="cyan"/>
        </w:rPr>
        <w:t>compete</w:t>
      </w:r>
      <w:r w:rsidRPr="00B63AB5">
        <w:t xml:space="preserve"> for the precious resource, and the </w:t>
      </w:r>
      <w:r w:rsidRPr="005077BD">
        <w:rPr>
          <w:highlight w:val="cyan"/>
          <w:u w:val="single"/>
        </w:rPr>
        <w:t>competing may</w:t>
      </w:r>
      <w:r w:rsidRPr="005077BD">
        <w:rPr>
          <w:u w:val="single"/>
        </w:rPr>
        <w:t xml:space="preserve"> soon </w:t>
      </w:r>
      <w:r w:rsidRPr="005077BD">
        <w:rPr>
          <w:highlight w:val="cyan"/>
          <w:u w:val="single"/>
        </w:rPr>
        <w:t xml:space="preserve">turn into </w:t>
      </w:r>
      <w:r w:rsidRPr="00CD6DEF">
        <w:rPr>
          <w:rStyle w:val="Emphasis"/>
          <w:highlight w:val="cyan"/>
        </w:rPr>
        <w:t>battle</w:t>
      </w:r>
      <w:r w:rsidRPr="005077BD">
        <w:rPr>
          <w:highlight w:val="cyan"/>
          <w:u w:val="single"/>
        </w:rPr>
        <w:t xml:space="preserve"> by </w:t>
      </w:r>
      <w:r w:rsidRPr="00CD6DEF">
        <w:rPr>
          <w:rStyle w:val="Emphasis"/>
          <w:highlight w:val="cyan"/>
        </w:rPr>
        <w:t>armed sat</w:t>
      </w:r>
      <w:r w:rsidRPr="00B63AB5">
        <w:t>ellite</w:t>
      </w:r>
      <w:r w:rsidRPr="00CD6DEF">
        <w:rPr>
          <w:rStyle w:val="Emphasis"/>
          <w:highlight w:val="cyan"/>
        </w:rPr>
        <w:t>s</w:t>
      </w:r>
      <w:r w:rsidRPr="00B63AB5">
        <w:t xml:space="preserve">, </w:t>
      </w:r>
      <w:r w:rsidRPr="005077BD">
        <w:rPr>
          <w:highlight w:val="cyan"/>
          <w:u w:val="single"/>
        </w:rPr>
        <w:t>which</w:t>
      </w:r>
      <w:r w:rsidRPr="005077BD">
        <w:rPr>
          <w:u w:val="single"/>
        </w:rPr>
        <w:t xml:space="preserve"> can </w:t>
      </w:r>
      <w:r w:rsidRPr="005077BD">
        <w:rPr>
          <w:highlight w:val="cyan"/>
          <w:u w:val="single"/>
        </w:rPr>
        <w:t>lead</w:t>
      </w:r>
      <w:r w:rsidRPr="00B63AB5">
        <w:t xml:space="preserve"> back </w:t>
      </w:r>
      <w:r w:rsidRPr="005077BD">
        <w:rPr>
          <w:highlight w:val="cyan"/>
          <w:u w:val="single"/>
        </w:rPr>
        <w:t xml:space="preserve">to </w:t>
      </w:r>
      <w:r w:rsidRPr="00CD6DEF">
        <w:rPr>
          <w:rStyle w:val="Emphasis"/>
          <w:highlight w:val="cyan"/>
        </w:rPr>
        <w:t>conflicts on Earth</w:t>
      </w:r>
      <w:r w:rsidRPr="00B63AB5">
        <w:t xml:space="preserve">. The act of mining itself could also be dangerous: </w:t>
      </w:r>
      <w:r w:rsidRPr="005077BD">
        <w:rPr>
          <w:highlight w:val="cyan"/>
          <w:u w:val="single"/>
        </w:rPr>
        <w:t>if</w:t>
      </w:r>
      <w:r w:rsidRPr="005077BD">
        <w:rPr>
          <w:u w:val="single"/>
        </w:rPr>
        <w:t xml:space="preserve"> space-</w:t>
      </w:r>
      <w:r w:rsidRPr="005077BD">
        <w:rPr>
          <w:highlight w:val="cyan"/>
          <w:u w:val="single"/>
        </w:rPr>
        <w:t xml:space="preserve">mining </w:t>
      </w:r>
      <w:r w:rsidRPr="00CD6DEF">
        <w:rPr>
          <w:rStyle w:val="Emphasis"/>
          <w:highlight w:val="cyan"/>
        </w:rPr>
        <w:t>break up asteroids</w:t>
      </w:r>
      <w:r w:rsidRPr="00CD6DEF">
        <w:rPr>
          <w:highlight w:val="cyan"/>
        </w:rPr>
        <w:t xml:space="preserve">, </w:t>
      </w:r>
      <w:r w:rsidRPr="005077BD">
        <w:rPr>
          <w:highlight w:val="cyan"/>
          <w:u w:val="single"/>
        </w:rPr>
        <w:t xml:space="preserve">it could harm other </w:t>
      </w:r>
      <w:r w:rsidRPr="00CD6DEF">
        <w:rPr>
          <w:rStyle w:val="Emphasis"/>
          <w:highlight w:val="cyan"/>
        </w:rPr>
        <w:t>sat</w:t>
      </w:r>
      <w:r w:rsidRPr="00B63AB5">
        <w:t>ellite</w:t>
      </w:r>
      <w:r w:rsidRPr="00CD6DEF">
        <w:rPr>
          <w:rStyle w:val="Emphasis"/>
          <w:highlight w:val="cyan"/>
        </w:rPr>
        <w:t>s</w:t>
      </w:r>
      <w:r w:rsidRPr="00B63AB5">
        <w:t>, spacecrafts and astronauts.</w:t>
      </w:r>
    </w:p>
    <w:p w14:paraId="41924E16" w14:textId="77777777" w:rsidR="008828C2" w:rsidRDefault="008828C2" w:rsidP="008828C2">
      <w:proofErr w:type="spellStart"/>
      <w:r w:rsidRPr="005077BD">
        <w:rPr>
          <w:u w:val="single"/>
        </w:rPr>
        <w:t>Commerical</w:t>
      </w:r>
      <w:proofErr w:type="spellEnd"/>
      <w:r w:rsidRPr="005077BD">
        <w:rPr>
          <w:u w:val="single"/>
        </w:rPr>
        <w:t xml:space="preserve"> </w:t>
      </w:r>
      <w:r w:rsidRPr="005077BD">
        <w:rPr>
          <w:highlight w:val="cyan"/>
          <w:u w:val="single"/>
        </w:rPr>
        <w:t xml:space="preserve">space mining could lead to </w:t>
      </w:r>
      <w:r w:rsidRPr="00CD6DEF">
        <w:rPr>
          <w:rStyle w:val="Emphasis"/>
          <w:highlight w:val="cyan"/>
        </w:rPr>
        <w:t>conflicts</w:t>
      </w:r>
      <w:r w:rsidRPr="005077BD">
        <w:rPr>
          <w:highlight w:val="cyan"/>
          <w:u w:val="single"/>
        </w:rPr>
        <w:t xml:space="preserve"> between </w:t>
      </w:r>
      <w:r w:rsidRPr="00CD6DEF">
        <w:rPr>
          <w:rStyle w:val="Emphasis"/>
          <w:highlight w:val="cyan"/>
        </w:rPr>
        <w:t>profitability</w:t>
      </w:r>
      <w:r w:rsidRPr="005077BD">
        <w:rPr>
          <w:highlight w:val="cyan"/>
          <w:u w:val="single"/>
        </w:rPr>
        <w:t xml:space="preserve"> and </w:t>
      </w:r>
      <w:r w:rsidRPr="00CD6DEF">
        <w:rPr>
          <w:rStyle w:val="Emphasis"/>
          <w:highlight w:val="cyan"/>
        </w:rPr>
        <w:t>public interest</w:t>
      </w:r>
      <w:r w:rsidRPr="00B63AB5">
        <w:t xml:space="preserve">. "Once you’re on board with the commercial space industry, then you as a researcher must accept, if not support, everything that comes with it," </w:t>
      </w:r>
      <w:proofErr w:type="spellStart"/>
      <w:r w:rsidRPr="00B63AB5">
        <w:lastRenderedPageBreak/>
        <w:t>Skibba</w:t>
      </w:r>
      <w:proofErr w:type="spellEnd"/>
      <w:r w:rsidRPr="00B63AB5">
        <w:t xml:space="preserve"> writes. "To succeed, these </w:t>
      </w:r>
      <w:r w:rsidRPr="005077BD">
        <w:rPr>
          <w:highlight w:val="cyan"/>
          <w:u w:val="single"/>
        </w:rPr>
        <w:t xml:space="preserve">businesses will seek </w:t>
      </w:r>
      <w:r w:rsidRPr="00CD6DEF">
        <w:rPr>
          <w:rStyle w:val="Emphasis"/>
          <w:highlight w:val="cyan"/>
        </w:rPr>
        <w:t>profitable missions</w:t>
      </w:r>
      <w:r w:rsidRPr="00CD6DEF">
        <w:t>,</w:t>
      </w:r>
      <w:r w:rsidRPr="00B63AB5">
        <w:t xml:space="preserve"> </w:t>
      </w:r>
      <w:r w:rsidRPr="005077BD">
        <w:rPr>
          <w:u w:val="single"/>
        </w:rPr>
        <w:t xml:space="preserve">while </w:t>
      </w:r>
      <w:r w:rsidRPr="005077BD">
        <w:rPr>
          <w:highlight w:val="cyan"/>
          <w:u w:val="single"/>
        </w:rPr>
        <w:t>science</w:t>
      </w:r>
      <w:r w:rsidRPr="00B63AB5">
        <w:t xml:space="preserve">, </w:t>
      </w:r>
      <w:r w:rsidRPr="005077BD">
        <w:rPr>
          <w:u w:val="single"/>
        </w:rPr>
        <w:t>exploration</w:t>
      </w:r>
      <w:r w:rsidRPr="00B63AB5">
        <w:t xml:space="preserve">, </w:t>
      </w:r>
      <w:r w:rsidRPr="005077BD">
        <w:rPr>
          <w:u w:val="single"/>
        </w:rPr>
        <w:t>and discovery</w:t>
      </w:r>
      <w:r w:rsidRPr="00B63AB5">
        <w:t>—goals that stimulate public interest—</w:t>
      </w:r>
      <w:r w:rsidRPr="005077BD">
        <w:rPr>
          <w:highlight w:val="cyan"/>
          <w:u w:val="single"/>
        </w:rPr>
        <w:t xml:space="preserve">will </w:t>
      </w:r>
      <w:r w:rsidRPr="00CD6DEF">
        <w:rPr>
          <w:rStyle w:val="Emphasis"/>
          <w:highlight w:val="cyan"/>
        </w:rPr>
        <w:t>inevitably have lower priority</w:t>
      </w:r>
      <w:r w:rsidRPr="00B63AB5">
        <w:t>,"</w:t>
      </w:r>
    </w:p>
    <w:p w14:paraId="24CA795C" w14:textId="77777777" w:rsidR="008828C2" w:rsidRPr="00AD4C5F" w:rsidRDefault="008828C2" w:rsidP="008828C2">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Space wars go nuclear</w:t>
      </w:r>
    </w:p>
    <w:p w14:paraId="069E9053" w14:textId="77777777" w:rsidR="008828C2" w:rsidRPr="00AD4C5F" w:rsidRDefault="008828C2" w:rsidP="008828C2">
      <w:pPr>
        <w:rPr>
          <w:rFonts w:asciiTheme="majorHAnsi" w:hAnsiTheme="majorHAnsi" w:cstheme="majorHAnsi"/>
          <w:color w:val="000000" w:themeColor="text1"/>
        </w:rPr>
      </w:pPr>
      <w:r w:rsidRPr="00AD4C5F">
        <w:rPr>
          <w:rStyle w:val="Heading4Char"/>
          <w:rFonts w:asciiTheme="majorHAnsi" w:hAnsiTheme="majorHAnsi" w:cstheme="majorHAnsi"/>
        </w:rPr>
        <w:t>Grego 18</w:t>
      </w:r>
      <w:r w:rsidRPr="00AD4C5F">
        <w:rPr>
          <w:rFonts w:asciiTheme="majorHAnsi" w:hAnsiTheme="majorHAnsi" w:cstheme="majorHAnsi"/>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14" w:history="1">
        <w:r w:rsidRPr="00AD4C5F">
          <w:rPr>
            <w:rFonts w:asciiTheme="majorHAnsi" w:hAnsiTheme="majorHAnsi" w:cstheme="majorHAnsi"/>
            <w:color w:val="000000" w:themeColor="text1"/>
          </w:rPr>
          <w:t>https://www.law.upenn.edu/live/files/7804-grego-space-and-crisis-stabilitypdf</w:t>
        </w:r>
      </w:hyperlink>
    </w:p>
    <w:p w14:paraId="0C1361B9" w14:textId="77777777" w:rsidR="008828C2" w:rsidRPr="00AD4C5F" w:rsidRDefault="008828C2" w:rsidP="008828C2">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Why </w:t>
      </w:r>
      <w:r w:rsidRPr="00AD4C5F">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AD4C5F">
        <w:rPr>
          <w:rStyle w:val="StyleUnderline"/>
          <w:rFonts w:asciiTheme="majorHAnsi" w:hAnsiTheme="majorHAnsi" w:cstheme="majorHAnsi"/>
          <w:color w:val="000000" w:themeColor="text1"/>
          <w:highlight w:val="green"/>
        </w:rPr>
        <w:t>problem for crisis stability</w:t>
      </w:r>
      <w:r w:rsidRPr="00AD4C5F">
        <w:rPr>
          <w:rFonts w:asciiTheme="majorHAnsi" w:hAnsiTheme="majorHAnsi" w:cstheme="majorHAnsi"/>
          <w:color w:val="000000" w:themeColor="text1"/>
          <w:sz w:val="16"/>
        </w:rPr>
        <w:t xml:space="preserve"> </w:t>
      </w:r>
      <w:proofErr w:type="gramStart"/>
      <w:r w:rsidRPr="00AD4C5F">
        <w:rPr>
          <w:rFonts w:asciiTheme="majorHAnsi" w:hAnsiTheme="majorHAnsi" w:cstheme="majorHAnsi"/>
          <w:color w:val="000000" w:themeColor="text1"/>
          <w:sz w:val="16"/>
        </w:rPr>
        <w:t>For</w:t>
      </w:r>
      <w:proofErr w:type="gramEnd"/>
      <w:r w:rsidRPr="00AD4C5F">
        <w:rPr>
          <w:rFonts w:asciiTheme="majorHAnsi" w:hAnsiTheme="majorHAnsi" w:cstheme="majorHAnsi"/>
          <w:color w:val="000000" w:themeColor="text1"/>
          <w:sz w:val="16"/>
        </w:rPr>
        <w:t xml:space="preserve">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AD4C5F">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AD4C5F">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AD4C5F">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AD4C5F">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w:t>
      </w:r>
      <w:proofErr w:type="gramStart"/>
      <w:r w:rsidRPr="00AD4C5F">
        <w:rPr>
          <w:rStyle w:val="StyleUnderline"/>
          <w:rFonts w:asciiTheme="majorHAnsi" w:hAnsiTheme="majorHAnsi" w:cstheme="majorHAnsi"/>
        </w:rPr>
        <w:t>don‘</w:t>
      </w:r>
      <w:proofErr w:type="gramEnd"/>
      <w:r w:rsidRPr="00AD4C5F">
        <w:rPr>
          <w:rStyle w:val="StyleUnderline"/>
          <w:rFonts w:asciiTheme="majorHAnsi" w:hAnsiTheme="majorHAnsi" w:cstheme="majorHAnsi"/>
        </w:rPr>
        <w:t xml:space="preserve">t exist for other, better-protected domains. Satellites travel on predictable orbits, and many pass repeatedly over all of the </w:t>
      </w:r>
      <w:proofErr w:type="gramStart"/>
      <w:r w:rsidRPr="00AD4C5F">
        <w:rPr>
          <w:rStyle w:val="StyleUnderline"/>
          <w:rFonts w:asciiTheme="majorHAnsi" w:hAnsiTheme="majorHAnsi" w:cstheme="majorHAnsi"/>
        </w:rPr>
        <w:t>earth‘</w:t>
      </w:r>
      <w:proofErr w:type="gramEnd"/>
      <w:r w:rsidRPr="00AD4C5F">
        <w:rPr>
          <w:rStyle w:val="StyleUnderline"/>
          <w:rFonts w:asciiTheme="majorHAnsi" w:hAnsiTheme="majorHAnsi" w:cstheme="majorHAnsi"/>
        </w:rPr>
        <w:t>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AD4C5F">
        <w:rPr>
          <w:rFonts w:asciiTheme="majorHAnsi" w:hAnsiTheme="majorHAnsi" w:cstheme="majorHAnsi"/>
          <w:color w:val="000000" w:themeColor="text1"/>
          <w:sz w:val="16"/>
        </w:rPr>
        <w:t xml:space="preserve"> fuel, which has to be brought along on launch, limiting </w:t>
      </w:r>
      <w:proofErr w:type="gramStart"/>
      <w:r w:rsidRPr="00AD4C5F">
        <w:rPr>
          <w:rFonts w:asciiTheme="majorHAnsi" w:hAnsiTheme="majorHAnsi" w:cstheme="majorHAnsi"/>
          <w:color w:val="000000" w:themeColor="text1"/>
          <w:sz w:val="16"/>
        </w:rPr>
        <w:t>satellites‘ ability</w:t>
      </w:r>
      <w:proofErr w:type="gramEnd"/>
      <w:r w:rsidRPr="00AD4C5F">
        <w:rPr>
          <w:rFonts w:asciiTheme="majorHAnsi" w:hAnsiTheme="majorHAnsi" w:cstheme="majorHAnsi"/>
          <w:color w:val="000000" w:themeColor="text1"/>
          <w:sz w:val="16"/>
        </w:rPr>
        <w:t xml:space="preserve"> to move away from threats. And so, these very valuable satellites are also inherently vulnerable and may present as attractive targets. Thus, </w:t>
      </w:r>
      <w:r w:rsidRPr="00AD4C5F">
        <w:rPr>
          <w:rStyle w:val="Style13ptBold"/>
          <w:rFonts w:asciiTheme="majorHAnsi" w:hAnsiTheme="majorHAnsi" w:cstheme="majorHAnsi"/>
          <w:color w:val="000000" w:themeColor="text1"/>
          <w:sz w:val="22"/>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to ensure</w:t>
      </w:r>
      <w:r w:rsidRPr="00AD4C5F">
        <w:rPr>
          <w:rFonts w:asciiTheme="majorHAnsi" w:hAnsiTheme="majorHAnsi" w:cstheme="majorHAnsi"/>
          <w:color w:val="000000" w:themeColor="text1"/>
          <w:u w:val="single"/>
        </w:rPr>
        <w:t xml:space="preserve"> these </w:t>
      </w:r>
      <w:r w:rsidRPr="00AD4C5F">
        <w:rPr>
          <w:rStyle w:val="Style13ptBold"/>
          <w:rFonts w:asciiTheme="majorHAnsi" w:hAnsiTheme="majorHAnsi" w:cstheme="majorHAnsi"/>
          <w:color w:val="000000" w:themeColor="text1"/>
          <w:sz w:val="22"/>
        </w:rPr>
        <w:t>valuable assets are not lost</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Even if</w:t>
      </w:r>
      <w:r w:rsidRPr="00AD4C5F">
        <w:rPr>
          <w:rFonts w:asciiTheme="majorHAnsi" w:hAnsiTheme="majorHAnsi" w:cstheme="majorHAnsi"/>
          <w:color w:val="000000" w:themeColor="text1"/>
          <w:u w:val="single"/>
        </w:rPr>
        <w:t xml:space="preserve"> both (or </w:t>
      </w:r>
      <w:r w:rsidRPr="00AD4C5F">
        <w:rPr>
          <w:rStyle w:val="Style13ptBold"/>
          <w:rFonts w:asciiTheme="majorHAnsi" w:hAnsiTheme="majorHAnsi" w:cstheme="majorHAnsi"/>
          <w:color w:val="000000" w:themeColor="text1"/>
          <w:sz w:val="22"/>
          <w:highlight w:val="green"/>
        </w:rPr>
        <w:t>all</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sides</w:t>
      </w:r>
      <w:r w:rsidRPr="00AD4C5F">
        <w:rPr>
          <w:rFonts w:asciiTheme="majorHAnsi" w:hAnsiTheme="majorHAnsi" w:cstheme="majorHAnsi"/>
          <w:color w:val="000000" w:themeColor="text1"/>
          <w:u w:val="single"/>
        </w:rPr>
        <w:t xml:space="preserve"> in a conflict </w:t>
      </w:r>
      <w:r w:rsidRPr="00AD4C5F">
        <w:rPr>
          <w:rStyle w:val="Style13ptBold"/>
          <w:rFonts w:asciiTheme="majorHAnsi" w:hAnsiTheme="majorHAnsi" w:cstheme="majorHAnsi"/>
          <w:color w:val="000000" w:themeColor="text1"/>
          <w:sz w:val="22"/>
          <w:highlight w:val="green"/>
        </w:rPr>
        <w:t>prefer not to engage in war</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AD4C5F">
        <w:rPr>
          <w:rFonts w:asciiTheme="majorHAnsi" w:hAnsiTheme="majorHAnsi" w:cstheme="majorHAnsi"/>
          <w:color w:val="000000" w:themeColor="text1"/>
          <w:sz w:val="16"/>
        </w:rPr>
        <w:t>side‘</w:t>
      </w:r>
      <w:proofErr w:type="gramEnd"/>
      <w:r w:rsidRPr="00AD4C5F">
        <w:rPr>
          <w:rFonts w:asciiTheme="majorHAnsi" w:hAnsiTheme="majorHAnsi" w:cstheme="majorHAnsi"/>
          <w:color w:val="000000" w:themeColor="text1"/>
          <w:sz w:val="16"/>
        </w:rPr>
        <w:t xml:space="preserv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AD4C5F">
        <w:rPr>
          <w:rStyle w:val="Style13ptBold"/>
          <w:rFonts w:asciiTheme="majorHAnsi" w:hAnsiTheme="majorHAnsi" w:cstheme="majorHAnsi"/>
          <w:color w:val="000000" w:themeColor="text1"/>
          <w:sz w:val="22"/>
          <w:highlight w:val="green"/>
        </w:rPr>
        <w:t xml:space="preserve">any actor </w:t>
      </w:r>
      <w:r w:rsidRPr="00AD4C5F">
        <w:rPr>
          <w:rStyle w:val="Style13ptBold"/>
          <w:rFonts w:asciiTheme="majorHAnsi" w:hAnsiTheme="majorHAnsi" w:cstheme="majorHAnsi"/>
          <w:color w:val="000000" w:themeColor="text1"/>
          <w:sz w:val="22"/>
        </w:rPr>
        <w:t>for which</w:t>
      </w:r>
      <w:r w:rsidRPr="00AD4C5F">
        <w:rPr>
          <w:rFonts w:asciiTheme="majorHAnsi" w:hAnsiTheme="majorHAnsi" w:cstheme="majorHAnsi"/>
          <w:color w:val="000000" w:themeColor="text1"/>
          <w:u w:val="single"/>
        </w:rPr>
        <w:t xml:space="preserve"> satellites or </w:t>
      </w:r>
      <w:r w:rsidRPr="00AD4C5F">
        <w:rPr>
          <w:rStyle w:val="Style13ptBold"/>
          <w:rFonts w:asciiTheme="majorHAnsi" w:hAnsiTheme="majorHAnsi" w:cstheme="majorHAnsi"/>
          <w:color w:val="000000" w:themeColor="text1"/>
          <w:sz w:val="22"/>
        </w:rPr>
        <w:t>space-based weapons are an important part of its military posture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for support missions or on-orbit weapons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 xml:space="preserve">will feel </w:t>
      </w:r>
      <w:r w:rsidRPr="00AD4C5F">
        <w:rPr>
          <w:rStyle w:val="StyleUnderline"/>
          <w:rFonts w:asciiTheme="majorHAnsi" w:hAnsiTheme="majorHAnsi" w:cstheme="majorHAnsi"/>
          <w:color w:val="000000" w:themeColor="text1"/>
          <w:highlight w:val="green"/>
        </w:rPr>
        <w:t>“use it or lose it”</w:t>
      </w:r>
      <w:r w:rsidRPr="00AD4C5F">
        <w:rPr>
          <w:rStyle w:val="Style13ptBold"/>
          <w:rFonts w:asciiTheme="majorHAnsi" w:hAnsiTheme="majorHAnsi" w:cstheme="majorHAnsi"/>
          <w:color w:val="000000" w:themeColor="text1"/>
          <w:sz w:val="22"/>
          <w:highlight w:val="green"/>
        </w:rPr>
        <w:t xml:space="preserve"> pressure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because of the inherent vulnerability of satellites. Short timelines and difficulty of attribution </w:t>
      </w:r>
      <w:proofErr w:type="gramStart"/>
      <w:r w:rsidRPr="00AD4C5F">
        <w:rPr>
          <w:rFonts w:asciiTheme="majorHAnsi" w:hAnsiTheme="majorHAnsi" w:cstheme="majorHAnsi"/>
          <w:color w:val="000000" w:themeColor="text1"/>
          <w:sz w:val="16"/>
        </w:rPr>
        <w:t>The</w:t>
      </w:r>
      <w:proofErr w:type="gramEnd"/>
      <w:r w:rsidRPr="00AD4C5F">
        <w:rPr>
          <w:rFonts w:asciiTheme="majorHAnsi" w:hAnsiTheme="majorHAnsi" w:cstheme="majorHAnsi"/>
          <w:color w:val="000000" w:themeColor="text1"/>
          <w:sz w:val="16"/>
        </w:rPr>
        <w:t xml:space="preserve"> </w:t>
      </w:r>
      <w:r w:rsidRPr="00AD4C5F">
        <w:rPr>
          <w:rStyle w:val="StyleUnderline"/>
          <w:rFonts w:asciiTheme="majorHAnsi" w:hAnsiTheme="majorHAnsi" w:cstheme="majorHAnsi"/>
          <w:color w:val="000000" w:themeColor="text1"/>
        </w:rPr>
        <w:t>compressed timelines</w:t>
      </w:r>
      <w:r w:rsidRPr="00AD4C5F">
        <w:rPr>
          <w:rFonts w:asciiTheme="majorHAnsi" w:hAnsiTheme="majorHAnsi" w:cstheme="majorHAnsi"/>
          <w:color w:val="000000" w:themeColor="text1"/>
          <w:sz w:val="16"/>
        </w:rPr>
        <w:t xml:space="preserve"> characteristic </w:t>
      </w:r>
      <w:r w:rsidRPr="00AD4C5F">
        <w:rPr>
          <w:rStyle w:val="Style13ptBold"/>
          <w:rFonts w:asciiTheme="majorHAnsi" w:hAnsiTheme="majorHAnsi" w:cstheme="majorHAnsi"/>
          <w:color w:val="000000" w:themeColor="text1"/>
          <w:sz w:val="22"/>
        </w:rPr>
        <w:t>of crises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combine with these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“use it or lose it” pressures to shrink </w:t>
      </w:r>
      <w:r w:rsidRPr="00AD4C5F">
        <w:rPr>
          <w:rStyle w:val="Style13ptBold"/>
          <w:rFonts w:asciiTheme="majorHAnsi" w:hAnsiTheme="majorHAnsi" w:cstheme="majorHAnsi"/>
          <w:color w:val="000000" w:themeColor="text1"/>
          <w:sz w:val="22"/>
        </w:rPr>
        <w:lastRenderedPageBreak/>
        <w:t>timelines</w:t>
      </w:r>
      <w:r w:rsidRPr="00AD4C5F">
        <w:rPr>
          <w:rFonts w:asciiTheme="majorHAnsi" w:hAnsiTheme="majorHAnsi" w:cstheme="majorHAnsi"/>
          <w:color w:val="000000" w:themeColor="text1"/>
          <w:u w:val="single"/>
        </w:rPr>
        <w:t xml:space="preserve">. This dynamic </w:t>
      </w:r>
      <w:r w:rsidRPr="00AD4C5F">
        <w:rPr>
          <w:rStyle w:val="Style13ptBold"/>
          <w:rFonts w:asciiTheme="majorHAnsi" w:hAnsiTheme="majorHAnsi" w:cstheme="majorHAnsi"/>
          <w:color w:val="000000" w:themeColor="text1"/>
          <w:sz w:val="22"/>
        </w:rPr>
        <w:t>couples dangerously with</w:t>
      </w:r>
      <w:r w:rsidRPr="00AD4C5F">
        <w:rPr>
          <w:rFonts w:asciiTheme="majorHAnsi" w:hAnsiTheme="majorHAnsi" w:cstheme="majorHAnsi"/>
          <w:color w:val="000000" w:themeColor="text1"/>
          <w:u w:val="single"/>
        </w:rPr>
        <w:t xml:space="preserve"> the </w:t>
      </w:r>
      <w:r w:rsidRPr="00AD4C5F">
        <w:rPr>
          <w:rStyle w:val="Style13ptBold"/>
          <w:rFonts w:asciiTheme="majorHAnsi" w:hAnsiTheme="majorHAnsi" w:cstheme="majorHAnsi"/>
          <w:color w:val="000000" w:themeColor="text1"/>
          <w:sz w:val="22"/>
        </w:rPr>
        <w:t>inherent difficulty of determining the causes of satellite degradation</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malicious or from natural causes, in a timely way</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AD4C5F">
        <w:rPr>
          <w:rFonts w:asciiTheme="majorHAnsi" w:hAnsiTheme="majorHAnsi" w:cstheme="majorHAnsi"/>
          <w:color w:val="000000" w:themeColor="text1"/>
          <w:sz w:val="16"/>
        </w:rPr>
        <w:t>So</w:t>
      </w:r>
      <w:proofErr w:type="gramEnd"/>
      <w:r w:rsidRPr="00AD4C5F">
        <w:rPr>
          <w:rFonts w:asciiTheme="majorHAnsi" w:hAnsiTheme="majorHAnsi" w:cstheme="majorHAnsi"/>
          <w:color w:val="000000" w:themeColor="text1"/>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AD4C5F">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w:t>
      </w:r>
      <w:proofErr w:type="gramStart"/>
      <w:r w:rsidRPr="00AD4C5F">
        <w:rPr>
          <w:rStyle w:val="StyleUnderline"/>
          <w:rFonts w:asciiTheme="majorHAnsi" w:hAnsiTheme="majorHAnsi" w:cstheme="majorHAnsi"/>
        </w:rPr>
        <w:t>other‘</w:t>
      </w:r>
      <w:proofErr w:type="gramEnd"/>
      <w:r w:rsidRPr="00AD4C5F">
        <w:rPr>
          <w:rStyle w:val="StyleUnderline"/>
          <w:rFonts w:asciiTheme="majorHAnsi" w:hAnsiTheme="majorHAnsi" w:cstheme="majorHAnsi"/>
        </w:rPr>
        <w:t xml:space="preserve">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AD4C5F">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AD4C5F">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AD4C5F">
        <w:rPr>
          <w:rFonts w:asciiTheme="majorHAnsi" w:hAnsiTheme="majorHAnsi" w:cstheme="majorHAnsi"/>
          <w:color w:val="000000" w:themeColor="text1"/>
          <w:sz w:val="16"/>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for a state that uses early warning </w:t>
      </w:r>
      <w:r w:rsidRPr="00AD4C5F">
        <w:rPr>
          <w:rStyle w:val="StyleUnderline"/>
          <w:rFonts w:asciiTheme="majorHAnsi" w:hAnsiTheme="majorHAnsi" w:cstheme="majorHAnsi"/>
        </w:rPr>
        <w:t xml:space="preserve">satellites to enable a “hair trigger” or launch-on-attack posture, the </w:t>
      </w:r>
      <w:r w:rsidRPr="00AD4C5F">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AD4C5F">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AD4C5F">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AD4C5F">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This may start a cycle of action and reaction based on </w:t>
      </w:r>
      <w:r w:rsidRPr="00AD4C5F">
        <w:rPr>
          <w:rStyle w:val="StyleUnderline"/>
          <w:rFonts w:asciiTheme="majorHAnsi" w:hAnsiTheme="majorHAnsi" w:cstheme="majorHAnsi"/>
          <w:color w:val="000000" w:themeColor="text1"/>
        </w:rPr>
        <w:t>misperception</w:t>
      </w:r>
      <w:r w:rsidRPr="00AD4C5F">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w:t>
      </w:r>
      <w:proofErr w:type="gramStart"/>
      <w:r w:rsidRPr="00AD4C5F">
        <w:rPr>
          <w:rFonts w:asciiTheme="majorHAnsi" w:hAnsiTheme="majorHAnsi" w:cstheme="majorHAnsi"/>
          <w:color w:val="000000" w:themeColor="text1"/>
          <w:sz w:val="16"/>
        </w:rPr>
        <w:t>adversary‘</w:t>
      </w:r>
      <w:proofErr w:type="gramEnd"/>
      <w:r w:rsidRPr="00AD4C5F">
        <w:rPr>
          <w:rFonts w:asciiTheme="majorHAnsi" w:hAnsiTheme="majorHAnsi" w:cstheme="majorHAnsi"/>
          <w:color w:val="000000" w:themeColor="text1"/>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AD4C5F">
        <w:rPr>
          <w:rFonts w:asciiTheme="majorHAnsi" w:hAnsiTheme="majorHAnsi" w:cstheme="majorHAnsi"/>
          <w:color w:val="000000" w:themeColor="text1"/>
          <w:sz w:val="16"/>
        </w:rPr>
        <w:t>Earth‘</w:t>
      </w:r>
      <w:proofErr w:type="gramEnd"/>
      <w:r w:rsidRPr="00AD4C5F">
        <w:rPr>
          <w:rFonts w:asciiTheme="majorHAnsi" w:hAnsiTheme="majorHAnsi" w:cstheme="majorHAnsi"/>
          <w:color w:val="000000" w:themeColor="text1"/>
          <w:sz w:val="16"/>
        </w:rPr>
        <w:t xml:space="preserve">s shape and gravitational field, and use similar technologies. 21 Higher-powered lasers coupled with satellite-tracking optics have fewer legitimate uses. Because midcourse missile defense systems are intended to destroy long-range ballistic missile warheads, which </w:t>
      </w:r>
      <w:r w:rsidRPr="00AD4C5F">
        <w:rPr>
          <w:rFonts w:asciiTheme="majorHAnsi" w:hAnsiTheme="majorHAnsi" w:cstheme="majorHAnsi"/>
          <w:color w:val="000000" w:themeColor="text1"/>
          <w:sz w:val="16"/>
        </w:rPr>
        <w:lastRenderedPageBreak/>
        <w:t xml:space="preserve">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w:t>
      </w:r>
      <w:proofErr w:type="gramStart"/>
      <w:r w:rsidRPr="00AD4C5F">
        <w:rPr>
          <w:rFonts w:asciiTheme="majorHAnsi" w:hAnsiTheme="majorHAnsi" w:cstheme="majorHAnsi"/>
          <w:color w:val="000000" w:themeColor="text1"/>
          <w:sz w:val="16"/>
        </w:rPr>
        <w:t>satellite‘</w:t>
      </w:r>
      <w:proofErr w:type="gramEnd"/>
      <w:r w:rsidRPr="00AD4C5F">
        <w:rPr>
          <w:rFonts w:asciiTheme="majorHAnsi" w:hAnsiTheme="majorHAnsi" w:cstheme="majorHAnsi"/>
          <w:color w:val="000000" w:themeColor="text1"/>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AD4C5F">
        <w:rPr>
          <w:rFonts w:asciiTheme="majorHAnsi" w:hAnsiTheme="majorHAnsi" w:cstheme="majorHAnsi"/>
          <w:color w:val="000000" w:themeColor="text1"/>
          <w:sz w:val="16"/>
        </w:rPr>
        <w:t>adversary‘</w:t>
      </w:r>
      <w:proofErr w:type="gramEnd"/>
      <w:r w:rsidRPr="00AD4C5F">
        <w:rPr>
          <w:rFonts w:asciiTheme="majorHAnsi" w:hAnsiTheme="majorHAnsi" w:cstheme="majorHAnsi"/>
          <w:color w:val="000000" w:themeColor="text1"/>
          <w:sz w:val="16"/>
        </w:rPr>
        <w:t xml:space="preserve">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D4C5F">
        <w:rPr>
          <w:rStyle w:val="Style13ptBold"/>
          <w:rFonts w:asciiTheme="majorHAnsi" w:hAnsiTheme="majorHAnsi" w:cstheme="majorHAnsi"/>
          <w:b w:val="0"/>
          <w:color w:val="000000" w:themeColor="text1"/>
          <w:sz w:val="16"/>
        </w:rPr>
        <w:t xml:space="preserve">the </w:t>
      </w:r>
      <w:proofErr w:type="gramStart"/>
      <w:r w:rsidRPr="00AD4C5F">
        <w:rPr>
          <w:rStyle w:val="Style13ptBold"/>
          <w:rFonts w:asciiTheme="majorHAnsi" w:hAnsiTheme="majorHAnsi" w:cstheme="majorHAnsi"/>
          <w:b w:val="0"/>
          <w:color w:val="000000" w:themeColor="text1"/>
          <w:sz w:val="16"/>
        </w:rPr>
        <w:t>Pentagon‘</w:t>
      </w:r>
      <w:proofErr w:type="gramEnd"/>
      <w:r w:rsidRPr="00AD4C5F">
        <w:rPr>
          <w:rStyle w:val="Style13ptBold"/>
          <w:rFonts w:asciiTheme="majorHAnsi" w:hAnsiTheme="majorHAnsi" w:cstheme="majorHAnsi"/>
          <w:b w:val="0"/>
          <w:color w:val="000000" w:themeColor="text1"/>
          <w:sz w:val="16"/>
        </w:rPr>
        <w:t>s annual wargame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or simulated conflict, involving space assets focused on a future regional conflict. The official report out24</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warned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that</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 xml:space="preserve">it was hard to keep the conflict </w:t>
      </w:r>
      <w:r w:rsidRPr="00AD4C5F">
        <w:rPr>
          <w:rStyle w:val="StyleUnderline"/>
          <w:rFonts w:asciiTheme="majorHAnsi" w:hAnsiTheme="majorHAnsi" w:cstheme="majorHAnsi"/>
          <w:color w:val="000000" w:themeColor="text1"/>
          <w:sz w:val="16"/>
          <w:u w:val="none"/>
        </w:rPr>
        <w:t>contained geographically</w:t>
      </w:r>
      <w:r w:rsidRPr="00AD4C5F">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AD4C5F">
        <w:rPr>
          <w:rStyle w:val="Style13ptBold"/>
          <w:rFonts w:asciiTheme="majorHAnsi" w:hAnsiTheme="majorHAnsi" w:cstheme="majorHAnsi"/>
          <w:b w:val="0"/>
          <w:color w:val="000000" w:themeColor="text1"/>
          <w:sz w:val="16"/>
        </w:rPr>
        <w:t xml:space="preserve">wargame participants emphasized the challenges in containing </w:t>
      </w:r>
      <w:r w:rsidRPr="00AD4C5F">
        <w:rPr>
          <w:rStyle w:val="StyleUnderline"/>
          <w:rFonts w:asciiTheme="majorHAnsi" w:hAnsiTheme="majorHAnsi" w:cstheme="majorHAnsi"/>
          <w:color w:val="000000" w:themeColor="text1"/>
          <w:sz w:val="16"/>
          <w:u w:val="none"/>
        </w:rPr>
        <w:t>horizontal escalation</w:t>
      </w:r>
      <w:r w:rsidRPr="00AD4C5F">
        <w:rPr>
          <w:rStyle w:val="Style13ptBold"/>
          <w:rFonts w:asciiTheme="majorHAnsi" w:hAnsiTheme="majorHAnsi" w:cstheme="majorHAnsi"/>
          <w:b w:val="0"/>
          <w:color w:val="000000" w:themeColor="text1"/>
          <w:sz w:val="16"/>
        </w:rPr>
        <w:t xml:space="preserve"> once space control capabilities are employed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to achieve limited national objectives. Lack of shared understanding of consequences/proportionality</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States have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fairly </w:t>
      </w:r>
      <w:r w:rsidRPr="00AD4C5F">
        <w:rPr>
          <w:rStyle w:val="StyleUnderline"/>
          <w:rFonts w:asciiTheme="majorHAnsi" w:hAnsiTheme="majorHAnsi" w:cstheme="majorHAnsi"/>
          <w:color w:val="000000" w:themeColor="text1"/>
          <w:sz w:val="16"/>
          <w:u w:val="none"/>
        </w:rPr>
        <w:t>similar understandings</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of</w:t>
      </w:r>
      <w:r w:rsidRPr="00AD4C5F">
        <w:rPr>
          <w:rFonts w:asciiTheme="majorHAnsi" w:hAnsiTheme="majorHAnsi" w:cstheme="majorHAnsi"/>
          <w:color w:val="000000" w:themeColor="text1"/>
          <w:sz w:val="16"/>
        </w:rPr>
        <w:t xml:space="preserve"> the </w:t>
      </w:r>
      <w:r w:rsidRPr="00AD4C5F">
        <w:rPr>
          <w:rStyle w:val="Style13ptBold"/>
          <w:rFonts w:asciiTheme="majorHAnsi" w:hAnsiTheme="majorHAnsi" w:cstheme="majorHAnsi"/>
          <w:b w:val="0"/>
          <w:color w:val="000000" w:themeColor="text1"/>
          <w:sz w:val="16"/>
        </w:rPr>
        <w:t xml:space="preserve">implications of military actions on the </w:t>
      </w:r>
      <w:r w:rsidRPr="00AD4C5F">
        <w:rPr>
          <w:rStyle w:val="StyleUnderline"/>
          <w:rFonts w:asciiTheme="majorHAnsi" w:hAnsiTheme="majorHAnsi" w:cstheme="majorHAnsi"/>
          <w:color w:val="000000" w:themeColor="text1"/>
          <w:sz w:val="16"/>
          <w:u w:val="none"/>
        </w:rPr>
        <w:t>ground</w:t>
      </w:r>
      <w:r w:rsidRPr="00AD4C5F">
        <w:rPr>
          <w:rFonts w:asciiTheme="majorHAnsi" w:hAnsiTheme="majorHAnsi" w:cstheme="majorHAnsi"/>
          <w:color w:val="000000" w:themeColor="text1"/>
          <w:sz w:val="16"/>
        </w:rPr>
        <w:t xml:space="preserve">, in the </w:t>
      </w:r>
      <w:r w:rsidRPr="00AD4C5F">
        <w:rPr>
          <w:rStyle w:val="StyleUnderline"/>
          <w:rFonts w:asciiTheme="majorHAnsi" w:hAnsiTheme="majorHAnsi" w:cstheme="majorHAnsi"/>
          <w:color w:val="000000" w:themeColor="text1"/>
          <w:sz w:val="16"/>
          <w:u w:val="none"/>
        </w:rPr>
        <w:t>air</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and</w:t>
      </w:r>
      <w:r w:rsidRPr="00AD4C5F">
        <w:rPr>
          <w:rFonts w:asciiTheme="majorHAnsi" w:hAnsiTheme="majorHAnsi" w:cstheme="majorHAnsi"/>
          <w:color w:val="000000" w:themeColor="text1"/>
          <w:sz w:val="16"/>
        </w:rPr>
        <w:t xml:space="preserve"> at </w:t>
      </w:r>
      <w:r w:rsidRPr="00AD4C5F">
        <w:rPr>
          <w:rStyle w:val="StyleUnderline"/>
          <w:rFonts w:asciiTheme="majorHAnsi" w:hAnsiTheme="majorHAnsi" w:cstheme="majorHAnsi"/>
          <w:color w:val="000000" w:themeColor="text1"/>
          <w:sz w:val="16"/>
          <w:u w:val="none"/>
        </w:rPr>
        <w:t>sea</w:t>
      </w:r>
      <w:r w:rsidRPr="00AD4C5F">
        <w:rPr>
          <w:rFonts w:asciiTheme="majorHAnsi" w:hAnsiTheme="majorHAnsi" w:cstheme="majorHAnsi"/>
          <w:color w:val="000000" w:themeColor="text1"/>
          <w:sz w:val="16"/>
        </w:rPr>
        <w:t>,</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built over decades of experience. The United States and the Soviet Union/Russia have built some shared understanding of each </w:t>
      </w:r>
      <w:proofErr w:type="gramStart"/>
      <w:r w:rsidRPr="00AD4C5F">
        <w:rPr>
          <w:rFonts w:asciiTheme="majorHAnsi" w:hAnsiTheme="majorHAnsi" w:cstheme="majorHAnsi"/>
          <w:color w:val="000000" w:themeColor="text1"/>
          <w:sz w:val="16"/>
        </w:rPr>
        <w:t>other‘</w:t>
      </w:r>
      <w:proofErr w:type="gramEnd"/>
      <w:r w:rsidRPr="00AD4C5F">
        <w:rPr>
          <w:rFonts w:asciiTheme="majorHAnsi" w:hAnsiTheme="majorHAnsi" w:cstheme="majorHAnsi"/>
          <w:color w:val="000000" w:themeColor="text1"/>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Because of a lack of experience </w:t>
      </w:r>
      <w:r w:rsidRPr="00AD4C5F">
        <w:rPr>
          <w:rStyle w:val="Style13ptBold"/>
          <w:rFonts w:asciiTheme="majorHAnsi" w:hAnsiTheme="majorHAnsi" w:cstheme="majorHAnsi"/>
          <w:color w:val="000000" w:themeColor="text1"/>
          <w:sz w:val="22"/>
          <w:highlight w:val="green"/>
        </w:rPr>
        <w:t xml:space="preserve">in </w:t>
      </w:r>
      <w:r w:rsidRPr="00AD4C5F">
        <w:rPr>
          <w:rStyle w:val="Style13ptBold"/>
          <w:rFonts w:asciiTheme="majorHAnsi" w:hAnsiTheme="majorHAnsi" w:cstheme="majorHAnsi"/>
          <w:color w:val="000000" w:themeColor="text1"/>
          <w:sz w:val="22"/>
        </w:rPr>
        <w:t xml:space="preserve">hostilities that target </w:t>
      </w:r>
      <w:r w:rsidRPr="00AD4C5F">
        <w:rPr>
          <w:rStyle w:val="Style13ptBold"/>
          <w:rFonts w:asciiTheme="majorHAnsi" w:hAnsiTheme="majorHAnsi" w:cstheme="majorHAnsi"/>
          <w:color w:val="000000" w:themeColor="text1"/>
          <w:sz w:val="22"/>
          <w:highlight w:val="green"/>
        </w:rPr>
        <w:t>space</w:t>
      </w:r>
      <w:r w:rsidRPr="00AD4C5F">
        <w:rPr>
          <w:rStyle w:val="Style13ptBold"/>
          <w:rFonts w:asciiTheme="majorHAnsi" w:hAnsiTheme="majorHAnsi" w:cstheme="majorHAnsi"/>
          <w:color w:val="000000" w:themeColor="text1"/>
          <w:sz w:val="22"/>
        </w:rPr>
        <w:t>-based capabilities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it is not</w:t>
      </w:r>
      <w:r w:rsidRPr="00AD4C5F">
        <w:rPr>
          <w:rFonts w:asciiTheme="majorHAnsi" w:hAnsiTheme="majorHAnsi" w:cstheme="majorHAnsi"/>
          <w:color w:val="000000" w:themeColor="text1"/>
          <w:u w:val="single"/>
        </w:rPr>
        <w:t xml:space="preserve"> entirely </w:t>
      </w:r>
      <w:r w:rsidRPr="00AD4C5F">
        <w:rPr>
          <w:rStyle w:val="Style13ptBold"/>
          <w:rFonts w:asciiTheme="majorHAnsi" w:hAnsiTheme="majorHAnsi" w:cstheme="majorHAnsi"/>
          <w:color w:val="000000" w:themeColor="text1"/>
          <w:sz w:val="22"/>
          <w:highlight w:val="green"/>
        </w:rPr>
        <w:t>clear</w:t>
      </w:r>
      <w:r w:rsidRPr="00AD4C5F">
        <w:rPr>
          <w:rFonts w:asciiTheme="majorHAnsi" w:hAnsiTheme="majorHAnsi" w:cstheme="majorHAnsi"/>
          <w:color w:val="000000" w:themeColor="text1"/>
          <w:sz w:val="16"/>
        </w:rPr>
        <w:t xml:space="preserve"> what the proper response to a space activity is </w:t>
      </w:r>
      <w:r w:rsidRPr="00AD4C5F">
        <w:rPr>
          <w:rFonts w:asciiTheme="majorHAnsi" w:hAnsiTheme="majorHAnsi" w:cstheme="majorHAnsi"/>
          <w:color w:val="000000" w:themeColor="text1"/>
          <w:u w:val="single"/>
        </w:rPr>
        <w:t xml:space="preserve">and </w:t>
      </w:r>
      <w:r w:rsidRPr="00AD4C5F">
        <w:rPr>
          <w:rStyle w:val="Style13ptBold"/>
          <w:rFonts w:asciiTheme="majorHAnsi" w:hAnsiTheme="majorHAnsi" w:cstheme="majorHAnsi"/>
          <w:color w:val="000000" w:themeColor="text1"/>
          <w:sz w:val="22"/>
          <w:highlight w:val="green"/>
        </w:rPr>
        <w:t>where</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the</w:t>
      </w:r>
      <w:r w:rsidRPr="00AD4C5F">
        <w:rPr>
          <w:rStyle w:val="Style13ptBold"/>
          <w:rFonts w:asciiTheme="majorHAnsi" w:hAnsiTheme="majorHAnsi" w:cstheme="majorHAnsi"/>
          <w:color w:val="000000" w:themeColor="text1"/>
          <w:sz w:val="22"/>
        </w:rPr>
        <w:t xml:space="preserve"> escalation thresholds or</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“red lines”</w:t>
      </w:r>
      <w:r w:rsidRPr="00AD4C5F">
        <w:rPr>
          <w:rStyle w:val="Style13ptBold"/>
          <w:rFonts w:asciiTheme="majorHAnsi" w:hAnsiTheme="majorHAnsi" w:cstheme="majorHAnsi"/>
          <w:color w:val="000000" w:themeColor="text1"/>
          <w:sz w:val="22"/>
          <w:highlight w:val="green"/>
        </w:rPr>
        <w:t xml:space="preserve"> lie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5E98B811" w14:textId="77777777" w:rsidR="008828C2" w:rsidRPr="00AD4C5F" w:rsidRDefault="008828C2" w:rsidP="008828C2">
      <w:pPr>
        <w:rPr>
          <w:rFonts w:asciiTheme="majorHAnsi" w:hAnsiTheme="majorHAnsi" w:cstheme="majorHAnsi"/>
          <w:color w:val="000000" w:themeColor="text1"/>
          <w:sz w:val="16"/>
        </w:rPr>
      </w:pPr>
    </w:p>
    <w:p w14:paraId="23DA576B" w14:textId="77777777" w:rsidR="008828C2" w:rsidRPr="00AD4C5F" w:rsidRDefault="008828C2" w:rsidP="008828C2">
      <w:pPr>
        <w:pStyle w:val="Heading4"/>
        <w:rPr>
          <w:rFonts w:asciiTheme="majorHAnsi" w:hAnsiTheme="majorHAnsi" w:cstheme="majorHAnsi"/>
        </w:rPr>
      </w:pPr>
      <w:r w:rsidRPr="00AD4C5F">
        <w:rPr>
          <w:rFonts w:asciiTheme="majorHAnsi" w:hAnsiTheme="majorHAnsi" w:cstheme="majorHAnsi"/>
        </w:rPr>
        <w:t xml:space="preserve">Nuclear war causes extinction. </w:t>
      </w:r>
    </w:p>
    <w:p w14:paraId="0A586549" w14:textId="77777777" w:rsidR="008828C2" w:rsidRPr="00AD4C5F" w:rsidRDefault="008828C2" w:rsidP="008828C2">
      <w:pPr>
        <w:rPr>
          <w:rFonts w:asciiTheme="majorHAnsi" w:hAnsiTheme="majorHAnsi" w:cstheme="majorHAnsi"/>
          <w:sz w:val="16"/>
          <w:szCs w:val="16"/>
        </w:rPr>
      </w:pPr>
      <w:r w:rsidRPr="00AD4C5F">
        <w:rPr>
          <w:rStyle w:val="Heading4Char"/>
          <w:rFonts w:asciiTheme="majorHAnsi" w:hAnsiTheme="majorHAnsi" w:cstheme="majorHAnsi"/>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5">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14:paraId="7C326AF2" w14:textId="7234E545" w:rsidR="008828C2" w:rsidRDefault="008828C2" w:rsidP="008828C2">
      <w:pPr>
        <w:rPr>
          <w:rFonts w:asciiTheme="majorHAnsi" w:eastAsia="Calibri" w:hAnsiTheme="majorHAnsi" w:cstheme="majorHAnsi"/>
          <w:sz w:val="14"/>
        </w:rPr>
      </w:pPr>
      <w:r w:rsidRPr="0098474F">
        <w:rPr>
          <w:rFonts w:asciiTheme="majorHAnsi" w:eastAsia="Calibri" w:hAnsiTheme="majorHAnsi" w:cstheme="majorHAnsi"/>
          <w:u w:val="single"/>
        </w:rPr>
        <w:t>The detonation of an atomic bomb</w:t>
      </w:r>
      <w:r w:rsidRPr="0098474F">
        <w:rPr>
          <w:rFonts w:asciiTheme="majorHAnsi" w:eastAsia="Calibri" w:hAnsiTheme="majorHAnsi" w:cstheme="majorHAnsi"/>
          <w:sz w:val="14"/>
        </w:rPr>
        <w:t xml:space="preserve"> with this explosive power </w:t>
      </w:r>
      <w:r w:rsidRPr="0098474F">
        <w:rPr>
          <w:rFonts w:asciiTheme="majorHAnsi" w:eastAsia="Calibri" w:hAnsiTheme="majorHAnsi" w:cstheme="majorHAnsi"/>
          <w:u w:val="single"/>
        </w:rPr>
        <w:t xml:space="preserve">will </w:t>
      </w:r>
      <w:r w:rsidRPr="0098474F">
        <w:rPr>
          <w:rFonts w:asciiTheme="majorHAnsi" w:eastAsia="Calibri" w:hAnsiTheme="majorHAnsi" w:cstheme="majorHAnsi"/>
          <w:b/>
          <w:u w:val="single"/>
        </w:rPr>
        <w:t>instantly ignite fires</w:t>
      </w:r>
      <w:r w:rsidRPr="0098474F">
        <w:rPr>
          <w:rFonts w:asciiTheme="majorHAnsi" w:eastAsia="Calibri" w:hAnsiTheme="majorHAnsi" w:cstheme="majorHAnsi"/>
          <w:u w:val="single"/>
        </w:rPr>
        <w:t xml:space="preserve"> over</w:t>
      </w:r>
      <w:r w:rsidRPr="0098474F">
        <w:rPr>
          <w:rFonts w:asciiTheme="majorHAnsi" w:eastAsia="Calibri" w:hAnsiTheme="majorHAnsi" w:cstheme="majorHAnsi"/>
          <w:sz w:val="14"/>
        </w:rPr>
        <w:t xml:space="preserve"> a surface area of </w:t>
      </w:r>
      <w:r w:rsidRPr="0098474F">
        <w:rPr>
          <w:rFonts w:asciiTheme="majorHAnsi" w:eastAsia="Calibri" w:hAnsiTheme="majorHAnsi" w:cstheme="majorHAnsi"/>
          <w:u w:val="single"/>
        </w:rPr>
        <w:t>three to five</w:t>
      </w:r>
      <w:r w:rsidRPr="0098474F">
        <w:rPr>
          <w:rFonts w:asciiTheme="majorHAnsi" w:eastAsia="Calibri" w:hAnsiTheme="majorHAnsi" w:cstheme="majorHAnsi"/>
          <w:sz w:val="14"/>
        </w:rPr>
        <w:t xml:space="preserve"> square </w:t>
      </w:r>
      <w:r w:rsidRPr="0098474F">
        <w:rPr>
          <w:rFonts w:asciiTheme="majorHAnsi" w:eastAsia="Calibri" w:hAnsiTheme="majorHAnsi" w:cstheme="majorHAnsi"/>
          <w:u w:val="single"/>
        </w:rPr>
        <w:t>miles. In</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recent studies</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 xml:space="preserve">scientists calculated that the </w:t>
      </w:r>
      <w:r w:rsidRPr="0098474F">
        <w:rPr>
          <w:rFonts w:asciiTheme="majorHAnsi" w:eastAsia="Calibri" w:hAnsiTheme="majorHAnsi" w:cstheme="majorHAnsi"/>
          <w:b/>
          <w:u w:val="single"/>
        </w:rPr>
        <w:t>blast</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u w:val="single"/>
        </w:rPr>
        <w:t>fire</w:t>
      </w:r>
      <w:r w:rsidRPr="0098474F">
        <w:rPr>
          <w:rFonts w:asciiTheme="majorHAnsi" w:eastAsia="Calibri" w:hAnsiTheme="majorHAnsi" w:cstheme="majorHAnsi"/>
          <w:u w:val="single"/>
        </w:rPr>
        <w:t xml:space="preserve">, and </w:t>
      </w:r>
      <w:r w:rsidRPr="0098474F">
        <w:rPr>
          <w:rFonts w:asciiTheme="majorHAnsi" w:eastAsia="Calibri" w:hAnsiTheme="majorHAnsi" w:cstheme="majorHAnsi"/>
          <w:b/>
          <w:u w:val="single"/>
        </w:rPr>
        <w:t>radiation</w:t>
      </w:r>
      <w:r w:rsidRPr="0098474F">
        <w:rPr>
          <w:rFonts w:asciiTheme="majorHAnsi" w:eastAsia="Calibri" w:hAnsiTheme="majorHAnsi" w:cstheme="majorHAnsi"/>
          <w:u w:val="single"/>
        </w:rPr>
        <w:t xml:space="preserve"> from a war</w:t>
      </w:r>
      <w:r w:rsidRPr="0098474F">
        <w:rPr>
          <w:rFonts w:asciiTheme="majorHAnsi" w:eastAsia="Calibri" w:hAnsiTheme="majorHAnsi" w:cstheme="majorHAnsi"/>
          <w:sz w:val="14"/>
        </w:rPr>
        <w:t xml:space="preserve"> fought </w:t>
      </w:r>
      <w:r w:rsidRPr="0098474F">
        <w:rPr>
          <w:rFonts w:asciiTheme="majorHAnsi" w:eastAsia="Calibri" w:hAnsiTheme="majorHAnsi" w:cstheme="majorHAnsi"/>
          <w:u w:val="single"/>
        </w:rPr>
        <w:t xml:space="preserve">with 100 atomic bombs could produce </w:t>
      </w:r>
      <w:r w:rsidRPr="0098474F">
        <w:rPr>
          <w:rFonts w:asciiTheme="majorHAnsi" w:eastAsia="Calibri" w:hAnsiTheme="majorHAnsi" w:cstheme="majorHAnsi"/>
          <w:b/>
          <w:u w:val="single"/>
        </w:rPr>
        <w:t>direct fatalities</w:t>
      </w:r>
      <w:r w:rsidRPr="0098474F">
        <w:rPr>
          <w:rFonts w:asciiTheme="majorHAnsi" w:eastAsia="Calibri" w:hAnsiTheme="majorHAnsi" w:cstheme="majorHAnsi"/>
          <w:u w:val="single"/>
        </w:rPr>
        <w:t xml:space="preserve"> comparable to</w:t>
      </w:r>
      <w:r w:rsidRPr="0098474F">
        <w:rPr>
          <w:rFonts w:asciiTheme="majorHAnsi" w:eastAsia="Calibri" w:hAnsiTheme="majorHAnsi" w:cstheme="majorHAnsi"/>
          <w:sz w:val="14"/>
        </w:rPr>
        <w:t xml:space="preserve"> all of those worldwide in </w:t>
      </w:r>
      <w:r w:rsidRPr="0098474F">
        <w:rPr>
          <w:rFonts w:asciiTheme="majorHAnsi" w:eastAsia="Calibri" w:hAnsiTheme="majorHAnsi" w:cstheme="majorHAnsi"/>
          <w:u w:val="single"/>
        </w:rPr>
        <w:t>World War II, or to those</w:t>
      </w:r>
      <w:r w:rsidRPr="0098474F">
        <w:rPr>
          <w:rFonts w:asciiTheme="majorHAnsi" w:eastAsia="Calibri" w:hAnsiTheme="majorHAnsi" w:cstheme="majorHAnsi"/>
          <w:sz w:val="14"/>
        </w:rPr>
        <w:t xml:space="preserve"> once </w:t>
      </w:r>
      <w:r w:rsidRPr="0098474F">
        <w:rPr>
          <w:rFonts w:asciiTheme="majorHAnsi" w:eastAsia="Calibri" w:hAnsiTheme="majorHAnsi" w:cstheme="majorHAnsi"/>
          <w:u w:val="single"/>
        </w:rPr>
        <w:t>estimated for a “</w:t>
      </w:r>
      <w:r w:rsidRPr="0098474F">
        <w:rPr>
          <w:rFonts w:asciiTheme="majorHAnsi" w:eastAsia="Calibri" w:hAnsiTheme="majorHAnsi" w:cstheme="majorHAnsi"/>
          <w:b/>
          <w:u w:val="single"/>
        </w:rPr>
        <w:t>counterforce</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highlight w:val="green"/>
          <w:u w:val="single"/>
        </w:rPr>
        <w:t>nuclear war</w:t>
      </w:r>
      <w:r w:rsidRPr="0098474F">
        <w:rPr>
          <w:rFonts w:asciiTheme="majorHAnsi" w:eastAsia="Calibri" w:hAnsiTheme="majorHAnsi" w:cstheme="majorHAnsi"/>
          <w:sz w:val="14"/>
        </w:rPr>
        <w:t xml:space="preserve"> between the superpowers. However, </w:t>
      </w:r>
      <w:r w:rsidRPr="0098474F">
        <w:rPr>
          <w:rFonts w:asciiTheme="majorHAnsi" w:eastAsia="Calibri" w:hAnsiTheme="majorHAnsi" w:cstheme="majorHAnsi"/>
          <w:u w:val="single"/>
        </w:rPr>
        <w:t xml:space="preserve">the </w:t>
      </w:r>
      <w:r w:rsidRPr="0098474F">
        <w:rPr>
          <w:rFonts w:asciiTheme="majorHAnsi" w:eastAsia="Calibri" w:hAnsiTheme="majorHAnsi" w:cstheme="majorHAnsi"/>
          <w:b/>
          <w:u w:val="single"/>
        </w:rPr>
        <w:t>long-term environmental effects</w:t>
      </w:r>
      <w:r w:rsidRPr="0098474F">
        <w:rPr>
          <w:rFonts w:asciiTheme="majorHAnsi" w:eastAsia="Calibri" w:hAnsiTheme="majorHAnsi" w:cstheme="majorHAnsi"/>
          <w:sz w:val="14"/>
        </w:rPr>
        <w:t xml:space="preserve"> of the war </w:t>
      </w:r>
      <w:r w:rsidRPr="0098474F">
        <w:rPr>
          <w:rFonts w:asciiTheme="majorHAnsi" w:eastAsia="Calibri" w:hAnsiTheme="majorHAnsi" w:cstheme="majorHAnsi"/>
          <w:b/>
          <w:highlight w:val="green"/>
          <w:u w:val="single"/>
        </w:rPr>
        <w:t>could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significantly </w:t>
      </w:r>
      <w:r w:rsidRPr="0098474F">
        <w:rPr>
          <w:rFonts w:asciiTheme="majorHAnsi" w:eastAsia="Calibri" w:hAnsiTheme="majorHAnsi" w:cstheme="majorHAnsi"/>
          <w:u w:val="single"/>
        </w:rPr>
        <w:t>disrupt</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global weather for</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a decade, which would</w:t>
      </w:r>
      <w:r w:rsidRPr="0098474F">
        <w:rPr>
          <w:rFonts w:asciiTheme="majorHAnsi" w:eastAsia="Calibri" w:hAnsiTheme="majorHAnsi" w:cstheme="majorHAnsi"/>
          <w:sz w:val="14"/>
        </w:rPr>
        <w:t xml:space="preserve"> likely </w:t>
      </w:r>
      <w:r w:rsidRPr="0098474F">
        <w:rPr>
          <w:rFonts w:asciiTheme="majorHAnsi" w:eastAsia="Calibri" w:hAnsiTheme="majorHAnsi" w:cstheme="majorHAnsi"/>
          <w:b/>
          <w:highlight w:val="green"/>
          <w:u w:val="single"/>
        </w:rPr>
        <w:t>result in</w:t>
      </w:r>
      <w:r w:rsidRPr="0098474F">
        <w:rPr>
          <w:rFonts w:asciiTheme="majorHAnsi" w:eastAsia="Calibri" w:hAnsiTheme="majorHAnsi" w:cstheme="majorHAnsi"/>
          <w:u w:val="single"/>
        </w:rPr>
        <w:t xml:space="preserve"> a </w:t>
      </w:r>
      <w:r w:rsidRPr="0098474F">
        <w:rPr>
          <w:rFonts w:asciiTheme="majorHAnsi" w:eastAsia="Calibri" w:hAnsiTheme="majorHAnsi" w:cstheme="majorHAnsi"/>
          <w:sz w:val="14"/>
        </w:rPr>
        <w:t xml:space="preserve">vast </w:t>
      </w:r>
      <w:r w:rsidRPr="0098474F">
        <w:rPr>
          <w:rFonts w:asciiTheme="majorHAnsi" w:eastAsia="Calibri" w:hAnsiTheme="majorHAnsi" w:cstheme="majorHAnsi"/>
          <w:b/>
          <w:highlight w:val="green"/>
          <w:u w:val="single"/>
        </w:rPr>
        <w:t>global famine</w:t>
      </w:r>
      <w:r w:rsidRPr="0098474F">
        <w:rPr>
          <w:rFonts w:asciiTheme="majorHAnsi" w:eastAsia="Calibri" w:hAnsiTheme="majorHAnsi" w:cstheme="majorHAnsi"/>
          <w:sz w:val="14"/>
        </w:rPr>
        <w:t xml:space="preserve">. The scientists predicted that </w:t>
      </w:r>
      <w:r w:rsidRPr="0098474F">
        <w:rPr>
          <w:rFonts w:asciiTheme="majorHAnsi" w:eastAsia="Calibri" w:hAnsiTheme="majorHAnsi" w:cstheme="majorHAnsi"/>
          <w:b/>
          <w:u w:val="single"/>
        </w:rPr>
        <w:t>nuclear firestorms</w:t>
      </w:r>
      <w:r w:rsidRPr="0098474F">
        <w:rPr>
          <w:rFonts w:asciiTheme="majorHAnsi" w:eastAsia="Calibri" w:hAnsiTheme="majorHAnsi" w:cstheme="majorHAnsi"/>
          <w:sz w:val="14"/>
        </w:rPr>
        <w:t xml:space="preserve"> in the burning cities </w:t>
      </w:r>
      <w:r w:rsidRPr="0098474F">
        <w:rPr>
          <w:rFonts w:asciiTheme="majorHAnsi" w:eastAsia="Calibri" w:hAnsiTheme="majorHAnsi" w:cstheme="majorHAnsi"/>
          <w:u w:val="single"/>
        </w:rPr>
        <w:t>would cause</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 xml:space="preserve">five million tons of </w:t>
      </w:r>
      <w:r w:rsidRPr="0098474F">
        <w:rPr>
          <w:rFonts w:asciiTheme="majorHAnsi" w:eastAsia="Calibri" w:hAnsiTheme="majorHAnsi" w:cstheme="majorHAnsi"/>
          <w:b/>
          <w:u w:val="single"/>
        </w:rPr>
        <w:t>black carbon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quickly </w:t>
      </w:r>
      <w:r w:rsidRPr="0098474F">
        <w:rPr>
          <w:rFonts w:asciiTheme="majorHAnsi" w:eastAsia="Calibri" w:hAnsiTheme="majorHAnsi" w:cstheme="majorHAnsi"/>
          <w:u w:val="single"/>
        </w:rPr>
        <w:t>rise</w:t>
      </w:r>
      <w:r w:rsidRPr="0098474F">
        <w:rPr>
          <w:rFonts w:asciiTheme="majorHAnsi" w:eastAsia="Calibri" w:hAnsiTheme="majorHAnsi" w:cstheme="majorHAnsi"/>
          <w:sz w:val="14"/>
        </w:rPr>
        <w:t xml:space="preserve"> above cloud level </w:t>
      </w:r>
      <w:r w:rsidRPr="0098474F">
        <w:rPr>
          <w:rFonts w:asciiTheme="majorHAnsi" w:eastAsia="Calibri" w:hAnsiTheme="majorHAnsi" w:cstheme="majorHAnsi"/>
          <w:u w:val="single"/>
        </w:rPr>
        <w:t>into the stratosphere</w:t>
      </w:r>
      <w:r w:rsidRPr="0098474F">
        <w:rPr>
          <w:rFonts w:asciiTheme="majorHAnsi" w:eastAsia="Calibri" w:hAnsiTheme="majorHAnsi" w:cstheme="majorHAnsi"/>
          <w:sz w:val="14"/>
        </w:rPr>
        <w:t xml:space="preserve">, where it could not be rained out. </w:t>
      </w:r>
      <w:r w:rsidRPr="0098474F">
        <w:rPr>
          <w:rFonts w:asciiTheme="majorHAnsi" w:eastAsia="Calibri" w:hAnsiTheme="majorHAnsi" w:cstheme="majorHAnsi"/>
          <w:u w:val="single"/>
        </w:rPr>
        <w:t xml:space="preserve">The smoke would circle the Earth in </w:t>
      </w:r>
      <w:r w:rsidRPr="0098474F">
        <w:rPr>
          <w:rFonts w:asciiTheme="majorHAnsi" w:eastAsia="Calibri" w:hAnsiTheme="majorHAnsi" w:cstheme="majorHAnsi"/>
          <w:b/>
          <w:u w:val="single"/>
        </w:rPr>
        <w:t>less than two weeks</w:t>
      </w:r>
      <w:r w:rsidRPr="0098474F">
        <w:rPr>
          <w:rFonts w:asciiTheme="majorHAnsi" w:eastAsia="Calibri" w:hAnsiTheme="majorHAnsi" w:cstheme="majorHAnsi"/>
          <w:u w:val="single"/>
        </w:rPr>
        <w:t xml:space="preserve"> and</w:t>
      </w:r>
      <w:r w:rsidRPr="0098474F">
        <w:rPr>
          <w:rFonts w:asciiTheme="majorHAnsi" w:eastAsia="Calibri" w:hAnsiTheme="majorHAnsi" w:cstheme="majorHAnsi"/>
          <w:sz w:val="14"/>
        </w:rPr>
        <w:t xml:space="preserve"> would </w:t>
      </w:r>
      <w:r w:rsidRPr="0098474F">
        <w:rPr>
          <w:rFonts w:asciiTheme="majorHAnsi" w:eastAsia="Calibri" w:hAnsiTheme="majorHAnsi" w:cstheme="majorHAnsi"/>
          <w:u w:val="single"/>
        </w:rPr>
        <w:t xml:space="preserve">form </w:t>
      </w:r>
      <w:r w:rsidRPr="0098474F">
        <w:rPr>
          <w:rFonts w:asciiTheme="majorHAnsi" w:eastAsia="Calibri" w:hAnsiTheme="majorHAnsi" w:cstheme="majorHAnsi"/>
          <w:b/>
          <w:highlight w:val="green"/>
          <w:u w:val="single"/>
        </w:rPr>
        <w:t>a</w:t>
      </w:r>
      <w:r w:rsidRPr="0098474F">
        <w:rPr>
          <w:rFonts w:asciiTheme="majorHAnsi" w:eastAsia="Calibri" w:hAnsiTheme="majorHAnsi" w:cstheme="majorHAnsi"/>
          <w:sz w:val="14"/>
        </w:rPr>
        <w:t xml:space="preserve"> global </w:t>
      </w:r>
      <w:r w:rsidRPr="0098474F">
        <w:rPr>
          <w:rFonts w:asciiTheme="majorHAnsi" w:eastAsia="Calibri" w:hAnsiTheme="majorHAnsi" w:cstheme="majorHAnsi"/>
          <w:b/>
          <w:u w:val="single"/>
        </w:rPr>
        <w:t xml:space="preserve">stratospheric </w:t>
      </w:r>
      <w:r w:rsidRPr="0098474F">
        <w:rPr>
          <w:rFonts w:asciiTheme="majorHAnsi" w:eastAsia="Calibri" w:hAnsiTheme="majorHAnsi" w:cstheme="majorHAnsi"/>
          <w:b/>
          <w:highlight w:val="green"/>
          <w:u w:val="single"/>
        </w:rPr>
        <w:t>smoke layer</w:t>
      </w:r>
      <w:r w:rsidRPr="0098474F">
        <w:rPr>
          <w:rFonts w:asciiTheme="majorHAnsi" w:eastAsia="Calibri" w:hAnsiTheme="majorHAnsi" w:cstheme="majorHAnsi"/>
          <w:u w:val="single"/>
        </w:rPr>
        <w:t xml:space="preserve"> that </w:t>
      </w:r>
      <w:r w:rsidRPr="0098474F">
        <w:rPr>
          <w:rFonts w:asciiTheme="majorHAnsi" w:eastAsia="Calibri" w:hAnsiTheme="majorHAnsi" w:cstheme="majorHAnsi"/>
          <w:b/>
          <w:highlight w:val="green"/>
          <w:u w:val="single"/>
        </w:rPr>
        <w:t>would remain for</w:t>
      </w:r>
      <w:r w:rsidRPr="0098474F">
        <w:rPr>
          <w:rFonts w:asciiTheme="majorHAnsi" w:eastAsia="Calibri" w:hAnsiTheme="majorHAnsi" w:cstheme="majorHAnsi"/>
          <w:u w:val="single"/>
        </w:rPr>
        <w:t xml:space="preserve"> more than </w:t>
      </w:r>
      <w:r w:rsidRPr="0098474F">
        <w:rPr>
          <w:rFonts w:asciiTheme="majorHAnsi" w:eastAsia="Calibri" w:hAnsiTheme="majorHAnsi" w:cstheme="majorHAnsi"/>
          <w:b/>
          <w:highlight w:val="green"/>
          <w:u w:val="single"/>
        </w:rPr>
        <w:t>a decade</w:t>
      </w:r>
      <w:r w:rsidRPr="0098474F">
        <w:rPr>
          <w:rFonts w:asciiTheme="majorHAnsi" w:eastAsia="Calibri" w:hAnsiTheme="majorHAnsi" w:cstheme="majorHAnsi"/>
          <w:u w:val="single"/>
        </w:rPr>
        <w:t>. The smoke would absorb</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 xml:space="preserve">sunlight, which would </w:t>
      </w:r>
      <w:r w:rsidRPr="0098474F">
        <w:rPr>
          <w:rFonts w:asciiTheme="majorHAnsi" w:eastAsia="Calibri" w:hAnsiTheme="majorHAnsi" w:cstheme="majorHAnsi"/>
          <w:b/>
          <w:u w:val="single"/>
        </w:rPr>
        <w:t>heat the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temperatures near </w:t>
      </w:r>
      <w:r w:rsidRPr="0098474F">
        <w:rPr>
          <w:rFonts w:asciiTheme="majorHAnsi" w:eastAsia="Calibri" w:hAnsiTheme="majorHAnsi" w:cstheme="majorHAnsi"/>
          <w:u w:val="single"/>
        </w:rPr>
        <w:t xml:space="preserve">the boiling point of water, </w:t>
      </w:r>
      <w:r w:rsidRPr="0098474F">
        <w:rPr>
          <w:rFonts w:asciiTheme="majorHAnsi" w:eastAsia="Calibri" w:hAnsiTheme="majorHAnsi" w:cstheme="majorHAnsi"/>
          <w:sz w:val="14"/>
        </w:rPr>
        <w:lastRenderedPageBreak/>
        <w:t>producing</w:t>
      </w:r>
      <w:r w:rsidRPr="0098474F">
        <w:rPr>
          <w:rFonts w:asciiTheme="majorHAnsi" w:eastAsia="Calibri" w:hAnsiTheme="majorHAnsi" w:cstheme="majorHAnsi"/>
          <w:b/>
          <w:highlight w:val="green"/>
          <w:u w:val="single"/>
        </w:rPr>
        <w:t xml:space="preserve"> ozone losses of</w:t>
      </w:r>
      <w:r w:rsidRPr="0098474F">
        <w:rPr>
          <w:rFonts w:asciiTheme="majorHAnsi" w:eastAsia="Calibri" w:hAnsiTheme="majorHAnsi" w:cstheme="majorHAnsi"/>
          <w:sz w:val="14"/>
        </w:rPr>
        <w:t xml:space="preserve"> 20 to</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50 percent</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over populated areas. </w:t>
      </w:r>
      <w:r w:rsidRPr="0098474F">
        <w:rPr>
          <w:rFonts w:asciiTheme="majorHAnsi" w:eastAsia="Calibri" w:hAnsiTheme="majorHAnsi" w:cstheme="majorHAnsi"/>
          <w:u w:val="single"/>
        </w:rPr>
        <w:t>This would</w:t>
      </w:r>
      <w:r w:rsidRPr="0098474F">
        <w:rPr>
          <w:rFonts w:asciiTheme="majorHAnsi" w:eastAsia="Calibri" w:hAnsiTheme="majorHAnsi" w:cstheme="majorHAnsi"/>
          <w:sz w:val="14"/>
        </w:rPr>
        <w:t xml:space="preserve"> almost </w:t>
      </w:r>
      <w:r w:rsidRPr="0098474F">
        <w:rPr>
          <w:rFonts w:asciiTheme="majorHAnsi" w:eastAsia="Calibri" w:hAnsiTheme="majorHAnsi" w:cstheme="majorHAnsi"/>
          <w:u w:val="single"/>
        </w:rPr>
        <w:t>double the amount of UV-B reaching</w:t>
      </w:r>
      <w:r w:rsidRPr="0098474F">
        <w:rPr>
          <w:rFonts w:asciiTheme="majorHAnsi" w:eastAsia="Calibri" w:hAnsiTheme="majorHAnsi" w:cstheme="majorHAnsi"/>
          <w:sz w:val="14"/>
        </w:rPr>
        <w:t xml:space="preserve"> the most populated regions of </w:t>
      </w:r>
      <w:r w:rsidRPr="0098474F">
        <w:rPr>
          <w:rFonts w:asciiTheme="majorHAnsi" w:eastAsia="Calibri" w:hAnsiTheme="majorHAnsi" w:cstheme="majorHAnsi"/>
          <w:u w:val="single"/>
        </w:rPr>
        <w:t>the mid-latitudes</w:t>
      </w:r>
      <w:r w:rsidRPr="0098474F">
        <w:rPr>
          <w:rFonts w:asciiTheme="majorHAnsi" w:eastAsia="Calibri" w:hAnsiTheme="majorHAnsi" w:cstheme="majorHAnsi"/>
          <w:sz w:val="14"/>
        </w:rPr>
        <w:t xml:space="preserve">, and it would create UV-B indices unprecedented in human history. In North America and Central Europe, </w:t>
      </w:r>
      <w:r w:rsidRPr="0098474F">
        <w:rPr>
          <w:rFonts w:asciiTheme="majorHAnsi" w:eastAsia="Calibri" w:hAnsiTheme="majorHAnsi" w:cstheme="majorHAnsi"/>
          <w:u w:val="single"/>
        </w:rPr>
        <w:t>the time required to get a</w:t>
      </w:r>
      <w:r w:rsidRPr="0098474F">
        <w:rPr>
          <w:rFonts w:asciiTheme="majorHAnsi" w:eastAsia="Calibri" w:hAnsiTheme="majorHAnsi" w:cstheme="majorHAnsi"/>
          <w:sz w:val="14"/>
        </w:rPr>
        <w:t xml:space="preserve"> painful </w:t>
      </w:r>
      <w:r w:rsidRPr="0098474F">
        <w:rPr>
          <w:rFonts w:asciiTheme="majorHAnsi" w:eastAsia="Calibri" w:hAnsiTheme="majorHAnsi" w:cstheme="majorHAnsi"/>
          <w:u w:val="single"/>
        </w:rPr>
        <w:t>sunburn</w:t>
      </w:r>
      <w:r w:rsidRPr="0098474F">
        <w:rPr>
          <w:rFonts w:asciiTheme="majorHAnsi" w:eastAsia="Calibri" w:hAnsiTheme="majorHAnsi" w:cstheme="majorHAnsi"/>
          <w:sz w:val="14"/>
        </w:rPr>
        <w:t xml:space="preserve"> at mid-day in June </w:t>
      </w:r>
      <w:r w:rsidRPr="0098474F">
        <w:rPr>
          <w:rFonts w:asciiTheme="majorHAnsi" w:eastAsia="Calibri" w:hAnsiTheme="majorHAnsi" w:cstheme="majorHAnsi"/>
          <w:u w:val="single"/>
        </w:rPr>
        <w:t>could decrease to</w:t>
      </w:r>
      <w:r w:rsidRPr="0098474F">
        <w:rPr>
          <w:rFonts w:asciiTheme="majorHAnsi" w:eastAsia="Calibri" w:hAnsiTheme="majorHAnsi" w:cstheme="majorHAnsi"/>
          <w:sz w:val="14"/>
        </w:rPr>
        <w:t xml:space="preserve"> as little as </w:t>
      </w:r>
      <w:r w:rsidRPr="0098474F">
        <w:rPr>
          <w:rFonts w:asciiTheme="majorHAnsi" w:eastAsia="Calibri" w:hAnsiTheme="majorHAnsi" w:cstheme="majorHAnsi"/>
          <w:u w:val="single"/>
        </w:rPr>
        <w:t>six minutes</w:t>
      </w:r>
      <w:r w:rsidRPr="0098474F">
        <w:rPr>
          <w:rFonts w:asciiTheme="majorHAnsi" w:eastAsia="Calibri" w:hAnsiTheme="majorHAnsi" w:cstheme="majorHAnsi"/>
          <w:sz w:val="14"/>
        </w:rPr>
        <w:t xml:space="preserve"> for fair-skinned individuals. </w:t>
      </w:r>
      <w:r w:rsidRPr="0098474F">
        <w:rPr>
          <w:rFonts w:asciiTheme="majorHAnsi" w:eastAsia="Calibri" w:hAnsiTheme="majorHAnsi" w:cstheme="majorHAnsi"/>
          <w:u w:val="single"/>
        </w:rPr>
        <w:t>As the smoke</w:t>
      </w:r>
      <w:r w:rsidRPr="0098474F">
        <w:rPr>
          <w:rFonts w:asciiTheme="majorHAnsi" w:eastAsia="Calibri" w:hAnsiTheme="majorHAnsi" w:cstheme="majorHAnsi"/>
          <w:sz w:val="14"/>
        </w:rPr>
        <w:t xml:space="preserve"> layer </w:t>
      </w:r>
      <w:r w:rsidRPr="0098474F">
        <w:rPr>
          <w:rFonts w:asciiTheme="majorHAnsi" w:eastAsia="Calibri" w:hAnsiTheme="majorHAnsi" w:cstheme="majorHAnsi"/>
          <w:u w:val="single"/>
        </w:rPr>
        <w:t>blocked</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sunlight</w:t>
      </w:r>
      <w:r w:rsidRPr="0098474F">
        <w:rPr>
          <w:rFonts w:asciiTheme="majorHAnsi" w:eastAsia="Calibri" w:hAnsiTheme="majorHAnsi" w:cstheme="majorHAnsi"/>
          <w:sz w:val="14"/>
        </w:rPr>
        <w:t xml:space="preserve"> from reaching the Earth’s surface, </w:t>
      </w:r>
      <w:r w:rsidRPr="0098474F">
        <w:rPr>
          <w:rFonts w:asciiTheme="majorHAnsi" w:eastAsia="Calibri" w:hAnsiTheme="majorHAnsi" w:cstheme="majorHAnsi"/>
          <w:u w:val="single"/>
        </w:rPr>
        <w:t xml:space="preserve">it would produce the </w:t>
      </w:r>
      <w:r w:rsidRPr="0098474F">
        <w:rPr>
          <w:rFonts w:asciiTheme="majorHAnsi" w:eastAsia="Calibri" w:hAnsiTheme="majorHAnsi" w:cstheme="majorHAnsi"/>
          <w:b/>
          <w:u w:val="single"/>
        </w:rPr>
        <w:t>coldest</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b/>
          <w:u w:val="single"/>
        </w:rPr>
        <w:t>surface temperatures</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last </w:t>
      </w:r>
      <w:r w:rsidRPr="0098474F">
        <w:rPr>
          <w:rFonts w:asciiTheme="majorHAnsi" w:eastAsia="Calibri" w:hAnsiTheme="majorHAnsi" w:cstheme="majorHAnsi"/>
          <w:u w:val="single"/>
        </w:rPr>
        <w:t>1,000 years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 xml:space="preserve">global </w:t>
      </w:r>
      <w:r w:rsidRPr="0098474F">
        <w:rPr>
          <w:rFonts w:asciiTheme="majorHAnsi" w:eastAsia="Calibri" w:hAnsiTheme="majorHAnsi" w:cstheme="majorHAnsi"/>
          <w:b/>
          <w:highlight w:val="green"/>
          <w:u w:val="single"/>
        </w:rPr>
        <w:t xml:space="preserve">food production would decrease </w:t>
      </w:r>
      <w:r w:rsidRPr="0098474F">
        <w:rPr>
          <w:rFonts w:asciiTheme="majorHAnsi" w:eastAsia="Calibri" w:hAnsiTheme="majorHAnsi" w:cstheme="majorHAnsi"/>
          <w:sz w:val="14"/>
        </w:rPr>
        <w:t xml:space="preserve">by 20 to </w:t>
      </w:r>
      <w:r w:rsidRPr="0098474F">
        <w:rPr>
          <w:rFonts w:asciiTheme="majorHAnsi" w:eastAsia="Calibri" w:hAnsiTheme="majorHAnsi" w:cstheme="majorHAnsi"/>
          <w:b/>
          <w:highlight w:val="green"/>
          <w:u w:val="single"/>
        </w:rPr>
        <w:t>40 percent</w:t>
      </w:r>
      <w:r w:rsidRPr="0098474F">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98474F">
        <w:rPr>
          <w:rFonts w:asciiTheme="majorHAnsi" w:eastAsia="Calibri" w:hAnsiTheme="majorHAnsi" w:cstheme="majorHAnsi"/>
          <w:u w:val="single"/>
        </w:rPr>
        <w:t>decreases in agricultural production could cause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two billion</w:t>
      </w:r>
      <w:r w:rsidRPr="0098474F">
        <w:rPr>
          <w:rFonts w:asciiTheme="majorHAnsi" w:eastAsia="Calibri" w:hAnsiTheme="majorHAnsi" w:cstheme="majorHAnsi"/>
          <w:sz w:val="14"/>
        </w:rPr>
        <w:t xml:space="preserve"> people </w:t>
      </w:r>
      <w:r w:rsidRPr="0098474F">
        <w:rPr>
          <w:rFonts w:asciiTheme="majorHAnsi" w:eastAsia="Calibri" w:hAnsiTheme="majorHAnsi" w:cstheme="majorHAnsi"/>
          <w:u w:val="single"/>
        </w:rPr>
        <w:t>to</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 xml:space="preserve">perish from </w:t>
      </w:r>
      <w:r w:rsidRPr="0098474F">
        <w:rPr>
          <w:rFonts w:asciiTheme="majorHAnsi" w:eastAsia="Calibri" w:hAnsiTheme="majorHAnsi" w:cstheme="majorHAnsi"/>
          <w:b/>
          <w:u w:val="single"/>
        </w:rPr>
        <w:t>famine</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climatologists</w:t>
      </w:r>
      <w:r w:rsidRPr="0098474F">
        <w:rPr>
          <w:rFonts w:asciiTheme="majorHAnsi" w:eastAsia="Calibri" w:hAnsiTheme="majorHAnsi" w:cstheme="majorHAnsi"/>
          <w:sz w:val="14"/>
        </w:rPr>
        <w:t xml:space="preserve"> also </w:t>
      </w:r>
      <w:r w:rsidRPr="0098474F">
        <w:rPr>
          <w:rFonts w:asciiTheme="majorHAnsi" w:eastAsia="Calibri" w:hAnsiTheme="majorHAnsi" w:cstheme="majorHAnsi"/>
          <w:u w:val="single"/>
        </w:rPr>
        <w:t>investigated the effects of a nuclear war fought with</w:t>
      </w:r>
      <w:r w:rsidRPr="0098474F">
        <w:rPr>
          <w:rFonts w:asciiTheme="majorHAnsi" w:eastAsia="Calibri" w:hAnsiTheme="majorHAnsi" w:cstheme="majorHAnsi"/>
          <w:sz w:val="14"/>
        </w:rPr>
        <w:t xml:space="preserve"> the vastly more powerful modern</w:t>
      </w:r>
      <w:r w:rsidRPr="0098474F">
        <w:rPr>
          <w:rFonts w:asciiTheme="majorHAnsi" w:eastAsia="Calibri" w:hAnsiTheme="majorHAnsi" w:cstheme="majorHAnsi"/>
          <w:b/>
          <w:u w:val="single"/>
        </w:rPr>
        <w:t xml:space="preserve"> thermonuclear </w:t>
      </w:r>
      <w:r w:rsidRPr="0098474F">
        <w:rPr>
          <w:rFonts w:asciiTheme="majorHAnsi" w:eastAsia="Calibri" w:hAnsiTheme="majorHAnsi" w:cstheme="majorHAnsi"/>
          <w:sz w:val="14"/>
        </w:rPr>
        <w:t>weapons</w:t>
      </w:r>
      <w:r w:rsidRPr="0098474F">
        <w:rPr>
          <w:rFonts w:asciiTheme="majorHAnsi" w:eastAsia="Calibri" w:hAnsiTheme="majorHAnsi" w:cstheme="majorHAnsi"/>
          <w:u w:val="single"/>
        </w:rPr>
        <w:t xml:space="preserve"> possessed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Russia, China, France, and England. Some</w:t>
      </w:r>
      <w:r w:rsidRPr="0098474F">
        <w:rPr>
          <w:rFonts w:asciiTheme="majorHAnsi" w:eastAsia="Calibri" w:hAnsiTheme="majorHAnsi" w:cstheme="majorHAnsi"/>
          <w:sz w:val="14"/>
        </w:rPr>
        <w:t xml:space="preserve"> of the thermonuclear weapons constructed during the 1950s and 1960s were 1,000 times more powerful</w:t>
      </w:r>
      <w:r w:rsidRPr="0098474F">
        <w:rPr>
          <w:rFonts w:asciiTheme="majorHAnsi" w:eastAsia="Calibri" w:hAnsiTheme="majorHAnsi" w:cstheme="majorHAnsi"/>
          <w:u w:val="single"/>
        </w:rPr>
        <w:t xml:space="preserve"> than an atomic bomb</w:t>
      </w:r>
      <w:r w:rsidRPr="0098474F">
        <w:rPr>
          <w:rFonts w:asciiTheme="majorHAnsi" w:eastAsia="Calibri" w:hAnsiTheme="majorHAnsi" w:cstheme="majorHAnsi"/>
          <w:sz w:val="14"/>
        </w:rPr>
        <w:t xml:space="preserve">. During the last 30 years, the average size of thermonuclear or “strategic” nuclear weapons has decreased. Yet today, </w:t>
      </w:r>
      <w:r w:rsidRPr="0098474F">
        <w:rPr>
          <w:rFonts w:asciiTheme="majorHAnsi" w:eastAsia="Calibri" w:hAnsiTheme="majorHAnsi" w:cstheme="majorHAnsi"/>
          <w:u w:val="single"/>
        </w:rPr>
        <w:t>each of the</w:t>
      </w:r>
      <w:r w:rsidRPr="0098474F">
        <w:rPr>
          <w:rFonts w:asciiTheme="majorHAnsi" w:eastAsia="Calibri" w:hAnsiTheme="majorHAnsi" w:cstheme="majorHAnsi"/>
          <w:sz w:val="14"/>
        </w:rPr>
        <w:t xml:space="preserve"> approximately </w:t>
      </w:r>
      <w:r w:rsidRPr="0098474F">
        <w:rPr>
          <w:rFonts w:asciiTheme="majorHAnsi" w:eastAsia="Calibri" w:hAnsiTheme="majorHAnsi" w:cstheme="majorHAnsi"/>
          <w:u w:val="single"/>
        </w:rPr>
        <w:t>3,540</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weapons deployed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and Russia is</w:t>
      </w:r>
      <w:r w:rsidRPr="0098474F">
        <w:rPr>
          <w:rFonts w:asciiTheme="majorHAnsi" w:eastAsia="Calibri" w:hAnsiTheme="majorHAnsi" w:cstheme="majorHAnsi"/>
          <w:sz w:val="14"/>
        </w:rPr>
        <w:t xml:space="preserve"> seven to </w:t>
      </w:r>
      <w:r w:rsidRPr="0098474F">
        <w:rPr>
          <w:rFonts w:asciiTheme="majorHAnsi" w:eastAsia="Calibri" w:hAnsiTheme="majorHAnsi" w:cstheme="majorHAnsi"/>
          <w:b/>
          <w:u w:val="single"/>
        </w:rPr>
        <w:t>80 times</w:t>
      </w:r>
      <w:r w:rsidRPr="0098474F">
        <w:rPr>
          <w:rFonts w:asciiTheme="majorHAnsi" w:eastAsia="Calibri" w:hAnsiTheme="majorHAnsi" w:cstheme="majorHAnsi"/>
          <w:u w:val="single"/>
        </w:rPr>
        <w:t xml:space="preserve"> more powerful than the</w:t>
      </w:r>
      <w:r w:rsidRPr="0098474F">
        <w:rPr>
          <w:rFonts w:asciiTheme="majorHAnsi" w:eastAsia="Calibri" w:hAnsiTheme="majorHAnsi" w:cstheme="majorHAnsi"/>
          <w:sz w:val="14"/>
        </w:rPr>
        <w:t xml:space="preserve"> atomic bombs modeled in the </w:t>
      </w:r>
      <w:r w:rsidRPr="0098474F">
        <w:rPr>
          <w:rFonts w:asciiTheme="majorHAnsi" w:eastAsia="Calibri" w:hAnsiTheme="majorHAnsi" w:cstheme="majorHAnsi"/>
          <w:u w:val="single"/>
        </w:rPr>
        <w:t xml:space="preserve">India-Pakistan study. The smallest </w:t>
      </w:r>
      <w:r w:rsidRPr="0098474F">
        <w:rPr>
          <w:rFonts w:asciiTheme="majorHAnsi" w:eastAsia="Calibri" w:hAnsiTheme="majorHAnsi" w:cstheme="majorHAnsi"/>
          <w:sz w:val="14"/>
        </w:rPr>
        <w:t xml:space="preserve">strategic nuclear weapon </w:t>
      </w:r>
      <w:r w:rsidRPr="0098474F">
        <w:rPr>
          <w:rFonts w:asciiTheme="majorHAnsi" w:eastAsia="Calibri" w:hAnsiTheme="majorHAnsi" w:cstheme="majorHAnsi"/>
          <w:u w:val="single"/>
        </w:rPr>
        <w:t xml:space="preserve">has an explosive power of </w:t>
      </w:r>
      <w:r w:rsidRPr="0098474F">
        <w:rPr>
          <w:rFonts w:asciiTheme="majorHAnsi" w:eastAsia="Calibri" w:hAnsiTheme="majorHAnsi" w:cstheme="majorHAnsi"/>
          <w:b/>
          <w:u w:val="single"/>
        </w:rPr>
        <w:t>100,000 tons of TNT</w:t>
      </w:r>
      <w:r w:rsidRPr="0098474F">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98474F">
        <w:rPr>
          <w:rFonts w:asciiTheme="majorHAnsi" w:eastAsia="Calibri" w:hAnsiTheme="majorHAnsi" w:cstheme="majorHAnsi"/>
          <w:b/>
          <w:highlight w:val="green"/>
          <w:u w:val="single"/>
        </w:rPr>
        <w:t>war</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fought with</w:t>
      </w:r>
      <w:r w:rsidRPr="0098474F">
        <w:rPr>
          <w:rFonts w:asciiTheme="majorHAnsi" w:eastAsia="Calibri" w:hAnsiTheme="majorHAnsi" w:cstheme="majorHAnsi"/>
          <w:sz w:val="14"/>
        </w:rPr>
        <w:t xml:space="preserve"> hundreds or thousands of </w:t>
      </w:r>
      <w:r w:rsidRPr="0098474F">
        <w:rPr>
          <w:rFonts w:asciiTheme="majorHAnsi" w:eastAsia="Calibri" w:hAnsiTheme="majorHAnsi" w:cstheme="majorHAnsi"/>
          <w:u w:val="single"/>
        </w:rPr>
        <w:t>U.S. and Russian</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 xml:space="preserve">nuclear weapons </w:t>
      </w:r>
      <w:r w:rsidRPr="0098474F">
        <w:rPr>
          <w:rFonts w:asciiTheme="majorHAnsi" w:eastAsia="Calibri" w:hAnsiTheme="majorHAnsi" w:cstheme="majorHAnsi"/>
          <w:sz w:val="14"/>
        </w:rPr>
        <w:t xml:space="preserve">would </w:t>
      </w:r>
      <w:r w:rsidRPr="0098474F">
        <w:rPr>
          <w:rFonts w:asciiTheme="majorHAnsi" w:eastAsia="Calibri" w:hAnsiTheme="majorHAnsi" w:cstheme="majorHAnsi"/>
          <w:b/>
          <w:highlight w:val="green"/>
          <w:u w:val="single"/>
        </w:rPr>
        <w:t>ignite immense</w:t>
      </w:r>
      <w:r w:rsidRPr="0098474F">
        <w:rPr>
          <w:rFonts w:asciiTheme="majorHAnsi" w:eastAsia="Calibri" w:hAnsiTheme="majorHAnsi" w:cstheme="majorHAnsi"/>
          <w:sz w:val="14"/>
        </w:rPr>
        <w:t xml:space="preserve"> </w:t>
      </w:r>
      <w:r w:rsidRPr="0098474F">
        <w:rPr>
          <w:rFonts w:asciiTheme="majorHAnsi" w:eastAsia="Calibri" w:hAnsiTheme="majorHAnsi" w:cstheme="majorHAnsi"/>
          <w:b/>
          <w:u w:val="single"/>
        </w:rPr>
        <w:t xml:space="preserve">nuclear </w:t>
      </w:r>
      <w:r w:rsidRPr="0098474F">
        <w:rPr>
          <w:rFonts w:asciiTheme="majorHAnsi" w:eastAsia="Calibri" w:hAnsiTheme="majorHAnsi" w:cstheme="majorHAnsi"/>
          <w:b/>
          <w:highlight w:val="green"/>
          <w:u w:val="single"/>
        </w:rPr>
        <w:t>firestorms</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covering</w:t>
      </w:r>
      <w:r w:rsidRPr="0098474F">
        <w:rPr>
          <w:rFonts w:asciiTheme="majorHAnsi" w:eastAsia="Calibri" w:hAnsiTheme="majorHAnsi" w:cstheme="majorHAnsi"/>
          <w:sz w:val="14"/>
        </w:rPr>
        <w:t xml:space="preserve"> land surface areas of many thousands or </w:t>
      </w:r>
      <w:r w:rsidRPr="0098474F">
        <w:rPr>
          <w:rFonts w:asciiTheme="majorHAnsi" w:eastAsia="Calibri" w:hAnsiTheme="majorHAnsi" w:cstheme="majorHAnsi"/>
          <w:b/>
          <w:u w:val="single"/>
        </w:rPr>
        <w:t>tens of thousands</w:t>
      </w:r>
      <w:r w:rsidRPr="0098474F">
        <w:rPr>
          <w:rFonts w:asciiTheme="majorHAnsi" w:eastAsia="Calibri" w:hAnsiTheme="majorHAnsi" w:cstheme="majorHAnsi"/>
          <w:u w:val="single"/>
        </w:rPr>
        <w:t xml:space="preserve"> of square miles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these fires would produce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180 million tons</w:t>
      </w:r>
      <w:r w:rsidRPr="0098474F">
        <w:rPr>
          <w:rFonts w:asciiTheme="majorHAnsi" w:eastAsia="Calibri" w:hAnsiTheme="majorHAnsi" w:cstheme="majorHAnsi"/>
          <w:u w:val="single"/>
        </w:rPr>
        <w:t xml:space="preserve"> of black</w:t>
      </w:r>
      <w:r w:rsidRPr="0098474F">
        <w:rPr>
          <w:rFonts w:asciiTheme="majorHAnsi" w:eastAsia="Calibri" w:hAnsiTheme="majorHAnsi" w:cstheme="majorHAnsi"/>
          <w:sz w:val="14"/>
        </w:rPr>
        <w:t xml:space="preserve"> carbon soot and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smoke</w:t>
      </w:r>
      <w:r w:rsidRPr="0098474F">
        <w:rPr>
          <w:rFonts w:asciiTheme="majorHAnsi" w:eastAsia="Calibri" w:hAnsiTheme="majorHAnsi" w:cstheme="majorHAnsi"/>
          <w:u w:val="single"/>
        </w:rPr>
        <w:t>, which would form a</w:t>
      </w:r>
      <w:r w:rsidRPr="0098474F">
        <w:rPr>
          <w:rFonts w:asciiTheme="majorHAnsi" w:eastAsia="Calibri" w:hAnsiTheme="majorHAnsi" w:cstheme="majorHAnsi"/>
          <w:sz w:val="14"/>
        </w:rPr>
        <w:t xml:space="preserve"> dense, </w:t>
      </w:r>
      <w:r w:rsidRPr="0098474F">
        <w:rPr>
          <w:rFonts w:asciiTheme="majorHAnsi" w:eastAsia="Calibri" w:hAnsiTheme="majorHAnsi" w:cstheme="majorHAnsi"/>
          <w:b/>
          <w:u w:val="single"/>
        </w:rPr>
        <w:t>global stratospheric smoke layer</w:t>
      </w:r>
      <w:r w:rsidRPr="0098474F">
        <w:rPr>
          <w:rFonts w:asciiTheme="majorHAnsi" w:eastAsia="Calibri" w:hAnsiTheme="majorHAnsi" w:cstheme="majorHAnsi"/>
          <w:u w:val="single"/>
        </w:rPr>
        <w:t>. The smoke would remain</w:t>
      </w:r>
      <w:r w:rsidRPr="0098474F">
        <w:rPr>
          <w:rFonts w:asciiTheme="majorHAnsi" w:eastAsia="Calibri" w:hAnsiTheme="majorHAnsi" w:cstheme="majorHAnsi"/>
          <w:sz w:val="14"/>
        </w:rPr>
        <w:t xml:space="preserve"> in the stratosphere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10 to </w:t>
      </w:r>
      <w:r w:rsidRPr="0098474F">
        <w:rPr>
          <w:rFonts w:asciiTheme="majorHAnsi" w:eastAsia="Calibri" w:hAnsiTheme="majorHAnsi" w:cstheme="majorHAnsi"/>
          <w:b/>
          <w:u w:val="single"/>
        </w:rPr>
        <w:t>20 years</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 xml:space="preserve">it </w:t>
      </w:r>
      <w:r w:rsidRPr="0098474F">
        <w:rPr>
          <w:rFonts w:asciiTheme="majorHAnsi" w:eastAsia="Calibri" w:hAnsiTheme="majorHAnsi" w:cstheme="majorHAnsi"/>
          <w:b/>
          <w:highlight w:val="green"/>
          <w:u w:val="single"/>
        </w:rPr>
        <w:t>would block</w:t>
      </w:r>
      <w:r w:rsidRPr="0098474F">
        <w:rPr>
          <w:rFonts w:asciiTheme="majorHAnsi" w:eastAsia="Calibri" w:hAnsiTheme="majorHAnsi" w:cstheme="majorHAnsi"/>
          <w:sz w:val="14"/>
        </w:rPr>
        <w:t xml:space="preserve"> as much as </w:t>
      </w:r>
      <w:r w:rsidRPr="0098474F">
        <w:rPr>
          <w:rFonts w:asciiTheme="majorHAnsi" w:eastAsia="Calibri" w:hAnsiTheme="majorHAnsi" w:cstheme="majorHAnsi"/>
          <w:b/>
          <w:highlight w:val="green"/>
          <w:u w:val="single"/>
        </w:rPr>
        <w:t>70 percent of sunlight</w:t>
      </w:r>
      <w:r w:rsidRPr="0098474F">
        <w:rPr>
          <w:rFonts w:asciiTheme="majorHAnsi" w:eastAsia="Calibri" w:hAnsiTheme="majorHAnsi" w:cstheme="majorHAnsi"/>
          <w:u w:val="single"/>
        </w:rPr>
        <w:t xml:space="preserve"> from reaching the</w:t>
      </w:r>
      <w:r w:rsidRPr="0098474F">
        <w:rPr>
          <w:rFonts w:asciiTheme="majorHAnsi" w:eastAsia="Calibri" w:hAnsiTheme="majorHAnsi" w:cstheme="majorHAnsi"/>
          <w:sz w:val="14"/>
        </w:rPr>
        <w:t xml:space="preserve"> surface of the </w:t>
      </w:r>
      <w:r w:rsidRPr="0098474F">
        <w:rPr>
          <w:rFonts w:asciiTheme="majorHAnsi" w:eastAsia="Calibri" w:hAnsiTheme="majorHAnsi" w:cstheme="majorHAnsi"/>
          <w:u w:val="single"/>
        </w:rPr>
        <w:t>Northern Hemisphere</w:t>
      </w:r>
      <w:r w:rsidRPr="0098474F">
        <w:rPr>
          <w:rFonts w:asciiTheme="majorHAnsi" w:eastAsia="Calibri" w:hAnsiTheme="majorHAnsi" w:cstheme="majorHAnsi"/>
          <w:sz w:val="14"/>
        </w:rPr>
        <w:t xml:space="preserve"> and 35 percent from the Southern Hemisphere. So much sunlight would be blocked by the smoke that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noonday </w:t>
      </w:r>
      <w:r w:rsidRPr="0098474F">
        <w:rPr>
          <w:rFonts w:asciiTheme="majorHAnsi" w:eastAsia="Calibri" w:hAnsiTheme="majorHAnsi" w:cstheme="majorHAnsi"/>
          <w:u w:val="single"/>
        </w:rPr>
        <w:t>sun would resemble a full moon</w:t>
      </w:r>
      <w:r w:rsidRPr="0098474F">
        <w:rPr>
          <w:rFonts w:asciiTheme="majorHAnsi" w:eastAsia="Calibri" w:hAnsiTheme="majorHAnsi" w:cstheme="majorHAnsi"/>
          <w:sz w:val="14"/>
        </w:rPr>
        <w:t xml:space="preserve"> at midnight. Under such conditions, </w:t>
      </w:r>
      <w:r w:rsidRPr="0098474F">
        <w:rPr>
          <w:rFonts w:asciiTheme="majorHAnsi" w:eastAsia="Calibri" w:hAnsiTheme="majorHAnsi" w:cstheme="majorHAnsi"/>
          <w:u w:val="single"/>
        </w:rPr>
        <w:t>it would only require</w:t>
      </w:r>
      <w:r w:rsidRPr="0098474F">
        <w:rPr>
          <w:rFonts w:asciiTheme="majorHAnsi" w:eastAsia="Calibri" w:hAnsiTheme="majorHAnsi" w:cstheme="majorHAnsi"/>
          <w:sz w:val="14"/>
        </w:rPr>
        <w:t xml:space="preserve"> a matter of </w:t>
      </w:r>
      <w:r w:rsidRPr="0098474F">
        <w:rPr>
          <w:rFonts w:asciiTheme="majorHAnsi" w:eastAsia="Calibri" w:hAnsiTheme="majorHAnsi" w:cstheme="majorHAnsi"/>
          <w:u w:val="single"/>
        </w:rPr>
        <w:t>days</w:t>
      </w:r>
      <w:r w:rsidRPr="0098474F">
        <w:rPr>
          <w:rFonts w:asciiTheme="majorHAnsi" w:eastAsia="Calibri" w:hAnsiTheme="majorHAnsi" w:cstheme="majorHAnsi"/>
          <w:sz w:val="14"/>
        </w:rPr>
        <w:t xml:space="preserve"> or weeks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daily minimum </w:t>
      </w:r>
      <w:r w:rsidRPr="0098474F">
        <w:rPr>
          <w:rFonts w:asciiTheme="majorHAnsi" w:eastAsia="Calibri" w:hAnsiTheme="majorHAnsi" w:cstheme="majorHAnsi"/>
          <w:b/>
          <w:highlight w:val="green"/>
          <w:u w:val="single"/>
        </w:rPr>
        <w:t>temperatures</w:t>
      </w:r>
      <w:r w:rsidRPr="0098474F">
        <w:rPr>
          <w:rFonts w:asciiTheme="majorHAnsi" w:eastAsia="Calibri" w:hAnsiTheme="majorHAnsi" w:cstheme="majorHAnsi"/>
          <w:u w:val="single"/>
        </w:rPr>
        <w:t xml:space="preserve"> to </w:t>
      </w:r>
      <w:r w:rsidRPr="0098474F">
        <w:rPr>
          <w:rFonts w:asciiTheme="majorHAnsi" w:eastAsia="Calibri" w:hAnsiTheme="majorHAnsi" w:cstheme="majorHAnsi"/>
          <w:b/>
          <w:highlight w:val="green"/>
          <w:u w:val="single"/>
        </w:rPr>
        <w:t>fall below freezing</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largest </w:t>
      </w:r>
      <w:r w:rsidRPr="0098474F">
        <w:rPr>
          <w:rFonts w:asciiTheme="majorHAnsi" w:eastAsia="Calibri" w:hAnsiTheme="majorHAnsi" w:cstheme="majorHAnsi"/>
          <w:u w:val="single"/>
        </w:rPr>
        <w:t>agricultural areas</w:t>
      </w:r>
      <w:r w:rsidRPr="0098474F">
        <w:rPr>
          <w:rFonts w:asciiTheme="majorHAnsi" w:eastAsia="Calibri" w:hAnsiTheme="majorHAnsi" w:cstheme="majorHAnsi"/>
          <w:sz w:val="14"/>
        </w:rPr>
        <w:t xml:space="preserve"> of the Northern Hemisphere, where freezing temperatures would occur every day for a period of between one to more than two years. </w:t>
      </w:r>
      <w:r w:rsidRPr="0098474F">
        <w:rPr>
          <w:rFonts w:asciiTheme="majorHAnsi" w:eastAsia="Calibri" w:hAnsiTheme="majorHAnsi" w:cstheme="majorHAnsi"/>
          <w:u w:val="single"/>
        </w:rPr>
        <w:t>Average surface temperatures would become</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colder than</w:t>
      </w:r>
      <w:r w:rsidRPr="0098474F">
        <w:rPr>
          <w:rFonts w:asciiTheme="majorHAnsi" w:eastAsia="Calibri" w:hAnsiTheme="majorHAnsi" w:cstheme="majorHAnsi"/>
          <w:sz w:val="14"/>
        </w:rPr>
        <w:t xml:space="preserve"> those experienced 18,000 years ago at </w:t>
      </w:r>
      <w:r w:rsidRPr="0098474F">
        <w:rPr>
          <w:rFonts w:asciiTheme="majorHAnsi" w:eastAsia="Calibri" w:hAnsiTheme="majorHAnsi" w:cstheme="majorHAnsi"/>
          <w:u w:val="single"/>
        </w:rPr>
        <w:t>the height of the last Ice Age</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prolonged </w:t>
      </w:r>
      <w:r w:rsidRPr="0098474F">
        <w:rPr>
          <w:rFonts w:asciiTheme="majorHAnsi" w:eastAsia="Calibri" w:hAnsiTheme="majorHAnsi" w:cstheme="majorHAnsi"/>
          <w:u w:val="single"/>
        </w:rPr>
        <w:t>cold would cause</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u w:val="single"/>
        </w:rPr>
        <w:t>rainfall to decrease by</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u w:val="single"/>
        </w:rPr>
        <w:t>90%.</w:t>
      </w:r>
      <w:r w:rsidRPr="0098474F">
        <w:rPr>
          <w:rFonts w:asciiTheme="majorHAnsi" w:eastAsia="Calibri" w:hAnsiTheme="majorHAnsi" w:cstheme="majorHAnsi"/>
          <w:sz w:val="14"/>
        </w:rPr>
        <w:t xml:space="preserve"> Growing seasons would be completely eliminated for more than a decade; </w:t>
      </w:r>
      <w:r w:rsidRPr="0098474F">
        <w:rPr>
          <w:rFonts w:asciiTheme="majorHAnsi" w:eastAsia="Calibri" w:hAnsiTheme="majorHAnsi" w:cstheme="majorHAnsi"/>
          <w:u w:val="single"/>
        </w:rPr>
        <w:t xml:space="preserve">it would be </w:t>
      </w:r>
      <w:r w:rsidRPr="0098474F">
        <w:rPr>
          <w:rFonts w:asciiTheme="majorHAnsi" w:eastAsia="Calibri" w:hAnsiTheme="majorHAnsi" w:cstheme="majorHAnsi"/>
          <w:b/>
          <w:u w:val="single"/>
        </w:rPr>
        <w:t>too cold and dark</w:t>
      </w:r>
      <w:r w:rsidRPr="0098474F">
        <w:rPr>
          <w:rFonts w:asciiTheme="majorHAnsi" w:eastAsia="Calibri" w:hAnsiTheme="majorHAnsi" w:cstheme="majorHAnsi"/>
          <w:u w:val="single"/>
        </w:rPr>
        <w:t xml:space="preserve"> to grow</w:t>
      </w:r>
      <w:r w:rsidRPr="0098474F">
        <w:rPr>
          <w:rFonts w:asciiTheme="majorHAnsi" w:eastAsia="Calibri" w:hAnsiTheme="majorHAnsi" w:cstheme="majorHAnsi"/>
          <w:sz w:val="14"/>
        </w:rPr>
        <w:t xml:space="preserve"> food </w:t>
      </w:r>
      <w:r w:rsidRPr="0098474F">
        <w:rPr>
          <w:rFonts w:asciiTheme="majorHAnsi" w:eastAsia="Calibri" w:hAnsiTheme="majorHAnsi" w:cstheme="majorHAnsi"/>
          <w:u w:val="single"/>
        </w:rPr>
        <w:t xml:space="preserve">crops, </w:t>
      </w:r>
      <w:r w:rsidRPr="0098474F">
        <w:rPr>
          <w:rFonts w:asciiTheme="majorHAnsi" w:eastAsia="Calibri" w:hAnsiTheme="majorHAnsi" w:cstheme="majorHAnsi"/>
          <w:b/>
          <w:highlight w:val="green"/>
          <w:u w:val="single"/>
        </w:rPr>
        <w:t>which would doom the</w:t>
      </w:r>
      <w:r w:rsidRPr="0098474F">
        <w:rPr>
          <w:rFonts w:asciiTheme="majorHAnsi" w:eastAsia="Calibri" w:hAnsiTheme="majorHAnsi" w:cstheme="majorHAnsi"/>
          <w:sz w:val="14"/>
        </w:rPr>
        <w:t xml:space="preserve"> majority of the </w:t>
      </w:r>
      <w:r w:rsidRPr="0098474F">
        <w:rPr>
          <w:rFonts w:asciiTheme="majorHAnsi" w:eastAsia="Calibri" w:hAnsiTheme="majorHAnsi" w:cstheme="majorHAnsi"/>
          <w:b/>
          <w:highlight w:val="green"/>
          <w:u w:val="single"/>
        </w:rPr>
        <w:t>human population.</w:t>
      </w:r>
      <w:r w:rsidRPr="0098474F">
        <w:rPr>
          <w:rFonts w:asciiTheme="majorHAnsi" w:eastAsia="Calibri" w:hAnsiTheme="majorHAnsi" w:cstheme="majorHAnsi"/>
          <w:u w:val="single"/>
        </w:rPr>
        <w:t xml:space="preserve"> </w:t>
      </w:r>
      <w:r w:rsidRPr="0098474F">
        <w:rPr>
          <w:rFonts w:asciiTheme="majorHAnsi" w:eastAsia="Calibri" w:hAnsiTheme="majorHAnsi" w:cstheme="maj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alarm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7A852E4C" w14:textId="77777777" w:rsidR="00CA618E" w:rsidRPr="00355308" w:rsidRDefault="00CA618E" w:rsidP="00CA618E">
      <w:pPr>
        <w:pStyle w:val="Heading4"/>
        <w:rPr>
          <w:rFonts w:cs="Calibri"/>
          <w:color w:val="000000" w:themeColor="text1"/>
        </w:rPr>
      </w:pPr>
      <w:r w:rsidRPr="00355308">
        <w:rPr>
          <w:rFonts w:cs="Calibri"/>
          <w:color w:val="000000" w:themeColor="text1"/>
        </w:rPr>
        <w:lastRenderedPageBreak/>
        <w:t xml:space="preserve">Asteroid mining is </w:t>
      </w:r>
      <w:r w:rsidRPr="00355308">
        <w:rPr>
          <w:rFonts w:cs="Calibri"/>
          <w:color w:val="000000" w:themeColor="text1"/>
          <w:u w:val="single"/>
        </w:rPr>
        <w:t>all hype</w:t>
      </w:r>
      <w:r w:rsidRPr="00355308">
        <w:rPr>
          <w:rFonts w:cs="Calibri"/>
          <w:color w:val="000000" w:themeColor="text1"/>
        </w:rPr>
        <w:t xml:space="preserve"> – benefits are </w:t>
      </w:r>
      <w:r w:rsidRPr="00355308">
        <w:rPr>
          <w:rFonts w:cs="Calibri"/>
          <w:color w:val="000000" w:themeColor="text1"/>
          <w:u w:val="single"/>
        </w:rPr>
        <w:t>exaggerated</w:t>
      </w:r>
      <w:r w:rsidRPr="00355308">
        <w:rPr>
          <w:rFonts w:cs="Calibri"/>
          <w:color w:val="000000" w:themeColor="text1"/>
        </w:rPr>
        <w:t xml:space="preserve"> </w:t>
      </w:r>
    </w:p>
    <w:p w14:paraId="624E0CEC" w14:textId="77777777" w:rsidR="00CA618E" w:rsidRPr="00355308" w:rsidRDefault="00CA618E" w:rsidP="00CA618E">
      <w:pPr>
        <w:rPr>
          <w:rStyle w:val="Style13ptBold"/>
          <w:b w:val="0"/>
          <w:bCs/>
          <w:color w:val="000000" w:themeColor="text1"/>
        </w:rPr>
      </w:pPr>
      <w:proofErr w:type="spellStart"/>
      <w:r w:rsidRPr="00355308">
        <w:rPr>
          <w:rStyle w:val="Style13ptBold"/>
          <w:color w:val="000000" w:themeColor="text1"/>
        </w:rPr>
        <w:t>Riederer</w:t>
      </w:r>
      <w:proofErr w:type="spellEnd"/>
      <w:r w:rsidRPr="00355308">
        <w:rPr>
          <w:rStyle w:val="Style13ptBold"/>
          <w:color w:val="000000" w:themeColor="text1"/>
        </w:rPr>
        <w:t xml:space="preserve"> 14 - editor-in-chief of Guernica magazine and writer at The New Yorker</w:t>
      </w:r>
    </w:p>
    <w:p w14:paraId="6752A88D" w14:textId="77777777" w:rsidR="00CA618E" w:rsidRPr="00355308" w:rsidRDefault="00CA618E" w:rsidP="00CA618E">
      <w:pPr>
        <w:rPr>
          <w:rStyle w:val="Style13ptBold"/>
          <w:b w:val="0"/>
          <w:bCs/>
          <w:color w:val="000000" w:themeColor="text1"/>
        </w:rPr>
      </w:pPr>
      <w:r w:rsidRPr="00355308">
        <w:rPr>
          <w:rStyle w:val="Style13ptBold"/>
          <w:color w:val="000000" w:themeColor="text1"/>
        </w:rPr>
        <w:t xml:space="preserve">Rachel </w:t>
      </w:r>
      <w:proofErr w:type="spellStart"/>
      <w:r w:rsidRPr="00355308">
        <w:rPr>
          <w:rStyle w:val="Style13ptBold"/>
          <w:color w:val="000000" w:themeColor="text1"/>
        </w:rPr>
        <w:t>Riederer</w:t>
      </w:r>
      <w:proofErr w:type="spellEnd"/>
      <w:r w:rsidRPr="00355308">
        <w:rPr>
          <w:rStyle w:val="Style13ptBold"/>
          <w:color w:val="000000" w:themeColor="text1"/>
        </w:rPr>
        <w:t xml:space="preserve">, “Silicon Valley Says Space Mining Is Awesome and Will Change Life on Earth. That’s Only Half Right”, New </w:t>
      </w:r>
      <w:proofErr w:type="gramStart"/>
      <w:r w:rsidRPr="00355308">
        <w:rPr>
          <w:rStyle w:val="Style13ptBold"/>
          <w:color w:val="000000" w:themeColor="text1"/>
        </w:rPr>
        <w:t>Republic,  4</w:t>
      </w:r>
      <w:proofErr w:type="gramEnd"/>
      <w:r w:rsidRPr="00355308">
        <w:rPr>
          <w:rStyle w:val="Style13ptBold"/>
          <w:color w:val="000000" w:themeColor="text1"/>
        </w:rPr>
        <w:t xml:space="preserve">/19/14 , </w:t>
      </w:r>
      <w:hyperlink r:id="rId16" w:history="1">
        <w:r w:rsidRPr="00355308">
          <w:rPr>
            <w:rStyle w:val="Hyperlink"/>
            <w:bCs/>
            <w:color w:val="000000" w:themeColor="text1"/>
          </w:rPr>
          <w:t>https://newrepublic.com/article/117815/space-mining-will-not-solve-earths-conflict-over-natural-resources</w:t>
        </w:r>
      </w:hyperlink>
    </w:p>
    <w:p w14:paraId="69191BDC" w14:textId="77777777" w:rsidR="00CA618E" w:rsidRPr="00CA618E" w:rsidRDefault="00CA618E" w:rsidP="00CA618E">
      <w:pPr>
        <w:rPr>
          <w:b/>
          <w:color w:val="000000" w:themeColor="text1"/>
          <w:u w:val="single"/>
        </w:rPr>
      </w:pPr>
      <w:r w:rsidRPr="00355308">
        <w:rPr>
          <w:color w:val="000000" w:themeColor="text1"/>
          <w:sz w:val="16"/>
        </w:rPr>
        <w:t xml:space="preserve">It's become clear that there’s just not enough stuff on Earth to go around. We’re constantly fighting over land and water, jockeying for access to our home planet’s diamonds or oil or sugarcane or schools of fish. In the last few </w:t>
      </w:r>
      <w:proofErr w:type="gramStart"/>
      <w:r w:rsidRPr="00355308">
        <w:rPr>
          <w:color w:val="000000" w:themeColor="text1"/>
          <w:sz w:val="16"/>
        </w:rPr>
        <w:t>years</w:t>
      </w:r>
      <w:proofErr w:type="gramEnd"/>
      <w:r w:rsidRPr="00355308">
        <w:rPr>
          <w:color w:val="000000" w:themeColor="text1"/>
          <w:sz w:val="16"/>
        </w:rPr>
        <w:t xml:space="preserve"> a chorus of voices has arisen to suggest that we could solve these petty human squabbles by looking to space. “Everything we hold of value on this planet, metals, minerals, real estate, energy sources, fuel—the things we fight wars over—are literally in near infinite quantities in the solar system,” says Peter Diamandis, one of the founders of the asteroid-mining company Planetary Resources. He claims we have a “moral obligation to become an interplanetary species,” and that if we harness the resources in space, "the entire human race will be the beneficiary." Naveen Jain, founder of Moon Express, wants to do on the moon what Diamandis wants to do with asteroids. A recent CNBC profile quotes him as saying, “Once you take a mind-set of scarcity and replace it with a mind-set of abundance, amazing things can happen here on Earth.” MOST POPULAR Police Killed Her Boyfriend, Then Charged Her </w:t>
      </w:r>
      <w:proofErr w:type="gramStart"/>
      <w:r w:rsidRPr="00355308">
        <w:rPr>
          <w:color w:val="000000" w:themeColor="text1"/>
          <w:sz w:val="16"/>
        </w:rPr>
        <w:t>With</w:t>
      </w:r>
      <w:proofErr w:type="gramEnd"/>
      <w:r w:rsidRPr="00355308">
        <w:rPr>
          <w:color w:val="000000" w:themeColor="text1"/>
          <w:sz w:val="16"/>
        </w:rPr>
        <w:t xml:space="preserve"> His Murder Texas Is Bracing for a Blue Wave in 2020. Yes, Texas. America’s Most Powerful Gun Supporter What Indigenous Rights Have to Do </w:t>
      </w:r>
      <w:proofErr w:type="gramStart"/>
      <w:r w:rsidRPr="00355308">
        <w:rPr>
          <w:color w:val="000000" w:themeColor="text1"/>
          <w:sz w:val="16"/>
        </w:rPr>
        <w:t>With</w:t>
      </w:r>
      <w:proofErr w:type="gramEnd"/>
      <w:r w:rsidRPr="00355308">
        <w:rPr>
          <w:color w:val="000000" w:themeColor="text1"/>
          <w:sz w:val="16"/>
        </w:rPr>
        <w:t xml:space="preserve"> Fighting Climate Change Open Borders Made America Great This kind of exultant talk is perhaps to be expected from entrepreneurs describing their companies’ dreams, but Diamandis and Jain are not alone. In a radio interview this April, Neil deGrasse Tyson, the public face of American astrophysics, also voiced his excitement about the potential of space mining. “</w:t>
      </w:r>
      <w:r w:rsidRPr="00355308">
        <w:rPr>
          <w:rStyle w:val="StyleUnderline"/>
          <w:color w:val="000000" w:themeColor="text1"/>
          <w:highlight w:val="green"/>
        </w:rPr>
        <w:t>If you haul an asteroid</w:t>
      </w:r>
      <w:r w:rsidRPr="00355308">
        <w:rPr>
          <w:rStyle w:val="StyleUnderline"/>
          <w:color w:val="000000" w:themeColor="text1"/>
        </w:rPr>
        <w:t xml:space="preserve"> the size of a house to Earth, it could have more platinum on it than has ever been mined in the history of the world. More gold than has ever been mined in the history of the world. When that happens”—and here his voice takes on the dreamy tone familiar to fans of "COSMOS: A Spacetime Odyssey," the Fox series he hosts</w:t>
      </w:r>
      <w:proofErr w:type="gramStart"/>
      <w:r w:rsidRPr="00355308">
        <w:rPr>
          <w:rStyle w:val="StyleUnderline"/>
          <w:color w:val="000000" w:themeColor="text1"/>
        </w:rPr>
        <w:t>—“</w:t>
      </w:r>
      <w:proofErr w:type="gramEnd"/>
      <w:r w:rsidRPr="00355308">
        <w:rPr>
          <w:rStyle w:val="StyleUnderline"/>
          <w:color w:val="000000" w:themeColor="text1"/>
        </w:rPr>
        <w:t xml:space="preserve">the scarcity that has led to human-to-human violence, there’s a chance it could all go away.” Tyson admitted that he </w:t>
      </w:r>
      <w:r w:rsidRPr="00355308">
        <w:rPr>
          <w:rStyle w:val="StyleUnderline"/>
          <w:color w:val="000000" w:themeColor="text1"/>
          <w:highlight w:val="green"/>
        </w:rPr>
        <w:t>was</w:t>
      </w:r>
      <w:r w:rsidRPr="00355308">
        <w:rPr>
          <w:rStyle w:val="StyleUnderline"/>
          <w:color w:val="000000" w:themeColor="text1"/>
        </w:rPr>
        <w:t xml:space="preserve"> being “</w:t>
      </w:r>
      <w:r w:rsidRPr="00355308">
        <w:rPr>
          <w:rStyle w:val="StyleUnderline"/>
          <w:color w:val="000000" w:themeColor="text1"/>
          <w:highlight w:val="green"/>
        </w:rPr>
        <w:t>a little hopeful</w:t>
      </w:r>
      <w:r w:rsidRPr="00355308">
        <w:rPr>
          <w:rStyle w:val="StyleUnderline"/>
          <w:color w:val="000000" w:themeColor="text1"/>
        </w:rPr>
        <w:t xml:space="preserve">”—he has also noted that </w:t>
      </w:r>
      <w:r w:rsidRPr="00355308">
        <w:rPr>
          <w:rStyle w:val="StyleUnderline"/>
          <w:color w:val="000000" w:themeColor="text1"/>
          <w:highlight w:val="green"/>
        </w:rPr>
        <w:t>it is far more</w:t>
      </w:r>
      <w:r w:rsidRPr="00355308">
        <w:rPr>
          <w:rStyle w:val="StyleUnderline"/>
          <w:color w:val="000000" w:themeColor="text1"/>
        </w:rPr>
        <w:t xml:space="preserve"> </w:t>
      </w:r>
      <w:r w:rsidRPr="00355308">
        <w:rPr>
          <w:rStyle w:val="StyleUnderline"/>
          <w:color w:val="000000" w:themeColor="text1"/>
          <w:highlight w:val="green"/>
        </w:rPr>
        <w:t>likely</w:t>
      </w:r>
      <w:r w:rsidRPr="00355308">
        <w:rPr>
          <w:rStyle w:val="StyleUnderline"/>
          <w:color w:val="000000" w:themeColor="text1"/>
        </w:rPr>
        <w:t xml:space="preserve"> that </w:t>
      </w:r>
      <w:r w:rsidRPr="00355308">
        <w:rPr>
          <w:rStyle w:val="StyleUnderline"/>
          <w:color w:val="000000" w:themeColor="text1"/>
          <w:highlight w:val="green"/>
        </w:rPr>
        <w:t>any resources</w:t>
      </w:r>
      <w:r w:rsidRPr="00355308">
        <w:rPr>
          <w:rStyle w:val="StyleUnderline"/>
          <w:color w:val="000000" w:themeColor="text1"/>
        </w:rPr>
        <w:t xml:space="preserve"> found </w:t>
      </w:r>
      <w:r w:rsidRPr="00355308">
        <w:rPr>
          <w:rStyle w:val="StyleUnderline"/>
          <w:color w:val="000000" w:themeColor="text1"/>
          <w:highlight w:val="green"/>
        </w:rPr>
        <w:t>in space will be put to use in space first</w:t>
      </w:r>
      <w:r w:rsidRPr="00355308">
        <w:rPr>
          <w:rStyle w:val="StyleUnderline"/>
          <w:color w:val="000000" w:themeColor="text1"/>
        </w:rPr>
        <w:t xml:space="preserve">, </w:t>
      </w:r>
      <w:r w:rsidRPr="00355308">
        <w:rPr>
          <w:rStyle w:val="StyleUnderline"/>
          <w:color w:val="000000" w:themeColor="text1"/>
          <w:highlight w:val="green"/>
        </w:rPr>
        <w:t>not</w:t>
      </w:r>
      <w:r w:rsidRPr="00355308">
        <w:rPr>
          <w:rStyle w:val="StyleUnderline"/>
          <w:color w:val="000000" w:themeColor="text1"/>
        </w:rPr>
        <w:t xml:space="preserve"> </w:t>
      </w:r>
      <w:r w:rsidRPr="00355308">
        <w:rPr>
          <w:rStyle w:val="StyleUnderline"/>
          <w:color w:val="000000" w:themeColor="text1"/>
          <w:highlight w:val="green"/>
        </w:rPr>
        <w:t>hauled</w:t>
      </w:r>
      <w:r w:rsidRPr="00355308">
        <w:rPr>
          <w:rStyle w:val="StyleUnderline"/>
          <w:color w:val="000000" w:themeColor="text1"/>
        </w:rPr>
        <w:t xml:space="preserve"> back </w:t>
      </w:r>
      <w:r w:rsidRPr="00355308">
        <w:rPr>
          <w:rStyle w:val="StyleUnderline"/>
          <w:color w:val="000000" w:themeColor="text1"/>
          <w:highlight w:val="green"/>
        </w:rPr>
        <w:t>to Earth</w:t>
      </w:r>
      <w:r w:rsidRPr="00355308">
        <w:rPr>
          <w:rStyle w:val="StyleUnderline"/>
          <w:color w:val="000000" w:themeColor="text1"/>
        </w:rPr>
        <w:t xml:space="preserve"> (more on that later)—but his comment captures the aura of starry-eyed excitement that surrounds space mining ventures. </w:t>
      </w:r>
      <w:r w:rsidRPr="00355308">
        <w:rPr>
          <w:color w:val="000000" w:themeColor="text1"/>
          <w:sz w:val="16"/>
        </w:rPr>
        <w:t xml:space="preserve">At Slate, Will </w:t>
      </w:r>
      <w:proofErr w:type="spellStart"/>
      <w:r w:rsidRPr="00355308">
        <w:rPr>
          <w:color w:val="000000" w:themeColor="text1"/>
          <w:sz w:val="16"/>
        </w:rPr>
        <w:t>Oremus</w:t>
      </w:r>
      <w:proofErr w:type="spellEnd"/>
      <w:r w:rsidRPr="00355308">
        <w:rPr>
          <w:color w:val="000000" w:themeColor="text1"/>
          <w:sz w:val="16"/>
        </w:rPr>
        <w:t xml:space="preserve"> wrote about the terrestrial tech world’s blasé response to the founding of Planetary Resources, and commanded, “Wake up! This is outer space we’re talking about! This is awesome!” It is awesome. To read about these ambitious plans, and to contemplate the scale of human brainpower and industriousness required to pull them off, fills one with awe. These new companies talk about space in a way that sounds unfamiliar to the civilian ear accustomed to the reverent tone of planetarium field trips; rather than the vastness of space, the companies emphasize its accessibility. Moon Express calls the moon “the eighth continent.” Planetary Resources wants to “bring the solar system into humanity’s sphere of influence.” Experiencing awe is fun. It's even more fun to imagine a world of outer-space abundance in which we don’t have to worry about fossil fuels and everyone can afford a platinum case for their iPhone. And there is great potential for resource extraction in space, though these ventures will carry great upfront costs and plenty of uncertainty about whether they will actually come to fruition. Many deadlines and timeline estimates are fast approaching or have passed already. </w:t>
      </w:r>
      <w:r w:rsidRPr="00355308">
        <w:rPr>
          <w:rStyle w:val="StyleUnderline"/>
          <w:color w:val="000000" w:themeColor="text1"/>
          <w:highlight w:val="green"/>
        </w:rPr>
        <w:t>What’s misleading</w:t>
      </w:r>
      <w:r w:rsidRPr="00355308">
        <w:rPr>
          <w:rStyle w:val="StyleUnderline"/>
          <w:color w:val="000000" w:themeColor="text1"/>
        </w:rPr>
        <w:t xml:space="preserve"> about these projects </w:t>
      </w:r>
      <w:r w:rsidRPr="00355308">
        <w:rPr>
          <w:rStyle w:val="StyleUnderline"/>
          <w:color w:val="000000" w:themeColor="text1"/>
          <w:highlight w:val="green"/>
        </w:rPr>
        <w:t>isn’t</w:t>
      </w:r>
      <w:r w:rsidRPr="00355308">
        <w:rPr>
          <w:rStyle w:val="StyleUnderline"/>
          <w:color w:val="000000" w:themeColor="text1"/>
        </w:rPr>
        <w:t xml:space="preserve"> that they’re subject to </w:t>
      </w:r>
      <w:r w:rsidRPr="00355308">
        <w:rPr>
          <w:rStyle w:val="StyleUnderline"/>
          <w:color w:val="000000" w:themeColor="text1"/>
          <w:highlight w:val="green"/>
        </w:rPr>
        <w:t>budget problems and delays</w:t>
      </w:r>
      <w:r w:rsidRPr="00355308">
        <w:rPr>
          <w:rStyle w:val="StyleUnderline"/>
          <w:color w:val="000000" w:themeColor="text1"/>
        </w:rPr>
        <w:t xml:space="preserve">, </w:t>
      </w:r>
      <w:r w:rsidRPr="00355308">
        <w:rPr>
          <w:rStyle w:val="StyleUnderline"/>
          <w:color w:val="000000" w:themeColor="text1"/>
          <w:highlight w:val="green"/>
        </w:rPr>
        <w:t>but</w:t>
      </w:r>
      <w:r w:rsidRPr="00355308">
        <w:rPr>
          <w:rStyle w:val="StyleUnderline"/>
          <w:color w:val="000000" w:themeColor="text1"/>
        </w:rPr>
        <w:t xml:space="preserve"> that they come couched in </w:t>
      </w:r>
      <w:r w:rsidRPr="00355308">
        <w:rPr>
          <w:rStyle w:val="StyleUnderline"/>
          <w:color w:val="000000" w:themeColor="text1"/>
          <w:highlight w:val="green"/>
        </w:rPr>
        <w:t>overblown</w:t>
      </w:r>
      <w:r w:rsidRPr="00355308">
        <w:rPr>
          <w:rStyle w:val="StyleUnderline"/>
          <w:color w:val="000000" w:themeColor="text1"/>
        </w:rPr>
        <w:t xml:space="preserve"> </w:t>
      </w:r>
      <w:r w:rsidRPr="00355308">
        <w:rPr>
          <w:rStyle w:val="StyleUnderline"/>
          <w:color w:val="000000" w:themeColor="text1"/>
          <w:highlight w:val="green"/>
        </w:rPr>
        <w:t>rhetoric about</w:t>
      </w:r>
      <w:r w:rsidRPr="00355308">
        <w:rPr>
          <w:rStyle w:val="StyleUnderline"/>
          <w:color w:val="000000" w:themeColor="text1"/>
        </w:rPr>
        <w:t xml:space="preserve"> their </w:t>
      </w:r>
      <w:r w:rsidRPr="00355308">
        <w:rPr>
          <w:rStyle w:val="StyleUnderline"/>
          <w:color w:val="000000" w:themeColor="text1"/>
          <w:highlight w:val="green"/>
        </w:rPr>
        <w:t>potential to</w:t>
      </w:r>
      <w:r w:rsidRPr="00355308">
        <w:rPr>
          <w:rStyle w:val="StyleUnderline"/>
          <w:color w:val="000000" w:themeColor="text1"/>
        </w:rPr>
        <w:t xml:space="preserve"> radically </w:t>
      </w:r>
      <w:r w:rsidRPr="00355308">
        <w:rPr>
          <w:rStyle w:val="StyleUnderline"/>
          <w:color w:val="000000" w:themeColor="text1"/>
          <w:highlight w:val="green"/>
        </w:rPr>
        <w:t>alter</w:t>
      </w:r>
      <w:r w:rsidRPr="00355308">
        <w:rPr>
          <w:rStyle w:val="StyleUnderline"/>
          <w:color w:val="000000" w:themeColor="text1"/>
        </w:rPr>
        <w:t xml:space="preserve"> human </w:t>
      </w:r>
      <w:r w:rsidRPr="00355308">
        <w:rPr>
          <w:rStyle w:val="StyleUnderline"/>
          <w:color w:val="000000" w:themeColor="text1"/>
          <w:highlight w:val="green"/>
        </w:rPr>
        <w:t>life</w:t>
      </w:r>
      <w:r w:rsidRPr="00355308">
        <w:rPr>
          <w:rStyle w:val="StyleUnderline"/>
          <w:color w:val="000000" w:themeColor="text1"/>
        </w:rPr>
        <w:t xml:space="preserve">, to </w:t>
      </w:r>
      <w:r w:rsidRPr="00355308">
        <w:rPr>
          <w:rStyle w:val="StyleUnderline"/>
          <w:color w:val="000000" w:themeColor="text1"/>
          <w:highlight w:val="green"/>
        </w:rPr>
        <w:t>do away</w:t>
      </w:r>
      <w:r w:rsidRPr="00355308">
        <w:rPr>
          <w:rStyle w:val="StyleUnderline"/>
          <w:color w:val="000000" w:themeColor="text1"/>
        </w:rPr>
        <w:t xml:space="preserve"> </w:t>
      </w:r>
      <w:r w:rsidRPr="00355308">
        <w:rPr>
          <w:rStyle w:val="StyleUnderline"/>
          <w:color w:val="000000" w:themeColor="text1"/>
          <w:highlight w:val="green"/>
        </w:rPr>
        <w:t>with</w:t>
      </w:r>
      <w:r w:rsidRPr="00355308">
        <w:rPr>
          <w:rStyle w:val="StyleUnderline"/>
          <w:color w:val="000000" w:themeColor="text1"/>
        </w:rPr>
        <w:t xml:space="preserve"> the notion of </w:t>
      </w:r>
      <w:r w:rsidRPr="00355308">
        <w:rPr>
          <w:rStyle w:val="StyleUnderline"/>
          <w:color w:val="000000" w:themeColor="text1"/>
          <w:highlight w:val="green"/>
        </w:rPr>
        <w:t>scarcity</w:t>
      </w:r>
      <w:r>
        <w:rPr>
          <w:rStyle w:val="StyleUnderline"/>
          <w:color w:val="000000" w:themeColor="text1"/>
        </w:rPr>
        <w:t xml:space="preserve"> </w:t>
      </w:r>
      <w:r w:rsidRPr="00355308">
        <w:rPr>
          <w:rStyle w:val="StyleUnderline"/>
          <w:color w:val="000000" w:themeColor="text1"/>
        </w:rPr>
        <w:t xml:space="preserve">and deliver us to a future of plenty and peace. It’s a pattern that has become familiar in Silicon Valley: develop a plan for a business that will do something cool and make a lot of money, but describe it instead as something </w:t>
      </w:r>
      <w:r w:rsidRPr="00355308">
        <w:rPr>
          <w:rStyle w:val="StyleUnderline"/>
          <w:color w:val="000000" w:themeColor="text1"/>
        </w:rPr>
        <w:lastRenderedPageBreak/>
        <w:t xml:space="preserve">that will change the world. </w:t>
      </w:r>
      <w:r w:rsidRPr="00355308">
        <w:rPr>
          <w:color w:val="000000" w:themeColor="text1"/>
          <w:sz w:val="16"/>
        </w:rPr>
        <w:t xml:space="preserve">Return to that platinum asteroid for a moment. There’s one that Planetary Resources has been tracking: It passes near the Earth’s orbit every 23 months and is a half-kilometer by one kilometer in size. A spacecraft could travel to it in around eight months. Diamandis estimates its total worth at between $300 billion and $5 trillion. If it were to be mined at some point in the future, it would drive down the global price of platinum, which might make some items more affordable—luxury jewelry, of course, but also catalytic converters for cars and hard disks for laptops and DVRs—but it would primarily make the investors of Planetary Resources extremely rich. Allusions to the Wild West abound in the literature of space-mining companies. The Moon Express website talks about “brave pioneers” who explored new territories "with the backing of a monarch or a state.” For these entrepreneurs, space is not a distant emptiness; beyond the frontier, they envision a business-place. And with the exception of a Cold War–era treaty prohibiting national appropriation of the moon, there aren’t laws about ownership in space; its riches are there for the taking, like gold nuggets in a California stream. In a March debate on "Selling Space," at the American Museum of Natural History, Space Foundation CEO Elliot </w:t>
      </w:r>
      <w:proofErr w:type="spellStart"/>
      <w:r w:rsidRPr="00355308">
        <w:rPr>
          <w:color w:val="000000" w:themeColor="text1"/>
          <w:sz w:val="16"/>
        </w:rPr>
        <w:t>Pulham</w:t>
      </w:r>
      <w:proofErr w:type="spellEnd"/>
      <w:r w:rsidRPr="00355308">
        <w:rPr>
          <w:color w:val="000000" w:themeColor="text1"/>
          <w:sz w:val="16"/>
        </w:rPr>
        <w:t xml:space="preserve"> said that asteroids are clearly up for grabs: “There’s no law that says you can’t snag an asteroid. Knock yourself out.” It’s certainly true that space is full of valuables. Billions of years ago, during the formation of the solar system, gravity pulled the heavy materials on would-be planets toward their cores, forcing the comparatively lighter rocky material out to the surface. When those planets broke apart, they became asteroids. Some are made of rocky surface fragments, but some are made of the core materials—platinum, gold, silver, palladium—that are rare and precious on Earth. At a press roundtable after the "Selling Space" debate, Tyson explained why this process matters so much to those who would mine the sky: “Nature has pre-sifted the ingredients for you. You go grab yourself an asteroid made from the core of a planet that never survived, and you’ve got this stuff concentrated in the palm of your hand.” This is what Manifest Destiny must have felt and sounded like. Wealth beyond your wildest dreams, and it’s there for the taking. You just have to get there first. Must-reads. 5 days a week. Sign Up </w:t>
      </w:r>
      <w:r w:rsidRPr="00355308">
        <w:rPr>
          <w:rStyle w:val="StyleUnderline"/>
          <w:color w:val="000000" w:themeColor="text1"/>
        </w:rPr>
        <w:t>The “</w:t>
      </w:r>
      <w:r w:rsidRPr="00355308">
        <w:rPr>
          <w:rStyle w:val="StyleUnderline"/>
          <w:color w:val="000000" w:themeColor="text1"/>
          <w:highlight w:val="green"/>
        </w:rPr>
        <w:t>getting there first” will not be simple</w:t>
      </w:r>
      <w:r w:rsidRPr="00355308">
        <w:rPr>
          <w:rStyle w:val="StyleUnderline"/>
          <w:color w:val="000000" w:themeColor="text1"/>
        </w:rPr>
        <w:t xml:space="preserve">, or cheap. </w:t>
      </w:r>
      <w:r w:rsidRPr="00355308">
        <w:rPr>
          <w:rStyle w:val="StyleUnderline"/>
          <w:color w:val="000000" w:themeColor="text1"/>
          <w:highlight w:val="green"/>
        </w:rPr>
        <w:t>Most</w:t>
      </w:r>
      <w:r w:rsidRPr="00355308">
        <w:rPr>
          <w:rStyle w:val="StyleUnderline"/>
          <w:color w:val="000000" w:themeColor="text1"/>
        </w:rPr>
        <w:t xml:space="preserve"> of the </w:t>
      </w:r>
      <w:r w:rsidRPr="00355308">
        <w:rPr>
          <w:rStyle w:val="StyleUnderline"/>
          <w:color w:val="000000" w:themeColor="text1"/>
          <w:highlight w:val="green"/>
        </w:rPr>
        <w:t>asteroids</w:t>
      </w:r>
      <w:r w:rsidRPr="00355308">
        <w:rPr>
          <w:rStyle w:val="StyleUnderline"/>
          <w:color w:val="000000" w:themeColor="text1"/>
        </w:rPr>
        <w:t xml:space="preserve"> in the solar system </w:t>
      </w:r>
      <w:r w:rsidRPr="00355308">
        <w:rPr>
          <w:rStyle w:val="StyleUnderline"/>
          <w:color w:val="000000" w:themeColor="text1"/>
          <w:highlight w:val="green"/>
        </w:rPr>
        <w:t>are</w:t>
      </w:r>
      <w:r w:rsidRPr="00355308">
        <w:rPr>
          <w:rStyle w:val="StyleUnderline"/>
          <w:color w:val="000000" w:themeColor="text1"/>
        </w:rPr>
        <w:t xml:space="preserve"> in the asteroid belt </w:t>
      </w:r>
      <w:r w:rsidRPr="00355308">
        <w:rPr>
          <w:rStyle w:val="StyleUnderline"/>
          <w:color w:val="000000" w:themeColor="text1"/>
          <w:highlight w:val="green"/>
        </w:rPr>
        <w:t>between Mars and Jupiter</w:t>
      </w:r>
      <w:r w:rsidRPr="00355308">
        <w:rPr>
          <w:rStyle w:val="StyleUnderline"/>
          <w:color w:val="000000" w:themeColor="text1"/>
        </w:rPr>
        <w:t xml:space="preserve">. But the orbit paths of some near-Earth asteroids, or NEAs, bring them relatively close to our planet—that is, within around </w:t>
      </w:r>
      <w:r w:rsidRPr="00355308">
        <w:rPr>
          <w:rStyle w:val="StyleUnderline"/>
          <w:color w:val="000000" w:themeColor="text1"/>
          <w:highlight w:val="green"/>
        </w:rPr>
        <w:t>30 million miles</w:t>
      </w:r>
      <w:r w:rsidRPr="00355308">
        <w:rPr>
          <w:rStyle w:val="StyleUnderline"/>
          <w:color w:val="000000" w:themeColor="text1"/>
        </w:rPr>
        <w:t>. Planetary Resources has developed what is essentially an outer-space drone: a small telescope-equipped spacecraft, around the size of a desktop computer, that will survey near-Earth asteroids. Once an asteroid is identified and determined to be valuable, the extraction could begin, though that introduces a new set of technical obstacles. Because of the difficulty and expense of getting heavy machinery from Earth into space, some have suggested using 3D printing technology to use materials found in space to create the necessary equipment.</w:t>
      </w:r>
      <w:r w:rsidRPr="00355308">
        <w:rPr>
          <w:color w:val="000000" w:themeColor="text1"/>
          <w:sz w:val="16"/>
        </w:rPr>
        <w:t xml:space="preserve"> Then, some modified version of a terrestrial mining method, like drilling or magnetic separation, could be used for the mining itself. But these extraction processes have been developed for the pressure and gravity of Earth, and they would need to be overhauled to function in the low-gravity, vacuum environment of space. If this part of the process sounds unclear, it’s because it is. To give an idea of the scale—in time and difficulty—of these kinds of operations, consider the government’s version of asteroid prospecting. In April, NASA greenlighted a mission in which a spacecraft called OSIRIS-</w:t>
      </w:r>
      <w:proofErr w:type="spellStart"/>
      <w:r w:rsidRPr="00355308">
        <w:rPr>
          <w:color w:val="000000" w:themeColor="text1"/>
          <w:sz w:val="16"/>
        </w:rPr>
        <w:t>REx</w:t>
      </w:r>
      <w:proofErr w:type="spellEnd"/>
      <w:r w:rsidRPr="00355308">
        <w:rPr>
          <w:color w:val="000000" w:themeColor="text1"/>
          <w:sz w:val="16"/>
        </w:rPr>
        <w:t xml:space="preserve"> will rendezvous with an asteroid called </w:t>
      </w:r>
      <w:proofErr w:type="spellStart"/>
      <w:r w:rsidRPr="00355308">
        <w:rPr>
          <w:color w:val="000000" w:themeColor="text1"/>
          <w:sz w:val="16"/>
        </w:rPr>
        <w:t>Bennu</w:t>
      </w:r>
      <w:proofErr w:type="spellEnd"/>
      <w:r w:rsidRPr="00355308">
        <w:rPr>
          <w:color w:val="000000" w:themeColor="text1"/>
          <w:sz w:val="16"/>
        </w:rPr>
        <w:t>. OSIRIS-Rex is scheduled to launch in 2016, reach the asteroid in 2018, reconnoiter it for over a year, and then bring back samples for scientific study. The amount of asteroid that NASA plans to collect after all this time and trouble? Two ounces. A major premise of private space mining companies is that they will be able to work far faster and more economically than NASA, and will be willing to take on levels of risk beyond that of a government operation, but the scale and timeline of OSIRIS-</w:t>
      </w:r>
      <w:proofErr w:type="spellStart"/>
      <w:r w:rsidRPr="00355308">
        <w:rPr>
          <w:color w:val="000000" w:themeColor="text1"/>
          <w:sz w:val="16"/>
        </w:rPr>
        <w:t>REx</w:t>
      </w:r>
      <w:proofErr w:type="spellEnd"/>
      <w:r w:rsidRPr="00355308">
        <w:rPr>
          <w:color w:val="000000" w:themeColor="text1"/>
          <w:sz w:val="16"/>
        </w:rPr>
        <w:t xml:space="preserve"> shows how complex these operations will be, even for the swiftest companies. Rick </w:t>
      </w:r>
      <w:proofErr w:type="spellStart"/>
      <w:r w:rsidRPr="00355308">
        <w:rPr>
          <w:color w:val="000000" w:themeColor="text1"/>
          <w:sz w:val="16"/>
        </w:rPr>
        <w:t>Sternbach</w:t>
      </w:r>
      <w:proofErr w:type="spellEnd"/>
      <w:r w:rsidRPr="00355308">
        <w:rPr>
          <w:color w:val="000000" w:themeColor="text1"/>
          <w:sz w:val="16"/>
        </w:rPr>
        <w:t xml:space="preserve"> / KISS BAG IT, TAG IT, SELL IT An illustration, from the Cal Tech study, of an asteroid retrieval spacecraft capturing a 500-ton asteroid. The most far-out proposal in space mining is to "redirect" an NEA toward Earth and into lunar orbit. There, the asteroid could spin safely around the moon, accessible to our planet. A 2012 Cal Tech study determined that this method would be not only feasible, but “essential” for long-term human space exploration. According to the study, it will soon be possible for an unmanned spacecraft to identify a target asteroid—one around seven meters in diameter and 500,000 kilograms in mass—approach it, “loiter” nearby to determine its spin, and ultimately enclose the asteroid in what is described as a “draw-string bag.” (Take a moment to imagine a man-made drawstring bag capturing a giant mass of precious metal hurtling through space. “This is awesome!” does feel like the only reasonable response.) Once the asteroid and spacecraft are connected, a solar-powered propulsion system could fly the asteroid back to our moon and deposit it in lunar orbit. Depending on the mass of the asteroid, this retrieval flight would last between six and ten years. This idea, like the other space-mining projects, will require tremendous patience, money, vision, and bluster. So it's no surprise that the futurists of Silicon Valley are behind them: The group of companies founded with the intention of mining space are backed largely by investors who made their names and fortunes in tech. Peter Diamandis is the founder of the X Prize Foundation and of Silicon Valley’s Singularity University, which he co-founded with futurist Ray Kurzweil; Eric Schmidt is one of Planetary Resources’ major investors; before starting Moon Express, Naveen Jain was a senior executive at Microsoft and then CEO of his own startup, </w:t>
      </w:r>
      <w:proofErr w:type="spellStart"/>
      <w:r w:rsidRPr="00355308">
        <w:rPr>
          <w:color w:val="000000" w:themeColor="text1"/>
          <w:sz w:val="16"/>
        </w:rPr>
        <w:t>InfoSpace</w:t>
      </w:r>
      <w:proofErr w:type="spellEnd"/>
      <w:r w:rsidRPr="00355308">
        <w:rPr>
          <w:color w:val="000000" w:themeColor="text1"/>
          <w:sz w:val="16"/>
        </w:rPr>
        <w:t xml:space="preserve">; Elon Musk founded PayPal and now has </w:t>
      </w:r>
      <w:r w:rsidRPr="00355308">
        <w:rPr>
          <w:color w:val="000000" w:themeColor="text1"/>
          <w:sz w:val="16"/>
        </w:rPr>
        <w:lastRenderedPageBreak/>
        <w:t xml:space="preserve">a private space company, SpaceX, currently under contract with NASA to begin carrying astronauts to the International Space Station. The New Yorker's George Packer identifies the “conflicting pressures” of Silicon Valley as “work ethic, status consciousness, idealism, and greed.” All of these pressures are present in the space-mining race, too. The work required to pull it off is undeniable—as is the idealistic delusion that outer-space extraction would bring world peace. Whoever accomplishes this first will be hailed, from Mountain View to Capitol Hill, as a genius. They will also become unfathomably wealthy, and rightly so: Entering a new, high-risk, high-tech field of business should come with the possibility for enormous reward. These entrepreneurs have evinced as much in less-utopian, off-the-cuff remarks. Diamandis has joked that his company’s financing plan is to buy puts in the platinum market and then announce their plan to bring a platinum asteroid home. Jain imagines coming back from trips to the moon with payloads worth billions of dollars: “I don’t care what people say," he said in an interview with Wired's editor last year. "That’s a shit load of money.” It’s </w:t>
      </w:r>
      <w:proofErr w:type="gramStart"/>
      <w:r w:rsidRPr="00355308">
        <w:rPr>
          <w:color w:val="000000" w:themeColor="text1"/>
          <w:sz w:val="16"/>
        </w:rPr>
        <w:t>telling</w:t>
      </w:r>
      <w:proofErr w:type="gramEnd"/>
      <w:r w:rsidRPr="00355308">
        <w:rPr>
          <w:color w:val="000000" w:themeColor="text1"/>
          <w:sz w:val="16"/>
        </w:rPr>
        <w:t xml:space="preserve"> that the foundational text of the space mining industry—1997's Mining the Sky, by John Lewis, a professor of planetary science at the University of Arizona and the chief scientist of Deep Space Industries—begins not with a catalog of the wealth of space, but with a brief history of exploration and military domination on Earth. Here, there isn’t enough, but in space, rather than nothingness, we find “a lively, rich understanding of the unity and lawfulness of Creation, within which the diversity and complexity of local materials and events falls into place.” Thanks to the saving power of technology, the very ideas of “limited resources and finite living space” are “tired old myths,” he writes. </w:t>
      </w:r>
      <w:r w:rsidRPr="00355308">
        <w:rPr>
          <w:rStyle w:val="StyleUnderline"/>
          <w:color w:val="000000" w:themeColor="text1"/>
        </w:rPr>
        <w:t xml:space="preserve">It’s exhilarating, this notion that tech advances could end scarcity as we know it, relegating wars over mineral wealth and energy sources to the list of woes defeated by science, alongside plague and polio. But it’s a dangerous exhilaration. It seems far more likely that new sources of wealth will, in their abundance, be one more thing for us to scrabble over. </w:t>
      </w:r>
      <w:r w:rsidRPr="00355308">
        <w:rPr>
          <w:color w:val="000000" w:themeColor="text1"/>
          <w:sz w:val="16"/>
        </w:rPr>
        <w:t xml:space="preserve">The space-mining notion is immensely appealing: the sky is full of infinite riches and abundance leads to peace. But why wouldn’t riches from the heavens cause conflicts and problems? Their vulgar terrestrial cousins always have. </w:t>
      </w:r>
      <w:r w:rsidRPr="00355308">
        <w:rPr>
          <w:rStyle w:val="StyleUnderline"/>
          <w:color w:val="000000" w:themeColor="text1"/>
        </w:rPr>
        <w:t>The problem with comparing space-mining to the Wild West isn’t just that it won’t revolutionize our economy like Manifest Destiny did. It isn’t even that there’s something suspect in taking the sky—something that feels so shared, so very deeply part of the commons—and turning it into a set of privately held commodities. It’s that this rhetoric gives the industry a kind of up-by-the-bootstraps patina, calling to mind a situation in which anyone with a gold-pan could go and seek their fortune, if one were plucky and lucky enough to set out for virgin territory. This simply does not apply to space mining, an industry where—to an even greater degree than modern-day resource extraction businesses on Earth—</w:t>
      </w:r>
      <w:r w:rsidRPr="00355308">
        <w:rPr>
          <w:rStyle w:val="StyleUnderline"/>
          <w:color w:val="000000" w:themeColor="text1"/>
          <w:highlight w:val="green"/>
        </w:rPr>
        <w:t>the barriers to entry in</w:t>
      </w:r>
      <w:r w:rsidRPr="00355308">
        <w:rPr>
          <w:rStyle w:val="StyleUnderline"/>
          <w:color w:val="000000" w:themeColor="text1"/>
        </w:rPr>
        <w:t xml:space="preserve"> terms of both </w:t>
      </w:r>
      <w:r w:rsidRPr="00355308">
        <w:rPr>
          <w:rStyle w:val="StyleUnderline"/>
          <w:color w:val="000000" w:themeColor="text1"/>
          <w:highlight w:val="green"/>
        </w:rPr>
        <w:t>tech</w:t>
      </w:r>
      <w:r w:rsidRPr="00355308">
        <w:rPr>
          <w:rStyle w:val="StyleUnderline"/>
          <w:color w:val="000000" w:themeColor="text1"/>
        </w:rPr>
        <w:t xml:space="preserve">nology </w:t>
      </w:r>
      <w:r w:rsidRPr="00355308">
        <w:rPr>
          <w:rStyle w:val="StyleUnderline"/>
          <w:color w:val="000000" w:themeColor="text1"/>
          <w:highlight w:val="green"/>
        </w:rPr>
        <w:t>and capital are so immense</w:t>
      </w:r>
      <w:r w:rsidRPr="00355308">
        <w:rPr>
          <w:rStyle w:val="StyleUnderline"/>
          <w:color w:val="000000" w:themeColor="text1"/>
        </w:rPr>
        <w:t xml:space="preserve"> that </w:t>
      </w:r>
      <w:r w:rsidRPr="00355308">
        <w:rPr>
          <w:rStyle w:val="StyleUnderline"/>
          <w:color w:val="000000" w:themeColor="text1"/>
          <w:highlight w:val="green"/>
        </w:rPr>
        <w:t>it is only open to</w:t>
      </w:r>
      <w:r w:rsidRPr="00355308">
        <w:rPr>
          <w:rStyle w:val="StyleUnderline"/>
          <w:color w:val="000000" w:themeColor="text1"/>
        </w:rPr>
        <w:t xml:space="preserve"> entrepreneurs who are already </w:t>
      </w:r>
      <w:r w:rsidRPr="00355308">
        <w:rPr>
          <w:rStyle w:val="StyleUnderline"/>
          <w:color w:val="000000" w:themeColor="text1"/>
          <w:highlight w:val="green"/>
        </w:rPr>
        <w:t>billionaires</w:t>
      </w:r>
      <w:r w:rsidRPr="00355308">
        <w:rPr>
          <w:rStyle w:val="StyleUnderline"/>
          <w:color w:val="000000" w:themeColor="text1"/>
        </w:rPr>
        <w:t xml:space="preserve">. </w:t>
      </w:r>
      <w:r w:rsidRPr="00355308">
        <w:rPr>
          <w:color w:val="000000" w:themeColor="text1"/>
          <w:sz w:val="16"/>
        </w:rPr>
        <w:t xml:space="preserve">Would-be space mining companies are often called “crazy,” their plans described as wild schemes. In fact, these companies are not crazy at all. As Jain, of Moon Express, says in a promotional video, "It is not just a fun project. It is also a great business." Space-mining investors may be thinking extremely far outside the box, and willing to take on levels of risk that governments—the only entities with dealings in space until just recently—would never take on. But these are savvy investors, not a bunch of kids with a kooky dream, and they expect an eventual return on that investment. That might explain why, as the Wall Street Journal reported recently, Planetary Adventures has shifted its focus from precious metals "to a more mundane space resource: water," which "could be processed into fuel to extend the useful lives of aging commercial satellites." Granted, water has been a part of Planetary </w:t>
      </w:r>
      <w:proofErr w:type="spellStart"/>
      <w:r w:rsidRPr="00355308">
        <w:rPr>
          <w:color w:val="000000" w:themeColor="text1"/>
          <w:sz w:val="16"/>
        </w:rPr>
        <w:t>Resources’s</w:t>
      </w:r>
      <w:proofErr w:type="spellEnd"/>
      <w:r w:rsidRPr="00355308">
        <w:rPr>
          <w:color w:val="000000" w:themeColor="text1"/>
          <w:sz w:val="16"/>
        </w:rPr>
        <w:t xml:space="preserve"> business plan for years: When the company announced two years ago its intentions to mine asteroids, it said in a press release that “accessing water resources in space will revolutionize exploration.” But it never got headlines, for obvious reasons. As John Logsdon of the GWU Institute of Space Policy said after the "Selling Space" debate in March, “It’s not as sexy as platinum but I think the most valuable resource in space is water.” Harvesting asteroid ice could be very profitable in its own right, but it doesn’t conjure the same Panglossian platitudes as giant chunks of space gold do. That's just as well. It's a more practical approach for the near future. Because of the tremendous cost—both in terms of energy and money—of launching something out of Earth’s atmosphere or back into it, the most efficient use of resources extracted in space will be right there: in space. And that, in turn, should help bring the peace-and-abundance rhetoric back down to Earth. It's like much of what Silicon Valley invents: Not as awesome as the elevator pitch makes it sound, but useful in its own little way.</w:t>
      </w:r>
    </w:p>
    <w:p w14:paraId="034EC3AE" w14:textId="77777777" w:rsidR="00CA618E" w:rsidRPr="00113615" w:rsidRDefault="00CA618E" w:rsidP="00CA618E"/>
    <w:p w14:paraId="7FB5AE3E" w14:textId="77777777" w:rsidR="00CA618E" w:rsidRPr="00355308" w:rsidRDefault="00CA618E" w:rsidP="00CA618E">
      <w:pPr>
        <w:pStyle w:val="Heading4"/>
        <w:rPr>
          <w:rFonts w:cs="Calibri"/>
          <w:color w:val="000000" w:themeColor="text1"/>
        </w:rPr>
      </w:pPr>
      <w:r w:rsidRPr="00355308">
        <w:rPr>
          <w:rFonts w:cs="Calibri"/>
          <w:color w:val="000000" w:themeColor="text1"/>
        </w:rPr>
        <w:t xml:space="preserve">Resource extraction in space is not a sustainable market – profitability metrics ensure total collapse into monopolization </w:t>
      </w:r>
    </w:p>
    <w:p w14:paraId="77EA7E07" w14:textId="77777777" w:rsidR="00CA618E" w:rsidRPr="00355308" w:rsidRDefault="00CA618E" w:rsidP="00CA618E">
      <w:pPr>
        <w:rPr>
          <w:color w:val="000000" w:themeColor="text1"/>
        </w:rPr>
      </w:pPr>
      <w:proofErr w:type="spellStart"/>
      <w:r w:rsidRPr="00355308">
        <w:rPr>
          <w:rStyle w:val="Style13ptBold"/>
          <w:color w:val="000000" w:themeColor="text1"/>
        </w:rPr>
        <w:t>Gardenyes</w:t>
      </w:r>
      <w:proofErr w:type="spellEnd"/>
      <w:r w:rsidRPr="00355308">
        <w:rPr>
          <w:rStyle w:val="Style13ptBold"/>
          <w:color w:val="000000" w:themeColor="text1"/>
        </w:rPr>
        <w:t xml:space="preserve"> 2017</w:t>
      </w:r>
      <w:r w:rsidRPr="00355308">
        <w:rPr>
          <w:color w:val="000000" w:themeColor="text1"/>
        </w:rPr>
        <w:t xml:space="preserve"> (</w:t>
      </w:r>
      <w:proofErr w:type="spellStart"/>
      <w:r w:rsidRPr="00355308">
        <w:rPr>
          <w:color w:val="000000" w:themeColor="text1"/>
        </w:rPr>
        <w:t>Distri</w:t>
      </w:r>
      <w:proofErr w:type="spellEnd"/>
      <w:r w:rsidRPr="00355308">
        <w:rPr>
          <w:color w:val="000000" w:themeColor="text1"/>
        </w:rPr>
        <w:t xml:space="preserve"> </w:t>
      </w:r>
      <w:proofErr w:type="spellStart"/>
      <w:r w:rsidRPr="00355308">
        <w:rPr>
          <w:color w:val="000000" w:themeColor="text1"/>
        </w:rPr>
        <w:t>Josep</w:t>
      </w:r>
      <w:proofErr w:type="spellEnd"/>
      <w:r w:rsidRPr="00355308">
        <w:rPr>
          <w:color w:val="000000" w:themeColor="text1"/>
        </w:rPr>
        <w:t xml:space="preserve"> </w:t>
      </w:r>
      <w:proofErr w:type="spellStart"/>
      <w:r w:rsidRPr="00355308">
        <w:rPr>
          <w:color w:val="000000" w:themeColor="text1"/>
        </w:rPr>
        <w:t>Gardenyes</w:t>
      </w:r>
      <w:proofErr w:type="spellEnd"/>
      <w:r w:rsidRPr="00355308">
        <w:rPr>
          <w:color w:val="000000" w:themeColor="text1"/>
        </w:rPr>
        <w:t xml:space="preserve">, Marxist and anarchist writer, "New Technologies, Extraterrestrial Exploitation, And </w:t>
      </w:r>
      <w:proofErr w:type="gramStart"/>
      <w:r w:rsidRPr="00355308">
        <w:rPr>
          <w:color w:val="000000" w:themeColor="text1"/>
        </w:rPr>
        <w:t>The</w:t>
      </w:r>
      <w:proofErr w:type="gramEnd"/>
      <w:r w:rsidRPr="00355308">
        <w:rPr>
          <w:color w:val="000000" w:themeColor="text1"/>
        </w:rPr>
        <w:t xml:space="preserve"> Future Of Capitalism", It's Going Down, January 28 2017, </w:t>
      </w:r>
      <w:hyperlink r:id="rId17" w:history="1">
        <w:r w:rsidRPr="00355308">
          <w:rPr>
            <w:rStyle w:val="Hyperlink"/>
            <w:color w:val="000000" w:themeColor="text1"/>
          </w:rPr>
          <w:t>https://itsgoingdown.org/new-technologies-extraterrestrial-exploitation-future-capitalism/</w:t>
        </w:r>
      </w:hyperlink>
      <w:r w:rsidRPr="00355308">
        <w:rPr>
          <w:color w:val="000000" w:themeColor="text1"/>
        </w:rPr>
        <w:t>, mmv)</w:t>
      </w:r>
    </w:p>
    <w:p w14:paraId="79F1CCE6" w14:textId="77777777" w:rsidR="00CA618E" w:rsidRPr="00355308" w:rsidRDefault="00CA618E" w:rsidP="00CA618E">
      <w:pPr>
        <w:rPr>
          <w:color w:val="000000" w:themeColor="text1"/>
          <w:sz w:val="16"/>
        </w:rPr>
      </w:pPr>
      <w:r w:rsidRPr="00355308">
        <w:rPr>
          <w:rStyle w:val="StyleUnderline"/>
          <w:color w:val="000000" w:themeColor="text1"/>
        </w:rPr>
        <w:t>2017 is the year of Google’s Lunar X Prize, through which the North American corporation</w:t>
      </w:r>
      <w:r w:rsidRPr="00355308">
        <w:rPr>
          <w:color w:val="000000" w:themeColor="text1"/>
          <w:sz w:val="16"/>
        </w:rPr>
        <w:t xml:space="preserve"> (as important to 21st century capitalism as Ford was to 20th century capitalism) </w:t>
      </w:r>
      <w:r w:rsidRPr="00355308">
        <w:rPr>
          <w:rStyle w:val="StyleUnderline"/>
          <w:color w:val="000000" w:themeColor="text1"/>
        </w:rPr>
        <w:t>is offering $20 million to the first company that manages to send a landing craft to the moon, drive 500 meters, and transmit high-resolution images back to Earth</w:t>
      </w:r>
      <w:r w:rsidRPr="00355308">
        <w:rPr>
          <w:color w:val="000000" w:themeColor="text1"/>
          <w:sz w:val="16"/>
        </w:rPr>
        <w:t xml:space="preserve">. But they have to do it this year. And there are already various teams that are getting ready to meet the challenge. </w:t>
      </w:r>
      <w:r w:rsidRPr="00355308">
        <w:rPr>
          <w:rStyle w:val="StyleUnderline"/>
          <w:color w:val="000000" w:themeColor="text1"/>
        </w:rPr>
        <w:t>One of which is Moon Express, which has already become the first company in history to receive legal permission, from the US government in this case, to carry out commercial exploitations on the moon’s surface</w:t>
      </w:r>
      <w:r w:rsidRPr="00355308">
        <w:rPr>
          <w:color w:val="000000" w:themeColor="text1"/>
          <w:sz w:val="16"/>
        </w:rPr>
        <w:t xml:space="preserve">. If this team makes it to the moon—and they already have the necessary financing and a schedule of test launches—they won’t only win the Prize, they will also drop off a commercial payload that represents the first step in setting up an equipment delivery service to the moon, which will make the lunar mining of Helium-3 (a valuable fuel for nuclear reactors) feasible. </w:t>
      </w:r>
      <w:r w:rsidRPr="00355308">
        <w:rPr>
          <w:rStyle w:val="StyleUnderline"/>
          <w:color w:val="000000" w:themeColor="text1"/>
        </w:rPr>
        <w:t xml:space="preserve">Another company, Planetary Resources, claims that the mining of metals and water on asteroids could be a </w:t>
      </w:r>
      <w:proofErr w:type="gramStart"/>
      <w:r w:rsidRPr="00355308">
        <w:rPr>
          <w:rStyle w:val="StyleUnderline"/>
          <w:color w:val="000000" w:themeColor="text1"/>
        </w:rPr>
        <w:t>trillion dollar</w:t>
      </w:r>
      <w:proofErr w:type="gramEnd"/>
      <w:r w:rsidRPr="00355308">
        <w:rPr>
          <w:rStyle w:val="StyleUnderline"/>
          <w:color w:val="000000" w:themeColor="text1"/>
        </w:rPr>
        <w:t xml:space="preserve"> business</w:t>
      </w:r>
      <w:r w:rsidRPr="00355308">
        <w:rPr>
          <w:color w:val="000000" w:themeColor="text1"/>
          <w:sz w:val="16"/>
        </w:rPr>
        <w:t xml:space="preserve">. For them, water (and the hydrogen it contains, which could be used as spaceship fuel) is “the oil of space.” These are not empty words. Planetary Resources is another company that has a business plan and the technology needed to begin carrying out the mining it envisions. </w:t>
      </w:r>
      <w:r w:rsidRPr="00355308">
        <w:rPr>
          <w:rStyle w:val="StyleUnderline"/>
          <w:color w:val="000000" w:themeColor="text1"/>
        </w:rPr>
        <w:t>On the 14th of January, Space X returned to space. It’s one of the companies of Elon Musk</w:t>
      </w:r>
      <w:r w:rsidRPr="00355308">
        <w:rPr>
          <w:color w:val="000000" w:themeColor="text1"/>
          <w:sz w:val="16"/>
        </w:rPr>
        <w:t xml:space="preserve"> (who is also preparing self-driving cars for commercial sale; the technology already works and the only obstacle are the legal regulations), </w:t>
      </w:r>
      <w:r w:rsidRPr="00355308">
        <w:rPr>
          <w:rStyle w:val="StyleUnderline"/>
          <w:color w:val="000000" w:themeColor="text1"/>
        </w:rPr>
        <w:t>the billionaire whose personal crusade is the colonization of Mars in the next two decades</w:t>
      </w:r>
      <w:r w:rsidRPr="00355308">
        <w:rPr>
          <w:color w:val="000000" w:themeColor="text1"/>
          <w:sz w:val="16"/>
        </w:rPr>
        <w:t xml:space="preserve">. Space X fixed a design flaw in its rockets and on the 14th made an effective launch, deploying 10 commercial satellites from the same rocket, which, subsequently, returned automatically to Earth, landing on a Space X drone ship waiting—with its entirely robotic crew—in the Pacific Ocean. </w:t>
      </w:r>
      <w:r w:rsidRPr="00355308">
        <w:rPr>
          <w:rStyle w:val="StyleUnderline"/>
          <w:color w:val="000000" w:themeColor="text1"/>
        </w:rPr>
        <w:t>The autonomous and reusable rockets</w:t>
      </w:r>
      <w:r w:rsidRPr="00355308">
        <w:rPr>
          <w:color w:val="000000" w:themeColor="text1"/>
          <w:sz w:val="16"/>
        </w:rPr>
        <w:t xml:space="preserve"> (one could say, environmentally friendly) </w:t>
      </w:r>
      <w:r w:rsidRPr="00355308">
        <w:rPr>
          <w:rStyle w:val="StyleUnderline"/>
          <w:color w:val="000000" w:themeColor="text1"/>
        </w:rPr>
        <w:t>are one of the foundations of Musk’s plan for reaching Mars in a commercially feasible way</w:t>
      </w:r>
      <w:r w:rsidRPr="00355308">
        <w:rPr>
          <w:color w:val="000000" w:themeColor="text1"/>
          <w:sz w:val="16"/>
        </w:rPr>
        <w:t xml:space="preserve">. He has already developed a business plan for developing the technology and acquiring the resources needed to complete the mission. </w:t>
      </w:r>
      <w:r w:rsidRPr="00355308">
        <w:rPr>
          <w:rStyle w:val="StyleUnderline"/>
          <w:color w:val="000000" w:themeColor="text1"/>
        </w:rPr>
        <w:t>These are not isolated or insignificant companies. And the State is also paying attention to extraterrestrial colonization</w:t>
      </w:r>
      <w:r w:rsidRPr="00355308">
        <w:rPr>
          <w:color w:val="000000" w:themeColor="text1"/>
          <w:sz w:val="16"/>
        </w:rPr>
        <w:t xml:space="preserve">. The UN Treaty on Outer Space, from 1966, holds that space and space objects cannot be armed or claimed as territory, and that any economic activity had to be peaceful and for the good of all humanity. </w:t>
      </w:r>
      <w:r w:rsidRPr="00355308">
        <w:rPr>
          <w:rStyle w:val="StyleUnderline"/>
          <w:color w:val="000000" w:themeColor="text1"/>
        </w:rPr>
        <w:t>In 2015, in the Commercial Space Launch Competitiveness Act, the US government clarified the legal question, establishing the legal right of private companies to exploit the moon, asteroids, and other space objects. It gives private entities the right to own and sell resources extracted from space objects, but not to possess the object outright</w:t>
      </w:r>
      <w:r w:rsidRPr="00355308">
        <w:rPr>
          <w:color w:val="000000" w:themeColor="text1"/>
          <w:sz w:val="16"/>
        </w:rPr>
        <w:t xml:space="preserve">. </w:t>
      </w:r>
      <w:r w:rsidRPr="00355308">
        <w:rPr>
          <w:rStyle w:val="StyleUnderline"/>
          <w:color w:val="000000" w:themeColor="text1"/>
        </w:rPr>
        <w:t xml:space="preserve">In effect, </w:t>
      </w:r>
      <w:r w:rsidRPr="00355308">
        <w:rPr>
          <w:rStyle w:val="StyleUnderline"/>
          <w:color w:val="000000" w:themeColor="text1"/>
          <w:highlight w:val="green"/>
        </w:rPr>
        <w:t>they can mine the moon until it’s empty</w:t>
      </w:r>
      <w:r w:rsidRPr="00355308">
        <w:rPr>
          <w:rStyle w:val="StyleUnderline"/>
          <w:color w:val="000000" w:themeColor="text1"/>
        </w:rPr>
        <w:t xml:space="preserve">, but the private companies working there with their </w:t>
      </w:r>
      <w:r w:rsidRPr="00355308">
        <w:rPr>
          <w:rStyle w:val="StyleUnderline"/>
          <w:color w:val="000000" w:themeColor="text1"/>
        </w:rPr>
        <w:lastRenderedPageBreak/>
        <w:t>robotic factories couldn’t be considered the owners</w:t>
      </w:r>
      <w:r w:rsidRPr="00355308">
        <w:rPr>
          <w:color w:val="000000" w:themeColor="text1"/>
          <w:sz w:val="16"/>
        </w:rPr>
        <w:t xml:space="preserve">. </w:t>
      </w:r>
      <w:r w:rsidRPr="00355308">
        <w:rPr>
          <w:rStyle w:val="StyleUnderline"/>
          <w:color w:val="000000" w:themeColor="text1"/>
        </w:rPr>
        <w:t xml:space="preserve">The dotcom boom, which burst in 2000, </w:t>
      </w:r>
      <w:r w:rsidRPr="00355308">
        <w:rPr>
          <w:rStyle w:val="StyleUnderline"/>
          <w:color w:val="000000" w:themeColor="text1"/>
          <w:highlight w:val="green"/>
        </w:rPr>
        <w:t xml:space="preserve">shows that immense amounts of capital can be invested in companies that do not generate any profits </w:t>
      </w:r>
      <w:r w:rsidRPr="00355308">
        <w:rPr>
          <w:rStyle w:val="StyleUnderline"/>
          <w:color w:val="000000" w:themeColor="text1"/>
        </w:rPr>
        <w:t xml:space="preserve">for quite a few </w:t>
      </w:r>
      <w:r w:rsidRPr="00355308">
        <w:rPr>
          <w:rStyle w:val="StyleUnderline"/>
          <w:color w:val="000000" w:themeColor="text1"/>
          <w:highlight w:val="green"/>
        </w:rPr>
        <w:t>years before provoking a crash</w:t>
      </w:r>
      <w:r w:rsidRPr="00355308">
        <w:rPr>
          <w:color w:val="000000" w:themeColor="text1"/>
          <w:sz w:val="16"/>
        </w:rPr>
        <w:t xml:space="preserve"> (in this case, it was six years). </w:t>
      </w:r>
      <w:r w:rsidRPr="00355308">
        <w:rPr>
          <w:rStyle w:val="StyleUnderline"/>
          <w:color w:val="000000" w:themeColor="text1"/>
        </w:rPr>
        <w:t>In fact, the crash didn’t come until the moment when a few new corporations showed the capacity to become profitable and productive, corporations that today are among the most powerful in the world, like Google, Amazon, and Facebook</w:t>
      </w:r>
      <w:r w:rsidRPr="00355308">
        <w:rPr>
          <w:color w:val="000000" w:themeColor="text1"/>
          <w:sz w:val="16"/>
        </w:rPr>
        <w:t xml:space="preserve">. </w:t>
      </w:r>
      <w:r w:rsidRPr="00355308">
        <w:rPr>
          <w:rStyle w:val="StyleUnderline"/>
          <w:color w:val="000000" w:themeColor="text1"/>
        </w:rPr>
        <w:t xml:space="preserve">We are at </w:t>
      </w:r>
      <w:r w:rsidRPr="00355308">
        <w:rPr>
          <w:rStyle w:val="StyleUnderline"/>
          <w:color w:val="000000" w:themeColor="text1"/>
          <w:highlight w:val="green"/>
        </w:rPr>
        <w:t>the beginning of a phase of massive investment</w:t>
      </w:r>
      <w:r w:rsidRPr="00355308">
        <w:rPr>
          <w:rStyle w:val="StyleUnderline"/>
          <w:color w:val="000000" w:themeColor="text1"/>
        </w:rPr>
        <w:t xml:space="preserve"> and growth </w:t>
      </w:r>
      <w:r w:rsidRPr="00355308">
        <w:rPr>
          <w:rStyle w:val="StyleUnderline"/>
          <w:color w:val="000000" w:themeColor="text1"/>
          <w:highlight w:val="green"/>
        </w:rPr>
        <w:t xml:space="preserve">in the new sector of </w:t>
      </w:r>
      <w:r w:rsidRPr="00355308">
        <w:rPr>
          <w:rStyle w:val="StyleUnderline"/>
          <w:color w:val="000000" w:themeColor="text1"/>
        </w:rPr>
        <w:t xml:space="preserve">extraterrestrial transport and </w:t>
      </w:r>
      <w:r w:rsidRPr="00355308">
        <w:rPr>
          <w:rStyle w:val="StyleUnderline"/>
          <w:color w:val="000000" w:themeColor="text1"/>
          <w:highlight w:val="green"/>
        </w:rPr>
        <w:t>mining</w:t>
      </w:r>
      <w:r w:rsidRPr="00355308">
        <w:rPr>
          <w:rStyle w:val="StyleUnderline"/>
          <w:color w:val="000000" w:themeColor="text1"/>
        </w:rPr>
        <w:t>. The venture capitalists of this sector enjoy the advantage that the logistical foundation of their dream</w:t>
      </w:r>
      <w:r w:rsidRPr="00355308">
        <w:rPr>
          <w:color w:val="000000" w:themeColor="text1"/>
          <w:sz w:val="16"/>
        </w:rPr>
        <w:t xml:space="preserve"> (</w:t>
      </w:r>
      <w:r w:rsidRPr="00355308">
        <w:rPr>
          <w:rStyle w:val="StyleUnderline"/>
          <w:color w:val="000000" w:themeColor="text1"/>
        </w:rPr>
        <w:t>everything connected with the launching of satellites, with their crucial military and commercial uses</w:t>
      </w:r>
      <w:r w:rsidRPr="00355308">
        <w:rPr>
          <w:color w:val="000000" w:themeColor="text1"/>
          <w:sz w:val="16"/>
        </w:rPr>
        <w:t xml:space="preserve">) </w:t>
      </w:r>
      <w:r w:rsidRPr="00355308">
        <w:rPr>
          <w:rStyle w:val="StyleUnderline"/>
          <w:color w:val="000000" w:themeColor="text1"/>
        </w:rPr>
        <w:t>is already in place and profitable</w:t>
      </w:r>
      <w:r w:rsidRPr="00355308">
        <w:rPr>
          <w:color w:val="000000" w:themeColor="text1"/>
          <w:sz w:val="16"/>
        </w:rPr>
        <w:t xml:space="preserve">. Similarly, </w:t>
      </w:r>
      <w:r w:rsidRPr="00355308">
        <w:rPr>
          <w:rStyle w:val="StyleUnderline"/>
          <w:color w:val="000000" w:themeColor="text1"/>
        </w:rPr>
        <w:t>Columbus didn’t have to invent the long-distance ships or the navigation equipment</w:t>
      </w:r>
      <w:r w:rsidRPr="00355308">
        <w:rPr>
          <w:color w:val="000000" w:themeColor="text1"/>
          <w:sz w:val="16"/>
        </w:rPr>
        <w:t xml:space="preserve"> (which had already been developed by the Portuguese in the luxurious commercial circuits of the Indian Ocean), </w:t>
      </w:r>
      <w:r w:rsidRPr="00355308">
        <w:rPr>
          <w:rStyle w:val="StyleUnderline"/>
          <w:color w:val="000000" w:themeColor="text1"/>
        </w:rPr>
        <w:t>he just had to take them further</w:t>
      </w:r>
      <w:r w:rsidRPr="00355308">
        <w:rPr>
          <w:color w:val="000000" w:themeColor="text1"/>
          <w:sz w:val="16"/>
        </w:rPr>
        <w:t xml:space="preserve">. </w:t>
      </w:r>
      <w:r w:rsidRPr="00355308">
        <w:rPr>
          <w:rStyle w:val="StyleUnderline"/>
          <w:color w:val="000000" w:themeColor="text1"/>
          <w:highlight w:val="green"/>
        </w:rPr>
        <w:t xml:space="preserve">They still have </w:t>
      </w:r>
      <w:r w:rsidRPr="00355308">
        <w:rPr>
          <w:rStyle w:val="StyleUnderline"/>
          <w:color w:val="000000" w:themeColor="text1"/>
        </w:rPr>
        <w:t xml:space="preserve">a few </w:t>
      </w:r>
      <w:r w:rsidRPr="00355308">
        <w:rPr>
          <w:rStyle w:val="StyleUnderline"/>
          <w:color w:val="000000" w:themeColor="text1"/>
          <w:highlight w:val="green"/>
        </w:rPr>
        <w:t xml:space="preserve">years to yield profits </w:t>
      </w:r>
      <w:r w:rsidRPr="00355308">
        <w:rPr>
          <w:rStyle w:val="StyleUnderline"/>
          <w:color w:val="000000" w:themeColor="text1"/>
        </w:rPr>
        <w:t xml:space="preserve">with extraterrestrial extraction </w:t>
      </w:r>
      <w:r w:rsidRPr="00355308">
        <w:rPr>
          <w:rStyle w:val="StyleUnderline"/>
          <w:color w:val="000000" w:themeColor="text1"/>
          <w:highlight w:val="green"/>
        </w:rPr>
        <w:t>before the bubble bursts</w:t>
      </w:r>
      <w:r w:rsidRPr="00355308">
        <w:rPr>
          <w:rStyle w:val="StyleUnderline"/>
          <w:color w:val="000000" w:themeColor="text1"/>
        </w:rPr>
        <w:t xml:space="preserve">. If they achieve it, </w:t>
      </w:r>
      <w:r w:rsidRPr="00355308">
        <w:rPr>
          <w:rStyle w:val="StyleUnderline"/>
          <w:color w:val="000000" w:themeColor="text1"/>
          <w:highlight w:val="green"/>
        </w:rPr>
        <w:t>capitalism will</w:t>
      </w:r>
      <w:r w:rsidRPr="00355308">
        <w:rPr>
          <w:rStyle w:val="StyleUnderline"/>
          <w:color w:val="000000" w:themeColor="text1"/>
        </w:rPr>
        <w:t xml:space="preserve"> once again </w:t>
      </w:r>
      <w:r w:rsidRPr="00355308">
        <w:rPr>
          <w:rStyle w:val="StyleUnderline"/>
          <w:color w:val="000000" w:themeColor="text1"/>
          <w:highlight w:val="green"/>
        </w:rPr>
        <w:t>undergo an intense growth and the moment of maximum vulnerability</w:t>
      </w:r>
      <w:r w:rsidRPr="00355308">
        <w:rPr>
          <w:rStyle w:val="StyleUnderline"/>
          <w:color w:val="000000" w:themeColor="text1"/>
        </w:rPr>
        <w:t xml:space="preserve"> and maximum popular rage that the institutions now face will have passed</w:t>
      </w:r>
      <w:r w:rsidRPr="00355308">
        <w:rPr>
          <w:color w:val="000000" w:themeColor="text1"/>
          <w:sz w:val="16"/>
        </w:rPr>
        <w:t xml:space="preserve">. </w:t>
      </w:r>
      <w:r w:rsidRPr="00355308">
        <w:rPr>
          <w:rStyle w:val="StyleUnderline"/>
          <w:color w:val="000000" w:themeColor="text1"/>
        </w:rPr>
        <w:t>Extraterrestrial colonization is no longer a trope of science fiction</w:t>
      </w:r>
      <w:r w:rsidRPr="00355308">
        <w:rPr>
          <w:color w:val="000000" w:themeColor="text1"/>
          <w:sz w:val="16"/>
        </w:rPr>
        <w:t xml:space="preserve">. But speaking of science fiction, we must also point out the great imaginary production carried out by Hollywood and other centers of cultural work, which have redirected our gaze to the colonization of space. </w:t>
      </w:r>
      <w:r w:rsidRPr="00355308">
        <w:rPr>
          <w:rStyle w:val="StyleUnderline"/>
          <w:color w:val="000000" w:themeColor="text1"/>
        </w:rPr>
        <w:t xml:space="preserve">Since the 19th century, there have been occasional works that posed journeys beyond Planet Earth, but the </w:t>
      </w:r>
      <w:r w:rsidRPr="00355308">
        <w:rPr>
          <w:rStyle w:val="StyleUnderline"/>
          <w:color w:val="000000" w:themeColor="text1"/>
          <w:highlight w:val="green"/>
        </w:rPr>
        <w:t>current frenetic production is</w:t>
      </w:r>
      <w:r w:rsidRPr="00355308">
        <w:rPr>
          <w:rStyle w:val="StyleUnderline"/>
          <w:color w:val="000000" w:themeColor="text1"/>
        </w:rPr>
        <w:t xml:space="preserve"> qualitatively and quantitatively </w:t>
      </w:r>
      <w:r w:rsidRPr="00355308">
        <w:rPr>
          <w:rStyle w:val="StyleUnderline"/>
          <w:color w:val="000000" w:themeColor="text1"/>
          <w:highlight w:val="green"/>
        </w:rPr>
        <w:t>incomparable</w:t>
      </w:r>
      <w:r w:rsidRPr="00355308">
        <w:rPr>
          <w:color w:val="000000" w:themeColor="text1"/>
          <w:sz w:val="16"/>
        </w:rPr>
        <w:t xml:space="preserve">. </w:t>
      </w:r>
      <w:r w:rsidRPr="00355308">
        <w:rPr>
          <w:rStyle w:val="StyleUnderline"/>
          <w:color w:val="000000" w:themeColor="text1"/>
        </w:rPr>
        <w:t xml:space="preserve">Its effect is not only the normalization of extraterrestrial activity, it also </w:t>
      </w:r>
      <w:r w:rsidRPr="00355308">
        <w:rPr>
          <w:rStyle w:val="StyleUnderline"/>
          <w:color w:val="000000" w:themeColor="text1"/>
          <w:highlight w:val="green"/>
        </w:rPr>
        <w:t xml:space="preserve">accustoms us to </w:t>
      </w:r>
      <w:r w:rsidRPr="00355308">
        <w:rPr>
          <w:rStyle w:val="StyleUnderline"/>
          <w:color w:val="000000" w:themeColor="text1"/>
        </w:rPr>
        <w:t xml:space="preserve">imagine the first steps of taking our civilization and the </w:t>
      </w:r>
      <w:r w:rsidRPr="00355308">
        <w:rPr>
          <w:rStyle w:val="StyleUnderline"/>
          <w:color w:val="000000" w:themeColor="text1"/>
          <w:highlight w:val="green"/>
        </w:rPr>
        <w:t>capitalist economy beyond the Earth</w:t>
      </w:r>
      <w:r w:rsidRPr="00355308">
        <w:rPr>
          <w:rStyle w:val="StyleUnderline"/>
          <w:color w:val="000000" w:themeColor="text1"/>
        </w:rPr>
        <w:t>’s gravity well</w:t>
      </w:r>
      <w:r w:rsidRPr="00355308">
        <w:rPr>
          <w:color w:val="000000" w:themeColor="text1"/>
          <w:sz w:val="16"/>
        </w:rPr>
        <w:t>.</w:t>
      </w:r>
    </w:p>
    <w:p w14:paraId="724C772F" w14:textId="77777777" w:rsidR="00CA618E" w:rsidRDefault="00CA618E" w:rsidP="008828C2">
      <w:pPr>
        <w:rPr>
          <w:rFonts w:asciiTheme="majorHAnsi" w:eastAsia="Calibri" w:hAnsiTheme="majorHAnsi" w:cstheme="majorHAnsi"/>
          <w:sz w:val="14"/>
        </w:rPr>
      </w:pPr>
    </w:p>
    <w:p w14:paraId="353DC66B" w14:textId="77777777" w:rsidR="008828C2" w:rsidRPr="0098474F" w:rsidRDefault="008828C2" w:rsidP="008828C2">
      <w:pPr>
        <w:rPr>
          <w:rFonts w:asciiTheme="majorHAnsi" w:eastAsia="Calibri" w:hAnsiTheme="majorHAnsi" w:cstheme="majorHAnsi"/>
          <w:sz w:val="14"/>
        </w:rPr>
      </w:pPr>
    </w:p>
    <w:p w14:paraId="1DF1BE21" w14:textId="77777777" w:rsidR="008828C2" w:rsidRDefault="008828C2" w:rsidP="008828C2">
      <w:pPr>
        <w:pStyle w:val="Heading3"/>
      </w:pPr>
      <w:r>
        <w:lastRenderedPageBreak/>
        <w:t>Advantage 2 – Collisions</w:t>
      </w:r>
    </w:p>
    <w:p w14:paraId="5E17C7DC" w14:textId="77777777" w:rsidR="008828C2" w:rsidRPr="00355308" w:rsidRDefault="008828C2" w:rsidP="008828C2">
      <w:pPr>
        <w:pStyle w:val="Heading4"/>
        <w:rPr>
          <w:rFonts w:cs="Calibri"/>
          <w:color w:val="000000" w:themeColor="text1"/>
        </w:rPr>
      </w:pPr>
      <w:r w:rsidRPr="00355308">
        <w:rPr>
          <w:rFonts w:cs="Calibri"/>
          <w:color w:val="000000" w:themeColor="text1"/>
        </w:rPr>
        <w:t>Unregulated mining is existential and causes collisions – multiple scenarios</w:t>
      </w:r>
    </w:p>
    <w:p w14:paraId="515B34E3" w14:textId="77777777" w:rsidR="008828C2" w:rsidRPr="00355308" w:rsidRDefault="008828C2" w:rsidP="008828C2">
      <w:pPr>
        <w:pStyle w:val="Heading4"/>
        <w:rPr>
          <w:rFonts w:cs="Calibri"/>
        </w:rPr>
      </w:pPr>
      <w:r w:rsidRPr="00355308">
        <w:rPr>
          <w:rFonts w:cs="Calibri"/>
        </w:rPr>
        <w:t>Scenario 1 is deflection</w:t>
      </w:r>
    </w:p>
    <w:p w14:paraId="3308CCDF" w14:textId="77777777" w:rsidR="008828C2" w:rsidRPr="00355308" w:rsidRDefault="008828C2" w:rsidP="008828C2">
      <w:pPr>
        <w:pStyle w:val="Heading4"/>
        <w:rPr>
          <w:rFonts w:cs="Calibri"/>
          <w:color w:val="000000" w:themeColor="text1"/>
        </w:rPr>
      </w:pPr>
      <w:r w:rsidRPr="00355308">
        <w:rPr>
          <w:rFonts w:cs="Calibri"/>
          <w:color w:val="000000" w:themeColor="text1"/>
        </w:rPr>
        <w:t xml:space="preserve">Unregulated mining causes asteroid deflection and </w:t>
      </w:r>
      <w:proofErr w:type="spellStart"/>
      <w:r w:rsidRPr="00355308">
        <w:rPr>
          <w:rFonts w:cs="Calibri"/>
          <w:color w:val="000000" w:themeColor="text1"/>
        </w:rPr>
        <w:t>astroterror</w:t>
      </w:r>
      <w:proofErr w:type="spellEnd"/>
    </w:p>
    <w:p w14:paraId="73A849C5" w14:textId="77777777" w:rsidR="008828C2" w:rsidRPr="00355308" w:rsidRDefault="008828C2" w:rsidP="008828C2">
      <w:pPr>
        <w:rPr>
          <w:color w:val="000000" w:themeColor="text1"/>
        </w:rPr>
      </w:pPr>
      <w:proofErr w:type="spellStart"/>
      <w:r w:rsidRPr="00355308">
        <w:rPr>
          <w:rStyle w:val="Heading4Char"/>
          <w:rFonts w:cs="Calibri"/>
        </w:rPr>
        <w:t>Drmola</w:t>
      </w:r>
      <w:proofErr w:type="spellEnd"/>
      <w:r w:rsidRPr="00355308">
        <w:rPr>
          <w:rStyle w:val="Heading4Char"/>
          <w:rFonts w:cs="Calibri"/>
        </w:rPr>
        <w:t xml:space="preserve"> and </w:t>
      </w:r>
      <w:proofErr w:type="spellStart"/>
      <w:r w:rsidRPr="00355308">
        <w:rPr>
          <w:rStyle w:val="Heading4Char"/>
          <w:rFonts w:cs="Calibri"/>
        </w:rPr>
        <w:t>Mareš</w:t>
      </w:r>
      <w:proofErr w:type="spellEnd"/>
      <w:r w:rsidRPr="00355308">
        <w:rPr>
          <w:rStyle w:val="Heading4Char"/>
          <w:rFonts w:cs="Calibri"/>
        </w:rPr>
        <w:t xml:space="preserve"> 15</w:t>
      </w:r>
      <w:r w:rsidRPr="00355308">
        <w:rPr>
          <w:color w:val="000000" w:themeColor="text1"/>
        </w:rPr>
        <w:t xml:space="preserve"> - Jakub </w:t>
      </w:r>
      <w:proofErr w:type="spellStart"/>
      <w:r w:rsidRPr="00355308">
        <w:rPr>
          <w:color w:val="000000" w:themeColor="text1"/>
        </w:rPr>
        <w:t>Drmola</w:t>
      </w:r>
      <w:proofErr w:type="spellEnd"/>
      <w:r w:rsidRPr="00355308">
        <w:rPr>
          <w:color w:val="000000" w:themeColor="text1"/>
        </w:rPr>
        <w:t xml:space="preserve"> is a PhD student and Miroslav </w:t>
      </w:r>
      <w:proofErr w:type="spellStart"/>
      <w:r w:rsidRPr="00355308">
        <w:rPr>
          <w:color w:val="000000" w:themeColor="text1"/>
        </w:rPr>
        <w:t>Mareš</w:t>
      </w:r>
      <w:proofErr w:type="spellEnd"/>
      <w:r w:rsidRPr="00355308">
        <w:rPr>
          <w:color w:val="000000" w:themeColor="text1"/>
        </w:rPr>
        <w:t xml:space="preserve"> professor, at the </w:t>
      </w:r>
      <w:proofErr w:type="spellStart"/>
      <w:r w:rsidRPr="00355308">
        <w:rPr>
          <w:color w:val="000000" w:themeColor="text1"/>
        </w:rPr>
        <w:t>Divison</w:t>
      </w:r>
      <w:proofErr w:type="spellEnd"/>
      <w:r w:rsidRPr="00355308">
        <w:rPr>
          <w:color w:val="000000" w:themeColor="text1"/>
        </w:rPr>
        <w:t xml:space="preserve"> of Security and Strategic Studies, Masaryk University, Czech Republic, "Revisiting the deflection dilemma", </w:t>
      </w:r>
      <w:r w:rsidRPr="00355308">
        <w:rPr>
          <w:i/>
          <w:color w:val="000000" w:themeColor="text1"/>
        </w:rPr>
        <w:t>Astronomy &amp; Geophysics</w:t>
      </w:r>
      <w:r w:rsidRPr="00355308">
        <w:rPr>
          <w:color w:val="000000" w:themeColor="text1"/>
        </w:rPr>
        <w:t xml:space="preserve">, Volume 56, Issue 5, October 2015, Pages 5.15–5.18, </w:t>
      </w:r>
      <w:hyperlink r:id="rId18" w:history="1">
        <w:r w:rsidRPr="00355308">
          <w:rPr>
            <w:color w:val="000000" w:themeColor="text1"/>
          </w:rPr>
          <w:t>https://academic.oup.com/astrogeo/article/56/5/5.15/235650</w:t>
        </w:r>
      </w:hyperlink>
    </w:p>
    <w:p w14:paraId="1A2304B4" w14:textId="77777777" w:rsidR="008828C2" w:rsidRPr="00355308" w:rsidRDefault="008828C2" w:rsidP="008828C2">
      <w:pPr>
        <w:rPr>
          <w:color w:val="000000" w:themeColor="text1"/>
          <w:sz w:val="16"/>
        </w:rPr>
      </w:pPr>
      <w:r w:rsidRPr="00355308">
        <w:rPr>
          <w:color w:val="000000" w:themeColor="text1"/>
          <w:sz w:val="16"/>
        </w:rPr>
        <w:t xml:space="preserve">There are two basic ways to go </w:t>
      </w:r>
      <w:r w:rsidRPr="00355308">
        <w:rPr>
          <w:rStyle w:val="StyleUnderline"/>
        </w:rPr>
        <w:t xml:space="preserve">about </w:t>
      </w:r>
      <w:r w:rsidRPr="00355308">
        <w:rPr>
          <w:rStyle w:val="StyleUnderline"/>
          <w:highlight w:val="green"/>
        </w:rPr>
        <w:t>moving</w:t>
      </w:r>
      <w:r w:rsidRPr="00355308">
        <w:rPr>
          <w:rStyle w:val="StyleUnderline"/>
        </w:rPr>
        <w:t xml:space="preserve"> the </w:t>
      </w:r>
      <w:r w:rsidRPr="00355308">
        <w:rPr>
          <w:rStyle w:val="StyleUnderline"/>
          <w:highlight w:val="green"/>
        </w:rPr>
        <w:t>resources</w:t>
      </w:r>
      <w:r w:rsidRPr="00355308">
        <w:rPr>
          <w:rStyle w:val="StyleUnderline"/>
        </w:rPr>
        <w:t xml:space="preserve"> contained </w:t>
      </w:r>
      <w:r w:rsidRPr="00355308">
        <w:rPr>
          <w:rStyle w:val="StyleUnderline"/>
          <w:highlight w:val="green"/>
        </w:rPr>
        <w:t xml:space="preserve">within a </w:t>
      </w:r>
      <w:r w:rsidRPr="00355308">
        <w:rPr>
          <w:rStyle w:val="StyleUnderline"/>
        </w:rPr>
        <w:t xml:space="preserve">given </w:t>
      </w:r>
      <w:r w:rsidRPr="00355308">
        <w:rPr>
          <w:rStyle w:val="StyleUnderline"/>
          <w:highlight w:val="green"/>
        </w:rPr>
        <w:t>asteroid</w:t>
      </w:r>
      <w:r w:rsidRPr="00355308">
        <w:rPr>
          <w:rStyle w:val="StyleUnderline"/>
        </w:rPr>
        <w:t xml:space="preserve">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w:t>
      </w:r>
      <w:proofErr w:type="spellStart"/>
      <w:r w:rsidRPr="00355308">
        <w:rPr>
          <w:rStyle w:val="StyleUnderline"/>
        </w:rPr>
        <w:t>Ostro</w:t>
      </w:r>
      <w:proofErr w:type="spellEnd"/>
      <w:r w:rsidRPr="00355308">
        <w:rPr>
          <w:rStyle w:val="StyleUnderline"/>
        </w:rPr>
        <w:t xml:space="preserve"> 1999). There are different speculative costs and benefits associated with either option, which would vary with the size, orbit and composition of the asteroid. But, crucially, the second option would </w:t>
      </w:r>
      <w:r w:rsidRPr="00355308">
        <w:rPr>
          <w:rStyle w:val="StyleUnderline"/>
          <w:highlight w:val="green"/>
        </w:rPr>
        <w:t>entail</w:t>
      </w:r>
      <w:r w:rsidRPr="00355308">
        <w:rPr>
          <w:rStyle w:val="StyleUnderline"/>
        </w:rPr>
        <w:t xml:space="preserve"> </w:t>
      </w:r>
      <w:r w:rsidRPr="00355308">
        <w:rPr>
          <w:rStyle w:val="StyleUnderline"/>
          <w:highlight w:val="green"/>
        </w:rPr>
        <w:t>putting asteroids into orbit</w:t>
      </w:r>
      <w:r w:rsidRPr="00355308">
        <w:rPr>
          <w:rStyle w:val="StyleUnderline"/>
        </w:rPr>
        <w:t xml:space="preserve"> around the Earth, the</w:t>
      </w:r>
      <w:r w:rsidRPr="00355308">
        <w:rPr>
          <w:color w:val="000000" w:themeColor="text1"/>
          <w:sz w:val="16"/>
        </w:rPr>
        <w:t xml:space="preserve"> Moon or possibly at one of the Earth’s </w:t>
      </w:r>
      <w:proofErr w:type="spellStart"/>
      <w:r w:rsidRPr="00355308">
        <w:rPr>
          <w:color w:val="000000" w:themeColor="text1"/>
          <w:sz w:val="16"/>
        </w:rPr>
        <w:t>Lagrangian</w:t>
      </w:r>
      <w:proofErr w:type="spellEnd"/>
      <w:r w:rsidRPr="00355308">
        <w:rPr>
          <w:color w:val="000000" w:themeColor="text1"/>
          <w:sz w:val="16"/>
        </w:rPr>
        <w:t xml:space="preserve">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stepping stone </w:t>
      </w:r>
      <w:r w:rsidRPr="00355308">
        <w:rPr>
          <w:rStyle w:val="StyleUnderline"/>
        </w:rPr>
        <w:t xml:space="preserve">towards a future mission to Mars (see box “NASA’s Asteroid Redirect Mission”; Brophy et al. 2012, Burchell 2014, Gates et al. 2015). </w:t>
      </w:r>
      <w:proofErr w:type="spellStart"/>
      <w:r w:rsidRPr="00355308">
        <w:rPr>
          <w:rStyle w:val="StyleUnderline"/>
        </w:rPr>
        <w:t>Programmes</w:t>
      </w:r>
      <w:proofErr w:type="spellEnd"/>
      <w:r w:rsidRPr="00355308">
        <w:rPr>
          <w:rStyle w:val="StyleUnderline"/>
        </w:rPr>
        <w:t xml:space="preserve"> to redirect asteroids and, especially, plans to mine asteroids on an industrial scale essentially resurrect the deflection dilemma. But it is no longer a matter of superpowers intentionally misusing technology designed to prevent dangerous impacts. It </w:t>
      </w:r>
      <w:r w:rsidRPr="00355308">
        <w:rPr>
          <w:rStyle w:val="StyleUnderline"/>
          <w:highlight w:val="green"/>
        </w:rPr>
        <w:t>becomes</w:t>
      </w:r>
      <w:r w:rsidRPr="00355308">
        <w:rPr>
          <w:rStyle w:val="StyleUnderline"/>
        </w:rPr>
        <w:t xml:space="preserve"> </w:t>
      </w:r>
      <w:r w:rsidRPr="00355308">
        <w:rPr>
          <w:rStyle w:val="StyleUnderline"/>
          <w:highlight w:val="green"/>
        </w:rPr>
        <w:t>an issue of proliferation</w:t>
      </w:r>
      <w:r w:rsidRPr="00355308">
        <w:rPr>
          <w:rStyle w:val="StyleUnderline"/>
        </w:rPr>
        <w:t xml:space="preserve"> </w:t>
      </w:r>
      <w:r w:rsidRPr="00355308">
        <w:rPr>
          <w:rStyle w:val="StyleUnderline"/>
          <w:highlight w:val="green"/>
        </w:rPr>
        <w:t>among private entities</w:t>
      </w:r>
      <w:r w:rsidRPr="00355308">
        <w:rPr>
          <w:rStyle w:val="StyleUnderline"/>
        </w:rPr>
        <w:t>. Once private mining companies acquire the technical ability to redirect suitable NEOs (</w:t>
      </w:r>
      <w:proofErr w:type="spellStart"/>
      <w:r w:rsidRPr="00355308">
        <w:rPr>
          <w:rStyle w:val="StyleUnderline"/>
        </w:rPr>
        <w:t>Baoyin</w:t>
      </w:r>
      <w:proofErr w:type="spellEnd"/>
      <w:r w:rsidRPr="00355308">
        <w:rPr>
          <w:rStyle w:val="StyleUnderline"/>
        </w:rPr>
        <w:t xml:space="preserve"> et al. 2011) in order to extract platinum or</w:t>
      </w:r>
      <w:r w:rsidRPr="00355308">
        <w:rPr>
          <w:color w:val="000000" w:themeColor="text1"/>
          <w:sz w:val="16"/>
        </w:rPr>
        <w:t xml:space="preserve"> water from them, perilous inflections become more likely. The </w:t>
      </w:r>
      <w:r w:rsidRPr="00355308">
        <w:rPr>
          <w:rStyle w:val="StyleUnderline"/>
          <w:color w:val="000000" w:themeColor="text1"/>
          <w:highlight w:val="green"/>
        </w:rPr>
        <w:t xml:space="preserve">probability of accidents will rise </w:t>
      </w:r>
      <w:r w:rsidRPr="00355308">
        <w:rPr>
          <w:rStyle w:val="StyleUnderline"/>
          <w:color w:val="000000" w:themeColor="text1"/>
        </w:rPr>
        <w:t>with the number of asteroids whose trajectories we decide to manipulate</w:t>
      </w:r>
      <w:r w:rsidRPr="00355308">
        <w:rPr>
          <w:color w:val="000000" w:themeColor="text1"/>
          <w:sz w:val="16"/>
        </w:rPr>
        <w:t xml:space="preserve">. Such accidents might be very unlikely, but </w:t>
      </w:r>
      <w:r w:rsidRPr="00355308">
        <w:rPr>
          <w:rStyle w:val="Style13ptBold"/>
          <w:color w:val="000000" w:themeColor="text1"/>
          <w:sz w:val="22"/>
          <w:highlight w:val="green"/>
        </w:rPr>
        <w:t>even a tiny</w:t>
      </w:r>
      <w:r w:rsidRPr="00355308">
        <w:rPr>
          <w:rStyle w:val="Style13ptBold"/>
          <w:color w:val="000000" w:themeColor="text1"/>
          <w:sz w:val="22"/>
        </w:rPr>
        <w:t xml:space="preserve"> technical or human </w:t>
      </w:r>
      <w:r w:rsidRPr="00355308">
        <w:rPr>
          <w:rStyle w:val="Style13ptBold"/>
          <w:color w:val="000000" w:themeColor="text1"/>
          <w:sz w:val="22"/>
          <w:highlight w:val="green"/>
        </w:rPr>
        <w:t>error</w:t>
      </w:r>
      <w:r w:rsidRPr="00355308">
        <w:rPr>
          <w:color w:val="000000" w:themeColor="text1"/>
          <w:u w:val="single"/>
        </w:rPr>
        <w:t xml:space="preserve"> in</w:t>
      </w:r>
      <w:r w:rsidRPr="00355308">
        <w:rPr>
          <w:color w:val="000000" w:themeColor="text1"/>
          <w:sz w:val="16"/>
        </w:rPr>
        <w:t xml:space="preserve"> the execution of an inflection meant to place an asteroid into the lunar or geocentric orbit </w:t>
      </w:r>
      <w:r w:rsidRPr="00355308">
        <w:rPr>
          <w:rStyle w:val="Style13ptBold"/>
          <w:color w:val="000000" w:themeColor="text1"/>
          <w:sz w:val="22"/>
          <w:highlight w:val="green"/>
        </w:rPr>
        <w:t>might send it crashing into the Earth</w:t>
      </w:r>
      <w:r w:rsidRPr="00355308">
        <w:rPr>
          <w:rStyle w:val="Style13ptBold"/>
          <w:color w:val="000000" w:themeColor="text1"/>
          <w:sz w:val="22"/>
        </w:rPr>
        <w:t xml:space="preserve"> with potentially devastating consequences</w:t>
      </w:r>
      <w:r w:rsidRPr="00355308">
        <w:rPr>
          <w:rStyle w:val="Style13ptBold"/>
          <w:color w:val="000000" w:themeColor="text1"/>
          <w:sz w:val="16"/>
        </w:rPr>
        <w:t xml:space="preserve">. </w:t>
      </w:r>
      <w:r w:rsidRPr="00355308">
        <w:rPr>
          <w:color w:val="000000" w:themeColor="text1"/>
          <w:sz w:val="16"/>
        </w:rPr>
        <w:t xml:space="preserve">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w:t>
      </w:r>
      <w:r w:rsidRPr="00355308">
        <w:rPr>
          <w:rStyle w:val="Style13ptBold"/>
          <w:color w:val="000000" w:themeColor="text1"/>
          <w:sz w:val="22"/>
        </w:rPr>
        <w:t>The second source of risk is the intentional misuse</w:t>
      </w:r>
      <w:r w:rsidRPr="00355308">
        <w:rPr>
          <w:color w:val="000000" w:themeColor="text1"/>
          <w:sz w:val="16"/>
        </w:rPr>
        <w:t xml:space="preserve">, similar to the original deflection dilemma. But the </w:t>
      </w:r>
      <w:r w:rsidRPr="00355308">
        <w:rPr>
          <w:rStyle w:val="Style13ptBold"/>
          <w:color w:val="000000" w:themeColor="text1"/>
          <w:sz w:val="22"/>
        </w:rPr>
        <w:t>entry barrier for asteroid weaponization gets much lower if mining them and moving them around becomes a common industrial activit</w:t>
      </w:r>
      <w:r w:rsidRPr="00355308">
        <w:rPr>
          <w:rStyle w:val="Style13ptBold"/>
          <w:color w:val="000000" w:themeColor="text1"/>
          <w:sz w:val="16"/>
        </w:rPr>
        <w:t>y</w:t>
      </w:r>
      <w:r w:rsidRPr="00355308">
        <w:rPr>
          <w:color w:val="000000" w:themeColor="text1"/>
          <w:sz w:val="16"/>
        </w:rPr>
        <w:t xml:space="preserve">. This is in stark contrast to the </w:t>
      </w:r>
      <w:r w:rsidRPr="00355308">
        <w:rPr>
          <w:color w:val="000000" w:themeColor="text1"/>
          <w:sz w:val="16"/>
        </w:rPr>
        <w:lastRenderedPageBreak/>
        <w:t xml:space="preserve">original scenario which envisioned this technology to be used solely for planetary </w:t>
      </w:r>
      <w:proofErr w:type="spellStart"/>
      <w:r w:rsidRPr="00355308">
        <w:rPr>
          <w:color w:val="000000" w:themeColor="text1"/>
          <w:sz w:val="16"/>
        </w:rPr>
        <w:t>defence</w:t>
      </w:r>
      <w:proofErr w:type="spellEnd"/>
      <w:r w:rsidRPr="00355308">
        <w:rPr>
          <w:color w:val="000000" w:themeColor="text1"/>
          <w:sz w:val="16"/>
        </w:rPr>
        <w:t xml:space="preserve"> and under control of a very small number of the most powerful countries (Morrison 2010). </w:t>
      </w:r>
      <w:r w:rsidRPr="00355308">
        <w:rPr>
          <w:rStyle w:val="StyleUnderline"/>
          <w:color w:val="000000" w:themeColor="text1"/>
        </w:rPr>
        <w:t xml:space="preserve">If such a powerful technology becomes widely and commercially available, even </w:t>
      </w:r>
      <w:r w:rsidRPr="00355308">
        <w:rPr>
          <w:rStyle w:val="StyleUnderline"/>
          <w:color w:val="000000" w:themeColor="text1"/>
          <w:highlight w:val="green"/>
        </w:rPr>
        <w:t>rogue states</w:t>
      </w:r>
      <w:r w:rsidRPr="00355308">
        <w:rPr>
          <w:rStyle w:val="StyleUnderline"/>
          <w:color w:val="000000" w:themeColor="text1"/>
        </w:rPr>
        <w:t xml:space="preserve"> </w:t>
      </w:r>
      <w:r w:rsidRPr="00355308">
        <w:rPr>
          <w:rStyle w:val="StyleUnderline"/>
          <w:color w:val="000000" w:themeColor="text1"/>
          <w:highlight w:val="green"/>
        </w:rPr>
        <w:t xml:space="preserve">and </w:t>
      </w:r>
      <w:proofErr w:type="spellStart"/>
      <w:r w:rsidRPr="00355308">
        <w:rPr>
          <w:rStyle w:val="StyleUnderline"/>
          <w:color w:val="000000" w:themeColor="text1"/>
          <w:highlight w:val="green"/>
        </w:rPr>
        <w:t>wellfunded</w:t>
      </w:r>
      <w:proofErr w:type="spellEnd"/>
      <w:r w:rsidRPr="00355308">
        <w:rPr>
          <w:rStyle w:val="StyleUnderline"/>
          <w:color w:val="000000" w:themeColor="text1"/>
          <w:highlight w:val="green"/>
        </w:rPr>
        <w:t xml:space="preserve"> terrorist</w:t>
      </w:r>
      <w:r w:rsidRPr="00355308">
        <w:rPr>
          <w:rStyle w:val="StyleUnderline"/>
          <w:color w:val="000000" w:themeColor="text1"/>
        </w:rPr>
        <w:t xml:space="preserve"> </w:t>
      </w:r>
      <w:r w:rsidRPr="00355308">
        <w:rPr>
          <w:rStyle w:val="StyleUnderline"/>
          <w:color w:val="000000" w:themeColor="text1"/>
          <w:highlight w:val="green"/>
        </w:rPr>
        <w:t>groups might</w:t>
      </w:r>
      <w:r w:rsidRPr="00355308">
        <w:rPr>
          <w:rStyle w:val="StyleUnderline"/>
          <w:color w:val="000000" w:themeColor="text1"/>
        </w:rPr>
        <w:t xml:space="preserve"> be tempted to </w:t>
      </w:r>
      <w:r w:rsidRPr="00355308">
        <w:rPr>
          <w:rStyle w:val="StyleUnderline"/>
          <w:color w:val="000000" w:themeColor="text1"/>
          <w:highlight w:val="green"/>
        </w:rPr>
        <w:t>use it for a</w:t>
      </w:r>
      <w:r w:rsidRPr="00355308">
        <w:rPr>
          <w:rStyle w:val="StyleUnderline"/>
          <w:color w:val="000000" w:themeColor="text1"/>
        </w:rPr>
        <w:t xml:space="preserve">n unexpected and </w:t>
      </w:r>
      <w:r w:rsidRPr="00355308">
        <w:rPr>
          <w:rStyle w:val="StyleUnderline"/>
          <w:color w:val="000000" w:themeColor="text1"/>
          <w:highlight w:val="green"/>
        </w:rPr>
        <w:t>devastating attack</w:t>
      </w:r>
      <w:r w:rsidRPr="00355308">
        <w:rPr>
          <w:rStyle w:val="StyleUnderline"/>
          <w:color w:val="000000" w:themeColor="text1"/>
        </w:rPr>
        <w:t xml:space="preserve">. In addition, </w:t>
      </w:r>
      <w:r w:rsidRPr="00355308">
        <w:rPr>
          <w:rStyle w:val="StyleUnderline"/>
          <w:color w:val="000000" w:themeColor="text1"/>
          <w:highlight w:val="green"/>
        </w:rPr>
        <w:t xml:space="preserve">an active asteroid mining industry would make it </w:t>
      </w:r>
      <w:r w:rsidRPr="00355308">
        <w:rPr>
          <w:rStyle w:val="StyleUnderline"/>
          <w:color w:val="000000" w:themeColor="text1"/>
        </w:rPr>
        <w:t xml:space="preserve">more </w:t>
      </w:r>
      <w:r w:rsidRPr="00355308">
        <w:rPr>
          <w:rStyle w:val="StyleUnderline"/>
          <w:color w:val="000000" w:themeColor="text1"/>
          <w:highlight w:val="green"/>
        </w:rPr>
        <w:t>difficult to detect</w:t>
      </w:r>
      <w:r w:rsidRPr="00355308">
        <w:rPr>
          <w:rStyle w:val="StyleUnderline"/>
          <w:color w:val="000000" w:themeColor="text1"/>
        </w:rPr>
        <w:t xml:space="preserve"> any hostile inflection attempts among the number of legitimate and benign one</w:t>
      </w:r>
      <w:r w:rsidRPr="00355308">
        <w:rPr>
          <w:rStyle w:val="StyleUnderline"/>
          <w:color w:val="000000" w:themeColor="text1"/>
          <w:highlight w:val="green"/>
        </w:rPr>
        <w:t>s</w:t>
      </w:r>
      <w:r w:rsidRPr="00355308">
        <w:rPr>
          <w:color w:val="000000" w:themeColor="text1"/>
          <w:sz w:val="16"/>
          <w:highlight w:val="green"/>
        </w:rPr>
        <w:t>.</w:t>
      </w:r>
      <w:r w:rsidRPr="00355308">
        <w:rPr>
          <w:color w:val="000000" w:themeColor="text1"/>
          <w:sz w:val="16"/>
        </w:rPr>
        <w:t xml:space="preserve"> Policy implications Considering these possible future dangers, it seems prudent to consider what to do about them sooner rather than later. The most obvious “solution” would be </w:t>
      </w:r>
      <w:r w:rsidRPr="00355308">
        <w:rPr>
          <w:rStyle w:val="Style13ptBold"/>
          <w:color w:val="000000" w:themeColor="text1"/>
          <w:sz w:val="22"/>
        </w:rPr>
        <w:t xml:space="preserve">a </w:t>
      </w:r>
      <w:r w:rsidRPr="00355308">
        <w:rPr>
          <w:rStyle w:val="Style13ptBold"/>
          <w:color w:val="000000" w:themeColor="text1"/>
          <w:sz w:val="22"/>
          <w:highlight w:val="green"/>
        </w:rPr>
        <w:t>blanket</w:t>
      </w:r>
      <w:r w:rsidRPr="00355308">
        <w:rPr>
          <w:rStyle w:val="Style13ptBold"/>
          <w:color w:val="000000" w:themeColor="text1"/>
          <w:sz w:val="22"/>
        </w:rPr>
        <w:t xml:space="preserve"> </w:t>
      </w:r>
      <w:r w:rsidRPr="00355308">
        <w:rPr>
          <w:rStyle w:val="Style13ptBold"/>
          <w:color w:val="000000" w:themeColor="text1"/>
          <w:sz w:val="22"/>
          <w:highlight w:val="green"/>
        </w:rPr>
        <w:t>ban on the</w:t>
      </w:r>
      <w:r w:rsidRPr="00355308">
        <w:rPr>
          <w:rStyle w:val="Style13ptBold"/>
          <w:color w:val="000000" w:themeColor="text1"/>
          <w:sz w:val="22"/>
        </w:rPr>
        <w:t xml:space="preserve"> development of any </w:t>
      </w:r>
      <w:r w:rsidRPr="00355308">
        <w:rPr>
          <w:rStyle w:val="StyleUnderline"/>
          <w:highlight w:val="green"/>
        </w:rPr>
        <w:t>technology</w:t>
      </w:r>
      <w:r w:rsidRPr="00355308">
        <w:rPr>
          <w:rStyle w:val="StyleUnderline"/>
        </w:rPr>
        <w:t xml:space="preserve"> that might lead to artificially inflected asteroids crashing into the Earth. However, such a ban would be incompatible with the dream of increased presence of humans in the solar system. It would stymie both scientific exploration and economic development here on Earth, which is increasingly dependent on precious metals and </w:t>
      </w:r>
      <w:proofErr w:type="spellStart"/>
      <w:r w:rsidRPr="00355308">
        <w:rPr>
          <w:rStyle w:val="StyleUnderline"/>
        </w:rPr>
        <w:t>spacebased</w:t>
      </w:r>
      <w:proofErr w:type="spellEnd"/>
      <w:r w:rsidRPr="00355308">
        <w:rPr>
          <w:rStyle w:val="StyleUnderline"/>
        </w:rPr>
        <w:t xml:space="preserve"> technologies. Furthermore, this approach would </w:t>
      </w:r>
      <w:r w:rsidRPr="00355308">
        <w:rPr>
          <w:rStyle w:val="StyleUnderline"/>
          <w:highlight w:val="green"/>
        </w:rPr>
        <w:t>leave us more vulnerable to natural impacts</w:t>
      </w:r>
      <w:r w:rsidRPr="00355308">
        <w:rPr>
          <w:rStyle w:val="StyleUnderline"/>
        </w:rPr>
        <w:t xml:space="preserve"> which</w:t>
      </w:r>
      <w:r w:rsidRPr="00355308">
        <w:rPr>
          <w:color w:val="000000" w:themeColor="text1"/>
          <w:sz w:val="16"/>
        </w:rPr>
        <w:t xml:space="preserve">, in the long view, seems less than desirable. Another approach might be similar to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for the production of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in order to give the least warning and make the timeframe for reaction as short as possible. </w:t>
      </w:r>
      <w:proofErr w:type="gramStart"/>
      <w:r w:rsidRPr="00355308">
        <w:rPr>
          <w:color w:val="000000" w:themeColor="text1"/>
          <w:sz w:val="16"/>
        </w:rPr>
        <w:t>So</w:t>
      </w:r>
      <w:proofErr w:type="gramEnd"/>
      <w:r w:rsidRPr="00355308">
        <w:rPr>
          <w:color w:val="000000" w:themeColor="text1"/>
          <w:sz w:val="16"/>
        </w:rPr>
        <w:t xml:space="preserve"> an asteroid might head towards a safe orbit fit for resource extraction for most of its altered flight time, but be further accelerated at the last possible moment onto an impact trajectory, perhaps mere days before it hits a major city. Our current </w:t>
      </w:r>
      <w:proofErr w:type="spellStart"/>
      <w:r w:rsidRPr="00355308">
        <w:rPr>
          <w:color w:val="000000" w:themeColor="text1"/>
          <w:sz w:val="16"/>
        </w:rPr>
        <w:t>programmes</w:t>
      </w:r>
      <w:proofErr w:type="spellEnd"/>
      <w:r w:rsidRPr="00355308">
        <w:rPr>
          <w:color w:val="000000" w:themeColor="text1"/>
          <w:sz w:val="16"/>
        </w:rPr>
        <w:t xml:space="preserve"> cataloguing NEOs (such as CSS or Pan-STARRS), which look for new, previously unknown objects, are not ideally suited for the task of constantly tracking a number of different, already known asteroids. New instruments would be needed to track them in order to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w:t>
      </w:r>
      <w:r w:rsidRPr="00355308">
        <w:rPr>
          <w:rStyle w:val="Style13ptBold"/>
          <w:color w:val="000000" w:themeColor="text1"/>
          <w:sz w:val="22"/>
        </w:rPr>
        <w:t>Asteroid mining might be a similar case of unfulfilled promises and misplaced visions. On the other hand, there are examples of industries that developed surprisingly fast despite being considered unrealistic, not too long ago</w:t>
      </w:r>
      <w:r w:rsidRPr="00355308">
        <w:rPr>
          <w:rStyle w:val="Style13ptBold"/>
          <w:color w:val="000000" w:themeColor="text1"/>
          <w:sz w:val="16"/>
        </w:rPr>
        <w:t>:</w:t>
      </w:r>
      <w:r w:rsidRPr="00355308">
        <w:rPr>
          <w:color w:val="000000" w:themeColor="text1"/>
          <w:sz w:val="16"/>
        </w:rPr>
        <w:t xml:space="preserve"> air travel, nuclear power generation, or commercial satellites. The spread of the internet and the accompanying digital information revolution is another example; </w:t>
      </w:r>
      <w:r w:rsidRPr="00355308">
        <w:rPr>
          <w:rStyle w:val="Style13ptBold"/>
          <w:color w:val="000000" w:themeColor="text1"/>
          <w:sz w:val="22"/>
        </w:rPr>
        <w:t>hardly anyone anticipated</w:t>
      </w:r>
      <w:r w:rsidRPr="00355308">
        <w:rPr>
          <w:color w:val="000000" w:themeColor="text1"/>
          <w:u w:val="single"/>
        </w:rPr>
        <w:t xml:space="preserve"> </w:t>
      </w:r>
      <w:r w:rsidRPr="00355308">
        <w:rPr>
          <w:rStyle w:val="Style13ptBold"/>
          <w:color w:val="000000" w:themeColor="text1"/>
          <w:sz w:val="22"/>
        </w:rPr>
        <w:t>having virtually the entire repository of human knowledge at our fingertips</w:t>
      </w:r>
      <w:r w:rsidRPr="00355308">
        <w:rPr>
          <w:color w:val="000000" w:themeColor="text1"/>
          <w:sz w:val="16"/>
        </w:rPr>
        <w:t xml:space="preserve"> at all times (except Douglas Adams). Whether the deflection dilemma forever remains an unmaterialized threat or it becomes a palpable problem, </w:t>
      </w:r>
      <w:r w:rsidRPr="00355308">
        <w:rPr>
          <w:rStyle w:val="Style13ptBold"/>
          <w:color w:val="000000" w:themeColor="text1"/>
          <w:sz w:val="22"/>
        </w:rPr>
        <w:t>it is something to be mindful of now,</w:t>
      </w:r>
      <w:r w:rsidRPr="00355308">
        <w:rPr>
          <w:rStyle w:val="Style13ptBold"/>
          <w:color w:val="000000" w:themeColor="text1"/>
          <w:sz w:val="16"/>
        </w:rPr>
        <w:t xml:space="preserve"> </w:t>
      </w:r>
      <w:r w:rsidRPr="00355308">
        <w:rPr>
          <w:rStyle w:val="StyleUnderline"/>
          <w:color w:val="000000" w:themeColor="text1"/>
        </w:rPr>
        <w:t>as the foundations of the prospective asteroid mining industry are being laid</w:t>
      </w:r>
      <w:r w:rsidRPr="00355308">
        <w:rPr>
          <w:color w:val="000000" w:themeColor="text1"/>
          <w:sz w:val="16"/>
        </w:rPr>
        <w:t xml:space="preserve">. In the end, the purpose of this paper is not to predict the future. </w:t>
      </w:r>
      <w:proofErr w:type="gramStart"/>
      <w:r w:rsidRPr="00355308">
        <w:rPr>
          <w:color w:val="000000" w:themeColor="text1"/>
          <w:sz w:val="16"/>
        </w:rPr>
        <w:t>Instead</w:t>
      </w:r>
      <w:proofErr w:type="gramEnd"/>
      <w:r w:rsidRPr="00355308">
        <w:rPr>
          <w:color w:val="000000" w:themeColor="text1"/>
          <w:sz w:val="16"/>
        </w:rPr>
        <w:t xml:space="preserve"> it aims to merely update a conscientious warning which called for our diligence more than 20 years ago. While the world has changed somewhat, the basic idea remains valid. Whether the danger comes from warring superpowers, terrorists or negligent corporations, </w:t>
      </w:r>
      <w:r w:rsidRPr="00355308">
        <w:rPr>
          <w:color w:val="000000" w:themeColor="text1"/>
          <w:sz w:val="16"/>
        </w:rPr>
        <w:lastRenderedPageBreak/>
        <w:t xml:space="preserve">we must be aware of the realistic risks in order to avoid being either stumped by unforeseen catastrophes or </w:t>
      </w:r>
      <w:proofErr w:type="spellStart"/>
      <w:r w:rsidRPr="00355308">
        <w:rPr>
          <w:color w:val="000000" w:themeColor="text1"/>
          <w:sz w:val="16"/>
        </w:rPr>
        <w:t>paralysed</w:t>
      </w:r>
      <w:proofErr w:type="spellEnd"/>
      <w:r w:rsidRPr="00355308">
        <w:rPr>
          <w:color w:val="000000" w:themeColor="text1"/>
          <w:sz w:val="16"/>
        </w:rPr>
        <w:t xml:space="preserve"> by unwarranted fear. Either extreme would be harmful for our </w:t>
      </w:r>
      <w:proofErr w:type="gramStart"/>
      <w:r w:rsidRPr="00355308">
        <w:rPr>
          <w:color w:val="000000" w:themeColor="text1"/>
          <w:sz w:val="16"/>
        </w:rPr>
        <w:t>future.●</w:t>
      </w:r>
      <w:proofErr w:type="gramEnd"/>
    </w:p>
    <w:p w14:paraId="4C7823DD" w14:textId="77777777" w:rsidR="008828C2" w:rsidRPr="00355308" w:rsidRDefault="008828C2" w:rsidP="008828C2">
      <w:pPr>
        <w:pStyle w:val="Heading4"/>
        <w:rPr>
          <w:rFonts w:cs="Calibri"/>
          <w:color w:val="000000" w:themeColor="text1"/>
        </w:rPr>
      </w:pPr>
      <w:r w:rsidRPr="00355308">
        <w:rPr>
          <w:rFonts w:cs="Calibri"/>
          <w:color w:val="000000" w:themeColor="text1"/>
        </w:rPr>
        <w:t>Major collisions cause extinction</w:t>
      </w:r>
    </w:p>
    <w:p w14:paraId="3804B126" w14:textId="77777777" w:rsidR="008828C2" w:rsidRPr="00355308" w:rsidRDefault="008828C2" w:rsidP="008828C2">
      <w:r w:rsidRPr="00355308">
        <w:rPr>
          <w:rStyle w:val="Style13ptBold"/>
        </w:rPr>
        <w:t xml:space="preserve">Baum ’19 </w:t>
      </w:r>
      <w:r w:rsidRPr="00355308">
        <w:t xml:space="preserve">- executive director of the Global Catastrophic Risk Institute, </w:t>
      </w:r>
      <w:proofErr w:type="spellStart"/>
      <w:proofErr w:type="gramStart"/>
      <w:r w:rsidRPr="00355308">
        <w:t>Ph.D</w:t>
      </w:r>
      <w:proofErr w:type="spellEnd"/>
      <w:proofErr w:type="gramEnd"/>
      <w:r w:rsidRPr="00355308">
        <w:t xml:space="preserve"> in Geography</w:t>
      </w:r>
    </w:p>
    <w:p w14:paraId="270CCCCF" w14:textId="77777777" w:rsidR="008828C2" w:rsidRPr="00355308" w:rsidRDefault="008828C2" w:rsidP="008828C2">
      <w:r w:rsidRPr="00355308">
        <w:t xml:space="preserve">Seth Baum, “Risk-Risk Tradeoff Analysis of Nuclear Explosives for Asteroid Deflection,” SSRN Scholarly Paper (Rochester, NY: Social Science Research Network, May 31, 2019), </w:t>
      </w:r>
      <w:hyperlink r:id="rId19" w:history="1">
        <w:r w:rsidRPr="00355308">
          <w:rPr>
            <w:rStyle w:val="Hyperlink"/>
          </w:rPr>
          <w:t>https://papers.ssrn.com/abstract=3397559</w:t>
        </w:r>
      </w:hyperlink>
      <w:r w:rsidRPr="00355308">
        <w:t>.</w:t>
      </w:r>
    </w:p>
    <w:p w14:paraId="3119D80C" w14:textId="77777777" w:rsidR="008828C2" w:rsidRPr="00355308" w:rsidRDefault="008828C2" w:rsidP="008828C2">
      <w:pPr>
        <w:rPr>
          <w:sz w:val="16"/>
        </w:rPr>
      </w:pPr>
      <w:r w:rsidRPr="00355308">
        <w:rPr>
          <w:rStyle w:val="StyleUnderline"/>
        </w:rPr>
        <w:t xml:space="preserve">The most severe </w:t>
      </w:r>
      <w:r w:rsidRPr="00355308">
        <w:rPr>
          <w:rStyle w:val="StyleUnderline"/>
          <w:highlight w:val="green"/>
        </w:rPr>
        <w:t xml:space="preserve">asteroid collisions </w:t>
      </w:r>
      <w:r w:rsidRPr="00355308">
        <w:rPr>
          <w:rStyle w:val="StyleUnderline"/>
        </w:rPr>
        <w:t xml:space="preserve">and nuclear wars can </w:t>
      </w:r>
      <w:r w:rsidRPr="00355308">
        <w:rPr>
          <w:rStyle w:val="StyleUnderline"/>
          <w:highlight w:val="green"/>
        </w:rPr>
        <w:t xml:space="preserve">cause </w:t>
      </w:r>
      <w:r w:rsidRPr="00355308">
        <w:rPr>
          <w:rStyle w:val="Emphasis"/>
          <w:highlight w:val="green"/>
        </w:rPr>
        <w:t>global environmental effects</w:t>
      </w:r>
      <w:r w:rsidRPr="00355308">
        <w:rPr>
          <w:sz w:val="16"/>
        </w:rPr>
        <w:t xml:space="preserve">. </w:t>
      </w:r>
      <w:r w:rsidRPr="00355308">
        <w:rPr>
          <w:rStyle w:val="StyleUnderline"/>
        </w:rPr>
        <w:t>The core mechanism is the transport of particulate matter into the stratosphere</w:t>
      </w:r>
      <w:r w:rsidRPr="00355308">
        <w:rPr>
          <w:sz w:val="16"/>
        </w:rPr>
        <w:t xml:space="preserve">, </w:t>
      </w:r>
      <w:r w:rsidRPr="00355308">
        <w:rPr>
          <w:rStyle w:val="StyleUnderline"/>
        </w:rPr>
        <w:t>where it can spread worldwide and</w:t>
      </w:r>
      <w:r w:rsidRPr="00355308">
        <w:rPr>
          <w:sz w:val="16"/>
        </w:rPr>
        <w:t xml:space="preserve"> </w:t>
      </w:r>
      <w:r w:rsidRPr="00355308">
        <w:rPr>
          <w:rStyle w:val="StyleUnderline"/>
        </w:rPr>
        <w:t>remain aloft for</w:t>
      </w:r>
      <w:r w:rsidRPr="00355308">
        <w:rPr>
          <w:sz w:val="16"/>
        </w:rPr>
        <w:t xml:space="preserve"> years or </w:t>
      </w:r>
      <w:r w:rsidRPr="00355308">
        <w:rPr>
          <w:rStyle w:val="StyleUnderline"/>
        </w:rPr>
        <w:t>decades</w:t>
      </w:r>
      <w:r w:rsidRPr="00355308">
        <w:rPr>
          <w:sz w:val="16"/>
        </w:rPr>
        <w:t xml:space="preserve">. </w:t>
      </w:r>
      <w:r w:rsidRPr="00355308">
        <w:rPr>
          <w:rStyle w:val="StyleUnderline"/>
        </w:rPr>
        <w:t xml:space="preserve">Large asteroid </w:t>
      </w:r>
      <w:r w:rsidRPr="00355308">
        <w:rPr>
          <w:rStyle w:val="StyleUnderline"/>
          <w:highlight w:val="green"/>
        </w:rPr>
        <w:t>collisions create</w:t>
      </w:r>
      <w:r w:rsidRPr="00355308">
        <w:rPr>
          <w:sz w:val="16"/>
        </w:rPr>
        <w:t xml:space="preserve"> large quantities of </w:t>
      </w:r>
      <w:r w:rsidRPr="00355308">
        <w:rPr>
          <w:rStyle w:val="StyleUnderline"/>
        </w:rPr>
        <w:t xml:space="preserve">dust and </w:t>
      </w:r>
      <w:r w:rsidRPr="00355308">
        <w:rPr>
          <w:rStyle w:val="Emphasis"/>
          <w:highlight w:val="green"/>
        </w:rPr>
        <w:t>large fireballs</w:t>
      </w:r>
      <w:r w:rsidRPr="00355308">
        <w:rPr>
          <w:sz w:val="16"/>
        </w:rPr>
        <w:t xml:space="preserve">; </w:t>
      </w:r>
      <w:r w:rsidRPr="00355308">
        <w:rPr>
          <w:rStyle w:val="StyleUnderline"/>
        </w:rPr>
        <w:t>the fire heats the dust so that some portion of it rises into the stratosphere</w:t>
      </w:r>
      <w:r w:rsidRPr="00355308">
        <w:rPr>
          <w:sz w:val="16"/>
        </w:rPr>
        <w:t xml:space="preserve">. </w:t>
      </w:r>
      <w:r w:rsidRPr="00355308">
        <w:rPr>
          <w:rStyle w:val="StyleUnderline"/>
        </w:rPr>
        <w:t xml:space="preserve">The largest </w:t>
      </w:r>
      <w:r w:rsidRPr="00355308">
        <w:rPr>
          <w:rStyle w:val="StyleUnderline"/>
          <w:highlight w:val="green"/>
        </w:rPr>
        <w:t>collisions</w:t>
      </w:r>
      <w:r w:rsidRPr="00355308">
        <w:rPr>
          <w:sz w:val="16"/>
        </w:rPr>
        <w:t xml:space="preserve">, such as the 10km Chicxulub impactor, can also </w:t>
      </w:r>
      <w:r w:rsidRPr="00355308">
        <w:rPr>
          <w:rStyle w:val="StyleUnderline"/>
          <w:highlight w:val="green"/>
        </w:rPr>
        <w:t>eject debris</w:t>
      </w:r>
      <w:r w:rsidRPr="00355308">
        <w:rPr>
          <w:sz w:val="16"/>
        </w:rPr>
        <w:t xml:space="preserve"> from the collision site </w:t>
      </w:r>
      <w:r w:rsidRPr="00355308">
        <w:rPr>
          <w:rStyle w:val="StyleUnderline"/>
          <w:highlight w:val="green"/>
        </w:rPr>
        <w:t>into space</w:t>
      </w:r>
      <w:r w:rsidRPr="00355308">
        <w:rPr>
          <w:sz w:val="16"/>
        </w:rPr>
        <w:t xml:space="preserve">; upon </w:t>
      </w:r>
      <w:r w:rsidRPr="00355308">
        <w:rPr>
          <w:rStyle w:val="StyleUnderline"/>
          <w:highlight w:val="green"/>
        </w:rPr>
        <w:t>reentry</w:t>
      </w:r>
      <w:r w:rsidRPr="00355308">
        <w:rPr>
          <w:sz w:val="16"/>
        </w:rPr>
        <w:t xml:space="preserve"> into the atmosphere, the debris </w:t>
      </w:r>
      <w:r w:rsidRPr="00355308">
        <w:rPr>
          <w:rStyle w:val="StyleUnderline"/>
        </w:rPr>
        <w:t xml:space="preserve">heats up enough to </w:t>
      </w:r>
      <w:r w:rsidRPr="00355308">
        <w:rPr>
          <w:rStyle w:val="StyleUnderline"/>
          <w:highlight w:val="green"/>
        </w:rPr>
        <w:t xml:space="preserve">spark </w:t>
      </w:r>
      <w:r w:rsidRPr="00355308">
        <w:rPr>
          <w:rStyle w:val="Emphasis"/>
          <w:highlight w:val="green"/>
        </w:rPr>
        <w:t>global fires</w:t>
      </w:r>
      <w:r w:rsidRPr="00355308">
        <w:rPr>
          <w:sz w:val="16"/>
        </w:rPr>
        <w:t xml:space="preserve"> (Toon, </w:t>
      </w:r>
      <w:proofErr w:type="spellStart"/>
      <w:r w:rsidRPr="00355308">
        <w:rPr>
          <w:sz w:val="16"/>
        </w:rPr>
        <w:t>Zahnle</w:t>
      </w:r>
      <w:proofErr w:type="spellEnd"/>
      <w:r w:rsidRPr="00355308">
        <w:rPr>
          <w:sz w:val="16"/>
        </w:rPr>
        <w:t xml:space="preserve">, Morrison, Turco, &amp; Covey, 1997). The fires </w:t>
      </w:r>
      <w:r w:rsidRPr="00355308">
        <w:rPr>
          <w:rStyle w:val="StyleUnderline"/>
        </w:rPr>
        <w:t xml:space="preserve">are </w:t>
      </w:r>
      <w:r w:rsidRPr="00355308">
        <w:rPr>
          <w:rStyle w:val="StyleUnderline"/>
          <w:highlight w:val="green"/>
        </w:rPr>
        <w:t xml:space="preserve">a </w:t>
      </w:r>
      <w:r w:rsidRPr="00355308">
        <w:rPr>
          <w:rStyle w:val="Emphasis"/>
          <w:highlight w:val="green"/>
        </w:rPr>
        <w:t>major impact in their own right</w:t>
      </w:r>
      <w:r w:rsidRPr="00355308">
        <w:rPr>
          <w:rStyle w:val="StyleUnderline"/>
        </w:rPr>
        <w:t xml:space="preserve"> and can send additional smoke into the stratosphere</w:t>
      </w:r>
      <w:r w:rsidRPr="00355308">
        <w:rPr>
          <w:sz w:val="16"/>
        </w:rPr>
        <w:t xml:space="preserve">. For nuclear explosions, there is also a fireball and smoke, in this case from the burning of cities or other military targets. While in the stratosphere, </w:t>
      </w:r>
      <w:r w:rsidRPr="00355308">
        <w:rPr>
          <w:rStyle w:val="StyleUnderline"/>
        </w:rPr>
        <w:t>the particulate matter blocks sunlight and destroys ozone</w:t>
      </w:r>
      <w:r w:rsidRPr="00355308">
        <w:rPr>
          <w:sz w:val="16"/>
        </w:rPr>
        <w:t xml:space="preserve"> (Toon et al., 2007). </w:t>
      </w:r>
      <w:r w:rsidRPr="00355308">
        <w:rPr>
          <w:rStyle w:val="StyleUnderline"/>
        </w:rPr>
        <w:t xml:space="preserve">The </w:t>
      </w:r>
      <w:r w:rsidRPr="00355308">
        <w:rPr>
          <w:rStyle w:val="StyleUnderline"/>
          <w:highlight w:val="green"/>
        </w:rPr>
        <w:t>ozone loss</w:t>
      </w:r>
      <w:r w:rsidRPr="00355308">
        <w:rPr>
          <w:rStyle w:val="StyleUnderline"/>
        </w:rPr>
        <w:t xml:space="preserve"> </w:t>
      </w:r>
      <w:r w:rsidRPr="00355308">
        <w:rPr>
          <w:rStyle w:val="StyleUnderline"/>
          <w:highlight w:val="green"/>
        </w:rPr>
        <w:t>increases</w:t>
      </w:r>
      <w:r w:rsidRPr="00355308">
        <w:rPr>
          <w:rStyle w:val="StyleUnderline"/>
        </w:rPr>
        <w:t xml:space="preserve"> the amount of </w:t>
      </w:r>
      <w:r w:rsidRPr="00355308">
        <w:rPr>
          <w:rStyle w:val="StyleUnderline"/>
          <w:highlight w:val="green"/>
        </w:rPr>
        <w:t>u</w:t>
      </w:r>
      <w:r w:rsidRPr="00355308">
        <w:rPr>
          <w:rStyle w:val="StyleUnderline"/>
        </w:rPr>
        <w:t>ltra</w:t>
      </w:r>
      <w:r w:rsidRPr="00355308">
        <w:rPr>
          <w:rStyle w:val="StyleUnderline"/>
          <w:highlight w:val="green"/>
        </w:rPr>
        <w:t>v</w:t>
      </w:r>
      <w:r w:rsidRPr="00355308">
        <w:rPr>
          <w:rStyle w:val="StyleUnderline"/>
        </w:rPr>
        <w:t xml:space="preserve">iolet </w:t>
      </w:r>
      <w:r w:rsidRPr="00355308">
        <w:rPr>
          <w:rStyle w:val="StyleUnderline"/>
          <w:highlight w:val="green"/>
        </w:rPr>
        <w:t>radiation</w:t>
      </w:r>
      <w:r w:rsidRPr="00355308">
        <w:rPr>
          <w:sz w:val="16"/>
        </w:rPr>
        <w:t xml:space="preserve"> reaching the surface, </w:t>
      </w:r>
      <w:r w:rsidRPr="00355308">
        <w:rPr>
          <w:rStyle w:val="StyleUnderline"/>
        </w:rPr>
        <w:t>causing skin cancer and other harms</w:t>
      </w:r>
      <w:r w:rsidRPr="00355308">
        <w:rPr>
          <w:sz w:val="16"/>
        </w:rPr>
        <w:t xml:space="preserve"> (Mills, Toon, Turco, </w:t>
      </w:r>
      <w:proofErr w:type="spellStart"/>
      <w:r w:rsidRPr="00355308">
        <w:rPr>
          <w:sz w:val="16"/>
        </w:rPr>
        <w:t>Kinnison</w:t>
      </w:r>
      <w:proofErr w:type="spellEnd"/>
      <w:r w:rsidRPr="00355308">
        <w:rPr>
          <w:sz w:val="16"/>
        </w:rPr>
        <w:t>, &amp; Garcia, 2008). T</w:t>
      </w:r>
      <w:r w:rsidRPr="00355308">
        <w:rPr>
          <w:rStyle w:val="StyleUnderline"/>
        </w:rPr>
        <w:t xml:space="preserve">he </w:t>
      </w:r>
      <w:r w:rsidRPr="00355308">
        <w:rPr>
          <w:rStyle w:val="StyleUnderline"/>
          <w:highlight w:val="green"/>
        </w:rPr>
        <w:t>blocked sunlight causes abrupt cooling</w:t>
      </w:r>
      <w:r w:rsidRPr="00355308">
        <w:rPr>
          <w:rStyle w:val="StyleUnderline"/>
        </w:rPr>
        <w:t xml:space="preserve"> of Earth’s surface </w:t>
      </w:r>
      <w:r w:rsidRPr="00355308">
        <w:rPr>
          <w:rStyle w:val="StyleUnderline"/>
          <w:highlight w:val="green"/>
        </w:rPr>
        <w:t>and</w:t>
      </w:r>
      <w:r w:rsidRPr="00355308">
        <w:rPr>
          <w:rStyle w:val="StyleUnderline"/>
        </w:rPr>
        <w:t xml:space="preserve"> in turn </w:t>
      </w:r>
      <w:r w:rsidRPr="00355308">
        <w:rPr>
          <w:rStyle w:val="StyleUnderline"/>
          <w:highlight w:val="green"/>
        </w:rPr>
        <w:t>reduced precipitation</w:t>
      </w:r>
      <w:r w:rsidRPr="00355308">
        <w:rPr>
          <w:sz w:val="16"/>
        </w:rPr>
        <w:t xml:space="preserve"> due to a weakened hydrological cycle. The </w:t>
      </w:r>
      <w:r w:rsidRPr="00355308">
        <w:rPr>
          <w:rStyle w:val="StyleUnderline"/>
        </w:rPr>
        <w:t xml:space="preserve">cool, dry, and dark </w:t>
      </w:r>
      <w:r w:rsidRPr="00355308">
        <w:rPr>
          <w:rStyle w:val="StyleUnderline"/>
          <w:highlight w:val="green"/>
        </w:rPr>
        <w:t>conditions</w:t>
      </w:r>
      <w:r w:rsidRPr="00355308">
        <w:rPr>
          <w:rStyle w:val="StyleUnderline"/>
        </w:rPr>
        <w:t xml:space="preserve"> </w:t>
      </w:r>
      <w:r w:rsidRPr="00355308">
        <w:rPr>
          <w:rStyle w:val="StyleUnderline"/>
          <w:highlight w:val="green"/>
        </w:rPr>
        <w:t>reduce plant growth</w:t>
      </w:r>
      <w:r w:rsidRPr="00355308">
        <w:rPr>
          <w:sz w:val="16"/>
        </w:rPr>
        <w:t xml:space="preserve">. Recent studies use modern climate and crop models to examine the effects for </w:t>
      </w:r>
      <w:r w:rsidRPr="00355308">
        <w:rPr>
          <w:rStyle w:val="StyleUnderline"/>
        </w:rPr>
        <w:t xml:space="preserve">a hypothetical </w:t>
      </w:r>
      <w:proofErr w:type="spellStart"/>
      <w:r w:rsidRPr="00355308">
        <w:rPr>
          <w:rStyle w:val="StyleUnderline"/>
        </w:rPr>
        <w:t>IndiaPakistan</w:t>
      </w:r>
      <w:proofErr w:type="spellEnd"/>
      <w:r w:rsidRPr="00355308">
        <w:rPr>
          <w:rStyle w:val="StyleUnderline"/>
        </w:rPr>
        <w:t xml:space="preserve"> nuclear war scenario with 100 weapons</w:t>
      </w:r>
      <w:r w:rsidRPr="00355308">
        <w:rPr>
          <w:sz w:val="16"/>
        </w:rPr>
        <w:t xml:space="preserve"> (50 per side) each of 15KT yield. The studies </w:t>
      </w:r>
      <w:r w:rsidRPr="00355308">
        <w:rPr>
          <w:rStyle w:val="StyleUnderline"/>
        </w:rPr>
        <w:t>find agriculture declines</w:t>
      </w:r>
      <w:r w:rsidRPr="00355308">
        <w:rPr>
          <w:sz w:val="16"/>
        </w:rPr>
        <w:t xml:space="preserve"> in the range of </w:t>
      </w:r>
      <w:r w:rsidRPr="00355308">
        <w:rPr>
          <w:rStyle w:val="StyleUnderline"/>
        </w:rPr>
        <w:t>approximately</w:t>
      </w:r>
      <w:r w:rsidRPr="00355308">
        <w:rPr>
          <w:sz w:val="16"/>
        </w:rPr>
        <w:t xml:space="preserve"> 2% to </w:t>
      </w:r>
      <w:r w:rsidRPr="00355308">
        <w:rPr>
          <w:rStyle w:val="StyleUnderline"/>
        </w:rPr>
        <w:t>50%</w:t>
      </w:r>
      <w:r w:rsidRPr="00355308">
        <w:rPr>
          <w:sz w:val="16"/>
        </w:rPr>
        <w:t xml:space="preserve"> depending on the crop and location.11 Another study compares the crop data to existing poverty and malnourishment and estimates that the </w:t>
      </w:r>
      <w:r w:rsidRPr="00355308">
        <w:rPr>
          <w:rStyle w:val="StyleUnderline"/>
          <w:highlight w:val="green"/>
        </w:rPr>
        <w:t>crop declines</w:t>
      </w:r>
      <w:r w:rsidRPr="00355308">
        <w:rPr>
          <w:rStyle w:val="StyleUnderline"/>
        </w:rPr>
        <w:t xml:space="preserve"> could </w:t>
      </w:r>
      <w:r w:rsidRPr="00355308">
        <w:rPr>
          <w:rStyle w:val="StyleUnderline"/>
          <w:highlight w:val="green"/>
        </w:rPr>
        <w:t xml:space="preserve">threaten </w:t>
      </w:r>
      <w:r w:rsidRPr="00355308">
        <w:rPr>
          <w:rStyle w:val="Emphasis"/>
          <w:highlight w:val="green"/>
        </w:rPr>
        <w:t>starvation for two billion people</w:t>
      </w:r>
      <w:r w:rsidRPr="00355308">
        <w:rPr>
          <w:sz w:val="16"/>
        </w:rPr>
        <w:t xml:space="preserve"> (Helfand, 2013). However, the aforementioned studies do not account for new nuclear explosion fire simulations that find approximately five times less particulate matter reaching the stratosphere, and correspondingly weaker global environmental effects (Reisner et al., 2018). Note also that </w:t>
      </w:r>
      <w:r w:rsidRPr="00355308">
        <w:rPr>
          <w:rStyle w:val="StyleUnderline"/>
        </w:rPr>
        <w:t xml:space="preserve">the </w:t>
      </w:r>
      <w:proofErr w:type="gramStart"/>
      <w:r w:rsidRPr="00355308">
        <w:rPr>
          <w:rStyle w:val="StyleUnderline"/>
        </w:rPr>
        <w:t>100 weapon</w:t>
      </w:r>
      <w:proofErr w:type="gramEnd"/>
      <w:r w:rsidRPr="00355308">
        <w:rPr>
          <w:rStyle w:val="StyleUnderline"/>
        </w:rPr>
        <w:t xml:space="preserve"> scenario</w:t>
      </w:r>
      <w:r w:rsidRPr="00355308">
        <w:rPr>
          <w:sz w:val="16"/>
        </w:rPr>
        <w:t xml:space="preserve"> used in these studies </w:t>
      </w:r>
      <w:r w:rsidRPr="00355308">
        <w:rPr>
          <w:rStyle w:val="Emphasis"/>
        </w:rPr>
        <w:t>is not the largest potential scenario</w:t>
      </w:r>
      <w:r w:rsidRPr="00355308">
        <w:rPr>
          <w:sz w:val="16"/>
        </w:rPr>
        <w:t xml:space="preserve">. Larger nuclear wars and large asteroid collisions could cause greater harm. </w:t>
      </w:r>
      <w:r w:rsidRPr="00355308">
        <w:rPr>
          <w:rStyle w:val="StyleUnderline"/>
        </w:rPr>
        <w:t xml:space="preserve">The </w:t>
      </w:r>
      <w:r w:rsidRPr="00355308">
        <w:rPr>
          <w:rStyle w:val="StyleUnderline"/>
          <w:highlight w:val="green"/>
        </w:rPr>
        <w:t>largest</w:t>
      </w:r>
      <w:r w:rsidRPr="00355308">
        <w:rPr>
          <w:rStyle w:val="StyleUnderline"/>
        </w:rPr>
        <w:t xml:space="preserve"> asteroid </w:t>
      </w:r>
      <w:r w:rsidRPr="00355308">
        <w:rPr>
          <w:rStyle w:val="StyleUnderline"/>
          <w:highlight w:val="green"/>
        </w:rPr>
        <w:t>collisions could</w:t>
      </w:r>
      <w:r w:rsidRPr="00355308">
        <w:rPr>
          <w:rStyle w:val="StyleUnderline"/>
        </w:rPr>
        <w:t xml:space="preserve"> even </w:t>
      </w:r>
      <w:r w:rsidRPr="00355308">
        <w:rPr>
          <w:rStyle w:val="StyleUnderline"/>
          <w:highlight w:val="green"/>
        </w:rPr>
        <w:t xml:space="preserve">reduce </w:t>
      </w:r>
      <w:r w:rsidRPr="00355308">
        <w:rPr>
          <w:rStyle w:val="Emphasis"/>
          <w:highlight w:val="green"/>
        </w:rPr>
        <w:t>sunlight below the minimum needed for vision</w:t>
      </w:r>
      <w:r w:rsidRPr="00355308">
        <w:rPr>
          <w:sz w:val="16"/>
        </w:rPr>
        <w:t xml:space="preserve"> (Toon et al., 1997). Asteroid risk analyses have proposed that </w:t>
      </w:r>
      <w:r w:rsidRPr="00355308">
        <w:rPr>
          <w:rStyle w:val="StyleUnderline"/>
        </w:rPr>
        <w:t xml:space="preserve">the global environmental disruption from </w:t>
      </w:r>
      <w:r w:rsidRPr="00355308">
        <w:rPr>
          <w:rStyle w:val="Emphasis"/>
        </w:rPr>
        <w:t>large collisions could cause one billion deaths</w:t>
      </w:r>
      <w:r w:rsidRPr="00355308">
        <w:rPr>
          <w:sz w:val="16"/>
        </w:rPr>
        <w:t xml:space="preserve"> (NRC, 2010) </w:t>
      </w:r>
      <w:r w:rsidRPr="00355308">
        <w:rPr>
          <w:rStyle w:val="Emphasis"/>
        </w:rPr>
        <w:t>or</w:t>
      </w:r>
      <w:r w:rsidRPr="00355308">
        <w:rPr>
          <w:sz w:val="16"/>
        </w:rPr>
        <w:t xml:space="preserve"> the death of </w:t>
      </w:r>
      <w:r w:rsidRPr="00355308">
        <w:rPr>
          <w:rStyle w:val="Emphasis"/>
        </w:rPr>
        <w:t>25% of all humans</w:t>
      </w:r>
      <w:r w:rsidRPr="00355308">
        <w:rPr>
          <w:sz w:val="16"/>
        </w:rPr>
        <w:t xml:space="preserve"> (Chapman, 2004; Chapman &amp; Morrison, 1994; Morrison, 1992), </w:t>
      </w:r>
      <w:r w:rsidRPr="00355308">
        <w:rPr>
          <w:sz w:val="16"/>
        </w:rPr>
        <w:lastRenderedPageBreak/>
        <w:t xml:space="preserve">though these figures have not been rigorously justified (Baum, 2018a). The harms from asteroid collisions and nuclear wars can also include important secondary effects. The </w:t>
      </w:r>
      <w:r w:rsidRPr="00355308">
        <w:rPr>
          <w:rStyle w:val="Emphasis"/>
          <w:highlight w:val="green"/>
        </w:rPr>
        <w:t>food shortages</w:t>
      </w:r>
      <w:r w:rsidRPr="00355308">
        <w:rPr>
          <w:rStyle w:val="StyleUnderline"/>
        </w:rPr>
        <w:t xml:space="preserve"> from severe global environmental disruption could </w:t>
      </w:r>
      <w:r w:rsidRPr="00355308">
        <w:rPr>
          <w:rStyle w:val="Emphasis"/>
          <w:highlight w:val="green"/>
        </w:rPr>
        <w:t>lead to infectious disease outbreaks</w:t>
      </w:r>
      <w:r w:rsidRPr="00355308">
        <w:rPr>
          <w:rStyle w:val="StyleUnderline"/>
        </w:rPr>
        <w:t xml:space="preserve"> as public health conditions deteriorate</w:t>
      </w:r>
      <w:r w:rsidRPr="00355308">
        <w:rPr>
          <w:sz w:val="16"/>
        </w:rPr>
        <w:t xml:space="preserve"> (Helfand, 2013). Law and order could be lost in at least some locations as people struggle for survival (Maher &amp; Baum, 2013). </w:t>
      </w:r>
      <w:r w:rsidRPr="00355308">
        <w:rPr>
          <w:rStyle w:val="StyleUnderline"/>
        </w:rPr>
        <w:t>Today’s complex global political-economic system already shows fragility to shocks</w:t>
      </w:r>
      <w:r w:rsidRPr="00355308">
        <w:rPr>
          <w:sz w:val="16"/>
        </w:rPr>
        <w:t xml:space="preserve"> such as the 2007- 2008 financial crisis (Centeno, Nag, Patterson, Shaver, &amp; </w:t>
      </w:r>
      <w:proofErr w:type="spellStart"/>
      <w:r w:rsidRPr="00355308">
        <w:rPr>
          <w:sz w:val="16"/>
        </w:rPr>
        <w:t>Windawi</w:t>
      </w:r>
      <w:proofErr w:type="spellEnd"/>
      <w:r w:rsidRPr="00355308">
        <w:rPr>
          <w:sz w:val="16"/>
        </w:rPr>
        <w:t xml:space="preserve">, 2015); </w:t>
      </w:r>
      <w:r w:rsidRPr="00355308">
        <w:rPr>
          <w:rStyle w:val="Emphasis"/>
        </w:rPr>
        <w:t>an asteroid collision</w:t>
      </w:r>
      <w:r w:rsidRPr="00355308">
        <w:rPr>
          <w:sz w:val="16"/>
        </w:rPr>
        <w:t xml:space="preserve"> or nuclear war </w:t>
      </w:r>
      <w:r w:rsidRPr="00355308">
        <w:rPr>
          <w:rStyle w:val="Emphasis"/>
        </w:rPr>
        <w:t>could be an extremely large shock</w:t>
      </w:r>
      <w:r w:rsidRPr="00355308">
        <w:rPr>
          <w:sz w:val="16"/>
        </w:rPr>
        <w:t xml:space="preserve">. </w:t>
      </w:r>
      <w:r w:rsidRPr="00355308">
        <w:rPr>
          <w:rStyle w:val="StyleUnderline"/>
        </w:rPr>
        <w:t>The systemic consequences of a nuclear war would be further worsened by the likely loss of major world cities</w:t>
      </w:r>
      <w:r w:rsidRPr="00355308">
        <w:rPr>
          <w:sz w:val="16"/>
        </w:rPr>
        <w:t xml:space="preserve"> that serve as important hubs in the global economy. Even a single detonation in nuclear terrorism would have ripple effects across the global political-economic system (similar to, but likely larger than, the response prompted by the terrorist attacks of 11 September 2001). </w:t>
      </w:r>
      <w:r w:rsidRPr="00355308">
        <w:rPr>
          <w:rStyle w:val="Emphasis"/>
        </w:rPr>
        <w:t>It is possible for asteroid collisions to cause nuclear war</w:t>
      </w:r>
      <w:r w:rsidRPr="00355308">
        <w:rPr>
          <w:sz w:val="16"/>
        </w:rPr>
        <w:t xml:space="preserve">. </w:t>
      </w:r>
      <w:r w:rsidRPr="00355308">
        <w:rPr>
          <w:rStyle w:val="StyleUnderline"/>
          <w:highlight w:val="green"/>
        </w:rPr>
        <w:t>An</w:t>
      </w:r>
      <w:r w:rsidRPr="00355308">
        <w:rPr>
          <w:rStyle w:val="StyleUnderline"/>
        </w:rPr>
        <w:t xml:space="preserve"> </w:t>
      </w:r>
      <w:r w:rsidRPr="00355308">
        <w:rPr>
          <w:rStyle w:val="StyleUnderline"/>
          <w:highlight w:val="green"/>
        </w:rPr>
        <w:t>asteroid</w:t>
      </w:r>
      <w:r w:rsidRPr="00355308">
        <w:rPr>
          <w:rStyle w:val="StyleUnderline"/>
        </w:rPr>
        <w:t xml:space="preserve"> explosion </w:t>
      </w:r>
      <w:r w:rsidRPr="00355308">
        <w:rPr>
          <w:rStyle w:val="StyleUnderline"/>
          <w:highlight w:val="green"/>
        </w:rPr>
        <w:t xml:space="preserve">could be </w:t>
      </w:r>
      <w:r w:rsidRPr="00355308">
        <w:rPr>
          <w:rStyle w:val="Emphasis"/>
          <w:highlight w:val="green"/>
        </w:rPr>
        <w:t>misinterpreted as a nuclear attack</w:t>
      </w:r>
      <w:r w:rsidRPr="00355308">
        <w:rPr>
          <w:rStyle w:val="Emphasis"/>
        </w:rPr>
        <w:t xml:space="preserve">, </w:t>
      </w:r>
      <w:r w:rsidRPr="00355308">
        <w:rPr>
          <w:rStyle w:val="Emphasis"/>
          <w:highlight w:val="green"/>
        </w:rPr>
        <w:t>prompting</w:t>
      </w:r>
      <w:r w:rsidRPr="00355308">
        <w:rPr>
          <w:rStyle w:val="Emphasis"/>
        </w:rPr>
        <w:t xml:space="preserve"> nuclear attack that is believed to be </w:t>
      </w:r>
      <w:r w:rsidRPr="00355308">
        <w:rPr>
          <w:rStyle w:val="Emphasis"/>
          <w:highlight w:val="green"/>
        </w:rPr>
        <w:t>retaliation</w:t>
      </w:r>
      <w:r w:rsidRPr="00355308">
        <w:rPr>
          <w:rStyle w:val="Emphasis"/>
        </w:rPr>
        <w:t>.</w:t>
      </w:r>
      <w:r w:rsidRPr="00355308">
        <w:rPr>
          <w:sz w:val="16"/>
        </w:rPr>
        <w:t xml:space="preserve"> For example, the 2013 </w:t>
      </w:r>
      <w:r w:rsidRPr="00355308">
        <w:rPr>
          <w:rStyle w:val="StyleUnderline"/>
        </w:rPr>
        <w:t>Chelyabinsk</w:t>
      </w:r>
      <w:r w:rsidRPr="00355308">
        <w:rPr>
          <w:sz w:val="16"/>
        </w:rPr>
        <w:t xml:space="preserve"> event </w:t>
      </w:r>
      <w:r w:rsidRPr="00355308">
        <w:rPr>
          <w:rStyle w:val="StyleUnderline"/>
        </w:rPr>
        <w:t>occurred near an important Russian military installation</w:t>
      </w:r>
      <w:r w:rsidRPr="00355308">
        <w:rPr>
          <w:sz w:val="16"/>
        </w:rPr>
        <w:t xml:space="preserve">, prompting concerns about the event’s interpretation (Harris et al., 2015). The ultimate severity of an asteroid collision or violent nuclear conflict use would depend on how human society reacts. </w:t>
      </w:r>
      <w:r w:rsidRPr="00355308">
        <w:rPr>
          <w:rStyle w:val="StyleUnderline"/>
        </w:rPr>
        <w:t>Would the reaction be disciplined</w:t>
      </w:r>
      <w:r w:rsidRPr="00355308">
        <w:rPr>
          <w:sz w:val="16"/>
        </w:rPr>
        <w:t xml:space="preserve"> and constructive: bury the dead, heal the sick, feed the hungry, and rebuild all that has fallen</w:t>
      </w:r>
      <w:r w:rsidRPr="00355308">
        <w:rPr>
          <w:rStyle w:val="StyleUnderline"/>
        </w:rPr>
        <w:t>?</w:t>
      </w:r>
      <w:r w:rsidRPr="00355308">
        <w:rPr>
          <w:sz w:val="16"/>
        </w:rPr>
        <w:t xml:space="preserve"> </w:t>
      </w:r>
      <w:r w:rsidRPr="00355308">
        <w:rPr>
          <w:rStyle w:val="StyleUnderline"/>
        </w:rPr>
        <w:t>Or would the reaction be disorderly and destructive</w:t>
      </w:r>
      <w:r w:rsidRPr="00355308">
        <w:rPr>
          <w:sz w:val="16"/>
        </w:rPr>
        <w:t>: leave the rubble in place, fight for scarce resources, and descend into minimalist tribalism or worse</w:t>
      </w:r>
      <w:r w:rsidRPr="00355308">
        <w:rPr>
          <w:rStyle w:val="StyleUnderline"/>
        </w:rPr>
        <w:t>?</w:t>
      </w:r>
      <w:r w:rsidRPr="00355308">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355308">
        <w:rPr>
          <w:rStyle w:val="StyleUnderline"/>
        </w:rPr>
        <w:t>This leaves considerable uncertainty in the total human harm from an asteroid collision</w:t>
      </w:r>
      <w:r w:rsidRPr="00355308">
        <w:rPr>
          <w:sz w:val="16"/>
        </w:rPr>
        <w:t xml:space="preserve"> or nuclear weapons use. Previously </w:t>
      </w:r>
      <w:r w:rsidRPr="00355308">
        <w:rPr>
          <w:rStyle w:val="Emphasis"/>
          <w:highlight w:val="green"/>
        </w:rPr>
        <w:t>published</w:t>
      </w:r>
      <w:r w:rsidRPr="00355308">
        <w:rPr>
          <w:sz w:val="16"/>
        </w:rPr>
        <w:t xml:space="preserve"> point </w:t>
      </w:r>
      <w:r w:rsidRPr="00355308">
        <w:rPr>
          <w:rStyle w:val="Emphasis"/>
          <w:highlight w:val="green"/>
        </w:rPr>
        <w:t>estimates</w:t>
      </w:r>
      <w:r w:rsidRPr="00355308">
        <w:rPr>
          <w:rStyle w:val="StyleUnderline"/>
        </w:rPr>
        <w:t xml:space="preserve"> of the human consequences</w:t>
      </w:r>
      <w:r w:rsidRPr="00355308">
        <w:rPr>
          <w:sz w:val="16"/>
        </w:rPr>
        <w:t xml:space="preserve"> of asteroid collisions12 and nuclear wars (Helfand, 2013) </w:t>
      </w:r>
      <w:r w:rsidRPr="00355308">
        <w:rPr>
          <w:rStyle w:val="StyleUnderline"/>
        </w:rPr>
        <w:t xml:space="preserve">do not account for this uncertainty and </w:t>
      </w:r>
      <w:r w:rsidRPr="00355308">
        <w:rPr>
          <w:rStyle w:val="Emphasis"/>
          <w:highlight w:val="green"/>
        </w:rPr>
        <w:t>are likely to be inaccurate</w:t>
      </w:r>
      <w:r w:rsidRPr="00355308">
        <w:rPr>
          <w:rStyle w:val="StyleUnderline"/>
        </w:rPr>
        <w:t>.</w:t>
      </w:r>
      <w:r w:rsidRPr="00355308">
        <w:rPr>
          <w:sz w:val="16"/>
        </w:rPr>
        <w:t xml:space="preserve"> </w:t>
      </w:r>
      <w:r w:rsidRPr="00355308">
        <w:rPr>
          <w:rStyle w:val="StyleUnderline"/>
        </w:rPr>
        <w:t>Of particular importance</w:t>
      </w:r>
      <w:r w:rsidRPr="00355308">
        <w:rPr>
          <w:sz w:val="16"/>
        </w:rPr>
        <w:t xml:space="preserve"> are the consequences for future generations, </w:t>
      </w:r>
      <w:r w:rsidRPr="00355308">
        <w:rPr>
          <w:rStyle w:val="StyleUnderline"/>
        </w:rPr>
        <w:t>which could vastly outnumber the present generation</w:t>
      </w:r>
      <w:r w:rsidRPr="00355308">
        <w:rPr>
          <w:sz w:val="16"/>
        </w:rPr>
        <w:t xml:space="preserve">. </w:t>
      </w:r>
      <w:r w:rsidRPr="00355308">
        <w:rPr>
          <w:rStyle w:val="Emphasis"/>
        </w:rPr>
        <w:t xml:space="preserve">If an asteroid collision or nuclear war would cause human extinction, then </w:t>
      </w:r>
      <w:r w:rsidRPr="00355308">
        <w:rPr>
          <w:rStyle w:val="Emphasis"/>
          <w:highlight w:val="green"/>
        </w:rPr>
        <w:t>there would be no future generations</w:t>
      </w:r>
      <w:r w:rsidRPr="00355308">
        <w:rPr>
          <w:sz w:val="16"/>
        </w:rPr>
        <w:t xml:space="preserve">. Alternatively, if survivors fail to recover a large population and advanced technological civilization, then </w:t>
      </w:r>
      <w:r w:rsidRPr="00355308">
        <w:rPr>
          <w:rStyle w:val="StyleUnderline"/>
        </w:rPr>
        <w:t>future generations would be permanently diminished.</w:t>
      </w:r>
      <w:r w:rsidRPr="00355308">
        <w:rPr>
          <w:sz w:val="16"/>
        </w:rPr>
        <w:t xml:space="preserve"> The largest long-term factor is whether future generations would colonize space and benefit from its astronomically large </w:t>
      </w:r>
      <w:proofErr w:type="gramStart"/>
      <w:r w:rsidRPr="00355308">
        <w:rPr>
          <w:sz w:val="16"/>
        </w:rPr>
        <w:t>amount</w:t>
      </w:r>
      <w:proofErr w:type="gramEnd"/>
      <w:r w:rsidRPr="00355308">
        <w:rPr>
          <w:sz w:val="16"/>
        </w:rPr>
        <w:t xml:space="preserve"> of resources (</w:t>
      </w:r>
      <w:proofErr w:type="spellStart"/>
      <w:r w:rsidRPr="00355308">
        <w:rPr>
          <w:sz w:val="16"/>
        </w:rPr>
        <w:t>Tonn</w:t>
      </w:r>
      <w:proofErr w:type="spellEnd"/>
      <w:r w:rsidRPr="00355308">
        <w:rPr>
          <w:sz w:val="16"/>
        </w:rPr>
        <w:t xml:space="preserve">, 1999). However, it is not presently known which asteroid collisions or nuclear wars (if any) would cause the permanent collapse of human civilization and thus the loss of the large future benefits (Baum et al., 2019). Given the enormous stakes, </w:t>
      </w:r>
      <w:r w:rsidRPr="00355308">
        <w:rPr>
          <w:rStyle w:val="Emphasis"/>
        </w:rPr>
        <w:t xml:space="preserve">prudent risk management would aim for very low probabilities of permanent collapse </w:t>
      </w:r>
      <w:r w:rsidRPr="00355308">
        <w:rPr>
          <w:sz w:val="16"/>
        </w:rPr>
        <w:t>(</w:t>
      </w:r>
      <w:proofErr w:type="spellStart"/>
      <w:r w:rsidRPr="00355308">
        <w:rPr>
          <w:sz w:val="16"/>
        </w:rPr>
        <w:t>Tonn</w:t>
      </w:r>
      <w:proofErr w:type="spellEnd"/>
      <w:r w:rsidRPr="00355308">
        <w:rPr>
          <w:sz w:val="16"/>
        </w:rPr>
        <w:t xml:space="preserve">, 2009). It should be noted that </w:t>
      </w:r>
      <w:r w:rsidRPr="00355308">
        <w:rPr>
          <w:rStyle w:val="StyleUnderline"/>
        </w:rPr>
        <w:t xml:space="preserve">the severity of violent nuclear conflict could depend on more than just the effects of nuclear explosions, because the overall conflict scenario could </w:t>
      </w:r>
      <w:r w:rsidRPr="00355308">
        <w:rPr>
          <w:rStyle w:val="Emphasis"/>
        </w:rPr>
        <w:t>include non-nuclear violence</w:t>
      </w:r>
      <w:r w:rsidRPr="00355308">
        <w:rPr>
          <w:rStyle w:val="StyleUnderline"/>
        </w:rPr>
        <w:t xml:space="preserve">. </w:t>
      </w:r>
      <w:r w:rsidRPr="00355308">
        <w:rPr>
          <w:sz w:val="16"/>
        </w:rPr>
        <w:t xml:space="preserve">Indeed, </w:t>
      </w:r>
      <w:r w:rsidRPr="00355308">
        <w:rPr>
          <w:rStyle w:val="Emphasis"/>
        </w:rPr>
        <w:t xml:space="preserve">it is possible for the </w:t>
      </w:r>
      <w:r w:rsidRPr="00355308">
        <w:rPr>
          <w:rStyle w:val="Emphasis"/>
          <w:highlight w:val="green"/>
        </w:rPr>
        <w:t>nuclear explosions</w:t>
      </w:r>
      <w:r w:rsidRPr="00355308">
        <w:rPr>
          <w:rStyle w:val="Emphasis"/>
        </w:rPr>
        <w:t xml:space="preserve"> to </w:t>
      </w:r>
      <w:r w:rsidRPr="00355308">
        <w:rPr>
          <w:rStyle w:val="Emphasis"/>
          <w:highlight w:val="green"/>
        </w:rPr>
        <w:t xml:space="preserve">constitute a relatively small portion of </w:t>
      </w:r>
      <w:r w:rsidRPr="00355308">
        <w:rPr>
          <w:rStyle w:val="Emphasis"/>
        </w:rPr>
        <w:t xml:space="preserve">the </w:t>
      </w:r>
      <w:r w:rsidRPr="00355308">
        <w:rPr>
          <w:rStyle w:val="Emphasis"/>
          <w:highlight w:val="green"/>
        </w:rPr>
        <w:t>total severity</w:t>
      </w:r>
      <w:r w:rsidRPr="00355308">
        <w:rPr>
          <w:sz w:val="16"/>
        </w:rPr>
        <w:t xml:space="preserve">, as was the case in World War II. 4.4 Risk of Violent Non-Nuclear Conflict Finally, </w:t>
      </w:r>
      <w:r w:rsidRPr="00355308">
        <w:rPr>
          <w:rStyle w:val="StyleUnderline"/>
        </w:rPr>
        <w:t xml:space="preserve">it is necessary to discuss the </w:t>
      </w:r>
      <w:r w:rsidRPr="00355308">
        <w:rPr>
          <w:rStyle w:val="StyleUnderline"/>
        </w:rPr>
        <w:lastRenderedPageBreak/>
        <w:t>risk of violent non-nuclear conflict</w:t>
      </w:r>
      <w:r w:rsidRPr="00355308">
        <w:rPr>
          <w:sz w:val="16"/>
        </w:rPr>
        <w:t xml:space="preserve">. Only a small portion of violent non-nuclear conflicts are applicable, specifically the portion affected by nuclear weapons. More precisely, this section discusses non-nuclear conflicts involving one or more countries that possess nuclear weapons at some point during the lifetime of a nuclear deflection program. </w:t>
      </w:r>
      <w:r w:rsidRPr="00355308">
        <w:rPr>
          <w:rStyle w:val="StyleUnderline"/>
        </w:rPr>
        <w:t>Nuclear deterrence</w:t>
      </w:r>
      <w:r w:rsidRPr="00355308">
        <w:rPr>
          <w:sz w:val="16"/>
        </w:rPr>
        <w:t xml:space="preserve"> theory predicts that nuclear-armed adversaries will not initiate major wars against each other because both sides could be destroyed in a nuclear war. However, the </w:t>
      </w:r>
      <w:r w:rsidRPr="00355308">
        <w:rPr>
          <w:rStyle w:val="StyleUnderline"/>
        </w:rPr>
        <w:t xml:space="preserve">theory </w:t>
      </w:r>
      <w:r w:rsidRPr="00355308">
        <w:rPr>
          <w:rStyle w:val="Emphasis"/>
        </w:rPr>
        <w:t>does permit limited, small-scale violent conflicts</w:t>
      </w:r>
      <w:r w:rsidRPr="00355308">
        <w:rPr>
          <w:rStyle w:val="StyleUnderline"/>
        </w:rPr>
        <w:t xml:space="preserve"> between nuclear-armed countries</w:t>
      </w:r>
      <w:r w:rsidRPr="00355308">
        <w:rPr>
          <w:sz w:val="16"/>
        </w:rPr>
        <w:t xml:space="preserve">. These </w:t>
      </w:r>
      <w:r w:rsidRPr="00355308">
        <w:rPr>
          <w:rStyle w:val="StyleUnderline"/>
        </w:rPr>
        <w:t>conflicts</w:t>
      </w:r>
      <w:r w:rsidRPr="00355308">
        <w:rPr>
          <w:sz w:val="16"/>
        </w:rPr>
        <w:t xml:space="preserve"> likely </w:t>
      </w:r>
      <w:r w:rsidRPr="00355308">
        <w:rPr>
          <w:rStyle w:val="StyleUnderline"/>
        </w:rPr>
        <w:t>would not involve nuclear weapons.</w:t>
      </w:r>
      <w:r w:rsidRPr="00355308">
        <w:rPr>
          <w:sz w:val="16"/>
        </w:rPr>
        <w:t xml:space="preserve"> Indeed, </w:t>
      </w:r>
      <w:r w:rsidRPr="00355308">
        <w:rPr>
          <w:rStyle w:val="StyleUnderline"/>
        </w:rPr>
        <w:t>nuclear deterrence may</w:t>
      </w:r>
      <w:r w:rsidRPr="00355308">
        <w:rPr>
          <w:sz w:val="16"/>
        </w:rPr>
        <w:t xml:space="preserve"> even </w:t>
      </w:r>
      <w:r w:rsidRPr="00355308">
        <w:rPr>
          <w:rStyle w:val="StyleUnderline"/>
        </w:rPr>
        <w:t>make</w:t>
      </w:r>
      <w:r w:rsidRPr="00355308">
        <w:rPr>
          <w:sz w:val="16"/>
        </w:rPr>
        <w:t xml:space="preserve"> </w:t>
      </w:r>
      <w:r w:rsidRPr="00355308">
        <w:rPr>
          <w:rStyle w:val="StyleUnderline"/>
        </w:rPr>
        <w:t>small</w:t>
      </w:r>
      <w:r w:rsidRPr="00355308">
        <w:rPr>
          <w:sz w:val="16"/>
        </w:rPr>
        <w:t xml:space="preserve"> violent </w:t>
      </w:r>
      <w:r w:rsidRPr="00355308">
        <w:rPr>
          <w:rStyle w:val="StyleUnderline"/>
        </w:rPr>
        <w:t xml:space="preserve">conflicts </w:t>
      </w:r>
      <w:r w:rsidRPr="00355308">
        <w:rPr>
          <w:rStyle w:val="Emphasis"/>
        </w:rPr>
        <w:t>more likely</w:t>
      </w:r>
      <w:r w:rsidRPr="00355308">
        <w:rPr>
          <w:sz w:val="16"/>
        </w:rPr>
        <w:t xml:space="preserve">, because the countries know that neither side wants to escalate the conflict into major war. This idea is </w:t>
      </w:r>
      <w:r w:rsidRPr="00355308">
        <w:rPr>
          <w:rStyle w:val="StyleUnderline"/>
        </w:rPr>
        <w:t>known as the stability-instability paradox</w:t>
      </w:r>
      <w:r w:rsidRPr="00355308">
        <w:rPr>
          <w:sz w:val="16"/>
        </w:rPr>
        <w:t xml:space="preserve">: nuclear deterrence </w:t>
      </w:r>
      <w:r w:rsidRPr="00355308">
        <w:rPr>
          <w:rStyle w:val="StyleUnderline"/>
        </w:rPr>
        <w:t>brings</w:t>
      </w:r>
      <w:r w:rsidRPr="00355308">
        <w:rPr>
          <w:sz w:val="16"/>
        </w:rPr>
        <w:t xml:space="preserve"> stability with respect to major wars but </w:t>
      </w:r>
      <w:r w:rsidRPr="00355308">
        <w:rPr>
          <w:rStyle w:val="StyleUnderline"/>
        </w:rPr>
        <w:t>instability with respect to minor conflicts. Empirical support</w:t>
      </w:r>
      <w:r w:rsidRPr="00355308">
        <w:rPr>
          <w:sz w:val="16"/>
        </w:rPr>
        <w:t xml:space="preserve"> for the stability-instability paradox </w:t>
      </w:r>
      <w:r w:rsidRPr="00355308">
        <w:rPr>
          <w:rStyle w:val="StyleUnderline"/>
        </w:rPr>
        <w:t>has been found by some research</w:t>
      </w:r>
      <w:r w:rsidRPr="00355308">
        <w:rPr>
          <w:sz w:val="16"/>
        </w:rPr>
        <w:t xml:space="preserve"> (</w:t>
      </w:r>
      <w:proofErr w:type="spellStart"/>
      <w:r w:rsidRPr="00355308">
        <w:rPr>
          <w:sz w:val="16"/>
        </w:rPr>
        <w:t>Rauchhaus</w:t>
      </w:r>
      <w:proofErr w:type="spellEnd"/>
      <w:r w:rsidRPr="00355308">
        <w:rPr>
          <w:sz w:val="16"/>
        </w:rPr>
        <w:t>, 2009</w:t>
      </w:r>
      <w:proofErr w:type="gramStart"/>
      <w:r w:rsidRPr="00355308">
        <w:rPr>
          <w:sz w:val="16"/>
        </w:rPr>
        <w:t>),while</w:t>
      </w:r>
      <w:proofErr w:type="gramEnd"/>
      <w:r w:rsidRPr="00355308">
        <w:rPr>
          <w:sz w:val="16"/>
        </w:rPr>
        <w:t xml:space="preserve"> other research has found no significant effect of the possession of nuclear weapons on the probability of conflicts of any scale (Bell &amp; Miller, 2015; Gartzke &amp; Jo, 2009). If countries fully disarm their nuclear arsenals, such that they would never have nuclear weapons again, then there would be no nuclear deterrence to prevent the onset of major wars. A simple risk analysis could assume that the risk of major wars would be comparable to the risk prior to the development of nuclear weapons. The two twentieth century World Wars combined for around 100 million deaths in 50 years,13 suggesting an annualized risk of two million deaths. However, two World Wars do not make for a robust dataset. Indeed, the robustness of these two data points is called into question by historical analysis finding that both world wars might not have occurred in the reasonably plausible event that the 1914 assassination of Archduke Ferdinand had failed (Lebow, 2014). Similarly, another historical analysis finds that the U.S. and Soviet Union would probably not have waged major war against each other even in the absence of nuclear deterrence (Mueller, 1988). Furthermore, these past events are not necessarily applicable to the future conditions of a post-nuclear-disarmament world. To the best of the present author’s knowledge, no studies have analyzed the risk of major wars in a post-</w:t>
      </w:r>
      <w:proofErr w:type="spellStart"/>
      <w:r w:rsidRPr="00355308">
        <w:rPr>
          <w:sz w:val="16"/>
        </w:rPr>
        <w:t>nucleardisarmament</w:t>
      </w:r>
      <w:proofErr w:type="spellEnd"/>
      <w:r w:rsidRPr="00355308">
        <w:rPr>
          <w:sz w:val="16"/>
        </w:rPr>
        <w:t xml:space="preserve"> world.</w:t>
      </w:r>
    </w:p>
    <w:p w14:paraId="47821CB3" w14:textId="77777777" w:rsidR="008828C2" w:rsidRPr="00355308" w:rsidRDefault="008828C2" w:rsidP="008828C2">
      <w:pPr>
        <w:pStyle w:val="Heading4"/>
        <w:rPr>
          <w:rFonts w:cs="Calibri"/>
        </w:rPr>
      </w:pPr>
      <w:r w:rsidRPr="00355308">
        <w:rPr>
          <w:rFonts w:cs="Calibri"/>
        </w:rPr>
        <w:t>Scenario 2 is satellite collisions</w:t>
      </w:r>
    </w:p>
    <w:p w14:paraId="6593DEC9" w14:textId="77777777" w:rsidR="008828C2" w:rsidRDefault="008828C2" w:rsidP="008828C2">
      <w:pPr>
        <w:pStyle w:val="Heading4"/>
      </w:pPr>
      <w:r>
        <w:t>Mining creates space debris</w:t>
      </w:r>
    </w:p>
    <w:p w14:paraId="74D6A41A" w14:textId="77777777" w:rsidR="008828C2" w:rsidRDefault="008828C2" w:rsidP="008828C2">
      <w:proofErr w:type="spellStart"/>
      <w:r w:rsidRPr="00AD3BF1">
        <w:rPr>
          <w:rStyle w:val="Style13ptBold"/>
        </w:rPr>
        <w:t>Boley</w:t>
      </w:r>
      <w:proofErr w:type="spellEnd"/>
      <w:r w:rsidRPr="00AD3BF1">
        <w:rPr>
          <w:rStyle w:val="Style13ptBold"/>
        </w:rPr>
        <w:t xml:space="preserve"> and Byers 20</w:t>
      </w:r>
      <w:r>
        <w:t xml:space="preserve"> (Arron, </w:t>
      </w:r>
      <w:r w:rsidRPr="00BA6CE9">
        <w:t>Department of Physics and Astronomy, University of British Columbia</w:t>
      </w:r>
      <w:r>
        <w:t xml:space="preserve">; Michael, </w:t>
      </w:r>
      <w:r w:rsidRPr="00BA6CE9">
        <w:t>Department of Political Science, University of British Columbia</w:t>
      </w:r>
      <w:r>
        <w:t xml:space="preserve">) </w:t>
      </w:r>
      <w:r w:rsidRPr="00AD3BF1">
        <w:t>U.S. policy puts the safe development of space at risk</w:t>
      </w:r>
      <w:r>
        <w:t xml:space="preserve">, SCIENCE, 9 Oct 2020, Vol 370, Issue 6513, pp. 174-175 </w:t>
      </w:r>
      <w:hyperlink r:id="rId20" w:history="1">
        <w:r w:rsidRPr="002D7371">
          <w:rPr>
            <w:rStyle w:val="Hyperlink"/>
          </w:rPr>
          <w:t>https://www.science.org/doi/full/10.1126/science.abd3402</w:t>
        </w:r>
      </w:hyperlink>
      <w:r>
        <w:t xml:space="preserve"> EE</w:t>
      </w:r>
    </w:p>
    <w:p w14:paraId="6962668A" w14:textId="77777777" w:rsidR="008828C2" w:rsidRPr="00AD3BF1" w:rsidRDefault="008828C2" w:rsidP="008828C2">
      <w:pPr>
        <w:rPr>
          <w:rStyle w:val="StyleUnderline"/>
        </w:rPr>
      </w:pPr>
      <w:r w:rsidRPr="00D12F11">
        <w:rPr>
          <w:rStyle w:val="StyleUnderline"/>
          <w:highlight w:val="green"/>
        </w:rPr>
        <w:t xml:space="preserve">Mining can generate </w:t>
      </w:r>
      <w:r w:rsidRPr="00D12F11">
        <w:rPr>
          <w:rStyle w:val="Emphasis"/>
          <w:highlight w:val="green"/>
        </w:rPr>
        <w:t>serious operational concerns</w:t>
      </w:r>
      <w:r w:rsidRPr="00251311">
        <w:rPr>
          <w:rStyle w:val="StyleUnderline"/>
        </w:rPr>
        <w:t xml:space="preserve">. </w:t>
      </w:r>
      <w:r w:rsidRPr="00251311">
        <w:rPr>
          <w:rStyle w:val="Emphasis"/>
        </w:rPr>
        <w:t>Lunar dust is a known challenge</w:t>
      </w:r>
      <w:r w:rsidRPr="00251311">
        <w:rPr>
          <w:rStyle w:val="StyleUnderline"/>
        </w:rPr>
        <w:t xml:space="preserve"> to operations on</w:t>
      </w:r>
      <w:r w:rsidRPr="00AD3BF1">
        <w:rPr>
          <w:rStyle w:val="StyleUnderline"/>
        </w:rPr>
        <w:t xml:space="preserve"> the Moon</w:t>
      </w:r>
      <w:r>
        <w:t xml:space="preserve">. </w:t>
      </w:r>
      <w:r w:rsidRPr="00D12F11">
        <w:rPr>
          <w:rStyle w:val="StyleUnderline"/>
          <w:highlight w:val="green"/>
        </w:rPr>
        <w:t xml:space="preserve">Any surface activity could </w:t>
      </w:r>
      <w:r w:rsidRPr="00251311">
        <w:rPr>
          <w:rStyle w:val="StyleUnderline"/>
        </w:rPr>
        <w:t xml:space="preserve">exacerbate lunar dust migration, including by </w:t>
      </w:r>
      <w:r w:rsidRPr="00D12F11">
        <w:rPr>
          <w:rStyle w:val="StyleUnderline"/>
          <w:highlight w:val="green"/>
        </w:rPr>
        <w:t>loft</w:t>
      </w:r>
      <w:r w:rsidRPr="00251311">
        <w:rPr>
          <w:rStyle w:val="StyleUnderline"/>
        </w:rPr>
        <w:t>ing</w:t>
      </w:r>
      <w:r w:rsidRPr="00AD3BF1">
        <w:rPr>
          <w:rStyle w:val="StyleUnderline"/>
        </w:rPr>
        <w:t xml:space="preserve"> </w:t>
      </w:r>
      <w:r w:rsidRPr="00D12F11">
        <w:rPr>
          <w:rStyle w:val="StyleUnderline"/>
          <w:highlight w:val="green"/>
        </w:rPr>
        <w:t>dust</w:t>
      </w:r>
      <w:r w:rsidRPr="00AD3BF1">
        <w:rPr>
          <w:rStyle w:val="StyleUnderline"/>
        </w:rPr>
        <w:t xml:space="preserve"> </w:t>
      </w:r>
      <w:r w:rsidRPr="00D12F11">
        <w:rPr>
          <w:rStyle w:val="StyleUnderline"/>
          <w:highlight w:val="green"/>
        </w:rPr>
        <w:t>onto trajectories that cross lunar orbits</w:t>
      </w:r>
      <w:r w:rsidRPr="00AD3BF1">
        <w:rPr>
          <w:rStyle w:val="StyleUnderline"/>
        </w:rPr>
        <w:t>, such as that of NASA's proposed Lunar Gateway</w:t>
      </w:r>
      <w:r>
        <w:t xml:space="preserve"> (11). Moreover, </w:t>
      </w:r>
      <w:r w:rsidRPr="00AD3BF1">
        <w:rPr>
          <w:rStyle w:val="StyleUnderline"/>
        </w:rPr>
        <w:t xml:space="preserve">without cooperation by all actors, the limited number of </w:t>
      </w:r>
      <w:r w:rsidRPr="00D12F11">
        <w:rPr>
          <w:rStyle w:val="StyleUnderline"/>
          <w:highlight w:val="green"/>
        </w:rPr>
        <w:t>useful lunar orbits could quickly become filled with</w:t>
      </w:r>
      <w:r w:rsidRPr="00AD3BF1">
        <w:rPr>
          <w:rStyle w:val="StyleUnderline"/>
        </w:rPr>
        <w:t xml:space="preserve"> space </w:t>
      </w:r>
      <w:r w:rsidRPr="00D12F11">
        <w:rPr>
          <w:rStyle w:val="StyleUnderline"/>
          <w:highlight w:val="green"/>
        </w:rPr>
        <w:t>debris</w:t>
      </w:r>
      <w:r w:rsidRPr="00AD3BF1">
        <w:rPr>
          <w:rStyle w:val="StyleUnderline"/>
        </w:rPr>
        <w:t>.</w:t>
      </w:r>
    </w:p>
    <w:p w14:paraId="7F04A7F3" w14:textId="77777777" w:rsidR="008828C2" w:rsidRDefault="008828C2" w:rsidP="008828C2">
      <w:r w:rsidRPr="00D12F11">
        <w:rPr>
          <w:rStyle w:val="StyleUnderline"/>
          <w:highlight w:val="green"/>
        </w:rPr>
        <w:t>On asteroids, low escape speeds</w:t>
      </w:r>
      <w:r w:rsidRPr="00AD3BF1">
        <w:rPr>
          <w:rStyle w:val="StyleUnderline"/>
        </w:rPr>
        <w:t xml:space="preserve"> will </w:t>
      </w:r>
      <w:r w:rsidRPr="00D12F11">
        <w:rPr>
          <w:rStyle w:val="StyleUnderline"/>
          <w:highlight w:val="green"/>
        </w:rPr>
        <w:t>make it difficult to prevent</w:t>
      </w:r>
      <w:r w:rsidRPr="00AD3BF1">
        <w:rPr>
          <w:rStyle w:val="StyleUnderline"/>
        </w:rPr>
        <w:t xml:space="preserve"> the </w:t>
      </w:r>
      <w:r w:rsidRPr="00D12F11">
        <w:rPr>
          <w:rStyle w:val="StyleUnderline"/>
          <w:highlight w:val="green"/>
        </w:rPr>
        <w:t>loss of surface material</w:t>
      </w:r>
      <w:r w:rsidRPr="00AD3BF1">
        <w:rPr>
          <w:rStyle w:val="StyleUnderline"/>
        </w:rPr>
        <w:t>.</w:t>
      </w:r>
      <w:r>
        <w:t xml:space="preserve"> Even if full enclosures are used, waste material may be purposefully jettisoned. </w:t>
      </w:r>
      <w:r w:rsidRPr="00D12F11">
        <w:rPr>
          <w:rStyle w:val="StyleUnderline"/>
          <w:highlight w:val="green"/>
        </w:rPr>
        <w:t>Mining could</w:t>
      </w:r>
      <w:r w:rsidRPr="00AD3BF1">
        <w:rPr>
          <w:rStyle w:val="StyleUnderline"/>
        </w:rPr>
        <w:t xml:space="preserve"> also </w:t>
      </w:r>
      <w:r w:rsidRPr="00D12F11">
        <w:rPr>
          <w:rStyle w:val="StyleUnderline"/>
          <w:highlight w:val="green"/>
        </w:rPr>
        <w:t>lead to uncontrolled</w:t>
      </w:r>
      <w:r w:rsidRPr="00AD3BF1">
        <w:rPr>
          <w:rStyle w:val="StyleUnderline"/>
        </w:rPr>
        <w:t xml:space="preserve"> out</w:t>
      </w:r>
      <w:r w:rsidRPr="00D12F11">
        <w:rPr>
          <w:rStyle w:val="StyleUnderline"/>
          <w:highlight w:val="green"/>
        </w:rPr>
        <w:t>bursts</w:t>
      </w:r>
      <w:r w:rsidRPr="00AD3BF1">
        <w:rPr>
          <w:rStyle w:val="StyleUnderline"/>
        </w:rPr>
        <w:t xml:space="preserve"> </w:t>
      </w:r>
      <w:r w:rsidRPr="00D12F11">
        <w:rPr>
          <w:rStyle w:val="StyleUnderline"/>
          <w:highlight w:val="green"/>
        </w:rPr>
        <w:t>of</w:t>
      </w:r>
      <w:r w:rsidRPr="00AD3BF1">
        <w:rPr>
          <w:rStyle w:val="StyleUnderline"/>
        </w:rPr>
        <w:t xml:space="preserve"> volatile </w:t>
      </w:r>
      <w:r w:rsidRPr="00D12F11">
        <w:rPr>
          <w:rStyle w:val="StyleUnderline"/>
          <w:highlight w:val="green"/>
        </w:rPr>
        <w:t>sublimation</w:t>
      </w:r>
      <w:r w:rsidRPr="00AD3BF1">
        <w:rPr>
          <w:rStyle w:val="StyleUnderline"/>
        </w:rPr>
        <w:t xml:space="preserve"> after the removal of surface layers</w:t>
      </w:r>
      <w:r>
        <w:t xml:space="preserve">. </w:t>
      </w:r>
      <w:r w:rsidRPr="00AD3BF1">
        <w:rPr>
          <w:rStyle w:val="StyleUnderline"/>
        </w:rPr>
        <w:t xml:space="preserve">Because the asteroids targeted for mining are likely to be those with small minimum orbit intersection </w:t>
      </w:r>
      <w:r w:rsidRPr="00F9773E">
        <w:rPr>
          <w:rStyle w:val="StyleUnderline"/>
        </w:rPr>
        <w:lastRenderedPageBreak/>
        <w:t>distances, the resulting meteoroid</w:t>
      </w:r>
      <w:r w:rsidRPr="00AD3BF1">
        <w:rPr>
          <w:rStyle w:val="StyleUnderline"/>
        </w:rPr>
        <w:t xml:space="preserve"> </w:t>
      </w:r>
      <w:r w:rsidRPr="00D12F11">
        <w:rPr>
          <w:rStyle w:val="StyleUnderline"/>
          <w:highlight w:val="green"/>
        </w:rPr>
        <w:t>debris streams could threaten lunar operations</w:t>
      </w:r>
      <w:r w:rsidRPr="00AD3BF1">
        <w:rPr>
          <w:rStyle w:val="StyleUnderline"/>
        </w:rPr>
        <w:t xml:space="preserve"> </w:t>
      </w:r>
      <w:r w:rsidRPr="00D12F11">
        <w:rPr>
          <w:rStyle w:val="Emphasis"/>
          <w:highlight w:val="green"/>
        </w:rPr>
        <w:t>as well as satellites</w:t>
      </w:r>
      <w:r w:rsidRPr="00AD3BF1">
        <w:rPr>
          <w:rStyle w:val="StyleUnderline"/>
        </w:rPr>
        <w:t xml:space="preserve"> in Earth's orbit</w:t>
      </w:r>
      <w:r>
        <w:t xml:space="preserve"> (12). </w:t>
      </w:r>
      <w:r w:rsidRPr="00AD3BF1">
        <w:rPr>
          <w:rStyle w:val="StyleUnderline"/>
        </w:rPr>
        <w:t xml:space="preserve">In a worst-case scenario, </w:t>
      </w:r>
      <w:r w:rsidRPr="00D12F11">
        <w:rPr>
          <w:rStyle w:val="StyleUnderline"/>
          <w:highlight w:val="green"/>
        </w:rPr>
        <w:t>a trajectory change</w:t>
      </w:r>
      <w:r w:rsidRPr="00AD3BF1">
        <w:rPr>
          <w:rStyle w:val="StyleUnderline"/>
        </w:rPr>
        <w:t xml:space="preserve"> resulting from mining </w:t>
      </w:r>
      <w:r w:rsidRPr="00D12F11">
        <w:rPr>
          <w:rStyle w:val="StyleUnderline"/>
          <w:highlight w:val="green"/>
        </w:rPr>
        <w:t>could</w:t>
      </w:r>
      <w:r w:rsidRPr="00AD3BF1">
        <w:rPr>
          <w:rStyle w:val="StyleUnderline"/>
        </w:rPr>
        <w:t xml:space="preserve"> eventually </w:t>
      </w:r>
      <w:r w:rsidRPr="00D12F11">
        <w:rPr>
          <w:rStyle w:val="StyleUnderline"/>
          <w:highlight w:val="green"/>
        </w:rPr>
        <w:t>lead to an Earth-impact emergency</w:t>
      </w:r>
      <w:r>
        <w:t>.</w:t>
      </w:r>
    </w:p>
    <w:p w14:paraId="70AC2417" w14:textId="77777777" w:rsidR="008828C2" w:rsidRDefault="008828C2" w:rsidP="008828C2">
      <w:r w:rsidRPr="00D12F11">
        <w:rPr>
          <w:rStyle w:val="StyleUnderline"/>
          <w:highlight w:val="green"/>
        </w:rPr>
        <w:t xml:space="preserve">Space missions already provide </w:t>
      </w:r>
      <w:r w:rsidRPr="00BA6CE9">
        <w:rPr>
          <w:rStyle w:val="StyleUnderline"/>
        </w:rPr>
        <w:t xml:space="preserve">some </w:t>
      </w:r>
      <w:r w:rsidRPr="00D12F11">
        <w:rPr>
          <w:rStyle w:val="StyleUnderline"/>
          <w:highlight w:val="green"/>
        </w:rPr>
        <w:t>evidence</w:t>
      </w:r>
      <w:r w:rsidRPr="00AD3BF1">
        <w:rPr>
          <w:rStyle w:val="StyleUnderline"/>
        </w:rPr>
        <w:t xml:space="preserve"> of these risks</w:t>
      </w:r>
      <w:r>
        <w:t xml:space="preserve">. In 2019, during the course of Japan's Hayabusa2 mission, </w:t>
      </w:r>
      <w:r w:rsidRPr="00D12F11">
        <w:rPr>
          <w:rStyle w:val="StyleUnderline"/>
          <w:highlight w:val="green"/>
        </w:rPr>
        <w:t>a small impactor was used to make a crater</w:t>
      </w:r>
      <w:r w:rsidRPr="00AD3BF1">
        <w:rPr>
          <w:rStyle w:val="StyleUnderline"/>
        </w:rPr>
        <w:t xml:space="preserve"> </w:t>
      </w:r>
      <w:r w:rsidRPr="00D12F11">
        <w:rPr>
          <w:rStyle w:val="StyleUnderline"/>
          <w:highlight w:val="green"/>
        </w:rPr>
        <w:t>on</w:t>
      </w:r>
      <w:r w:rsidRPr="00AD3BF1">
        <w:rPr>
          <w:rStyle w:val="StyleUnderline"/>
        </w:rPr>
        <w:t xml:space="preserve"> (162173) </w:t>
      </w:r>
      <w:proofErr w:type="spellStart"/>
      <w:r w:rsidRPr="00D12F11">
        <w:rPr>
          <w:rStyle w:val="StyleUnderline"/>
          <w:highlight w:val="green"/>
        </w:rPr>
        <w:t>Ryugu</w:t>
      </w:r>
      <w:proofErr w:type="spellEnd"/>
      <w:r w:rsidRPr="00AD3BF1">
        <w:rPr>
          <w:rStyle w:val="StyleUnderline"/>
        </w:rPr>
        <w:t xml:space="preserve"> (13).</w:t>
      </w:r>
      <w:r>
        <w:t xml:space="preserve"> </w:t>
      </w:r>
      <w:r w:rsidRPr="00BA6CE9">
        <w:t>Some of the resulting anthropogenic meteoroids could begin reaching Earth during the 2033 apparition</w:t>
      </w:r>
      <w:r>
        <w:t xml:space="preserve">. </w:t>
      </w:r>
      <w:r w:rsidRPr="00AD3BF1">
        <w:rPr>
          <w:rStyle w:val="StyleUnderline"/>
        </w:rPr>
        <w:t xml:space="preserve">In 2022, NASA will test its ability to deflect an asteroid by striking (65803) </w:t>
      </w:r>
      <w:proofErr w:type="spellStart"/>
      <w:r w:rsidRPr="00AD3BF1">
        <w:rPr>
          <w:rStyle w:val="StyleUnderline"/>
        </w:rPr>
        <w:t>Didymos</w:t>
      </w:r>
      <w:proofErr w:type="spellEnd"/>
      <w:r w:rsidRPr="00AD3BF1">
        <w:rPr>
          <w:rStyle w:val="StyleUnderline"/>
        </w:rPr>
        <w:t xml:space="preserve"> B (</w:t>
      </w:r>
      <w:proofErr w:type="spellStart"/>
      <w:r w:rsidRPr="00AD3BF1">
        <w:rPr>
          <w:rStyle w:val="StyleUnderline"/>
        </w:rPr>
        <w:t>Dimorphos</w:t>
      </w:r>
      <w:proofErr w:type="spellEnd"/>
      <w:r w:rsidRPr="00AD3BF1">
        <w:rPr>
          <w:rStyle w:val="StyleUnderline"/>
        </w:rPr>
        <w:t>) with the Double Asteroid Redirection Test spacecraft. This impact will produce anthropogenic meteoroids, with the possibility of immediate delivery to Earth (14).</w:t>
      </w:r>
      <w:r>
        <w:t xml:space="preserve"> Although these risks are small, they demonstrate how easily human actions can change the near-Earth environment.</w:t>
      </w:r>
    </w:p>
    <w:p w14:paraId="16F1684A" w14:textId="77777777" w:rsidR="008828C2" w:rsidRPr="00355308" w:rsidRDefault="008828C2" w:rsidP="008828C2"/>
    <w:p w14:paraId="463AA1F2" w14:textId="77777777" w:rsidR="008828C2" w:rsidRPr="00355308" w:rsidRDefault="008828C2" w:rsidP="008828C2">
      <w:pPr>
        <w:pStyle w:val="Heading4"/>
        <w:rPr>
          <w:rFonts w:cs="Calibri"/>
        </w:rPr>
      </w:pPr>
      <w:r w:rsidRPr="00355308">
        <w:rPr>
          <w:rFonts w:cs="Calibri"/>
        </w:rPr>
        <w:t xml:space="preserve">An increase in space debris and dust from mining collides with key defense satellites </w:t>
      </w:r>
    </w:p>
    <w:p w14:paraId="52638A31" w14:textId="77777777" w:rsidR="008828C2" w:rsidRPr="00355308" w:rsidRDefault="008828C2" w:rsidP="008828C2">
      <w:pPr>
        <w:rPr>
          <w:sz w:val="16"/>
        </w:rPr>
      </w:pPr>
      <w:proofErr w:type="spellStart"/>
      <w:r w:rsidRPr="00355308">
        <w:rPr>
          <w:rStyle w:val="Style13ptBold"/>
        </w:rPr>
        <w:t>Scoles</w:t>
      </w:r>
      <w:proofErr w:type="spellEnd"/>
      <w:r w:rsidRPr="00355308">
        <w:rPr>
          <w:rStyle w:val="Style13ptBold"/>
        </w:rPr>
        <w:t xml:space="preserve"> 15</w:t>
      </w:r>
      <w:r w:rsidRPr="00355308">
        <w:rPr>
          <w:sz w:val="16"/>
        </w:rPr>
        <w:t xml:space="preserve"> Sarah </w:t>
      </w:r>
      <w:proofErr w:type="spellStart"/>
      <w:r w:rsidRPr="00355308">
        <w:rPr>
          <w:sz w:val="16"/>
        </w:rPr>
        <w:t>Scoles</w:t>
      </w:r>
      <w:proofErr w:type="spellEnd"/>
      <w:r w:rsidRPr="00355308">
        <w:rPr>
          <w:sz w:val="16"/>
        </w:rPr>
        <w:t xml:space="preserve"> [Freelance science writer, and a contributing writer at WIRED Science, with articles in places like Popular Science, the New York Times, Scientific American, Vice, Outside, and others.], 5-27-2015, "Dust from asteroid mining spells danger for satellites," New Scientist, </w:t>
      </w:r>
      <w:hyperlink r:id="rId21" w:history="1">
        <w:r w:rsidRPr="00355308">
          <w:rPr>
            <w:rStyle w:val="Hyperlink"/>
            <w:sz w:val="16"/>
          </w:rPr>
          <w:t>https://www.newscientist.com/article/mg22630235-100-dust-from-asteroid-mining-spells-danger-for-satellites/</w:t>
        </w:r>
      </w:hyperlink>
      <w:r w:rsidRPr="00355308">
        <w:rPr>
          <w:sz w:val="16"/>
        </w:rPr>
        <w:t xml:space="preserve"> DD AG</w:t>
      </w:r>
    </w:p>
    <w:p w14:paraId="4FB96C5E" w14:textId="77777777" w:rsidR="008828C2" w:rsidRPr="00355308" w:rsidRDefault="008828C2" w:rsidP="008828C2">
      <w:pPr>
        <w:rPr>
          <w:rStyle w:val="Emphasis"/>
        </w:rPr>
      </w:pPr>
      <w:r w:rsidRPr="00355308">
        <w:t xml:space="preserve">IF THE gold mine is too far from home, why not move it nearby? It sounds like a fantasy, but would-be </w:t>
      </w:r>
      <w:r w:rsidRPr="00355308">
        <w:rPr>
          <w:rStyle w:val="Emphasis"/>
          <w:highlight w:val="green"/>
        </w:rPr>
        <w:t>miners</w:t>
      </w:r>
      <w:r w:rsidRPr="00355308">
        <w:rPr>
          <w:rStyle w:val="Emphasis"/>
        </w:rPr>
        <w:t xml:space="preserve"> are already dreaming up ways to drag resource-rich space rocks closer to home</w:t>
      </w:r>
      <w:r w:rsidRPr="00355308">
        <w:t xml:space="preserve">. Trouble is, </w:t>
      </w:r>
      <w:r w:rsidRPr="00355308">
        <w:rPr>
          <w:rStyle w:val="Emphasis"/>
        </w:rPr>
        <w:t xml:space="preserve">that </w:t>
      </w:r>
      <w:r w:rsidRPr="00355308">
        <w:rPr>
          <w:rStyle w:val="Emphasis"/>
          <w:highlight w:val="green"/>
        </w:rPr>
        <w:t>could threaten</w:t>
      </w:r>
      <w:r w:rsidRPr="00355308">
        <w:rPr>
          <w:rStyle w:val="Emphasis"/>
        </w:rPr>
        <w:t xml:space="preserve"> the web of </w:t>
      </w:r>
      <w:r w:rsidRPr="00355308">
        <w:rPr>
          <w:rStyle w:val="Emphasis"/>
          <w:highlight w:val="green"/>
        </w:rPr>
        <w:t>satellites around Earth</w:t>
      </w:r>
      <w:r w:rsidRPr="00355308">
        <w:rPr>
          <w:rStyle w:val="Emphasis"/>
        </w:rPr>
        <w:t>.</w:t>
      </w:r>
    </w:p>
    <w:p w14:paraId="177F2193" w14:textId="77777777" w:rsidR="008828C2" w:rsidRPr="00355308" w:rsidRDefault="008828C2" w:rsidP="008828C2">
      <w:pPr>
        <w:rPr>
          <w:rStyle w:val="Emphasis"/>
        </w:rPr>
      </w:pPr>
      <w:r w:rsidRPr="00355308">
        <w:t xml:space="preserve">Asteroids are not only stepping stones for cosmic </w:t>
      </w:r>
      <w:proofErr w:type="spellStart"/>
      <w:r w:rsidRPr="00355308">
        <w:t>colonisation</w:t>
      </w:r>
      <w:proofErr w:type="spellEnd"/>
      <w:r w:rsidRPr="00355308">
        <w:t>, but may contain metals like gold, platinum, iron and titanium, plus life-sustaining hydrogen and oxygen, and rocket-</w:t>
      </w:r>
      <w:proofErr w:type="spellStart"/>
      <w:r w:rsidRPr="00355308">
        <w:t>fuelling</w:t>
      </w:r>
      <w:proofErr w:type="spellEnd"/>
      <w:r w:rsidRPr="00355308">
        <w:t xml:space="preserve"> ammonia. </w:t>
      </w:r>
      <w:r w:rsidRPr="00355308">
        <w:rPr>
          <w:rStyle w:val="Emphasis"/>
          <w:highlight w:val="green"/>
        </w:rPr>
        <w:t>Space age forty-niners can</w:t>
      </w:r>
      <w:r w:rsidRPr="00355308">
        <w:rPr>
          <w:rStyle w:val="Emphasis"/>
        </w:rPr>
        <w:t xml:space="preserve"> either try to work an asteroid where it is, or </w:t>
      </w:r>
      <w:r w:rsidRPr="00355308">
        <w:rPr>
          <w:rStyle w:val="Emphasis"/>
          <w:highlight w:val="green"/>
        </w:rPr>
        <w:t>tug it into a more convenient orbit</w:t>
      </w:r>
      <w:r w:rsidRPr="00355308">
        <w:rPr>
          <w:rStyle w:val="Emphasis"/>
        </w:rPr>
        <w:t>.</w:t>
      </w:r>
    </w:p>
    <w:p w14:paraId="0337CC90" w14:textId="77777777" w:rsidR="008828C2" w:rsidRPr="00355308" w:rsidRDefault="008828C2" w:rsidP="008828C2">
      <w:r w:rsidRPr="00355308">
        <w:t xml:space="preserve">NASA chose the second option for its Asteroid Redirect Mission, which aims to pluck a boulder from an asteroid’s surface and relocate it to a stable orbit around the moon. </w:t>
      </w:r>
      <w:r w:rsidRPr="00355308">
        <w:rPr>
          <w:rStyle w:val="StyleUnderline"/>
        </w:rPr>
        <w:t xml:space="preserve">But </w:t>
      </w:r>
      <w:r w:rsidRPr="00355308">
        <w:rPr>
          <w:rStyle w:val="StyleUnderline"/>
          <w:highlight w:val="green"/>
        </w:rPr>
        <w:t>an asteroid’s gravity is so weak that</w:t>
      </w:r>
      <w:r w:rsidRPr="00355308">
        <w:rPr>
          <w:rStyle w:val="StyleUnderline"/>
        </w:rPr>
        <w:t xml:space="preserve"> it’s not hard for surface </w:t>
      </w:r>
      <w:r w:rsidRPr="00355308">
        <w:rPr>
          <w:rStyle w:val="StyleUnderline"/>
          <w:highlight w:val="green"/>
        </w:rPr>
        <w:t>particles</w:t>
      </w:r>
      <w:r w:rsidRPr="00355308">
        <w:rPr>
          <w:rStyle w:val="StyleUnderline"/>
        </w:rPr>
        <w:t xml:space="preserve"> to </w:t>
      </w:r>
      <w:r w:rsidRPr="00355308">
        <w:rPr>
          <w:rStyle w:val="StyleUnderline"/>
          <w:highlight w:val="green"/>
        </w:rPr>
        <w:t>escape into space</w:t>
      </w:r>
      <w:r w:rsidRPr="00355308">
        <w:rPr>
          <w:rStyle w:val="StyleUnderline"/>
        </w:rPr>
        <w:t xml:space="preserve">. Now a new model warns that </w:t>
      </w:r>
      <w:r w:rsidRPr="00355308">
        <w:rPr>
          <w:rStyle w:val="StyleUnderline"/>
          <w:highlight w:val="green"/>
        </w:rPr>
        <w:t>debris shed by</w:t>
      </w:r>
      <w:r w:rsidRPr="00355308">
        <w:rPr>
          <w:rStyle w:val="StyleUnderline"/>
        </w:rPr>
        <w:t xml:space="preserve"> such transplanted </w:t>
      </w:r>
      <w:r w:rsidRPr="00355308">
        <w:rPr>
          <w:rStyle w:val="StyleUnderline"/>
          <w:highlight w:val="green"/>
        </w:rPr>
        <w:t xml:space="preserve">rocks could intrude where many </w:t>
      </w:r>
      <w:proofErr w:type="spellStart"/>
      <w:r w:rsidRPr="00355308">
        <w:rPr>
          <w:rStyle w:val="StyleUnderline"/>
          <w:highlight w:val="green"/>
        </w:rPr>
        <w:t>defence</w:t>
      </w:r>
      <w:proofErr w:type="spellEnd"/>
      <w:r w:rsidRPr="00355308">
        <w:rPr>
          <w:rStyle w:val="StyleUnderline"/>
        </w:rPr>
        <w:t xml:space="preserve"> and communication </w:t>
      </w:r>
      <w:r w:rsidRPr="00355308">
        <w:rPr>
          <w:rStyle w:val="StyleUnderline"/>
          <w:highlight w:val="green"/>
        </w:rPr>
        <w:t>satellites live</w:t>
      </w:r>
      <w:r w:rsidRPr="00355308">
        <w:t xml:space="preserve"> – in geosynchronous orbit.</w:t>
      </w:r>
    </w:p>
    <w:p w14:paraId="0EAF60B8" w14:textId="77777777" w:rsidR="008828C2" w:rsidRPr="00355308" w:rsidRDefault="008828C2" w:rsidP="008828C2">
      <w:r w:rsidRPr="00355308">
        <w:lastRenderedPageBreak/>
        <w:t xml:space="preserve">According to Casey </w:t>
      </w:r>
      <w:proofErr w:type="spellStart"/>
      <w:r w:rsidRPr="00355308">
        <w:t>Handmer</w:t>
      </w:r>
      <w:proofErr w:type="spellEnd"/>
      <w:r w:rsidRPr="00355308">
        <w:t xml:space="preserve"> of the California Institute of Technology in Pasadena and Javier </w:t>
      </w:r>
      <w:proofErr w:type="spellStart"/>
      <w:r w:rsidRPr="00355308">
        <w:t>Roa</w:t>
      </w:r>
      <w:proofErr w:type="spellEnd"/>
      <w:r w:rsidRPr="00355308">
        <w:t xml:space="preserve"> of the Technical University of Madrid in Spain</w:t>
      </w:r>
      <w:r w:rsidRPr="00355308">
        <w:rPr>
          <w:rStyle w:val="Style13ptBold"/>
          <w:sz w:val="22"/>
        </w:rPr>
        <w:t xml:space="preserve">, </w:t>
      </w:r>
      <w:r w:rsidRPr="00355308">
        <w:rPr>
          <w:rStyle w:val="Emphasis"/>
          <w:highlight w:val="green"/>
        </w:rPr>
        <w:t>5 per cent of the</w:t>
      </w:r>
      <w:r w:rsidRPr="00355308">
        <w:rPr>
          <w:rStyle w:val="Emphasis"/>
        </w:rPr>
        <w:t xml:space="preserve"> escaped </w:t>
      </w:r>
      <w:r w:rsidRPr="00355308">
        <w:rPr>
          <w:rStyle w:val="Emphasis"/>
          <w:highlight w:val="green"/>
        </w:rPr>
        <w:t>debris will end up in regions traversed by satellites</w:t>
      </w:r>
      <w:r w:rsidRPr="00355308">
        <w:rPr>
          <w:rStyle w:val="Emphasis"/>
        </w:rPr>
        <w:t xml:space="preserve">. Over 10 years, </w:t>
      </w:r>
      <w:r w:rsidRPr="00355308">
        <w:rPr>
          <w:rStyle w:val="Emphasis"/>
          <w:highlight w:val="green"/>
        </w:rPr>
        <w:t>it would cross</w:t>
      </w:r>
      <w:r w:rsidRPr="00355308">
        <w:rPr>
          <w:rStyle w:val="Emphasis"/>
        </w:rPr>
        <w:t xml:space="preserve"> geosynchronous </w:t>
      </w:r>
      <w:r w:rsidRPr="00355308">
        <w:rPr>
          <w:rStyle w:val="Emphasis"/>
          <w:highlight w:val="green"/>
        </w:rPr>
        <w:t>orbit 63 times</w:t>
      </w:r>
      <w:r w:rsidRPr="00355308">
        <w:rPr>
          <w:rStyle w:val="Emphasis"/>
        </w:rPr>
        <w:t xml:space="preserve"> on average. </w:t>
      </w:r>
      <w:r w:rsidRPr="00355308">
        <w:rPr>
          <w:rStyle w:val="Emphasis"/>
          <w:highlight w:val="green"/>
        </w:rPr>
        <w:t>A satellite</w:t>
      </w:r>
      <w:r w:rsidRPr="00355308">
        <w:rPr>
          <w:rStyle w:val="Emphasis"/>
        </w:rPr>
        <w:t xml:space="preserve"> in the wrong spot at the wrong time </w:t>
      </w:r>
      <w:r w:rsidRPr="00355308">
        <w:rPr>
          <w:rStyle w:val="Emphasis"/>
          <w:highlight w:val="green"/>
        </w:rPr>
        <w:t>will suffer</w:t>
      </w:r>
      <w:r w:rsidRPr="00355308">
        <w:rPr>
          <w:rStyle w:val="Emphasis"/>
        </w:rPr>
        <w:t xml:space="preserve"> </w:t>
      </w:r>
      <w:r w:rsidRPr="00355308">
        <w:rPr>
          <w:rStyle w:val="Emphasis"/>
          <w:highlight w:val="green"/>
        </w:rPr>
        <w:t>a</w:t>
      </w:r>
      <w:r w:rsidRPr="00355308">
        <w:rPr>
          <w:rStyle w:val="Emphasis"/>
        </w:rPr>
        <w:t xml:space="preserve"> damaging </w:t>
      </w:r>
      <w:r w:rsidRPr="00355308">
        <w:rPr>
          <w:rStyle w:val="Emphasis"/>
          <w:highlight w:val="green"/>
        </w:rPr>
        <w:t>high-speed collision</w:t>
      </w:r>
      <w:r w:rsidRPr="00355308">
        <w:t xml:space="preserve"> with that dust.</w:t>
      </w:r>
    </w:p>
    <w:p w14:paraId="791E335B" w14:textId="77777777" w:rsidR="008828C2" w:rsidRPr="00355308" w:rsidRDefault="008828C2" w:rsidP="008828C2">
      <w:r w:rsidRPr="00355308">
        <w:t xml:space="preserve">The study also looks at the “catastrophic disruption” of </w:t>
      </w:r>
      <w:r w:rsidRPr="00355308">
        <w:rPr>
          <w:rStyle w:val="Emphasis"/>
        </w:rPr>
        <w:t xml:space="preserve">an </w:t>
      </w:r>
      <w:r w:rsidRPr="00355308">
        <w:rPr>
          <w:rStyle w:val="Emphasis"/>
          <w:highlight w:val="green"/>
        </w:rPr>
        <w:t xml:space="preserve">asteroid 5 </w:t>
      </w:r>
      <w:proofErr w:type="spellStart"/>
      <w:r w:rsidRPr="00355308">
        <w:rPr>
          <w:rStyle w:val="Emphasis"/>
          <w:highlight w:val="green"/>
        </w:rPr>
        <w:t>metres</w:t>
      </w:r>
      <w:proofErr w:type="spellEnd"/>
      <w:r w:rsidRPr="00355308">
        <w:rPr>
          <w:rStyle w:val="Emphasis"/>
          <w:highlight w:val="green"/>
        </w:rPr>
        <w:t xml:space="preserve"> across or bigger</w:t>
      </w:r>
      <w:r w:rsidRPr="00355308">
        <w:rPr>
          <w:rStyle w:val="Emphasis"/>
        </w:rPr>
        <w:t xml:space="preserve">. Its total break-up into a pile of rubble </w:t>
      </w:r>
      <w:r w:rsidRPr="00355308">
        <w:rPr>
          <w:rStyle w:val="Emphasis"/>
          <w:highlight w:val="green"/>
        </w:rPr>
        <w:t>would increase</w:t>
      </w:r>
      <w:r w:rsidRPr="00355308">
        <w:rPr>
          <w:rStyle w:val="Emphasis"/>
        </w:rPr>
        <w:t xml:space="preserve"> the </w:t>
      </w:r>
      <w:r w:rsidRPr="00355308">
        <w:rPr>
          <w:rStyle w:val="Emphasis"/>
          <w:highlight w:val="green"/>
        </w:rPr>
        <w:t>risk</w:t>
      </w:r>
      <w:r w:rsidRPr="00355308">
        <w:rPr>
          <w:rStyle w:val="Emphasis"/>
        </w:rPr>
        <w:t xml:space="preserve"> to satellites </w:t>
      </w:r>
      <w:r w:rsidRPr="00355308">
        <w:rPr>
          <w:rStyle w:val="Emphasis"/>
          <w:highlight w:val="green"/>
        </w:rPr>
        <w:t>by more than 30 per cent</w:t>
      </w:r>
      <w:r w:rsidRPr="00355308">
        <w:rPr>
          <w:rStyle w:val="Emphasis"/>
        </w:rPr>
        <w:t xml:space="preserve"> </w:t>
      </w:r>
      <w:r w:rsidRPr="00355308">
        <w:t>(arxiv.org/abs/1505.03800).</w:t>
      </w:r>
    </w:p>
    <w:p w14:paraId="16A529F7" w14:textId="77777777" w:rsidR="008828C2" w:rsidRDefault="008828C2" w:rsidP="008828C2">
      <w:r w:rsidRPr="00355308">
        <w:t xml:space="preserve">That may not have immediate consequences. But as Earth orbits get more crowded with spent rocket stages and satellites, </w:t>
      </w:r>
      <w:r w:rsidRPr="00355308">
        <w:rPr>
          <w:rStyle w:val="Emphasis"/>
          <w:highlight w:val="green"/>
        </w:rPr>
        <w:t xml:space="preserve">we will have to worry about </w:t>
      </w:r>
      <w:r w:rsidRPr="00355308">
        <w:rPr>
          <w:rStyle w:val="Emphasis"/>
        </w:rPr>
        <w:t xml:space="preserve">cascades of </w:t>
      </w:r>
      <w:r w:rsidRPr="00355308">
        <w:rPr>
          <w:rStyle w:val="Emphasis"/>
          <w:highlight w:val="green"/>
        </w:rPr>
        <w:t>collisions</w:t>
      </w:r>
      <w:r w:rsidRPr="00355308">
        <w:t xml:space="preserve"> like the one depicted in the movie Gravity.</w:t>
      </w:r>
    </w:p>
    <w:p w14:paraId="59479E9A" w14:textId="77777777" w:rsidR="008828C2" w:rsidRDefault="008828C2" w:rsidP="008828C2"/>
    <w:p w14:paraId="2B9C6ACA" w14:textId="77777777" w:rsidR="008828C2" w:rsidRPr="00355308" w:rsidRDefault="008828C2" w:rsidP="008828C2">
      <w:pPr>
        <w:rPr>
          <w:sz w:val="16"/>
        </w:rPr>
      </w:pPr>
    </w:p>
    <w:p w14:paraId="2AB98FFD" w14:textId="77777777" w:rsidR="008828C2" w:rsidRPr="00355308" w:rsidRDefault="008828C2" w:rsidP="008828C2">
      <w:pPr>
        <w:pStyle w:val="Heading4"/>
        <w:rPr>
          <w:rFonts w:cs="Calibri"/>
        </w:rPr>
      </w:pPr>
      <w:r w:rsidRPr="00355308">
        <w:rPr>
          <w:rFonts w:cs="Calibri"/>
        </w:rPr>
        <w:t xml:space="preserve">Collisions with </w:t>
      </w:r>
      <w:r w:rsidRPr="00355308">
        <w:rPr>
          <w:rFonts w:cs="Calibri"/>
          <w:u w:val="single"/>
        </w:rPr>
        <w:t>high-value satellites</w:t>
      </w:r>
      <w:r w:rsidRPr="00355308">
        <w:rPr>
          <w:rFonts w:cs="Calibri"/>
        </w:rPr>
        <w:t xml:space="preserve"> guarantee </w:t>
      </w:r>
      <w:r w:rsidRPr="00355308">
        <w:rPr>
          <w:rFonts w:cs="Calibri"/>
          <w:u w:val="single"/>
        </w:rPr>
        <w:t>nuclear escalation.</w:t>
      </w:r>
    </w:p>
    <w:p w14:paraId="2BD5B720" w14:textId="77777777" w:rsidR="008828C2" w:rsidRPr="00355308" w:rsidRDefault="008828C2" w:rsidP="008828C2">
      <w:pPr>
        <w:rPr>
          <w:szCs w:val="26"/>
        </w:rPr>
      </w:pPr>
      <w:proofErr w:type="spellStart"/>
      <w:r w:rsidRPr="00355308">
        <w:rPr>
          <w:rStyle w:val="Style13ptBold"/>
        </w:rPr>
        <w:t>Egeli</w:t>
      </w:r>
      <w:proofErr w:type="spellEnd"/>
      <w:r w:rsidRPr="00355308">
        <w:rPr>
          <w:rStyle w:val="Style13ptBold"/>
        </w:rPr>
        <w:t xml:space="preserve"> 21 </w:t>
      </w:r>
      <w:r w:rsidRPr="00355308">
        <w:rPr>
          <w:szCs w:val="26"/>
        </w:rPr>
        <w:t>[</w:t>
      </w:r>
      <w:proofErr w:type="spellStart"/>
      <w:r w:rsidRPr="00355308">
        <w:rPr>
          <w:szCs w:val="26"/>
        </w:rPr>
        <w:t>Sitki</w:t>
      </w:r>
      <w:proofErr w:type="spellEnd"/>
      <w:r w:rsidRPr="00355308">
        <w:rPr>
          <w:szCs w:val="26"/>
        </w:rPr>
        <w:t xml:space="preserve"> </w:t>
      </w:r>
      <w:proofErr w:type="spellStart"/>
      <w:r w:rsidRPr="00355308">
        <w:rPr>
          <w:szCs w:val="26"/>
        </w:rPr>
        <w:t>Egeli</w:t>
      </w:r>
      <w:proofErr w:type="spellEnd"/>
      <w:r w:rsidRPr="00355308">
        <w:rPr>
          <w:szCs w:val="26"/>
        </w:rPr>
        <w:t xml:space="preserve"> is an assistant professor in the Political Science and International Relations Department of Izmir University of Economics. He was previously a director for foreign affairs in Turkey’s Undersecretariat for Defense Industries (SSM) and vice president in charge of the defense and aerospace sectors of an international consulting firm.] “Space-to-Space Warfare and Proximity Operations: The Impact on Nuclear Command, Control, and Communications and Strategic Stability,” Published 25 Jun 2021, </w:t>
      </w:r>
      <w:hyperlink r:id="rId22" w:history="1">
        <w:r w:rsidRPr="00355308">
          <w:rPr>
            <w:rStyle w:val="Hyperlink"/>
            <w:szCs w:val="26"/>
          </w:rPr>
          <w:t>https://www.tandfonline.com/doi/full/10.1080/25751654.2021.1942681</w:t>
        </w:r>
      </w:hyperlink>
      <w:r w:rsidRPr="00355308">
        <w:rPr>
          <w:szCs w:val="26"/>
        </w:rPr>
        <w:t>, VM</w:t>
      </w:r>
    </w:p>
    <w:p w14:paraId="40DF14C7" w14:textId="77777777" w:rsidR="008828C2" w:rsidRDefault="008828C2" w:rsidP="008828C2">
      <w:pPr>
        <w:rPr>
          <w:sz w:val="16"/>
          <w:szCs w:val="16"/>
        </w:rPr>
      </w:pPr>
      <w:r w:rsidRPr="00355308">
        <w:rPr>
          <w:szCs w:val="26"/>
        </w:rPr>
        <w:t>“</w:t>
      </w:r>
      <w:r w:rsidRPr="00355308">
        <w:rPr>
          <w:szCs w:val="26"/>
          <w:highlight w:val="green"/>
          <w:u w:val="single"/>
        </w:rPr>
        <w:t>Amid increased tensions</w:t>
      </w:r>
      <w:r w:rsidRPr="00355308">
        <w:rPr>
          <w:szCs w:val="26"/>
          <w:u w:val="single"/>
        </w:rPr>
        <w:t xml:space="preserve">, perhaps even an imminent military confrontation </w:t>
      </w:r>
      <w:r w:rsidRPr="00355308">
        <w:rPr>
          <w:szCs w:val="26"/>
          <w:highlight w:val="green"/>
          <w:u w:val="single"/>
        </w:rPr>
        <w:t xml:space="preserve">between </w:t>
      </w:r>
      <w:r w:rsidRPr="00355308">
        <w:rPr>
          <w:b/>
          <w:bCs/>
          <w:szCs w:val="26"/>
          <w:highlight w:val="green"/>
          <w:u w:val="single"/>
        </w:rPr>
        <w:t>two nuclear-armed adversaries</w:t>
      </w:r>
      <w:r w:rsidRPr="00355308">
        <w:rPr>
          <w:szCs w:val="26"/>
          <w:highlight w:val="green"/>
          <w:u w:val="single"/>
        </w:rPr>
        <w:t>, a</w:t>
      </w:r>
      <w:r w:rsidRPr="00355308">
        <w:rPr>
          <w:szCs w:val="26"/>
          <w:u w:val="single"/>
        </w:rPr>
        <w:t xml:space="preserve"> high-value</w:t>
      </w:r>
      <w:r w:rsidRPr="00355308">
        <w:rPr>
          <w:szCs w:val="26"/>
        </w:rPr>
        <w:t xml:space="preserve"> (for example, early-warning or strategic communication) </w:t>
      </w:r>
      <w:r w:rsidRPr="00355308">
        <w:rPr>
          <w:b/>
          <w:bCs/>
          <w:szCs w:val="26"/>
          <w:highlight w:val="green"/>
          <w:u w:val="single"/>
        </w:rPr>
        <w:t>satellite stops functioning</w:t>
      </w:r>
      <w:r w:rsidRPr="00355308">
        <w:rPr>
          <w:b/>
          <w:bCs/>
          <w:szCs w:val="26"/>
          <w:u w:val="single"/>
        </w:rPr>
        <w:t xml:space="preserve"> </w:t>
      </w:r>
      <w:r w:rsidRPr="00355308">
        <w:rPr>
          <w:szCs w:val="26"/>
          <w:u w:val="single"/>
        </w:rPr>
        <w:t xml:space="preserve">or communicating </w:t>
      </w:r>
      <w:r w:rsidRPr="00355308">
        <w:rPr>
          <w:b/>
          <w:bCs/>
          <w:szCs w:val="26"/>
          <w:highlight w:val="green"/>
          <w:u w:val="single"/>
        </w:rPr>
        <w:t>instantly</w:t>
      </w:r>
      <w:r w:rsidRPr="00355308">
        <w:rPr>
          <w:b/>
          <w:bCs/>
          <w:szCs w:val="26"/>
          <w:u w:val="single"/>
        </w:rPr>
        <w:t xml:space="preserve"> and inexplicably</w:t>
      </w:r>
      <w:r w:rsidRPr="00355308">
        <w:rPr>
          <w:szCs w:val="26"/>
        </w:rPr>
        <w:t xml:space="preserve">. SSA sensors do not pick up any anomalies. </w:t>
      </w:r>
      <w:r w:rsidRPr="00355308">
        <w:rPr>
          <w:b/>
          <w:bCs/>
          <w:szCs w:val="26"/>
          <w:u w:val="single"/>
        </w:rPr>
        <w:t xml:space="preserve">This </w:t>
      </w:r>
      <w:r w:rsidRPr="00355308">
        <w:rPr>
          <w:b/>
          <w:bCs/>
          <w:szCs w:val="26"/>
          <w:highlight w:val="green"/>
          <w:u w:val="single"/>
        </w:rPr>
        <w:t>may be the outcome of</w:t>
      </w:r>
      <w:r w:rsidRPr="00355308">
        <w:rPr>
          <w:szCs w:val="26"/>
        </w:rPr>
        <w:t xml:space="preserve"> </w:t>
      </w:r>
      <w:r w:rsidRPr="00355308">
        <w:rPr>
          <w:sz w:val="16"/>
          <w:szCs w:val="16"/>
        </w:rPr>
        <w:t>a technical malfunction or a natural phenomenon, such as</w:t>
      </w:r>
      <w:r w:rsidRPr="00355308">
        <w:rPr>
          <w:szCs w:val="26"/>
        </w:rPr>
        <w:t xml:space="preserve"> the </w:t>
      </w:r>
      <w:r w:rsidRPr="00355308">
        <w:rPr>
          <w:szCs w:val="26"/>
          <w:u w:val="single"/>
        </w:rPr>
        <w:t xml:space="preserve">impact of a collision with a meteoroid or piece of </w:t>
      </w:r>
      <w:r w:rsidRPr="00355308">
        <w:rPr>
          <w:b/>
          <w:bCs/>
          <w:szCs w:val="26"/>
          <w:highlight w:val="green"/>
          <w:u w:val="single"/>
        </w:rPr>
        <w:t>space debris small enough to have evaded detection</w:t>
      </w:r>
      <w:r w:rsidRPr="00355308">
        <w:rPr>
          <w:szCs w:val="26"/>
        </w:rPr>
        <w:t xml:space="preserve">. </w:t>
      </w:r>
      <w:r w:rsidRPr="00355308">
        <w:rPr>
          <w:sz w:val="16"/>
          <w:szCs w:val="16"/>
        </w:rPr>
        <w:t xml:space="preserve">Alternatively, the satellite perhaps becomes the victim of a deliberate, undetected attack. Earth-to-space kinetic, electronic, or directed energy attacks would leave behind some trails. A cyberattack, which is harder to detect and attribute, is a strong possibility. So is a stealthy attack by hostile spacecraft. In fact, the adversary is known to have experimented with ominous small spacecraft that could easily conceal or disguise themselves until conducting a final maneuver to neutralize their targets. The victim would also be aware that, especially at distant GEO and HEO altitudes, SSA is not sufficiently comprehensive to detect and give warning of all suspicious or threatening movements as they happen. As suspicions abound, </w:t>
      </w:r>
      <w:r w:rsidRPr="00355308">
        <w:rPr>
          <w:sz w:val="16"/>
          <w:szCs w:val="16"/>
        </w:rPr>
        <w:lastRenderedPageBreak/>
        <w:t>decision makers are faced with hard choices</w:t>
      </w:r>
      <w:r w:rsidRPr="00355308">
        <w:rPr>
          <w:szCs w:val="26"/>
        </w:rPr>
        <w:t xml:space="preserve">. </w:t>
      </w:r>
      <w:r w:rsidRPr="00355308">
        <w:rPr>
          <w:szCs w:val="26"/>
          <w:u w:val="single"/>
        </w:rPr>
        <w:t xml:space="preserve">Could this perhaps be </w:t>
      </w:r>
      <w:r w:rsidRPr="00355308">
        <w:rPr>
          <w:szCs w:val="26"/>
          <w:highlight w:val="green"/>
          <w:u w:val="single"/>
        </w:rPr>
        <w:t>the harbinger of a wider nuclear</w:t>
      </w:r>
      <w:r w:rsidRPr="00355308">
        <w:rPr>
          <w:szCs w:val="26"/>
          <w:u w:val="single"/>
        </w:rPr>
        <w:t xml:space="preserve"> or nonnuclear </w:t>
      </w:r>
      <w:r w:rsidRPr="00355308">
        <w:rPr>
          <w:b/>
          <w:bCs/>
          <w:szCs w:val="26"/>
          <w:highlight w:val="green"/>
          <w:u w:val="single"/>
        </w:rPr>
        <w:t>first strike</w:t>
      </w:r>
      <w:r w:rsidRPr="00355308">
        <w:rPr>
          <w:szCs w:val="26"/>
          <w:u w:val="single"/>
        </w:rPr>
        <w:t xml:space="preserve">, along with which </w:t>
      </w:r>
      <w:r w:rsidRPr="00355308">
        <w:rPr>
          <w:szCs w:val="26"/>
          <w:highlight w:val="green"/>
          <w:u w:val="single"/>
        </w:rPr>
        <w:t xml:space="preserve">the attacker is seeking to eliminate the </w:t>
      </w:r>
      <w:r w:rsidRPr="00355308">
        <w:rPr>
          <w:b/>
          <w:bCs/>
          <w:szCs w:val="26"/>
          <w:highlight w:val="green"/>
          <w:u w:val="single"/>
        </w:rPr>
        <w:t>possibility of retaliation</w:t>
      </w:r>
      <w:r w:rsidRPr="00355308">
        <w:rPr>
          <w:szCs w:val="26"/>
          <w:u w:val="single"/>
        </w:rPr>
        <w:t xml:space="preserve"> by degrading the defender’s capacity to command, control, and communicate with its forces</w:t>
      </w:r>
      <w:r w:rsidRPr="00355308">
        <w:rPr>
          <w:szCs w:val="26"/>
        </w:rPr>
        <w:t>? Should the defender react immediately before the remaining space-enabled NC3 elements are also compromised and its control over nuclear and nonnuclear forces degrades even further</w:t>
      </w:r>
      <w:r w:rsidRPr="00355308">
        <w:rPr>
          <w:szCs w:val="26"/>
          <w:u w:val="single"/>
        </w:rPr>
        <w:t xml:space="preserve">? </w:t>
      </w:r>
      <w:r w:rsidRPr="00355308">
        <w:rPr>
          <w:szCs w:val="26"/>
          <w:highlight w:val="green"/>
          <w:u w:val="single"/>
        </w:rPr>
        <w:t>In the absence of a clear</w:t>
      </w:r>
      <w:r w:rsidRPr="00355308">
        <w:rPr>
          <w:szCs w:val="26"/>
          <w:u w:val="single"/>
        </w:rPr>
        <w:t xml:space="preserve">-cut </w:t>
      </w:r>
      <w:r w:rsidRPr="00355308">
        <w:rPr>
          <w:szCs w:val="26"/>
          <w:highlight w:val="green"/>
          <w:u w:val="single"/>
        </w:rPr>
        <w:t>picture of what</w:t>
      </w:r>
      <w:r w:rsidRPr="00355308">
        <w:rPr>
          <w:szCs w:val="26"/>
          <w:u w:val="single"/>
        </w:rPr>
        <w:t xml:space="preserve"> actually </w:t>
      </w:r>
      <w:r w:rsidRPr="00355308">
        <w:rPr>
          <w:szCs w:val="26"/>
          <w:highlight w:val="green"/>
          <w:u w:val="single"/>
        </w:rPr>
        <w:t>has happened</w:t>
      </w:r>
      <w:r w:rsidRPr="00355308">
        <w:rPr>
          <w:szCs w:val="26"/>
          <w:u w:val="single"/>
        </w:rPr>
        <w:t xml:space="preserve">, there is a risk that </w:t>
      </w:r>
      <w:r w:rsidRPr="00355308">
        <w:rPr>
          <w:szCs w:val="26"/>
          <w:highlight w:val="green"/>
          <w:u w:val="single"/>
        </w:rPr>
        <w:t>impending decisions will be made on</w:t>
      </w:r>
      <w:r w:rsidRPr="00355308">
        <w:rPr>
          <w:szCs w:val="26"/>
          <w:u w:val="single"/>
        </w:rPr>
        <w:t xml:space="preserve"> the basis of </w:t>
      </w:r>
      <w:r w:rsidRPr="00355308">
        <w:rPr>
          <w:szCs w:val="26"/>
          <w:highlight w:val="green"/>
          <w:u w:val="single"/>
        </w:rPr>
        <w:t>insufficient and</w:t>
      </w:r>
      <w:r w:rsidRPr="00355308">
        <w:rPr>
          <w:szCs w:val="26"/>
          <w:u w:val="single"/>
        </w:rPr>
        <w:t xml:space="preserve"> potentially </w:t>
      </w:r>
      <w:r w:rsidRPr="00355308">
        <w:rPr>
          <w:b/>
          <w:bCs/>
          <w:szCs w:val="26"/>
          <w:highlight w:val="green"/>
          <w:u w:val="single"/>
        </w:rPr>
        <w:t>erroneous info</w:t>
      </w:r>
      <w:r w:rsidRPr="00355308">
        <w:rPr>
          <w:b/>
          <w:bCs/>
          <w:szCs w:val="26"/>
          <w:u w:val="single"/>
        </w:rPr>
        <w:t>rmation</w:t>
      </w:r>
      <w:r w:rsidRPr="00355308">
        <w:rPr>
          <w:szCs w:val="26"/>
        </w:rPr>
        <w:t xml:space="preserve">, and the climate will be ripe for unfounded presumptions and predispositions. </w:t>
      </w:r>
      <w:r w:rsidRPr="00355308">
        <w:rPr>
          <w:szCs w:val="26"/>
          <w:highlight w:val="green"/>
          <w:u w:val="single"/>
        </w:rPr>
        <w:t>The resulting</w:t>
      </w:r>
      <w:r w:rsidRPr="00355308">
        <w:rPr>
          <w:szCs w:val="26"/>
          <w:u w:val="single"/>
        </w:rPr>
        <w:t xml:space="preserve"> ultimatums, responses, or </w:t>
      </w:r>
      <w:r w:rsidRPr="00355308">
        <w:rPr>
          <w:szCs w:val="26"/>
          <w:highlight w:val="green"/>
          <w:u w:val="single"/>
        </w:rPr>
        <w:t xml:space="preserve">counteractions </w:t>
      </w:r>
      <w:r w:rsidRPr="00355308">
        <w:rPr>
          <w:szCs w:val="26"/>
          <w:u w:val="single"/>
        </w:rPr>
        <w:t xml:space="preserve">could </w:t>
      </w:r>
      <w:r w:rsidRPr="00355308">
        <w:rPr>
          <w:b/>
          <w:bCs/>
          <w:szCs w:val="26"/>
          <w:highlight w:val="green"/>
          <w:u w:val="single"/>
        </w:rPr>
        <w:t>set off a dangerous cycle of escalation</w:t>
      </w:r>
      <w:r w:rsidRPr="00355308">
        <w:rPr>
          <w:szCs w:val="26"/>
          <w:u w:val="single"/>
        </w:rPr>
        <w:t xml:space="preserve"> and tit-for-tat actions, whereby reactions and overreactions between adversaries </w:t>
      </w:r>
      <w:r w:rsidRPr="00355308">
        <w:rPr>
          <w:szCs w:val="26"/>
          <w:highlight w:val="green"/>
          <w:u w:val="single"/>
        </w:rPr>
        <w:t>lead to</w:t>
      </w:r>
      <w:r w:rsidRPr="00355308">
        <w:rPr>
          <w:szCs w:val="26"/>
          <w:u w:val="single"/>
        </w:rPr>
        <w:t xml:space="preserve"> potentially </w:t>
      </w:r>
      <w:r w:rsidRPr="00355308">
        <w:rPr>
          <w:szCs w:val="26"/>
          <w:highlight w:val="green"/>
          <w:u w:val="single"/>
        </w:rPr>
        <w:t>catastrophic consequences</w:t>
      </w:r>
      <w:r w:rsidRPr="00355308">
        <w:rPr>
          <w:szCs w:val="26"/>
        </w:rPr>
        <w:t>. At a minimum</w:t>
      </w:r>
      <w:r w:rsidRPr="00355308">
        <w:rPr>
          <w:szCs w:val="26"/>
          <w:u w:val="single"/>
        </w:rPr>
        <w:t xml:space="preserve">, </w:t>
      </w:r>
      <w:r w:rsidRPr="00355308">
        <w:rPr>
          <w:szCs w:val="26"/>
          <w:highlight w:val="green"/>
          <w:u w:val="single"/>
        </w:rPr>
        <w:t>heightened tension</w:t>
      </w:r>
      <w:r w:rsidRPr="00355308">
        <w:rPr>
          <w:szCs w:val="26"/>
          <w:u w:val="single"/>
        </w:rPr>
        <w:t xml:space="preserve"> in orbit </w:t>
      </w:r>
      <w:r w:rsidRPr="00355308">
        <w:rPr>
          <w:szCs w:val="26"/>
          <w:highlight w:val="green"/>
          <w:u w:val="single"/>
        </w:rPr>
        <w:t xml:space="preserve">would </w:t>
      </w:r>
      <w:r w:rsidRPr="00355308">
        <w:rPr>
          <w:b/>
          <w:bCs/>
          <w:szCs w:val="26"/>
          <w:highlight w:val="green"/>
          <w:u w:val="single"/>
        </w:rPr>
        <w:t>have the outcome of spilling down to Earth</w:t>
      </w:r>
      <w:r w:rsidRPr="00355308">
        <w:rPr>
          <w:szCs w:val="26"/>
        </w:rPr>
        <w:t xml:space="preserve"> </w:t>
      </w:r>
      <w:r w:rsidRPr="00355308">
        <w:rPr>
          <w:sz w:val="16"/>
          <w:szCs w:val="16"/>
        </w:rPr>
        <w:t>so as to further aggravate an already tense situation.?”</w:t>
      </w:r>
    </w:p>
    <w:p w14:paraId="492CDB14" w14:textId="77777777" w:rsidR="008828C2" w:rsidRDefault="008828C2" w:rsidP="008828C2"/>
    <w:p w14:paraId="58DD5E5D" w14:textId="77777777" w:rsidR="008828C2" w:rsidRPr="001E51E3" w:rsidRDefault="008828C2" w:rsidP="008828C2">
      <w:pPr>
        <w:pStyle w:val="Heading4"/>
        <w:rPr>
          <w:rFonts w:asciiTheme="majorHAnsi" w:hAnsiTheme="majorHAnsi" w:cstheme="majorHAnsi"/>
        </w:rPr>
      </w:pPr>
      <w:proofErr w:type="spellStart"/>
      <w:r w:rsidRPr="001E51E3">
        <w:rPr>
          <w:rFonts w:asciiTheme="majorHAnsi" w:hAnsiTheme="majorHAnsi" w:cstheme="majorHAnsi"/>
        </w:rPr>
        <w:t>Squo</w:t>
      </w:r>
      <w:proofErr w:type="spellEnd"/>
      <w:r w:rsidRPr="001E51E3">
        <w:rPr>
          <w:rFonts w:asciiTheme="majorHAnsi" w:hAnsiTheme="majorHAnsi" w:cstheme="majorHAnsi"/>
        </w:rPr>
        <w:t xml:space="preserve"> debris is goldilocks – current orbital debris deters space aggression, but adding more generates more risk than reward</w:t>
      </w:r>
    </w:p>
    <w:p w14:paraId="3F79F64B" w14:textId="77777777" w:rsidR="008828C2" w:rsidRPr="001E51E3" w:rsidRDefault="008828C2" w:rsidP="008828C2">
      <w:pPr>
        <w:rPr>
          <w:rFonts w:asciiTheme="majorHAnsi" w:hAnsiTheme="majorHAnsi" w:cstheme="majorHAnsi"/>
        </w:rPr>
      </w:pPr>
      <w:r w:rsidRPr="001E51E3">
        <w:rPr>
          <w:rStyle w:val="StyleUnderline"/>
          <w:rFonts w:asciiTheme="majorHAnsi" w:hAnsiTheme="majorHAnsi" w:cstheme="majorHAnsi"/>
        </w:rPr>
        <w:t>Miller 21</w:t>
      </w:r>
      <w:r w:rsidRPr="001E51E3">
        <w:rPr>
          <w:rFonts w:asciiTheme="majorHAnsi" w:hAnsiTheme="majorHAnsi" w:cstheme="majorHAnsi"/>
        </w:rPr>
        <w:t xml:space="preserve"> [Gregory D., PhD </w:t>
      </w:r>
      <w:proofErr w:type="spellStart"/>
      <w:r w:rsidRPr="001E51E3">
        <w:rPr>
          <w:rFonts w:asciiTheme="majorHAnsi" w:hAnsiTheme="majorHAnsi" w:cstheme="majorHAnsi"/>
        </w:rPr>
        <w:t>PSci</w:t>
      </w:r>
      <w:proofErr w:type="spellEnd"/>
      <w:r w:rsidRPr="001E51E3">
        <w:rPr>
          <w:rFonts w:asciiTheme="majorHAnsi" w:hAnsiTheme="majorHAnsi" w:cstheme="majorHAnsi"/>
        </w:rPr>
        <w:t xml:space="preserve"> from Ohio State University, Prof and Chair of Dept of </w:t>
      </w:r>
      <w:proofErr w:type="spellStart"/>
      <w:r w:rsidRPr="001E51E3">
        <w:rPr>
          <w:rFonts w:asciiTheme="majorHAnsi" w:hAnsiTheme="majorHAnsi" w:cstheme="majorHAnsi"/>
        </w:rPr>
        <w:t>Spacepower</w:t>
      </w:r>
      <w:proofErr w:type="spellEnd"/>
      <w:r w:rsidRPr="001E51E3">
        <w:rPr>
          <w:rFonts w:asciiTheme="majorHAnsi" w:hAnsiTheme="majorHAnsi" w:cstheme="majorHAnsi"/>
        </w:rPr>
        <w:t xml:space="preserve"> and Director of Space Scholars program at Air Command and Staff College]. “Deterrence by Debris: The Downside to Cleaning up Space.” Space Policy, Vol 58, Nov 2021, </w:t>
      </w:r>
      <w:hyperlink r:id="rId23" w:tgtFrame="_blank" w:tooltip="Persistent link using digital object identifier" w:history="1">
        <w:r w:rsidRPr="001E51E3">
          <w:rPr>
            <w:rStyle w:val="Hyperlink"/>
            <w:rFonts w:asciiTheme="majorHAnsi" w:hAnsiTheme="majorHAnsi" w:cstheme="majorHAnsi"/>
          </w:rPr>
          <w:t>https://doi.org/10.1016/j.spacepol.2021.101447</w:t>
        </w:r>
      </w:hyperlink>
      <w:r w:rsidRPr="001E51E3">
        <w:rPr>
          <w:rFonts w:asciiTheme="majorHAnsi" w:hAnsiTheme="majorHAnsi" w:cstheme="majorHAnsi"/>
        </w:rPr>
        <w:t xml:space="preserve"> TG</w:t>
      </w:r>
    </w:p>
    <w:p w14:paraId="44EA7349" w14:textId="77777777" w:rsidR="008828C2" w:rsidRPr="001E51E3" w:rsidRDefault="008828C2" w:rsidP="008828C2">
      <w:pPr>
        <w:rPr>
          <w:rStyle w:val="StyleUnderline"/>
          <w:rFonts w:asciiTheme="majorHAnsi" w:hAnsiTheme="majorHAnsi" w:cstheme="majorHAnsi"/>
        </w:rPr>
      </w:pPr>
      <w:r w:rsidRPr="001E51E3">
        <w:rPr>
          <w:rFonts w:asciiTheme="majorHAnsi" w:hAnsiTheme="majorHAnsi" w:cstheme="majorHAnsi"/>
        </w:rPr>
        <w:t xml:space="preserve">The danger of kinetic strikes increasing orbital debris is a common theme in the literature, but </w:t>
      </w:r>
      <w:r w:rsidRPr="001E51E3">
        <w:rPr>
          <w:rStyle w:val="StyleUnderline"/>
          <w:rFonts w:asciiTheme="majorHAnsi" w:hAnsiTheme="majorHAnsi" w:cstheme="majorHAnsi"/>
        </w:rPr>
        <w:t xml:space="preserve">the positive deterrent effects of some debris are often overlooked. The </w:t>
      </w:r>
      <w:r w:rsidRPr="001E51E3">
        <w:rPr>
          <w:rStyle w:val="StyleUnderline"/>
          <w:rFonts w:asciiTheme="majorHAnsi" w:hAnsiTheme="majorHAnsi" w:cstheme="majorHAnsi"/>
          <w:highlight w:val="green"/>
        </w:rPr>
        <w:t>debris</w:t>
      </w:r>
      <w:r w:rsidRPr="001E51E3">
        <w:rPr>
          <w:rStyle w:val="StyleUnderline"/>
          <w:rFonts w:asciiTheme="majorHAnsi" w:hAnsiTheme="majorHAnsi" w:cstheme="majorHAnsi"/>
        </w:rPr>
        <w:t xml:space="preserve"> resulting from destroyed satellites, or other space objects, </w:t>
      </w:r>
      <w:r w:rsidRPr="001E51E3">
        <w:rPr>
          <w:rStyle w:val="StyleUnderline"/>
          <w:rFonts w:asciiTheme="majorHAnsi" w:hAnsiTheme="majorHAnsi" w:cstheme="majorHAnsi"/>
          <w:highlight w:val="green"/>
        </w:rPr>
        <w:t>creates a deterrent effect</w:t>
      </w:r>
      <w:r w:rsidRPr="001E51E3">
        <w:rPr>
          <w:rStyle w:val="StyleUnderline"/>
          <w:rFonts w:asciiTheme="majorHAnsi" w:hAnsiTheme="majorHAnsi" w:cstheme="majorHAnsi"/>
        </w:rPr>
        <w:t xml:space="preserve"> on actors who might otherwise violate international norms and strike at objects in space, either to test their capabilities or as an act of hostilities</w:t>
      </w:r>
      <w:r w:rsidRPr="001E51E3">
        <w:rPr>
          <w:rFonts w:asciiTheme="majorHAnsi" w:hAnsiTheme="majorHAnsi" w:cstheme="majorHAnsi"/>
        </w:rPr>
        <w:t xml:space="preserve">. </w:t>
      </w:r>
      <w:r w:rsidRPr="00607F45">
        <w:rPr>
          <w:rFonts w:asciiTheme="majorHAnsi" w:hAnsiTheme="majorHAnsi" w:cstheme="majorHAnsi"/>
          <w:sz w:val="16"/>
          <w:szCs w:val="16"/>
        </w:rPr>
        <w:t>This is not deterrence in the traditional sense, of one actor publicly threatening punishment in response to another actor’s unwanted actions. It is not deterrence by denial since the attacker is not damaged and may even achieve its objective. Nor is it deterrence by punishment because the debris itself does not threaten to punish the attacker’s country. But</w:t>
      </w:r>
      <w:r w:rsidRPr="001E51E3">
        <w:rPr>
          <w:rFonts w:asciiTheme="majorHAnsi" w:hAnsiTheme="majorHAnsi" w:cstheme="majorHAnsi"/>
        </w:rPr>
        <w:t xml:space="preserve"> </w:t>
      </w:r>
      <w:r w:rsidRPr="001E51E3">
        <w:rPr>
          <w:rStyle w:val="StyleUnderline"/>
          <w:rFonts w:asciiTheme="majorHAnsi" w:hAnsiTheme="majorHAnsi" w:cstheme="majorHAnsi"/>
        </w:rPr>
        <w:t xml:space="preserve">debris can </w:t>
      </w:r>
      <w:r w:rsidRPr="001E51E3">
        <w:rPr>
          <w:rStyle w:val="StyleUnderline"/>
          <w:rFonts w:asciiTheme="majorHAnsi" w:hAnsiTheme="majorHAnsi" w:cstheme="majorHAnsi"/>
          <w:highlight w:val="green"/>
        </w:rPr>
        <w:t>increase</w:t>
      </w:r>
      <w:r w:rsidRPr="001E51E3">
        <w:rPr>
          <w:rStyle w:val="StyleUnderline"/>
          <w:rFonts w:asciiTheme="majorHAnsi" w:hAnsiTheme="majorHAnsi" w:cstheme="majorHAnsi"/>
        </w:rPr>
        <w:t xml:space="preserve"> the future </w:t>
      </w:r>
      <w:r w:rsidRPr="001E51E3">
        <w:rPr>
          <w:rStyle w:val="StyleUnderline"/>
          <w:rFonts w:asciiTheme="majorHAnsi" w:hAnsiTheme="majorHAnsi" w:cstheme="majorHAnsi"/>
          <w:highlight w:val="green"/>
        </w:rPr>
        <w:t>costs to</w:t>
      </w:r>
      <w:r w:rsidRPr="001E51E3">
        <w:rPr>
          <w:rStyle w:val="StyleUnderline"/>
          <w:rFonts w:asciiTheme="majorHAnsi" w:hAnsiTheme="majorHAnsi" w:cstheme="majorHAnsi"/>
        </w:rPr>
        <w:t xml:space="preserve"> the </w:t>
      </w:r>
      <w:r w:rsidRPr="001E51E3">
        <w:rPr>
          <w:rStyle w:val="StyleUnderline"/>
          <w:rFonts w:asciiTheme="majorHAnsi" w:hAnsiTheme="majorHAnsi" w:cstheme="majorHAnsi"/>
          <w:highlight w:val="green"/>
        </w:rPr>
        <w:t>aggressor</w:t>
      </w:r>
      <w:r w:rsidRPr="001E51E3">
        <w:rPr>
          <w:rStyle w:val="StyleUnderline"/>
          <w:rFonts w:asciiTheme="majorHAnsi" w:hAnsiTheme="majorHAnsi" w:cstheme="majorHAnsi"/>
        </w:rPr>
        <w:t>, even if their initial attack succeeds, and thus it has a similar restraining effect on certain behavior</w:t>
      </w:r>
      <w:r w:rsidRPr="001E51E3">
        <w:rPr>
          <w:rFonts w:asciiTheme="majorHAnsi" w:hAnsiTheme="majorHAnsi" w:cstheme="majorHAnsi"/>
        </w:rPr>
        <w:t xml:space="preserve">. Like the automated response of the U.S. tripwire in West Germany, </w:t>
      </w:r>
      <w:r w:rsidRPr="001E51E3">
        <w:rPr>
          <w:rStyle w:val="StyleUnderline"/>
          <w:rFonts w:asciiTheme="majorHAnsi" w:hAnsiTheme="majorHAnsi" w:cstheme="majorHAnsi"/>
        </w:rPr>
        <w:t xml:space="preserve">the threat that debris can pose to state interests acts as a form of deterrence, at least to prevent some actors from taking certain types of actions. </w:t>
      </w:r>
      <w:r w:rsidRPr="001E51E3">
        <w:rPr>
          <w:rStyle w:val="StyleUnderline"/>
          <w:rFonts w:asciiTheme="majorHAnsi" w:hAnsiTheme="majorHAnsi" w:cstheme="majorHAnsi"/>
          <w:highlight w:val="green"/>
        </w:rPr>
        <w:t>Removing</w:t>
      </w:r>
      <w:r w:rsidRPr="001E51E3">
        <w:rPr>
          <w:rStyle w:val="StyleUnderline"/>
          <w:rFonts w:asciiTheme="majorHAnsi" w:hAnsiTheme="majorHAnsi" w:cstheme="majorHAnsi"/>
        </w:rPr>
        <w:t xml:space="preserve"> the </w:t>
      </w:r>
      <w:r w:rsidRPr="001E51E3">
        <w:rPr>
          <w:rStyle w:val="StyleUnderline"/>
          <w:rFonts w:asciiTheme="majorHAnsi" w:hAnsiTheme="majorHAnsi" w:cstheme="majorHAnsi"/>
          <w:highlight w:val="green"/>
        </w:rPr>
        <w:t>danger of debris will weaken</w:t>
      </w:r>
      <w:r w:rsidRPr="001E51E3">
        <w:rPr>
          <w:rStyle w:val="StyleUnderline"/>
          <w:rFonts w:asciiTheme="majorHAnsi" w:hAnsiTheme="majorHAnsi" w:cstheme="majorHAnsi"/>
        </w:rPr>
        <w:t xml:space="preserve"> that </w:t>
      </w:r>
      <w:r w:rsidRPr="001E51E3">
        <w:rPr>
          <w:rStyle w:val="StyleUnderline"/>
          <w:rFonts w:asciiTheme="majorHAnsi" w:hAnsiTheme="majorHAnsi" w:cstheme="majorHAnsi"/>
          <w:highlight w:val="green"/>
        </w:rPr>
        <w:t>restraint and</w:t>
      </w:r>
      <w:r w:rsidRPr="001E51E3">
        <w:rPr>
          <w:rStyle w:val="StyleUnderline"/>
          <w:rFonts w:asciiTheme="majorHAnsi" w:hAnsiTheme="majorHAnsi" w:cstheme="majorHAnsi"/>
        </w:rPr>
        <w:t xml:space="preserve"> thus weaken </w:t>
      </w:r>
      <w:r w:rsidRPr="001E51E3">
        <w:rPr>
          <w:rStyle w:val="StyleUnderline"/>
          <w:rFonts w:asciiTheme="majorHAnsi" w:hAnsiTheme="majorHAnsi" w:cstheme="majorHAnsi"/>
          <w:highlight w:val="green"/>
        </w:rPr>
        <w:t xml:space="preserve">deterrence, making </w:t>
      </w:r>
      <w:r w:rsidRPr="001E51E3">
        <w:rPr>
          <w:rStyle w:val="StyleUnderline"/>
          <w:rFonts w:asciiTheme="majorHAnsi" w:hAnsiTheme="majorHAnsi" w:cstheme="majorHAnsi"/>
        </w:rPr>
        <w:t xml:space="preserve">ASAT tests and </w:t>
      </w:r>
      <w:r w:rsidRPr="001E51E3">
        <w:rPr>
          <w:rStyle w:val="StyleUnderline"/>
          <w:rFonts w:asciiTheme="majorHAnsi" w:hAnsiTheme="majorHAnsi" w:cstheme="majorHAnsi"/>
          <w:highlight w:val="green"/>
        </w:rPr>
        <w:t>hostile actions</w:t>
      </w:r>
      <w:r w:rsidRPr="001E51E3">
        <w:rPr>
          <w:rStyle w:val="StyleUnderline"/>
          <w:rFonts w:asciiTheme="majorHAnsi" w:hAnsiTheme="majorHAnsi" w:cstheme="majorHAnsi"/>
        </w:rPr>
        <w:t xml:space="preserve"> in space </w:t>
      </w:r>
      <w:r w:rsidRPr="001E51E3">
        <w:rPr>
          <w:rStyle w:val="StyleUnderline"/>
          <w:rFonts w:asciiTheme="majorHAnsi" w:hAnsiTheme="majorHAnsi" w:cstheme="majorHAnsi"/>
          <w:highlight w:val="green"/>
        </w:rPr>
        <w:t>more likely</w:t>
      </w:r>
      <w:r w:rsidRPr="001E51E3">
        <w:rPr>
          <w:rStyle w:val="StyleUnderline"/>
          <w:rFonts w:asciiTheme="majorHAnsi" w:hAnsiTheme="majorHAnsi" w:cstheme="majorHAnsi"/>
        </w:rPr>
        <w:t>.</w:t>
      </w:r>
    </w:p>
    <w:p w14:paraId="7155A1C4" w14:textId="77777777" w:rsidR="008828C2" w:rsidRPr="001E51E3" w:rsidRDefault="008828C2" w:rsidP="008828C2">
      <w:pPr>
        <w:rPr>
          <w:rStyle w:val="StyleUnderline"/>
          <w:rFonts w:asciiTheme="majorHAnsi" w:hAnsiTheme="majorHAnsi" w:cstheme="majorHAnsi"/>
        </w:rPr>
      </w:pPr>
      <w:r w:rsidRPr="001E51E3">
        <w:rPr>
          <w:rFonts w:asciiTheme="majorHAnsi" w:hAnsiTheme="majorHAnsi" w:cstheme="majorHAnsi"/>
        </w:rPr>
        <w:lastRenderedPageBreak/>
        <w:t xml:space="preserve">Several factors may deter a state from launching kinetic tests or striking against an adversary’s interests in space. For one thing, if a state’s adversary has similar capabilities to destroy objects in space, deterrence would be a function of not wanting to escalate tensions. </w:t>
      </w:r>
      <w:r w:rsidRPr="001E51E3">
        <w:rPr>
          <w:rStyle w:val="StyleUnderline"/>
          <w:rFonts w:asciiTheme="majorHAnsi" w:hAnsiTheme="majorHAnsi" w:cstheme="majorHAnsi"/>
        </w:rPr>
        <w:t>Although international law only explicitly prohibits states from placing </w:t>
      </w:r>
      <w:hyperlink r:id="rId24" w:tooltip="Learn more about weapons of mass destruction from ScienceDirect's AI-generated Topic Pages" w:history="1">
        <w:r w:rsidRPr="001E51E3">
          <w:rPr>
            <w:rStyle w:val="StyleUnderline"/>
            <w:rFonts w:asciiTheme="majorHAnsi" w:hAnsiTheme="majorHAnsi" w:cstheme="majorHAnsi"/>
          </w:rPr>
          <w:t>weapons of mass destruction</w:t>
        </w:r>
      </w:hyperlink>
      <w:r w:rsidRPr="001E51E3">
        <w:rPr>
          <w:rStyle w:val="StyleUnderline"/>
          <w:rFonts w:asciiTheme="majorHAnsi" w:hAnsiTheme="majorHAnsi" w:cstheme="majorHAnsi"/>
        </w:rPr>
        <w:t> in orbit, international space law, like the Outer Space Treaty [</w:t>
      </w:r>
      <w:bookmarkStart w:id="0" w:name="bbib30"/>
      <w:r w:rsidRPr="001E51E3">
        <w:rPr>
          <w:rStyle w:val="StyleUnderline"/>
          <w:rFonts w:asciiTheme="majorHAnsi" w:hAnsiTheme="majorHAnsi" w:cstheme="majorHAnsi"/>
        </w:rPr>
        <w:fldChar w:fldCharType="begin"/>
      </w:r>
      <w:r w:rsidRPr="001E51E3">
        <w:rPr>
          <w:rStyle w:val="StyleUnderline"/>
          <w:rFonts w:asciiTheme="majorHAnsi" w:hAnsiTheme="majorHAnsi" w:cstheme="majorHAnsi"/>
        </w:rPr>
        <w:instrText xml:space="preserve"> HYPERLINK "https://www.sciencedirect.com/science/article/pii/S0265964621000394" \l "bib30" </w:instrText>
      </w:r>
      <w:r w:rsidRPr="001E51E3">
        <w:rPr>
          <w:rStyle w:val="StyleUnderline"/>
          <w:rFonts w:asciiTheme="majorHAnsi" w:hAnsiTheme="majorHAnsi" w:cstheme="majorHAnsi"/>
        </w:rPr>
        <w:fldChar w:fldCharType="separate"/>
      </w:r>
      <w:r w:rsidRPr="001E51E3">
        <w:rPr>
          <w:rStyle w:val="StyleUnderline"/>
          <w:rFonts w:asciiTheme="majorHAnsi" w:hAnsiTheme="majorHAnsi" w:cstheme="majorHAnsi"/>
        </w:rPr>
        <w:t>30</w:t>
      </w:r>
      <w:r w:rsidRPr="001E51E3">
        <w:rPr>
          <w:rStyle w:val="StyleUnderline"/>
          <w:rFonts w:asciiTheme="majorHAnsi" w:hAnsiTheme="majorHAnsi" w:cstheme="majorHAnsi"/>
        </w:rPr>
        <w:fldChar w:fldCharType="end"/>
      </w:r>
      <w:bookmarkEnd w:id="0"/>
      <w:r w:rsidRPr="001E51E3">
        <w:rPr>
          <w:rStyle w:val="StyleUnderline"/>
          <w:rFonts w:asciiTheme="majorHAnsi" w:hAnsiTheme="majorHAnsi" w:cstheme="majorHAnsi"/>
        </w:rPr>
        <w:t>], does provide a framework for addressing the activities of one state that lead to the damage of another state’s property.</w:t>
      </w:r>
      <w:r w:rsidRPr="001E51E3">
        <w:rPr>
          <w:rFonts w:asciiTheme="majorHAnsi" w:hAnsiTheme="majorHAnsi" w:cstheme="majorHAnsi"/>
        </w:rPr>
        <w:t xml:space="preserve"> Likewise, there are international norms (informal but expected rules of behavior) against the weaponization of space. </w:t>
      </w:r>
      <w:r w:rsidRPr="001E51E3">
        <w:rPr>
          <w:rStyle w:val="StyleUnderline"/>
          <w:rFonts w:asciiTheme="majorHAnsi" w:hAnsiTheme="majorHAnsi" w:cstheme="majorHAnsi"/>
        </w:rPr>
        <w:t>But these norms seem to be in decline [</w:t>
      </w:r>
      <w:bookmarkStart w:id="1" w:name="bbib31"/>
      <w:r w:rsidRPr="001E51E3">
        <w:rPr>
          <w:rStyle w:val="StyleUnderline"/>
          <w:rFonts w:asciiTheme="majorHAnsi" w:hAnsiTheme="majorHAnsi" w:cstheme="majorHAnsi"/>
        </w:rPr>
        <w:fldChar w:fldCharType="begin"/>
      </w:r>
      <w:r w:rsidRPr="001E51E3">
        <w:rPr>
          <w:rStyle w:val="StyleUnderline"/>
          <w:rFonts w:asciiTheme="majorHAnsi" w:hAnsiTheme="majorHAnsi" w:cstheme="majorHAnsi"/>
        </w:rPr>
        <w:instrText xml:space="preserve"> HYPERLINK "https://www.sciencedirect.com/science/article/pii/S0265964621000394" \l "bib31" </w:instrText>
      </w:r>
      <w:r w:rsidRPr="001E51E3">
        <w:rPr>
          <w:rStyle w:val="StyleUnderline"/>
          <w:rFonts w:asciiTheme="majorHAnsi" w:hAnsiTheme="majorHAnsi" w:cstheme="majorHAnsi"/>
        </w:rPr>
        <w:fldChar w:fldCharType="separate"/>
      </w:r>
      <w:r w:rsidRPr="001E51E3">
        <w:rPr>
          <w:rStyle w:val="StyleUnderline"/>
          <w:rFonts w:asciiTheme="majorHAnsi" w:hAnsiTheme="majorHAnsi" w:cstheme="majorHAnsi"/>
        </w:rPr>
        <w:t>31</w:t>
      </w:r>
      <w:r w:rsidRPr="001E51E3">
        <w:rPr>
          <w:rStyle w:val="StyleUnderline"/>
          <w:rFonts w:asciiTheme="majorHAnsi" w:hAnsiTheme="majorHAnsi" w:cstheme="majorHAnsi"/>
        </w:rPr>
        <w:fldChar w:fldCharType="end"/>
      </w:r>
      <w:bookmarkEnd w:id="1"/>
      <w:r w:rsidRPr="001E51E3">
        <w:rPr>
          <w:rStyle w:val="StyleUnderline"/>
          <w:rFonts w:asciiTheme="majorHAnsi" w:hAnsiTheme="majorHAnsi" w:cstheme="majorHAnsi"/>
        </w:rPr>
        <w:t>], and such norms only deter a state from engaging in certain types of behavior if the state cares about following norms, if it cares about how states perceive its behavior, or if it believes other states are willing to enforce the norms. The beauty of debris as a deterrent is that it does not rely on the enforcement of norms or the credibility of states to succeed.</w:t>
      </w:r>
    </w:p>
    <w:p w14:paraId="7D2BCBC5" w14:textId="77777777" w:rsidR="008828C2" w:rsidRPr="001E51E3" w:rsidRDefault="008828C2" w:rsidP="008828C2">
      <w:pPr>
        <w:rPr>
          <w:rFonts w:asciiTheme="majorHAnsi" w:hAnsiTheme="majorHAnsi" w:cstheme="majorHAnsi"/>
        </w:rPr>
      </w:pPr>
      <w:r w:rsidRPr="001E51E3">
        <w:rPr>
          <w:rStyle w:val="StyleUnderline"/>
          <w:rFonts w:asciiTheme="majorHAnsi" w:hAnsiTheme="majorHAnsi" w:cstheme="majorHAnsi"/>
        </w:rPr>
        <w:t xml:space="preserve">The specific </w:t>
      </w:r>
      <w:r w:rsidRPr="001E51E3">
        <w:rPr>
          <w:rStyle w:val="StyleUnderline"/>
          <w:rFonts w:asciiTheme="majorHAnsi" w:hAnsiTheme="majorHAnsi" w:cstheme="majorHAnsi"/>
          <w:highlight w:val="green"/>
        </w:rPr>
        <w:t>orbit will</w:t>
      </w:r>
      <w:r w:rsidRPr="001E51E3">
        <w:rPr>
          <w:rStyle w:val="StyleUnderline"/>
          <w:rFonts w:asciiTheme="majorHAnsi" w:hAnsiTheme="majorHAnsi" w:cstheme="majorHAnsi"/>
        </w:rPr>
        <w:t xml:space="preserve"> also determine how much debris is relatively safe while still deterring, and the </w:t>
      </w:r>
      <w:r w:rsidRPr="001E51E3">
        <w:rPr>
          <w:rStyle w:val="StyleUnderline"/>
          <w:rFonts w:asciiTheme="majorHAnsi" w:hAnsiTheme="majorHAnsi" w:cstheme="majorHAnsi"/>
          <w:highlight w:val="green"/>
        </w:rPr>
        <w:t>point at which</w:t>
      </w:r>
      <w:r w:rsidRPr="001E51E3">
        <w:rPr>
          <w:rStyle w:val="StyleUnderline"/>
          <w:rFonts w:asciiTheme="majorHAnsi" w:hAnsiTheme="majorHAnsi" w:cstheme="majorHAnsi"/>
        </w:rPr>
        <w:t xml:space="preserve"> the </w:t>
      </w:r>
      <w:proofErr w:type="gramStart"/>
      <w:r w:rsidRPr="001E51E3">
        <w:rPr>
          <w:rStyle w:val="StyleUnderline"/>
          <w:rFonts w:asciiTheme="majorHAnsi" w:hAnsiTheme="majorHAnsi" w:cstheme="majorHAnsi"/>
        </w:rPr>
        <w:t>amount</w:t>
      </w:r>
      <w:proofErr w:type="gramEnd"/>
      <w:r w:rsidRPr="001E51E3">
        <w:rPr>
          <w:rStyle w:val="StyleUnderline"/>
          <w:rFonts w:asciiTheme="majorHAnsi" w:hAnsiTheme="majorHAnsi" w:cstheme="majorHAnsi"/>
        </w:rPr>
        <w:t xml:space="preserve"> of </w:t>
      </w:r>
      <w:r w:rsidRPr="001E51E3">
        <w:rPr>
          <w:rStyle w:val="StyleUnderline"/>
          <w:rFonts w:asciiTheme="majorHAnsi" w:hAnsiTheme="majorHAnsi" w:cstheme="majorHAnsi"/>
          <w:highlight w:val="green"/>
        </w:rPr>
        <w:t>debris becomes more</w:t>
      </w:r>
      <w:r w:rsidRPr="001E51E3">
        <w:rPr>
          <w:rStyle w:val="StyleUnderline"/>
          <w:rFonts w:asciiTheme="majorHAnsi" w:hAnsiTheme="majorHAnsi" w:cstheme="majorHAnsi"/>
        </w:rPr>
        <w:t xml:space="preserve"> of a </w:t>
      </w:r>
      <w:r w:rsidRPr="001E51E3">
        <w:rPr>
          <w:rStyle w:val="StyleUnderline"/>
          <w:rFonts w:asciiTheme="majorHAnsi" w:hAnsiTheme="majorHAnsi" w:cstheme="majorHAnsi"/>
          <w:highlight w:val="green"/>
        </w:rPr>
        <w:t>risk than</w:t>
      </w:r>
      <w:r w:rsidRPr="001E51E3">
        <w:rPr>
          <w:rStyle w:val="StyleUnderline"/>
          <w:rFonts w:asciiTheme="majorHAnsi" w:hAnsiTheme="majorHAnsi" w:cstheme="majorHAnsi"/>
        </w:rPr>
        <w:t xml:space="preserve"> a </w:t>
      </w:r>
      <w:r w:rsidRPr="001E51E3">
        <w:rPr>
          <w:rStyle w:val="StyleUnderline"/>
          <w:rFonts w:asciiTheme="majorHAnsi" w:hAnsiTheme="majorHAnsi" w:cstheme="majorHAnsi"/>
          <w:highlight w:val="green"/>
        </w:rPr>
        <w:t>deterrent</w:t>
      </w:r>
      <w:r w:rsidRPr="001E51E3">
        <w:rPr>
          <w:rFonts w:asciiTheme="majorHAnsi" w:hAnsiTheme="majorHAnsi" w:cstheme="majorHAnsi"/>
        </w:rPr>
        <w:t xml:space="preserve">. </w:t>
      </w:r>
      <w:r w:rsidRPr="00607F45">
        <w:rPr>
          <w:rFonts w:asciiTheme="majorHAnsi" w:hAnsiTheme="majorHAnsi" w:cstheme="majorHAnsi"/>
          <w:sz w:val="16"/>
          <w:szCs w:val="16"/>
        </w:rPr>
        <w:t>The nature of the spacecraft will also play a role. More maneuverable and hardened craft will make attacks more difficult and less effective, but they also reduce the deterrent effect of debris. More vulnerable craft might be easier to destroy, but the ease with which they create more debris can create a stronger deterrent. The presence of humans should also strengthen deterrence because even accidents that kill one country’s citizens as a result of debris could have national security implications for multiple states.</w:t>
      </w:r>
    </w:p>
    <w:p w14:paraId="1435303E" w14:textId="77777777" w:rsidR="008828C2" w:rsidRPr="00607F45" w:rsidRDefault="008828C2" w:rsidP="008828C2">
      <w:pPr>
        <w:rPr>
          <w:rFonts w:asciiTheme="majorHAnsi" w:hAnsiTheme="majorHAnsi" w:cstheme="majorHAnsi"/>
          <w:sz w:val="16"/>
          <w:szCs w:val="16"/>
        </w:rPr>
      </w:pPr>
      <w:r w:rsidRPr="001E51E3">
        <w:rPr>
          <w:rStyle w:val="StyleUnderline"/>
          <w:rFonts w:asciiTheme="majorHAnsi" w:hAnsiTheme="majorHAnsi" w:cstheme="majorHAnsi"/>
          <w:highlight w:val="green"/>
        </w:rPr>
        <w:t>States</w:t>
      </w:r>
      <w:r w:rsidRPr="001E51E3">
        <w:rPr>
          <w:rStyle w:val="StyleUnderline"/>
          <w:rFonts w:asciiTheme="majorHAnsi" w:hAnsiTheme="majorHAnsi" w:cstheme="majorHAnsi"/>
        </w:rPr>
        <w:t xml:space="preserve"> that are potentially affected by additional debris or </w:t>
      </w:r>
      <w:r w:rsidRPr="001E51E3">
        <w:rPr>
          <w:rStyle w:val="StyleUnderline"/>
          <w:rFonts w:asciiTheme="majorHAnsi" w:hAnsiTheme="majorHAnsi" w:cstheme="majorHAnsi"/>
          <w:highlight w:val="green"/>
        </w:rPr>
        <w:t>that have</w:t>
      </w:r>
      <w:r w:rsidRPr="001E51E3">
        <w:rPr>
          <w:rStyle w:val="StyleUnderline"/>
          <w:rFonts w:asciiTheme="majorHAnsi" w:hAnsiTheme="majorHAnsi" w:cstheme="majorHAnsi"/>
        </w:rPr>
        <w:t xml:space="preserve"> commercial </w:t>
      </w:r>
      <w:r w:rsidRPr="001E51E3">
        <w:rPr>
          <w:rStyle w:val="StyleUnderline"/>
          <w:rFonts w:asciiTheme="majorHAnsi" w:hAnsiTheme="majorHAnsi" w:cstheme="majorHAnsi"/>
          <w:highlight w:val="green"/>
        </w:rPr>
        <w:t>interests</w:t>
      </w:r>
      <w:r w:rsidRPr="001E51E3">
        <w:rPr>
          <w:rStyle w:val="StyleUnderline"/>
          <w:rFonts w:asciiTheme="majorHAnsi" w:hAnsiTheme="majorHAnsi" w:cstheme="majorHAnsi"/>
        </w:rPr>
        <w:t xml:space="preserve"> that could be negatively affected are </w:t>
      </w:r>
      <w:r w:rsidRPr="001E51E3">
        <w:rPr>
          <w:rStyle w:val="StyleUnderline"/>
          <w:rFonts w:asciiTheme="majorHAnsi" w:hAnsiTheme="majorHAnsi" w:cstheme="majorHAnsi"/>
          <w:highlight w:val="green"/>
        </w:rPr>
        <w:t>less likely to</w:t>
      </w:r>
      <w:r w:rsidRPr="001E51E3">
        <w:rPr>
          <w:rStyle w:val="StyleUnderline"/>
          <w:rFonts w:asciiTheme="majorHAnsi" w:hAnsiTheme="majorHAnsi" w:cstheme="majorHAnsi"/>
        </w:rPr>
        <w:t xml:space="preserve"> want to </w:t>
      </w:r>
      <w:r w:rsidRPr="001E51E3">
        <w:rPr>
          <w:rStyle w:val="StyleUnderline"/>
          <w:rFonts w:asciiTheme="majorHAnsi" w:hAnsiTheme="majorHAnsi" w:cstheme="majorHAnsi"/>
          <w:highlight w:val="green"/>
        </w:rPr>
        <w:t>create more debris</w:t>
      </w:r>
      <w:r w:rsidRPr="001E51E3">
        <w:rPr>
          <w:rStyle w:val="StyleUnderline"/>
          <w:rFonts w:asciiTheme="majorHAnsi" w:hAnsiTheme="majorHAnsi" w:cstheme="majorHAnsi"/>
        </w:rPr>
        <w:t xml:space="preserve"> by targeting an object in orbit</w:t>
      </w:r>
      <w:r w:rsidRPr="001E51E3">
        <w:rPr>
          <w:rFonts w:asciiTheme="majorHAnsi" w:hAnsiTheme="majorHAnsi" w:cstheme="majorHAnsi"/>
        </w:rPr>
        <w:t xml:space="preserve">. In this respect, there is some overlap with deterrence by entanglement because </w:t>
      </w:r>
      <w:r w:rsidRPr="001E51E3">
        <w:rPr>
          <w:rStyle w:val="StyleUnderline"/>
          <w:rFonts w:asciiTheme="majorHAnsi" w:hAnsiTheme="majorHAnsi" w:cstheme="majorHAnsi"/>
        </w:rPr>
        <w:t>the increased interest in dual-use (military and commercial) satellites acts as an additional deterrent against states taking unwanted actions against objects in space</w:t>
      </w:r>
      <w:r w:rsidRPr="001E51E3">
        <w:rPr>
          <w:rFonts w:asciiTheme="majorHAnsi" w:hAnsiTheme="majorHAnsi" w:cstheme="majorHAnsi"/>
        </w:rPr>
        <w:t xml:space="preserve"> [</w:t>
      </w:r>
      <w:bookmarkStart w:id="2" w:name="bbib32"/>
      <w:r w:rsidRPr="001E51E3">
        <w:rPr>
          <w:rFonts w:asciiTheme="majorHAnsi" w:hAnsiTheme="majorHAnsi" w:cstheme="majorHAnsi"/>
        </w:rPr>
        <w:fldChar w:fldCharType="begin"/>
      </w:r>
      <w:r w:rsidRPr="001E51E3">
        <w:rPr>
          <w:rFonts w:asciiTheme="majorHAnsi" w:hAnsiTheme="majorHAnsi" w:cstheme="majorHAnsi"/>
        </w:rPr>
        <w:instrText xml:space="preserve"> HYPERLINK "https://www.sciencedirect.com/science/article/pii/S0265964621000394" \l "bib32" </w:instrText>
      </w:r>
      <w:r w:rsidRPr="001E51E3">
        <w:rPr>
          <w:rFonts w:asciiTheme="majorHAnsi" w:hAnsiTheme="majorHAnsi" w:cstheme="majorHAnsi"/>
        </w:rPr>
        <w:fldChar w:fldCharType="separate"/>
      </w:r>
      <w:r w:rsidRPr="001E51E3">
        <w:rPr>
          <w:rStyle w:val="Hyperlink"/>
          <w:rFonts w:asciiTheme="majorHAnsi" w:hAnsiTheme="majorHAnsi" w:cstheme="majorHAnsi"/>
        </w:rPr>
        <w:t>32</w:t>
      </w:r>
      <w:r w:rsidRPr="001E51E3">
        <w:rPr>
          <w:rFonts w:asciiTheme="majorHAnsi" w:hAnsiTheme="majorHAnsi" w:cstheme="majorHAnsi"/>
        </w:rPr>
        <w:fldChar w:fldCharType="end"/>
      </w:r>
      <w:bookmarkEnd w:id="2"/>
      <w:r w:rsidRPr="001E51E3">
        <w:rPr>
          <w:rFonts w:asciiTheme="majorHAnsi" w:hAnsiTheme="majorHAnsi" w:cstheme="majorHAnsi"/>
        </w:rPr>
        <w:t xml:space="preserve">]. Likewise, </w:t>
      </w:r>
      <w:r w:rsidRPr="001E51E3">
        <w:rPr>
          <w:rStyle w:val="StyleUnderline"/>
          <w:rFonts w:asciiTheme="majorHAnsi" w:hAnsiTheme="majorHAnsi" w:cstheme="majorHAnsi"/>
        </w:rPr>
        <w:t>states are less likely to take actions that threaten the interests of multiple governments</w:t>
      </w:r>
      <w:r w:rsidRPr="001E51E3">
        <w:rPr>
          <w:rFonts w:asciiTheme="majorHAnsi" w:hAnsiTheme="majorHAnsi" w:cstheme="majorHAnsi"/>
        </w:rPr>
        <w:t xml:space="preserve">, </w:t>
      </w:r>
      <w:r w:rsidRPr="00607F45">
        <w:rPr>
          <w:rFonts w:asciiTheme="majorHAnsi" w:hAnsiTheme="majorHAnsi" w:cstheme="majorHAnsi"/>
          <w:sz w:val="16"/>
          <w:szCs w:val="16"/>
        </w:rPr>
        <w:t>so the more states that are invested in objects with similar orbits, and the more that satellites represent multinational efforts and interests, the stronger the deterrent effect against any kind of test or hostile activities in that area of space.</w:t>
      </w:r>
    </w:p>
    <w:p w14:paraId="57886EBF" w14:textId="77777777" w:rsidR="008828C2" w:rsidRPr="00607F45" w:rsidRDefault="008828C2" w:rsidP="008828C2">
      <w:pPr>
        <w:rPr>
          <w:rFonts w:asciiTheme="majorHAnsi" w:hAnsiTheme="majorHAnsi" w:cstheme="majorHAnsi"/>
          <w:sz w:val="16"/>
          <w:szCs w:val="16"/>
        </w:rPr>
      </w:pPr>
      <w:r w:rsidRPr="00607F45">
        <w:rPr>
          <w:rFonts w:asciiTheme="majorHAnsi" w:hAnsiTheme="majorHAnsi" w:cstheme="majorHAnsi"/>
          <w:sz w:val="16"/>
          <w:szCs w:val="16"/>
        </w:rPr>
        <w:t>Another factor that contributes to deterrence is that states do not need space-specific capabilities to punish an actor that violates norms or acts aggressively in space. Several states have interests in space without having national launch capabilities, so they rely on other states to provide those capabilities. These states could, for example, use cyberattacks or even conventional military force in response to aggressive activities in space. There is a growing literature on cross-domain deterrence that is relevant in these cases [</w:t>
      </w:r>
      <w:bookmarkStart w:id="3" w:name="bbib33"/>
      <w:r w:rsidRPr="00607F45">
        <w:rPr>
          <w:rFonts w:asciiTheme="majorHAnsi" w:hAnsiTheme="majorHAnsi" w:cstheme="majorHAnsi"/>
          <w:sz w:val="16"/>
          <w:szCs w:val="16"/>
        </w:rPr>
        <w:fldChar w:fldCharType="begin"/>
      </w:r>
      <w:r w:rsidRPr="00607F45">
        <w:rPr>
          <w:rFonts w:asciiTheme="majorHAnsi" w:hAnsiTheme="majorHAnsi" w:cstheme="majorHAnsi"/>
          <w:sz w:val="16"/>
          <w:szCs w:val="16"/>
        </w:rPr>
        <w:instrText xml:space="preserve"> HYPERLINK "https://www.sciencedirect.com/science/article/pii/S0265964621000394" \l "bib33" </w:instrText>
      </w:r>
      <w:r w:rsidRPr="00607F45">
        <w:rPr>
          <w:rFonts w:asciiTheme="majorHAnsi" w:hAnsiTheme="majorHAnsi" w:cstheme="majorHAnsi"/>
          <w:sz w:val="16"/>
          <w:szCs w:val="16"/>
        </w:rPr>
        <w:fldChar w:fldCharType="separate"/>
      </w:r>
      <w:r w:rsidRPr="00607F45">
        <w:rPr>
          <w:rStyle w:val="Hyperlink"/>
          <w:rFonts w:asciiTheme="majorHAnsi" w:hAnsiTheme="majorHAnsi" w:cstheme="majorHAnsi"/>
          <w:sz w:val="16"/>
          <w:szCs w:val="16"/>
        </w:rPr>
        <w:t>[33]</w:t>
      </w:r>
      <w:r w:rsidRPr="00607F45">
        <w:rPr>
          <w:rFonts w:asciiTheme="majorHAnsi" w:hAnsiTheme="majorHAnsi" w:cstheme="majorHAnsi"/>
          <w:sz w:val="16"/>
          <w:szCs w:val="16"/>
        </w:rPr>
        <w:fldChar w:fldCharType="end"/>
      </w:r>
      <w:bookmarkEnd w:id="3"/>
      <w:r w:rsidRPr="00607F45">
        <w:rPr>
          <w:rFonts w:asciiTheme="majorHAnsi" w:hAnsiTheme="majorHAnsi" w:cstheme="majorHAnsi"/>
          <w:sz w:val="16"/>
          <w:szCs w:val="16"/>
        </w:rPr>
        <w:t>, </w:t>
      </w:r>
      <w:bookmarkStart w:id="4" w:name="bbib34"/>
      <w:r w:rsidRPr="00607F45">
        <w:rPr>
          <w:rFonts w:asciiTheme="majorHAnsi" w:hAnsiTheme="majorHAnsi" w:cstheme="majorHAnsi"/>
          <w:sz w:val="16"/>
          <w:szCs w:val="16"/>
        </w:rPr>
        <w:fldChar w:fldCharType="begin"/>
      </w:r>
      <w:r w:rsidRPr="00607F45">
        <w:rPr>
          <w:rFonts w:asciiTheme="majorHAnsi" w:hAnsiTheme="majorHAnsi" w:cstheme="majorHAnsi"/>
          <w:sz w:val="16"/>
          <w:szCs w:val="16"/>
        </w:rPr>
        <w:instrText xml:space="preserve"> HYPERLINK "https://www.sciencedirect.com/science/article/pii/S0265964621000394" \l "bib34" </w:instrText>
      </w:r>
      <w:r w:rsidRPr="00607F45">
        <w:rPr>
          <w:rFonts w:asciiTheme="majorHAnsi" w:hAnsiTheme="majorHAnsi" w:cstheme="majorHAnsi"/>
          <w:sz w:val="16"/>
          <w:szCs w:val="16"/>
        </w:rPr>
        <w:fldChar w:fldCharType="separate"/>
      </w:r>
      <w:r w:rsidRPr="00607F45">
        <w:rPr>
          <w:rStyle w:val="Hyperlink"/>
          <w:rFonts w:asciiTheme="majorHAnsi" w:hAnsiTheme="majorHAnsi" w:cstheme="majorHAnsi"/>
          <w:sz w:val="16"/>
          <w:szCs w:val="16"/>
        </w:rPr>
        <w:t>[34]</w:t>
      </w:r>
      <w:r w:rsidRPr="00607F45">
        <w:rPr>
          <w:rFonts w:asciiTheme="majorHAnsi" w:hAnsiTheme="majorHAnsi" w:cstheme="majorHAnsi"/>
          <w:sz w:val="16"/>
          <w:szCs w:val="16"/>
        </w:rPr>
        <w:fldChar w:fldCharType="end"/>
      </w:r>
      <w:bookmarkEnd w:id="4"/>
      <w:r w:rsidRPr="00607F45">
        <w:rPr>
          <w:rFonts w:asciiTheme="majorHAnsi" w:hAnsiTheme="majorHAnsi" w:cstheme="majorHAnsi"/>
          <w:sz w:val="16"/>
          <w:szCs w:val="16"/>
        </w:rPr>
        <w:t>, </w:t>
      </w:r>
      <w:bookmarkStart w:id="5" w:name="bbib35"/>
      <w:r w:rsidRPr="00607F45">
        <w:rPr>
          <w:rFonts w:asciiTheme="majorHAnsi" w:hAnsiTheme="majorHAnsi" w:cstheme="majorHAnsi"/>
          <w:sz w:val="16"/>
          <w:szCs w:val="16"/>
        </w:rPr>
        <w:fldChar w:fldCharType="begin"/>
      </w:r>
      <w:r w:rsidRPr="00607F45">
        <w:rPr>
          <w:rFonts w:asciiTheme="majorHAnsi" w:hAnsiTheme="majorHAnsi" w:cstheme="majorHAnsi"/>
          <w:sz w:val="16"/>
          <w:szCs w:val="16"/>
        </w:rPr>
        <w:instrText xml:space="preserve"> HYPERLINK "https://www.sciencedirect.com/science/article/pii/S0265964621000394" \l "bib35" </w:instrText>
      </w:r>
      <w:r w:rsidRPr="00607F45">
        <w:rPr>
          <w:rFonts w:asciiTheme="majorHAnsi" w:hAnsiTheme="majorHAnsi" w:cstheme="majorHAnsi"/>
          <w:sz w:val="16"/>
          <w:szCs w:val="16"/>
        </w:rPr>
        <w:fldChar w:fldCharType="separate"/>
      </w:r>
      <w:r w:rsidRPr="00607F45">
        <w:rPr>
          <w:rStyle w:val="Hyperlink"/>
          <w:rFonts w:asciiTheme="majorHAnsi" w:hAnsiTheme="majorHAnsi" w:cstheme="majorHAnsi"/>
          <w:sz w:val="16"/>
          <w:szCs w:val="16"/>
        </w:rPr>
        <w:t>[35]</w:t>
      </w:r>
      <w:r w:rsidRPr="00607F45">
        <w:rPr>
          <w:rFonts w:asciiTheme="majorHAnsi" w:hAnsiTheme="majorHAnsi" w:cstheme="majorHAnsi"/>
          <w:sz w:val="16"/>
          <w:szCs w:val="16"/>
        </w:rPr>
        <w:fldChar w:fldCharType="end"/>
      </w:r>
      <w:bookmarkEnd w:id="5"/>
      <w:r w:rsidRPr="00607F45">
        <w:rPr>
          <w:rFonts w:asciiTheme="majorHAnsi" w:hAnsiTheme="majorHAnsi" w:cstheme="majorHAnsi"/>
          <w:sz w:val="16"/>
          <w:szCs w:val="16"/>
        </w:rPr>
        <w:t>]. As a result, even states that do not have space launch capabilities have the ability to deter acts that generate debris and will have the desire to do so if it affects their communications, navigation, or scientific interests.</w:t>
      </w:r>
    </w:p>
    <w:p w14:paraId="280D8661" w14:textId="77777777" w:rsidR="008828C2" w:rsidRPr="00607F45" w:rsidRDefault="008828C2" w:rsidP="008828C2">
      <w:pPr>
        <w:rPr>
          <w:rFonts w:asciiTheme="majorHAnsi" w:hAnsiTheme="majorHAnsi" w:cstheme="majorHAnsi"/>
          <w:sz w:val="16"/>
          <w:szCs w:val="16"/>
        </w:rPr>
      </w:pPr>
      <w:r w:rsidRPr="00607F45">
        <w:rPr>
          <w:rFonts w:asciiTheme="majorHAnsi" w:hAnsiTheme="majorHAnsi" w:cstheme="majorHAnsi"/>
          <w:sz w:val="16"/>
          <w:szCs w:val="16"/>
        </w:rPr>
        <w:t>Because of these and other factors that enhance deterrence</w:t>
      </w:r>
      <w:r w:rsidRPr="001E51E3">
        <w:rPr>
          <w:rFonts w:asciiTheme="majorHAnsi" w:hAnsiTheme="majorHAnsi" w:cstheme="majorHAnsi"/>
        </w:rPr>
        <w:t xml:space="preserve">, </w:t>
      </w:r>
      <w:r w:rsidRPr="001E51E3">
        <w:rPr>
          <w:rStyle w:val="StyleUnderline"/>
          <w:rFonts w:asciiTheme="majorHAnsi" w:hAnsiTheme="majorHAnsi" w:cstheme="majorHAnsi"/>
        </w:rPr>
        <w:t xml:space="preserve">this article </w:t>
      </w:r>
      <w:r w:rsidRPr="001E51E3">
        <w:rPr>
          <w:rStyle w:val="StyleUnderline"/>
          <w:rFonts w:asciiTheme="majorHAnsi" w:hAnsiTheme="majorHAnsi" w:cstheme="majorHAnsi"/>
          <w:highlight w:val="green"/>
        </w:rPr>
        <w:t>does not suggest</w:t>
      </w:r>
      <w:r w:rsidRPr="001E51E3">
        <w:rPr>
          <w:rStyle w:val="StyleUnderline"/>
          <w:rFonts w:asciiTheme="majorHAnsi" w:hAnsiTheme="majorHAnsi" w:cstheme="majorHAnsi"/>
        </w:rPr>
        <w:t xml:space="preserve"> that </w:t>
      </w:r>
      <w:r w:rsidRPr="001E51E3">
        <w:rPr>
          <w:rStyle w:val="StyleUnderline"/>
          <w:rFonts w:asciiTheme="majorHAnsi" w:hAnsiTheme="majorHAnsi" w:cstheme="majorHAnsi"/>
          <w:highlight w:val="green"/>
        </w:rPr>
        <w:t>debris is a positive</w:t>
      </w:r>
      <w:r w:rsidRPr="001E51E3">
        <w:rPr>
          <w:rFonts w:asciiTheme="majorHAnsi" w:hAnsiTheme="majorHAnsi" w:cstheme="majorHAnsi"/>
        </w:rPr>
        <w:t xml:space="preserve"> or that states are only deterred by the likelihood of creating debris. On the contrary, </w:t>
      </w:r>
      <w:r w:rsidRPr="001E51E3">
        <w:rPr>
          <w:rStyle w:val="StyleUnderline"/>
          <w:rFonts w:asciiTheme="majorHAnsi" w:hAnsiTheme="majorHAnsi" w:cstheme="majorHAnsi"/>
        </w:rPr>
        <w:t xml:space="preserve">debris will have </w:t>
      </w:r>
      <w:r w:rsidRPr="001E51E3">
        <w:rPr>
          <w:rStyle w:val="StyleUnderline"/>
          <w:rFonts w:asciiTheme="majorHAnsi" w:hAnsiTheme="majorHAnsi" w:cstheme="majorHAnsi"/>
          <w:highlight w:val="green"/>
        </w:rPr>
        <w:t>some deterrence effects precisely because</w:t>
      </w:r>
      <w:r w:rsidRPr="001E51E3">
        <w:rPr>
          <w:rStyle w:val="StyleUnderline"/>
          <w:rFonts w:asciiTheme="majorHAnsi" w:hAnsiTheme="majorHAnsi" w:cstheme="majorHAnsi"/>
        </w:rPr>
        <w:t xml:space="preserve"> it </w:t>
      </w:r>
      <w:r w:rsidRPr="001E51E3">
        <w:rPr>
          <w:rStyle w:val="StyleUnderline"/>
          <w:rFonts w:asciiTheme="majorHAnsi" w:hAnsiTheme="majorHAnsi" w:cstheme="majorHAnsi"/>
        </w:rPr>
        <w:lastRenderedPageBreak/>
        <w:t xml:space="preserve">poses a </w:t>
      </w:r>
      <w:r w:rsidRPr="001E51E3">
        <w:rPr>
          <w:rStyle w:val="StyleUnderline"/>
          <w:rFonts w:asciiTheme="majorHAnsi" w:hAnsiTheme="majorHAnsi" w:cstheme="majorHAnsi"/>
          <w:highlight w:val="green"/>
        </w:rPr>
        <w:t>threat</w:t>
      </w:r>
      <w:r w:rsidRPr="001E51E3">
        <w:rPr>
          <w:rStyle w:val="StyleUnderline"/>
          <w:rFonts w:asciiTheme="majorHAnsi" w:hAnsiTheme="majorHAnsi" w:cstheme="majorHAnsi"/>
        </w:rPr>
        <w:t xml:space="preserve"> to international space interests</w:t>
      </w:r>
      <w:r w:rsidRPr="001E51E3">
        <w:rPr>
          <w:rFonts w:asciiTheme="majorHAnsi" w:hAnsiTheme="majorHAnsi" w:cstheme="majorHAnsi"/>
        </w:rPr>
        <w:t xml:space="preserve">. </w:t>
      </w:r>
      <w:r w:rsidRPr="00607F45">
        <w:rPr>
          <w:rFonts w:asciiTheme="majorHAnsi" w:hAnsiTheme="majorHAnsi" w:cstheme="majorHAnsi"/>
          <w:sz w:val="16"/>
          <w:szCs w:val="16"/>
        </w:rPr>
        <w:t>We must also recognize that the factors necessary to deter acts of war or hostile aggression may be different from the factors necessary to deter kinetic tests. While both types of actions can produce debris, intent — if it can be determined — contributes to the likelihood of </w:t>
      </w:r>
      <w:hyperlink r:id="rId25" w:tooltip="Learn more about retaliation from ScienceDirect's AI-generated Topic Pages" w:history="1">
        <w:r w:rsidRPr="00607F45">
          <w:rPr>
            <w:rStyle w:val="Hyperlink"/>
            <w:rFonts w:asciiTheme="majorHAnsi" w:hAnsiTheme="majorHAnsi" w:cstheme="majorHAnsi"/>
            <w:sz w:val="16"/>
            <w:szCs w:val="16"/>
          </w:rPr>
          <w:t>retaliation</w:t>
        </w:r>
      </w:hyperlink>
      <w:r w:rsidRPr="00607F45">
        <w:rPr>
          <w:rFonts w:asciiTheme="majorHAnsi" w:hAnsiTheme="majorHAnsi" w:cstheme="majorHAnsi"/>
          <w:sz w:val="16"/>
          <w:szCs w:val="16"/>
        </w:rPr>
        <w:t xml:space="preserve">. In the nuclear domain, one can determine a detonation on foreign soil versus the launch of a ballistic missile (although test launches do create complexity). In space, the distinction between a purely accidental collision, a test that creates debris, and an intentionally hostile act is already difficult and will grow increasingly blurry as more states develop space capabilities and as states develop more </w:t>
      </w:r>
      <w:proofErr w:type="spellStart"/>
      <w:r w:rsidRPr="00607F45">
        <w:rPr>
          <w:rFonts w:asciiTheme="majorHAnsi" w:hAnsiTheme="majorHAnsi" w:cstheme="majorHAnsi"/>
          <w:sz w:val="16"/>
          <w:szCs w:val="16"/>
        </w:rPr>
        <w:t>nonkinetic</w:t>
      </w:r>
      <w:proofErr w:type="spellEnd"/>
      <w:r w:rsidRPr="00607F45">
        <w:rPr>
          <w:rFonts w:asciiTheme="majorHAnsi" w:hAnsiTheme="majorHAnsi" w:cstheme="majorHAnsi"/>
          <w:sz w:val="16"/>
          <w:szCs w:val="16"/>
        </w:rPr>
        <w:t xml:space="preserve"> ASAT capabilities.</w:t>
      </w:r>
    </w:p>
    <w:p w14:paraId="29E90DC8" w14:textId="77777777" w:rsidR="008828C2" w:rsidRPr="00355308" w:rsidRDefault="008828C2" w:rsidP="008828C2">
      <w:pPr>
        <w:rPr>
          <w:sz w:val="16"/>
          <w:szCs w:val="16"/>
        </w:rPr>
      </w:pPr>
    </w:p>
    <w:p w14:paraId="232F7DC1" w14:textId="77777777" w:rsidR="00FE5126" w:rsidRPr="00FE5126" w:rsidRDefault="00FE5126" w:rsidP="00FE5126"/>
    <w:p w14:paraId="6CC283A0" w14:textId="5BDA611D" w:rsidR="008828C2" w:rsidRDefault="008828C2" w:rsidP="008828C2">
      <w:pPr>
        <w:pStyle w:val="Heading3"/>
      </w:pPr>
      <w:r>
        <w:lastRenderedPageBreak/>
        <w:t>Framework</w:t>
      </w:r>
    </w:p>
    <w:p w14:paraId="7D408662" w14:textId="77777777" w:rsidR="008828C2" w:rsidRDefault="008828C2" w:rsidP="008828C2">
      <w:pPr>
        <w:pStyle w:val="Heading4"/>
        <w:rPr>
          <w:rFonts w:cs="Calibri"/>
        </w:rPr>
      </w:pPr>
      <w:r>
        <w:rPr>
          <w:rFonts w:cs="Calibri"/>
        </w:rPr>
        <w:t>T</w:t>
      </w:r>
      <w:r w:rsidRPr="00A0610A">
        <w:rPr>
          <w:rFonts w:cs="Calibri"/>
        </w:rPr>
        <w:t xml:space="preserve">he standard is maximizing expected well-being. </w:t>
      </w:r>
    </w:p>
    <w:p w14:paraId="2F706825" w14:textId="77777777" w:rsidR="008828C2" w:rsidRPr="00A0610A" w:rsidRDefault="008828C2" w:rsidP="008828C2">
      <w:pPr>
        <w:pStyle w:val="Heading4"/>
        <w:rPr>
          <w:rFonts w:cs="Calibri"/>
          <w:color w:val="000000" w:themeColor="text1"/>
        </w:rPr>
      </w:pPr>
      <w:r w:rsidRPr="00A0610A">
        <w:rPr>
          <w:rFonts w:cs="Calibri"/>
        </w:rPr>
        <w:t>1</w:t>
      </w:r>
      <w:r>
        <w:rPr>
          <w:rFonts w:cs="Calibri"/>
        </w:rPr>
        <w:t xml:space="preserve">. </w:t>
      </w:r>
      <w:r w:rsidRPr="00A0610A">
        <w:rPr>
          <w:rFonts w:cs="Calibri"/>
        </w:rPr>
        <w:t xml:space="preserve">Death is bad and outweighs – </w:t>
      </w:r>
      <w:r>
        <w:rPr>
          <w:rFonts w:cs="Calibri"/>
        </w:rPr>
        <w:t>a</w:t>
      </w:r>
      <w:r w:rsidRPr="00A0610A">
        <w:rPr>
          <w:rFonts w:cs="Calibri"/>
        </w:rPr>
        <w:t>gents can’t act if they fear for their bodily security which constrains every ethical theory</w:t>
      </w:r>
    </w:p>
    <w:p w14:paraId="065827BD" w14:textId="77777777" w:rsidR="008828C2" w:rsidRPr="00A0610A" w:rsidRDefault="008828C2" w:rsidP="008828C2">
      <w:pPr>
        <w:pStyle w:val="Heading4"/>
        <w:rPr>
          <w:rFonts w:cs="Calibri"/>
        </w:rPr>
      </w:pPr>
      <w:r w:rsidRPr="00A0610A">
        <w:rPr>
          <w:rFonts w:cs="Calibri"/>
        </w:rPr>
        <w:t>2</w:t>
      </w:r>
      <w:r>
        <w:rPr>
          <w:rFonts w:cs="Calibri"/>
        </w:rPr>
        <w:t>. Intuitions</w:t>
      </w:r>
      <w:r w:rsidRPr="00A0610A">
        <w:rPr>
          <w:rFonts w:cs="Calibri"/>
        </w:rPr>
        <w:t xml:space="preserve"> outweig</w:t>
      </w:r>
      <w:r>
        <w:rPr>
          <w:rFonts w:cs="Calibri"/>
        </w:rPr>
        <w:t>h -</w:t>
      </w:r>
      <w:r w:rsidRPr="00A0610A">
        <w:rPr>
          <w:rFonts w:cs="Calibri"/>
        </w:rPr>
        <w:t xml:space="preserve"> since they’re the foundational basis for any argument and theories that contradict our intuitions are most likely false even if we can’t deductively determine why</w:t>
      </w:r>
    </w:p>
    <w:p w14:paraId="7EF93E65" w14:textId="77777777" w:rsidR="008828C2" w:rsidRPr="00586B80" w:rsidRDefault="008828C2" w:rsidP="008828C2">
      <w:pPr>
        <w:pStyle w:val="Heading4"/>
      </w:pPr>
      <w:r>
        <w:t xml:space="preserve">3. Extinction outweighs -  </w:t>
      </w:r>
    </w:p>
    <w:p w14:paraId="3ADBA67F" w14:textId="77777777" w:rsidR="008828C2" w:rsidRPr="00611230" w:rsidRDefault="008828C2" w:rsidP="008828C2">
      <w:proofErr w:type="spellStart"/>
      <w:r w:rsidRPr="00611230">
        <w:rPr>
          <w:rStyle w:val="Style13ptBold"/>
        </w:rPr>
        <w:t>Pummer</w:t>
      </w:r>
      <w:proofErr w:type="spellEnd"/>
      <w:r w:rsidRPr="00611230">
        <w:rPr>
          <w:rStyle w:val="Style13ptBold"/>
        </w:rPr>
        <w:t xml:space="preserve"> 15</w:t>
      </w:r>
      <w:r w:rsidRPr="00611230">
        <w:t xml:space="preserve"> [Theron, Junior Research Fellow in Philosophy at St. Anne's College, University of Oxford. “Moral Agreement on Saving the World” Practical Ethics, University of Oxford. May 18, 2015] AT</w:t>
      </w:r>
    </w:p>
    <w:p w14:paraId="178F2F14" w14:textId="77777777" w:rsidR="008828C2" w:rsidRDefault="008828C2" w:rsidP="008828C2">
      <w:r w:rsidRPr="00611230">
        <w:rPr>
          <w:rStyle w:val="StyleUnderline"/>
        </w:rPr>
        <w:t>There appears to be lot of disagreement in moral philosophy. Whether these many apparent disagreements are deep and irresolvable, I believe there is at least one thing it is reasonable to agree on right now</w:t>
      </w:r>
      <w:r w:rsidRPr="00611230">
        <w:t>, whatever general moral view we adopt</w:t>
      </w:r>
      <w:r w:rsidRPr="00611230">
        <w:rPr>
          <w:rStyle w:val="StyleUnderline"/>
        </w:rPr>
        <w:t>: that it is very important to reduce the risk that all intelligent beings on this planet are eliminated by an enormous catastrophe, such as a nuclear war.</w:t>
      </w:r>
      <w:r w:rsidRPr="00611230">
        <w:t xml:space="preserve"> How we might in fact try to reduce such existential risks is discussed elsewhere. My claim here is only that </w:t>
      </w:r>
      <w:r w:rsidRPr="00611230">
        <w:rPr>
          <w:rStyle w:val="StyleUnderline"/>
        </w:rPr>
        <w:t xml:space="preserve">we – whether we’re consequentialists, deontologists, or virtue ethicists – should all agree that we should try to save the world. </w:t>
      </w:r>
      <w:r w:rsidRPr="00611230">
        <w:t xml:space="preserve">According to consequentialism, we should maximize the good, where this is taken to be the goodness, from an impartial perspective, of outcomes. </w:t>
      </w:r>
      <w:r w:rsidRPr="00611230">
        <w:rPr>
          <w:rStyle w:val="StyleUnderline"/>
        </w:rPr>
        <w:t>Clearly one thing that makes an outcome good is that the people in it are doing well. There is little disagreement here.</w:t>
      </w:r>
      <w:r w:rsidRPr="00611230">
        <w:t xml:space="preserve"> If the happiness or well-being of possible future people is just as important as that of people who already exist, and if they would have good lives, it is not hard to see how</w:t>
      </w:r>
      <w:r w:rsidRPr="00611230">
        <w:rPr>
          <w:rStyle w:val="StyleUnderline"/>
        </w:rPr>
        <w:t xml:space="preserve"> </w:t>
      </w:r>
      <w:r w:rsidRPr="00611230">
        <w:rPr>
          <w:rStyle w:val="StyleUnderline"/>
          <w:highlight w:val="green"/>
        </w:rPr>
        <w:t xml:space="preserve">reducing existential risk is </w:t>
      </w:r>
      <w:r w:rsidRPr="00611230">
        <w:rPr>
          <w:rStyle w:val="StyleUnderline"/>
        </w:rPr>
        <w:t xml:space="preserve">easily </w:t>
      </w:r>
      <w:r w:rsidRPr="00611230">
        <w:rPr>
          <w:rStyle w:val="StyleUnderline"/>
          <w:highlight w:val="green"/>
        </w:rPr>
        <w:t>the most important thing in the whole world.</w:t>
      </w:r>
      <w:r w:rsidRPr="00611230">
        <w:rPr>
          <w:rStyle w:val="StyleUnderline"/>
        </w:rPr>
        <w:t xml:space="preserve"> This is for the familiar reason that there are </w:t>
      </w:r>
      <w:r w:rsidRPr="00611230">
        <w:rPr>
          <w:rStyle w:val="StyleUnderline"/>
          <w:highlight w:val="green"/>
        </w:rPr>
        <w:t xml:space="preserve">so many people </w:t>
      </w:r>
      <w:r w:rsidRPr="00611230">
        <w:rPr>
          <w:rStyle w:val="StyleUnderline"/>
        </w:rPr>
        <w:t xml:space="preserve">who </w:t>
      </w:r>
      <w:r w:rsidRPr="00611230">
        <w:rPr>
          <w:rStyle w:val="StyleUnderline"/>
          <w:highlight w:val="green"/>
        </w:rPr>
        <w:t>could exist in the future</w:t>
      </w:r>
      <w:r w:rsidRPr="00611230">
        <w:rPr>
          <w:rStyle w:val="StyleUnderline"/>
        </w:rPr>
        <w:t xml:space="preserve"> – there are </w:t>
      </w:r>
      <w:r w:rsidRPr="00611230">
        <w:rPr>
          <w:rStyle w:val="StyleUnderline"/>
          <w:highlight w:val="green"/>
        </w:rPr>
        <w:t>trillions upon trillions</w:t>
      </w:r>
      <w:r w:rsidRPr="00611230">
        <w:rPr>
          <w:rStyle w:val="StyleUnderline"/>
        </w:rPr>
        <w:t xml:space="preserve">… upon trillions. There are so many possible future people that </w:t>
      </w:r>
      <w:r w:rsidRPr="00611230">
        <w:rPr>
          <w:rStyle w:val="StyleUnderline"/>
          <w:highlight w:val="green"/>
        </w:rPr>
        <w:t>reducing existential risk is</w:t>
      </w:r>
      <w:r w:rsidRPr="00611230">
        <w:rPr>
          <w:rStyle w:val="StyleUnderline"/>
        </w:rPr>
        <w:t xml:space="preserve"> arguably </w:t>
      </w:r>
      <w:r w:rsidRPr="00611230">
        <w:rPr>
          <w:rStyle w:val="StyleUnderline"/>
          <w:highlight w:val="green"/>
        </w:rPr>
        <w:t>the most important</w:t>
      </w:r>
      <w:r w:rsidRPr="00611230">
        <w:rPr>
          <w:rStyle w:val="StyleUnderline"/>
        </w:rPr>
        <w:t xml:space="preserve"> thing in the world, </w:t>
      </w:r>
      <w:r w:rsidRPr="00611230">
        <w:rPr>
          <w:rStyle w:val="StyleUnderline"/>
          <w:highlight w:val="green"/>
        </w:rPr>
        <w:t xml:space="preserve">even if the well-being of these possible people were given only 0.001% as much weight </w:t>
      </w:r>
      <w:r w:rsidRPr="00611230">
        <w:rPr>
          <w:rStyle w:val="StyleUnderline"/>
        </w:rPr>
        <w:t>as that of existing people.</w:t>
      </w:r>
      <w:r w:rsidRPr="00611230">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11230">
        <w:rPr>
          <w:rStyle w:val="StyleUnderline"/>
        </w:rPr>
        <w:t xml:space="preserve">this case is strengthened by the fact that there’s a good chance that many existing people will, with the aid of life-extension technology, live very long and very </w:t>
      </w:r>
      <w:proofErr w:type="gramStart"/>
      <w:r w:rsidRPr="00611230">
        <w:rPr>
          <w:rStyle w:val="StyleUnderline"/>
        </w:rPr>
        <w:t>high quality</w:t>
      </w:r>
      <w:proofErr w:type="gramEnd"/>
      <w:r w:rsidRPr="00611230">
        <w:rPr>
          <w:rStyle w:val="StyleUnderline"/>
        </w:rPr>
        <w:t xml:space="preserve"> lives. You might think </w:t>
      </w:r>
      <w:r w:rsidRPr="00611230">
        <w:rPr>
          <w:rStyle w:val="StyleUnderline"/>
        </w:rPr>
        <w:lastRenderedPageBreak/>
        <w:t xml:space="preserve">what I have just argued applies to consequentialists only. There is a tendency to assume that, if an argument appeals to consequentialist considerations (the goodness of outcomes), it is irrelevant to non-consequentialists. But </w:t>
      </w:r>
      <w:r w:rsidRPr="00611230">
        <w:rPr>
          <w:rStyle w:val="Emphasis"/>
        </w:rPr>
        <w:t>that is a huge mistake.</w:t>
      </w:r>
      <w:r w:rsidRPr="00611230">
        <w:t xml:space="preserve"> </w:t>
      </w:r>
      <w:r w:rsidRPr="00611230">
        <w:rPr>
          <w:rStyle w:val="StyleUnderline"/>
        </w:rPr>
        <w:t xml:space="preserve">Non-consequentialism is the view that there’s more that determines rightness than the goodness of consequences or outcomes; </w:t>
      </w:r>
      <w:r w:rsidRPr="00611230">
        <w:rPr>
          <w:rStyle w:val="Emphasis"/>
        </w:rPr>
        <w:t>it is not the view that the latter don’t matter</w:t>
      </w:r>
      <w:r w:rsidRPr="00611230">
        <w:rPr>
          <w:rStyle w:val="StyleUnderline"/>
        </w:rPr>
        <w:t>.</w:t>
      </w:r>
      <w:r w:rsidRPr="00611230">
        <w:t xml:space="preserve"> Even John Rawls wrote, “</w:t>
      </w:r>
      <w:r w:rsidRPr="00611230">
        <w:rPr>
          <w:rStyle w:val="StyleUnderline"/>
        </w:rPr>
        <w:t>All ethical doctrines worth our attention take consequences into account in judging rightness. One which did not would simply be irrational, crazy.</w:t>
      </w:r>
      <w:r w:rsidRPr="00611230">
        <w:t xml:space="preserve">” </w:t>
      </w:r>
      <w:r w:rsidRPr="00611230">
        <w:rPr>
          <w:rStyle w:val="Emphasis"/>
        </w:rPr>
        <w:t>Minimally plausible versions of deontology and virtue ethics must be concerned in part with promoting the good</w:t>
      </w:r>
      <w:r w:rsidRPr="00611230">
        <w:rPr>
          <w:rStyle w:val="StyleUnderline"/>
        </w:rPr>
        <w:t>, from an impartial point of view.</w:t>
      </w:r>
      <w:r w:rsidRPr="00611230">
        <w:t xml:space="preserve"> </w:t>
      </w:r>
      <w:r w:rsidRPr="00611230">
        <w:rPr>
          <w:rStyle w:val="StyleUnderline"/>
        </w:rPr>
        <w:t>They’d thus imply very strong reasons to reduce existential risk</w:t>
      </w:r>
      <w:r w:rsidRPr="00611230">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11230">
        <w:rPr>
          <w:rStyle w:val="StyleUnderline"/>
        </w:rPr>
        <w:t>Even egoism, the view that each agent should maximize her own good, might imply strong reasons to reduce existential risk.</w:t>
      </w:r>
      <w:r w:rsidRPr="00611230">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611230">
        <w:rPr>
          <w:rStyle w:val="StyleUnderline"/>
        </w:rPr>
        <w:t>To be minimally plausible, egoism will need to be paired with a more sophisticated account of well-being.</w:t>
      </w:r>
      <w:r w:rsidRPr="00611230">
        <w:t xml:space="preserve"> To see this, it is enough to consider, as Plato did, the possibility of a ring of invisibility – </w:t>
      </w:r>
      <w:r w:rsidRPr="00611230">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11230">
        <w:t xml:space="preserve">, in some robust way, where this would to a significant extent </w:t>
      </w:r>
      <w:r w:rsidRPr="00611230">
        <w:lastRenderedPageBreak/>
        <w:t xml:space="preserve">be a function of other-regarding concerns (see chapter 12 of this classic intro to ethics). But </w:t>
      </w:r>
      <w:r w:rsidRPr="00611230">
        <w:rPr>
          <w:rStyle w:val="StyleUnderline"/>
        </w:rPr>
        <w:t>once these elements are included, we can (roughly, as above) argue that this sort of egoism will imply strong reasons to reduce existential risk.</w:t>
      </w:r>
      <w:r w:rsidRPr="00611230">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611230">
        <w:rPr>
          <w:rStyle w:val="Emphasis"/>
          <w:highlight w:val="green"/>
        </w:rPr>
        <w:t>We should also take into account moral uncertainty.</w:t>
      </w:r>
      <w:r w:rsidRPr="00611230">
        <w:t xml:space="preserve"> </w:t>
      </w:r>
      <w:r w:rsidRPr="00611230">
        <w:rPr>
          <w:rStyle w:val="StyleUnderline"/>
        </w:rPr>
        <w:t>What is it reasonable for one to do, when one is uncertain not (only) about the empirical facts, but also about the moral facts?</w:t>
      </w:r>
      <w:r w:rsidRPr="00611230">
        <w:t xml:space="preserve"> I’ve just argued that </w:t>
      </w:r>
      <w:r w:rsidRPr="00611230">
        <w:rPr>
          <w:rStyle w:val="StyleUnderline"/>
        </w:rPr>
        <w:t>there’s agreement among minimally plausible ethical views that we have strong reason to reduce existential risk – not only consequentialists, but also deontologists, virtue ethicists, and sophisticated egoists should agree.</w:t>
      </w:r>
      <w:r w:rsidRPr="00611230">
        <w:t xml:space="preserve"> But </w:t>
      </w:r>
      <w:r w:rsidRPr="00611230">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611230">
        <w:t xml:space="preserve">(and 10% sure that one of these other ones is correct), </w:t>
      </w:r>
      <w:r w:rsidRPr="00611230">
        <w:rPr>
          <w:rStyle w:val="StyleUnderline"/>
        </w:rPr>
        <w:t>they would have pretty strong reason, from the standpoint of moral uncertainty, to reduce existential risk.</w:t>
      </w:r>
      <w:r w:rsidRPr="00611230">
        <w:t xml:space="preserve"> Perhaps most disturbingly still, </w:t>
      </w:r>
      <w:r w:rsidRPr="00611230">
        <w:rPr>
          <w:rStyle w:val="StyleUnderline"/>
          <w:highlight w:val="green"/>
        </w:rPr>
        <w:t xml:space="preserve">even if we are only 1% sure that </w:t>
      </w:r>
      <w:r w:rsidRPr="00611230">
        <w:rPr>
          <w:rStyle w:val="StyleUnderline"/>
        </w:rPr>
        <w:t xml:space="preserve">the </w:t>
      </w:r>
      <w:r w:rsidRPr="00611230">
        <w:rPr>
          <w:rStyle w:val="StyleUnderline"/>
          <w:highlight w:val="green"/>
        </w:rPr>
        <w:t xml:space="preserve">well-being </w:t>
      </w:r>
      <w:r w:rsidRPr="00611230">
        <w:rPr>
          <w:rStyle w:val="StyleUnderline"/>
        </w:rPr>
        <w:t xml:space="preserve">of possible future people </w:t>
      </w:r>
      <w:r w:rsidRPr="00611230">
        <w:rPr>
          <w:rStyle w:val="StyleUnderline"/>
          <w:highlight w:val="green"/>
        </w:rPr>
        <w:t xml:space="preserve">matters, </w:t>
      </w:r>
      <w:r w:rsidRPr="00611230">
        <w:rPr>
          <w:rStyle w:val="StyleUnderline"/>
        </w:rPr>
        <w:t xml:space="preserve">it is at least arguable that, </w:t>
      </w:r>
      <w:r w:rsidRPr="00611230">
        <w:rPr>
          <w:rStyle w:val="StyleUnderline"/>
          <w:highlight w:val="green"/>
        </w:rPr>
        <w:t xml:space="preserve">from </w:t>
      </w:r>
      <w:r w:rsidRPr="00611230">
        <w:rPr>
          <w:rStyle w:val="StyleUnderline"/>
        </w:rPr>
        <w:t xml:space="preserve">the standpoint of </w:t>
      </w:r>
      <w:r w:rsidRPr="00611230">
        <w:rPr>
          <w:rStyle w:val="StyleUnderline"/>
          <w:highlight w:val="green"/>
        </w:rPr>
        <w:t>moral uncertainty, reducing existential risk is the most important thing in the world.</w:t>
      </w:r>
      <w:r w:rsidRPr="00611230">
        <w:t xml:space="preserve"> Again, this is largely for the reason that there are so many people who could exist in the future – there are trillions upon trillions… upon trillions. (For more on this and other related issues, see this excellent dissertation). Of course, it is uncertain </w:t>
      </w:r>
      <w:r w:rsidRPr="00F8078B">
        <w:t xml:space="preserve">whether these untold trillions would, in general, have good lives. It’s possible they’ll be miserable. </w:t>
      </w:r>
      <w:r w:rsidRPr="00F8078B">
        <w:rPr>
          <w:rStyle w:val="StyleUnderline"/>
        </w:rPr>
        <w:t>It is enough for my claim that there is moral agreement in the relevant sense if</w:t>
      </w:r>
      <w:r w:rsidRPr="00F8078B">
        <w:t xml:space="preserve">, at least given certain empirical claims about what future lives would most likely be like, </w:t>
      </w:r>
      <w:r w:rsidRPr="00F8078B">
        <w:rPr>
          <w:rStyle w:val="Emphasis"/>
        </w:rPr>
        <w:t>all minimally plausible moral views would converge on the conclusion that we should try to save the world</w:t>
      </w:r>
      <w:r w:rsidRPr="00F8078B">
        <w:rPr>
          <w:rStyle w:val="StyleUnderline"/>
        </w:rPr>
        <w:t>.</w:t>
      </w:r>
      <w:r w:rsidRPr="00F8078B">
        <w:t xml:space="preserve"> While there are some non-crazy </w:t>
      </w:r>
      <w:r w:rsidRPr="00F8078B">
        <w:rPr>
          <w:rStyle w:val="StyleUnderline"/>
        </w:rPr>
        <w:t>views that place significantly greater moral weight on avoiding suffering than on promoting happiness</w:t>
      </w:r>
      <w:r w:rsidRPr="00F8078B">
        <w:t xml:space="preserve">, for reasons others have offered (and for independent reasons I won’t get into here unless requested to), they nonetheless </w:t>
      </w:r>
      <w:r w:rsidRPr="00F8078B">
        <w:rPr>
          <w:rStyle w:val="StyleUnderline"/>
        </w:rPr>
        <w:t>seem to be fairly implausible views.</w:t>
      </w:r>
      <w:r w:rsidRPr="00F8078B">
        <w:t xml:space="preserve"> And </w:t>
      </w:r>
      <w:r w:rsidRPr="00F8078B">
        <w:rPr>
          <w:rStyle w:val="StyleUnderline"/>
        </w:rPr>
        <w:t xml:space="preserve">even if things did not go well for our ancestors, I am optimistic that they will overall go fantastically well for our descendants, if we allow them to. I suspect that most of us alive today – at least those of us not suffering from extreme illness or poverty – have lives </w:t>
      </w:r>
      <w:r w:rsidRPr="00F8078B">
        <w:rPr>
          <w:rStyle w:val="StyleUnderline"/>
        </w:rPr>
        <w:lastRenderedPageBreak/>
        <w:t>that are well worth living, and that things will continue to improve.</w:t>
      </w:r>
      <w:r w:rsidRPr="00F8078B">
        <w:t xml:space="preserve"> Derek Parfit, whose work has emphasized future generations as well as agreement in ethics, described our situation clearly and accurately: “We live during the hinge of history. </w:t>
      </w:r>
      <w:r w:rsidRPr="00F8078B">
        <w:rPr>
          <w:rStyle w:val="StyleUnderline"/>
        </w:rPr>
        <w:t xml:space="preserve">Given the scientific and technological discoveries of the last two centuries, the world has never changed as fast. </w:t>
      </w:r>
      <w:r w:rsidRPr="00F8078B">
        <w:t xml:space="preserve">We shall soon have even greater powers to transform, not only our surroundings, but ourselves and our successors. </w:t>
      </w:r>
      <w:r w:rsidRPr="00F8078B">
        <w:rPr>
          <w:rStyle w:val="StyleUnderline"/>
        </w:rPr>
        <w:t xml:space="preserve">If we act wisely in the next few centuries, humanity will survive its most dangerous and decisive period. </w:t>
      </w:r>
      <w:r w:rsidRPr="00F8078B">
        <w:t xml:space="preserve">Our descendants could, if necessary, go elsewhere, spreading through this galaxy…. </w:t>
      </w:r>
      <w:r w:rsidRPr="00F8078B">
        <w:rPr>
          <w:rStyle w:val="StyleUnderline"/>
        </w:rPr>
        <w:t>Our descendants might, I believe, make the further future very good. But that good future may also depend in part on us. If our selfish recklessness ends human history, we would be acting very wrongly.</w:t>
      </w:r>
      <w:r w:rsidRPr="00F8078B">
        <w:t>” (From chapter 36 of On What Matters)</w:t>
      </w:r>
    </w:p>
    <w:p w14:paraId="010AFAC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0A0AE5"/>
    <w:multiLevelType w:val="hybridMultilevel"/>
    <w:tmpl w:val="431E4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D1B18F2"/>
    <w:multiLevelType w:val="hybridMultilevel"/>
    <w:tmpl w:val="36B8BE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5E311B"/>
    <w:multiLevelType w:val="hybridMultilevel"/>
    <w:tmpl w:val="3CE46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1"/>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17F72"/>
    <w:rsid w:val="0000067D"/>
    <w:rsid w:val="000029E3"/>
    <w:rsid w:val="000029E8"/>
    <w:rsid w:val="00004225"/>
    <w:rsid w:val="000066CA"/>
    <w:rsid w:val="00007264"/>
    <w:rsid w:val="000076A9"/>
    <w:rsid w:val="00014FAD"/>
    <w:rsid w:val="00015D2A"/>
    <w:rsid w:val="0002490B"/>
    <w:rsid w:val="00024A7B"/>
    <w:rsid w:val="00026465"/>
    <w:rsid w:val="00030204"/>
    <w:rsid w:val="000312A0"/>
    <w:rsid w:val="0003181B"/>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3A29"/>
    <w:rsid w:val="000C5891"/>
    <w:rsid w:val="000D26A6"/>
    <w:rsid w:val="000D2B90"/>
    <w:rsid w:val="000D6ED8"/>
    <w:rsid w:val="000D717B"/>
    <w:rsid w:val="00100B28"/>
    <w:rsid w:val="00113615"/>
    <w:rsid w:val="00117316"/>
    <w:rsid w:val="001209B4"/>
    <w:rsid w:val="001409F7"/>
    <w:rsid w:val="001761FC"/>
    <w:rsid w:val="00182655"/>
    <w:rsid w:val="001840F2"/>
    <w:rsid w:val="00185134"/>
    <w:rsid w:val="001856C6"/>
    <w:rsid w:val="00191B5F"/>
    <w:rsid w:val="00192487"/>
    <w:rsid w:val="00193416"/>
    <w:rsid w:val="00195073"/>
    <w:rsid w:val="0019668D"/>
    <w:rsid w:val="001A25FD"/>
    <w:rsid w:val="001A5371"/>
    <w:rsid w:val="001A72C7"/>
    <w:rsid w:val="001B5A2B"/>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278F7"/>
    <w:rsid w:val="002343FE"/>
    <w:rsid w:val="00235F7B"/>
    <w:rsid w:val="002373D7"/>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63D3"/>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191D"/>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C7332"/>
    <w:rsid w:val="003D5EA8"/>
    <w:rsid w:val="003D7B28"/>
    <w:rsid w:val="003E305E"/>
    <w:rsid w:val="003E34DB"/>
    <w:rsid w:val="003E5302"/>
    <w:rsid w:val="003E5BF1"/>
    <w:rsid w:val="003F2452"/>
    <w:rsid w:val="003F41EA"/>
    <w:rsid w:val="003F7DF0"/>
    <w:rsid w:val="004039AF"/>
    <w:rsid w:val="0040738D"/>
    <w:rsid w:val="00407AFF"/>
    <w:rsid w:val="0041155D"/>
    <w:rsid w:val="004170BF"/>
    <w:rsid w:val="004270E3"/>
    <w:rsid w:val="004348DC"/>
    <w:rsid w:val="00434921"/>
    <w:rsid w:val="00442018"/>
    <w:rsid w:val="00446567"/>
    <w:rsid w:val="00447B10"/>
    <w:rsid w:val="00452EE4"/>
    <w:rsid w:val="00452F0B"/>
    <w:rsid w:val="004536D6"/>
    <w:rsid w:val="00457224"/>
    <w:rsid w:val="004668F3"/>
    <w:rsid w:val="0047482C"/>
    <w:rsid w:val="00475436"/>
    <w:rsid w:val="0048047E"/>
    <w:rsid w:val="00482AF9"/>
    <w:rsid w:val="00483794"/>
    <w:rsid w:val="0048560E"/>
    <w:rsid w:val="00496BB2"/>
    <w:rsid w:val="004B37B4"/>
    <w:rsid w:val="004B72B4"/>
    <w:rsid w:val="004C0314"/>
    <w:rsid w:val="004C0D3D"/>
    <w:rsid w:val="004C213E"/>
    <w:rsid w:val="004C376C"/>
    <w:rsid w:val="004C657F"/>
    <w:rsid w:val="004D17D8"/>
    <w:rsid w:val="004D52D8"/>
    <w:rsid w:val="004E355B"/>
    <w:rsid w:val="005028E5"/>
    <w:rsid w:val="00503735"/>
    <w:rsid w:val="0050615C"/>
    <w:rsid w:val="00516A88"/>
    <w:rsid w:val="0052082A"/>
    <w:rsid w:val="00522065"/>
    <w:rsid w:val="005224F2"/>
    <w:rsid w:val="00533F1C"/>
    <w:rsid w:val="00535167"/>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1501"/>
    <w:rsid w:val="005D3B4D"/>
    <w:rsid w:val="005D615C"/>
    <w:rsid w:val="005E1860"/>
    <w:rsid w:val="005F063B"/>
    <w:rsid w:val="005F192D"/>
    <w:rsid w:val="005F24C8"/>
    <w:rsid w:val="005F26AF"/>
    <w:rsid w:val="00607D6C"/>
    <w:rsid w:val="0061383D"/>
    <w:rsid w:val="00614D69"/>
    <w:rsid w:val="0061626A"/>
    <w:rsid w:val="00617030"/>
    <w:rsid w:val="0062099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53C9"/>
    <w:rsid w:val="006C3A56"/>
    <w:rsid w:val="006D13F4"/>
    <w:rsid w:val="006D6AED"/>
    <w:rsid w:val="006E6D0B"/>
    <w:rsid w:val="006F126E"/>
    <w:rsid w:val="006F32C9"/>
    <w:rsid w:val="006F3834"/>
    <w:rsid w:val="006F5693"/>
    <w:rsid w:val="006F5D4C"/>
    <w:rsid w:val="00717B01"/>
    <w:rsid w:val="00717F72"/>
    <w:rsid w:val="007227D9"/>
    <w:rsid w:val="00722846"/>
    <w:rsid w:val="0072491F"/>
    <w:rsid w:val="00725598"/>
    <w:rsid w:val="007307F1"/>
    <w:rsid w:val="007374A1"/>
    <w:rsid w:val="00752712"/>
    <w:rsid w:val="00753A84"/>
    <w:rsid w:val="007611F5"/>
    <w:rsid w:val="007619E4"/>
    <w:rsid w:val="00761E75"/>
    <w:rsid w:val="0076495E"/>
    <w:rsid w:val="00765FC8"/>
    <w:rsid w:val="00775694"/>
    <w:rsid w:val="00793F46"/>
    <w:rsid w:val="00796737"/>
    <w:rsid w:val="007A1325"/>
    <w:rsid w:val="007A1A18"/>
    <w:rsid w:val="007A3BAF"/>
    <w:rsid w:val="007B53D8"/>
    <w:rsid w:val="007C22C5"/>
    <w:rsid w:val="007C57E1"/>
    <w:rsid w:val="007C5811"/>
    <w:rsid w:val="007D2DF5"/>
    <w:rsid w:val="007D451A"/>
    <w:rsid w:val="007D5E3E"/>
    <w:rsid w:val="007D7596"/>
    <w:rsid w:val="007E242C"/>
    <w:rsid w:val="007E6631"/>
    <w:rsid w:val="007F1709"/>
    <w:rsid w:val="00800BCF"/>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28C2"/>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3F00"/>
    <w:rsid w:val="009051C0"/>
    <w:rsid w:val="00920E6A"/>
    <w:rsid w:val="00931816"/>
    <w:rsid w:val="00932C71"/>
    <w:rsid w:val="009509D5"/>
    <w:rsid w:val="009538F5"/>
    <w:rsid w:val="00957187"/>
    <w:rsid w:val="00960255"/>
    <w:rsid w:val="009603DD"/>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B76DB"/>
    <w:rsid w:val="009C5FF7"/>
    <w:rsid w:val="009C6292"/>
    <w:rsid w:val="009D15DB"/>
    <w:rsid w:val="009D3133"/>
    <w:rsid w:val="009D4368"/>
    <w:rsid w:val="009E160D"/>
    <w:rsid w:val="009F1CBB"/>
    <w:rsid w:val="009F3305"/>
    <w:rsid w:val="009F6FB2"/>
    <w:rsid w:val="00A071C0"/>
    <w:rsid w:val="00A22670"/>
    <w:rsid w:val="00A24B35"/>
    <w:rsid w:val="00A271BA"/>
    <w:rsid w:val="00A27F86"/>
    <w:rsid w:val="00A42830"/>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E7F21"/>
    <w:rsid w:val="00AF2516"/>
    <w:rsid w:val="00AF4760"/>
    <w:rsid w:val="00AF55D4"/>
    <w:rsid w:val="00B0505F"/>
    <w:rsid w:val="00B05C2D"/>
    <w:rsid w:val="00B12933"/>
    <w:rsid w:val="00B12B88"/>
    <w:rsid w:val="00B137E0"/>
    <w:rsid w:val="00B13BC8"/>
    <w:rsid w:val="00B1469C"/>
    <w:rsid w:val="00B24662"/>
    <w:rsid w:val="00B3569C"/>
    <w:rsid w:val="00B43676"/>
    <w:rsid w:val="00B5602D"/>
    <w:rsid w:val="00B60125"/>
    <w:rsid w:val="00B6656B"/>
    <w:rsid w:val="00B71625"/>
    <w:rsid w:val="00B74A0D"/>
    <w:rsid w:val="00B75C54"/>
    <w:rsid w:val="00B8710E"/>
    <w:rsid w:val="00B92A93"/>
    <w:rsid w:val="00BA17A8"/>
    <w:rsid w:val="00BA3C33"/>
    <w:rsid w:val="00BB0878"/>
    <w:rsid w:val="00BB1879"/>
    <w:rsid w:val="00BC0ABE"/>
    <w:rsid w:val="00BC30DB"/>
    <w:rsid w:val="00BC64FF"/>
    <w:rsid w:val="00BC7C37"/>
    <w:rsid w:val="00BD2244"/>
    <w:rsid w:val="00BD5176"/>
    <w:rsid w:val="00BE6472"/>
    <w:rsid w:val="00BF29B8"/>
    <w:rsid w:val="00BF46EA"/>
    <w:rsid w:val="00C03C7D"/>
    <w:rsid w:val="00C07769"/>
    <w:rsid w:val="00C07D05"/>
    <w:rsid w:val="00C10856"/>
    <w:rsid w:val="00C203FA"/>
    <w:rsid w:val="00C22096"/>
    <w:rsid w:val="00C244F5"/>
    <w:rsid w:val="00C3164F"/>
    <w:rsid w:val="00C31B5E"/>
    <w:rsid w:val="00C34D3E"/>
    <w:rsid w:val="00C35B37"/>
    <w:rsid w:val="00C3747A"/>
    <w:rsid w:val="00C37F29"/>
    <w:rsid w:val="00C56DCC"/>
    <w:rsid w:val="00C57075"/>
    <w:rsid w:val="00C72AFE"/>
    <w:rsid w:val="00C81619"/>
    <w:rsid w:val="00CA013C"/>
    <w:rsid w:val="00CA618E"/>
    <w:rsid w:val="00CA6D6D"/>
    <w:rsid w:val="00CC7A4E"/>
    <w:rsid w:val="00CD1359"/>
    <w:rsid w:val="00CD4C83"/>
    <w:rsid w:val="00D01EDC"/>
    <w:rsid w:val="00D0471C"/>
    <w:rsid w:val="00D078AA"/>
    <w:rsid w:val="00D10058"/>
    <w:rsid w:val="00D11978"/>
    <w:rsid w:val="00D15E30"/>
    <w:rsid w:val="00D16129"/>
    <w:rsid w:val="00D25DBD"/>
    <w:rsid w:val="00D26929"/>
    <w:rsid w:val="00D30896"/>
    <w:rsid w:val="00D30CBD"/>
    <w:rsid w:val="00D30D9E"/>
    <w:rsid w:val="00D33908"/>
    <w:rsid w:val="00D354F2"/>
    <w:rsid w:val="00D36C30"/>
    <w:rsid w:val="00D37C90"/>
    <w:rsid w:val="00D4287E"/>
    <w:rsid w:val="00D43A8C"/>
    <w:rsid w:val="00D46362"/>
    <w:rsid w:val="00D53072"/>
    <w:rsid w:val="00D61A4E"/>
    <w:rsid w:val="00D634EA"/>
    <w:rsid w:val="00D713A1"/>
    <w:rsid w:val="00D77956"/>
    <w:rsid w:val="00D80F0C"/>
    <w:rsid w:val="00D90212"/>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30B4"/>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489A"/>
    <w:rsid w:val="00F277AA"/>
    <w:rsid w:val="00F31955"/>
    <w:rsid w:val="00F34C06"/>
    <w:rsid w:val="00F43EA3"/>
    <w:rsid w:val="00F50C55"/>
    <w:rsid w:val="00F57FFB"/>
    <w:rsid w:val="00F601E6"/>
    <w:rsid w:val="00F73954"/>
    <w:rsid w:val="00F87F39"/>
    <w:rsid w:val="00F94060"/>
    <w:rsid w:val="00FA56F6"/>
    <w:rsid w:val="00FB329D"/>
    <w:rsid w:val="00FB3C61"/>
    <w:rsid w:val="00FC27E3"/>
    <w:rsid w:val="00FC4A10"/>
    <w:rsid w:val="00FC74C7"/>
    <w:rsid w:val="00FD451D"/>
    <w:rsid w:val="00FD5B22"/>
    <w:rsid w:val="00FD7F8D"/>
    <w:rsid w:val="00FE1B01"/>
    <w:rsid w:val="00FE51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0DDB9D"/>
  <w14:defaultImageDpi w14:val="300"/>
  <w15:docId w15:val="{72250791-6081-F341-B3B3-2B3E37D36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373D7"/>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2373D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373D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373D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2373D7"/>
    <w:pPr>
      <w:keepNext/>
      <w:keepLines/>
      <w:spacing w:before="40" w:after="0"/>
      <w:outlineLvl w:val="3"/>
    </w:pPr>
    <w:rPr>
      <w:rFonts w:eastAsiaTheme="majorEastAsia" w:cstheme="majorBidi"/>
      <w:b/>
      <w:bCs/>
      <w:szCs w:val="26"/>
    </w:rPr>
  </w:style>
  <w:style w:type="paragraph" w:styleId="Heading5">
    <w:name w:val="heading 5"/>
    <w:basedOn w:val="Normal"/>
    <w:next w:val="Normal"/>
    <w:link w:val="Heading5Char"/>
    <w:uiPriority w:val="9"/>
    <w:semiHidden/>
    <w:unhideWhenUsed/>
    <w:qFormat/>
    <w:rsid w:val="008828C2"/>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2373D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373D7"/>
  </w:style>
  <w:style w:type="character" w:customStyle="1" w:styleId="Heading1Char">
    <w:name w:val="Heading 1 Char"/>
    <w:aliases w:val="Pocket Char"/>
    <w:basedOn w:val="DefaultParagraphFont"/>
    <w:link w:val="Heading1"/>
    <w:uiPriority w:val="9"/>
    <w:rsid w:val="002373D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373D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373D7"/>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2373D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2373D7"/>
    <w:rPr>
      <w:b/>
      <w:sz w:val="26"/>
      <w:u w:val="singl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2373D7"/>
    <w:rPr>
      <w:b/>
      <w:sz w:val="26"/>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2373D7"/>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2373D7"/>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link w:val="NoSpacing"/>
    <w:uiPriority w:val="99"/>
    <w:unhideWhenUsed/>
    <w:rsid w:val="002373D7"/>
    <w:rPr>
      <w:color w:val="auto"/>
      <w:u w:val="none"/>
    </w:rPr>
  </w:style>
  <w:style w:type="paragraph" w:styleId="DocumentMap">
    <w:name w:val="Document Map"/>
    <w:basedOn w:val="Normal"/>
    <w:link w:val="DocumentMapChar"/>
    <w:uiPriority w:val="99"/>
    <w:semiHidden/>
    <w:unhideWhenUsed/>
    <w:rsid w:val="002373D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373D7"/>
    <w:rPr>
      <w:rFonts w:ascii="Lucida Grande" w:hAnsi="Lucida Grande" w:cs="Lucida Grande"/>
    </w:rPr>
  </w:style>
  <w:style w:type="character" w:customStyle="1" w:styleId="Heading5Char">
    <w:name w:val="Heading 5 Char"/>
    <w:basedOn w:val="DefaultParagraphFont"/>
    <w:link w:val="Heading5"/>
    <w:uiPriority w:val="9"/>
    <w:semiHidden/>
    <w:rsid w:val="008828C2"/>
    <w:rPr>
      <w:rFonts w:asciiTheme="majorHAnsi" w:eastAsiaTheme="majorEastAsia" w:hAnsiTheme="majorHAnsi" w:cstheme="majorBidi"/>
      <w:color w:val="365F91" w:themeColor="accent1" w:themeShade="BF"/>
      <w:sz w:val="26"/>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8828C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8828C2"/>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8828C2"/>
    <w:rPr>
      <w:b/>
      <w:sz w:val="26"/>
      <w:u w:val="single"/>
    </w:rPr>
  </w:style>
  <w:style w:type="paragraph" w:styleId="ListParagraph">
    <w:name w:val="List Paragraph"/>
    <w:aliases w:val="6 font"/>
    <w:basedOn w:val="Normal"/>
    <w:uiPriority w:val="99"/>
    <w:qFormat/>
    <w:rsid w:val="008828C2"/>
    <w:pPr>
      <w:ind w:left="720"/>
      <w:contextualSpacing/>
    </w:pPr>
  </w:style>
  <w:style w:type="paragraph" w:customStyle="1" w:styleId="paragraph">
    <w:name w:val="paragraph"/>
    <w:basedOn w:val="Normal"/>
    <w:rsid w:val="00483794"/>
    <w:pPr>
      <w:spacing w:before="100" w:beforeAutospacing="1" w:after="100" w:afterAutospacing="1"/>
    </w:pPr>
    <w:rPr>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nautil.us/mining-in-space-could-lead-to-conflicts-on-earth-2-7300/" TargetMode="External"/><Relationship Id="rId18" Type="http://schemas.openxmlformats.org/officeDocument/2006/relationships/hyperlink" Target="https://academic.oup.com/astrogeo/article/56/5/5.15/235650"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newscientist.com/article/mg22630235-100-dust-from-asteroid-mining-spells-danger-for-satellites/" TargetMode="External"/><Relationship Id="rId7" Type="http://schemas.openxmlformats.org/officeDocument/2006/relationships/settings" Target="settings.xml"/><Relationship Id="rId12" Type="http://schemas.openxmlformats.org/officeDocument/2006/relationships/hyperlink" Target="https://www.mining.com/experts-warn-of-brewing-space-mining-war-among-us-china-and-russia/" TargetMode="External"/><Relationship Id="rId17" Type="http://schemas.openxmlformats.org/officeDocument/2006/relationships/hyperlink" Target="https://itsgoingdown.org/new-technologies-extraterrestrial-exploitation-future-capitalism/" TargetMode="External"/><Relationship Id="rId25" Type="http://schemas.openxmlformats.org/officeDocument/2006/relationships/hyperlink" Target="https://www.sciencedirect.com/topics/social-sciences/retaliation" TargetMode="External"/><Relationship Id="rId2" Type="http://schemas.openxmlformats.org/officeDocument/2006/relationships/customXml" Target="../customXml/item2.xml"/><Relationship Id="rId16" Type="http://schemas.openxmlformats.org/officeDocument/2006/relationships/hyperlink" Target="https://newrepublic.com/article/117815/space-mining-will-not-solve-earths-conflict-over-natural-resources" TargetMode="External"/><Relationship Id="rId20" Type="http://schemas.openxmlformats.org/officeDocument/2006/relationships/hyperlink" Target="https://www.science.org/doi/full/10.1126/science.abd340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fonline.org/research/if-space-is-the-province-of-mankind-who-owns-its-resources-47561/" TargetMode="External"/><Relationship Id="rId24" Type="http://schemas.openxmlformats.org/officeDocument/2006/relationships/hyperlink" Target="https://www.sciencedirect.com/topics/social-sciences/nuclear-weapons" TargetMode="External"/><Relationship Id="rId5" Type="http://schemas.openxmlformats.org/officeDocument/2006/relationships/numbering" Target="numbering.xml"/><Relationship Id="rId15" Type="http://schemas.openxmlformats.org/officeDocument/2006/relationships/hyperlink" Target="https://fas.org/2017/01/turning-a-blind-eye-towards-armageddon-u-s-leaders-reject-nuclear-winter-studies/" TargetMode="External"/><Relationship Id="rId23" Type="http://schemas.openxmlformats.org/officeDocument/2006/relationships/hyperlink" Target="https://doi.org/10.1016/j.spacepol.2021.101447" TargetMode="External"/><Relationship Id="rId10" Type="http://schemas.openxmlformats.org/officeDocument/2006/relationships/hyperlink" Target="https://scholarship.law.wm.edu/cgi/viewcontent.cgi?article=1653&amp;context=wmelpr" TargetMode="External"/><Relationship Id="rId19" Type="http://schemas.openxmlformats.org/officeDocument/2006/relationships/hyperlink" Target="https://papers.ssrn.com/abstract=3397559" TargetMode="External"/><Relationship Id="rId4" Type="http://schemas.openxmlformats.org/officeDocument/2006/relationships/customXml" Target="../customXml/item4.xml"/><Relationship Id="rId9" Type="http://schemas.openxmlformats.org/officeDocument/2006/relationships/hyperlink" Target="https://iislweb.org/docs/Diederiks2007.pdf" TargetMode="External"/><Relationship Id="rId14" Type="http://schemas.openxmlformats.org/officeDocument/2006/relationships/hyperlink" Target="https://www.law.upenn.edu/live/files/7804-grego-space-and-crisis-stabilitypdf" TargetMode="External"/><Relationship Id="rId22" Type="http://schemas.openxmlformats.org/officeDocument/2006/relationships/hyperlink" Target="https://www.tandfonline.com/doi/full/10.1080/25751654.2021.194268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nav/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6E95BD7C-16A7-9C48-9833-9B4052E22F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51</TotalTime>
  <Pages>46</Pages>
  <Words>20024</Words>
  <Characters>114141</Characters>
  <Application>Microsoft Office Word</Application>
  <DocSecurity>0</DocSecurity>
  <Lines>951</Lines>
  <Paragraphs>267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133898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Arnav Garg</cp:lastModifiedBy>
  <cp:revision>58</cp:revision>
  <dcterms:created xsi:type="dcterms:W3CDTF">2022-02-19T18:51:00Z</dcterms:created>
  <dcterms:modified xsi:type="dcterms:W3CDTF">2022-02-20T23:58:00Z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