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2486F" w14:textId="77777777" w:rsidR="00A42830" w:rsidRPr="00A42830" w:rsidRDefault="00A42830" w:rsidP="00A42830"/>
    <w:p w14:paraId="4E674670" w14:textId="79936058" w:rsidR="008828C2" w:rsidRDefault="008828C2" w:rsidP="008828C2">
      <w:pPr>
        <w:pStyle w:val="Heading1"/>
      </w:pPr>
      <w:r>
        <w:lastRenderedPageBreak/>
        <w:t>1AC</w:t>
      </w:r>
    </w:p>
    <w:p w14:paraId="6B06176B" w14:textId="77777777" w:rsidR="008828C2" w:rsidRDefault="008828C2" w:rsidP="008828C2">
      <w:pPr>
        <w:pStyle w:val="Heading3"/>
      </w:pPr>
      <w:r>
        <w:lastRenderedPageBreak/>
        <w:t>Plan</w:t>
      </w:r>
    </w:p>
    <w:p w14:paraId="63BD50D1" w14:textId="77777777" w:rsidR="008828C2" w:rsidRPr="00355308" w:rsidRDefault="008828C2" w:rsidP="008828C2">
      <w:pPr>
        <w:pStyle w:val="Heading4"/>
        <w:rPr>
          <w:rFonts w:cs="Calibri"/>
        </w:rPr>
      </w:pPr>
      <w:r w:rsidRPr="00355308">
        <w:rPr>
          <w:rFonts w:cs="Calibri"/>
        </w:rPr>
        <w:t>Plan: The appropriation of outer space through asteroid mining by private entities should be banned.</w:t>
      </w:r>
    </w:p>
    <w:p w14:paraId="70D23FF5" w14:textId="77777777" w:rsidR="008828C2" w:rsidRPr="00355308" w:rsidRDefault="008828C2" w:rsidP="008828C2"/>
    <w:p w14:paraId="4CEC98A2" w14:textId="77777777" w:rsidR="008828C2" w:rsidRPr="00355308" w:rsidRDefault="008828C2" w:rsidP="008828C2">
      <w:pPr>
        <w:pStyle w:val="Heading4"/>
        <w:rPr>
          <w:rFonts w:cs="Calibri"/>
        </w:rPr>
      </w:pPr>
      <w:r w:rsidRPr="00355308">
        <w:rPr>
          <w:rFonts w:cs="Calibri"/>
        </w:rPr>
        <w:t>We’ll defend normal means as the signatories of the OST adding an optional protocol under Article II.</w:t>
      </w:r>
    </w:p>
    <w:p w14:paraId="2BA857CB" w14:textId="77777777" w:rsidR="008828C2" w:rsidRPr="00355308" w:rsidRDefault="008828C2" w:rsidP="008828C2">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743CD186" w14:textId="77777777" w:rsidR="008828C2" w:rsidRPr="00355308" w:rsidRDefault="008828C2" w:rsidP="008828C2">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w:t>
      </w:r>
      <w:r w:rsidRPr="00355308">
        <w:rPr>
          <w:color w:val="000000" w:themeColor="text1"/>
          <w:sz w:val="14"/>
        </w:rPr>
        <w:lastRenderedPageBreak/>
        <w:t>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In order to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w:t>
      </w:r>
      <w:proofErr w:type="gramStart"/>
      <w:r w:rsidRPr="00355308">
        <w:rPr>
          <w:color w:val="000000" w:themeColor="text1"/>
          <w:sz w:val="14"/>
        </w:rPr>
        <w:t>that three basic principles</w:t>
      </w:r>
      <w:proofErr w:type="gramEnd"/>
      <w:r w:rsidRPr="00355308">
        <w:rPr>
          <w:color w:val="000000" w:themeColor="text1"/>
          <w:sz w:val="14"/>
        </w:rPr>
        <w:t xml:space="preserve">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5C3EE628" w14:textId="77777777" w:rsidR="008828C2" w:rsidRDefault="008828C2" w:rsidP="008828C2">
      <w:pPr>
        <w:pStyle w:val="Heading3"/>
      </w:pPr>
      <w:r>
        <w:lastRenderedPageBreak/>
        <w:t>Advantage 1 – Space War</w:t>
      </w:r>
    </w:p>
    <w:p w14:paraId="74107CB2" w14:textId="77777777" w:rsidR="008828C2" w:rsidRPr="00355308" w:rsidRDefault="008828C2" w:rsidP="008828C2">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378CB5A5" w14:textId="77777777" w:rsidR="008828C2" w:rsidRPr="00355308" w:rsidRDefault="008828C2" w:rsidP="008828C2">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2C2153E2" w14:textId="77777777" w:rsidR="008828C2" w:rsidRPr="00355308" w:rsidRDefault="008828C2" w:rsidP="008828C2">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w:t>
      </w:r>
      <w:proofErr w:type="spellStart"/>
      <w:r w:rsidRPr="00355308">
        <w:rPr>
          <w:color w:val="000000" w:themeColor="text1"/>
          <w:sz w:val="16"/>
        </w:rPr>
        <w:t>spacemining</w:t>
      </w:r>
      <w:proofErr w:type="spellEnd"/>
      <w:r w:rsidRPr="00355308">
        <w:rPr>
          <w:color w:val="000000" w:themeColor="text1"/>
          <w:sz w:val="16"/>
        </w:rPr>
        <w:t xml:space="preserve">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w:t>
      </w:r>
      <w:r w:rsidRPr="00355308">
        <w:rPr>
          <w:rStyle w:val="StyleUnderline"/>
        </w:rPr>
        <w:lastRenderedPageBreak/>
        <w:t xml:space="preserve">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159BCFE2" w14:textId="77777777" w:rsidR="008828C2" w:rsidRPr="00355308" w:rsidRDefault="008828C2" w:rsidP="008828C2">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1582CF38" w14:textId="77777777" w:rsidR="008828C2" w:rsidRPr="00355308" w:rsidRDefault="008828C2" w:rsidP="008828C2">
      <w:pPr>
        <w:rPr>
          <w:color w:val="000000" w:themeColor="text1"/>
        </w:rPr>
      </w:pPr>
      <w:proofErr w:type="spellStart"/>
      <w:r w:rsidRPr="00355308">
        <w:rPr>
          <w:rStyle w:val="Heading4Char"/>
          <w:rFonts w:cs="Calibri"/>
        </w:rPr>
        <w:t>MacWhorter</w:t>
      </w:r>
      <w:proofErr w:type="spellEnd"/>
      <w:r w:rsidRPr="00355308">
        <w:rPr>
          <w:rStyle w:val="Heading4Char"/>
          <w:rFonts w:cs="Calibri"/>
        </w:rPr>
        <w:t xml:space="preserve">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56546112" w14:textId="77777777" w:rsidR="008828C2" w:rsidRPr="00355308" w:rsidRDefault="008828C2" w:rsidP="008828C2">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w:t>
      </w:r>
      <w:r w:rsidRPr="00355308">
        <w:rPr>
          <w:color w:val="000000" w:themeColor="text1"/>
          <w:sz w:val="14"/>
        </w:rPr>
        <w:lastRenderedPageBreak/>
        <w:t xml:space="preserve">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355308">
        <w:rPr>
          <w:rStyle w:val="StyleUnderline"/>
        </w:rPr>
        <w:t>TheConvention</w:t>
      </w:r>
      <w:proofErr w:type="spellEnd"/>
      <w:r w:rsidRPr="00355308">
        <w:rPr>
          <w:rStyle w:val="StyleUnderline"/>
        </w:rPr>
        <w:t xml:space="preserve"> on </w:t>
      </w:r>
      <w:proofErr w:type="spellStart"/>
      <w:r w:rsidRPr="00355308">
        <w:rPr>
          <w:rStyle w:val="StyleUnderline"/>
        </w:rPr>
        <w:t>RegistrationofObjectsLaunched</w:t>
      </w:r>
      <w:proofErr w:type="spellEnd"/>
      <w:r w:rsidRPr="00355308">
        <w:rPr>
          <w:color w:val="000000" w:themeColor="text1"/>
          <w:sz w:val="14"/>
        </w:rPr>
        <w:t xml:space="preserve"> </w:t>
      </w:r>
      <w:proofErr w:type="spellStart"/>
      <w:r w:rsidRPr="00355308">
        <w:rPr>
          <w:color w:val="000000" w:themeColor="text1"/>
          <w:sz w:val="14"/>
        </w:rPr>
        <w:t>intoOuterSpace</w:t>
      </w:r>
      <w:proofErr w:type="spellEnd"/>
      <w:r w:rsidRPr="00355308">
        <w:rPr>
          <w:color w:val="000000" w:themeColor="text1"/>
          <w:sz w:val="14"/>
        </w:rPr>
        <w:t xml:space="preserv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7E1CE58C" w14:textId="77777777" w:rsidR="008828C2" w:rsidRPr="00355308" w:rsidRDefault="008828C2" w:rsidP="008828C2">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359F2F49" w14:textId="77777777" w:rsidR="008828C2" w:rsidRPr="00355308" w:rsidRDefault="008828C2" w:rsidP="008828C2">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36E5CE13" w14:textId="77777777" w:rsidR="008828C2" w:rsidRPr="00355308" w:rsidRDefault="008828C2" w:rsidP="008828C2">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w:t>
      </w:r>
      <w:proofErr w:type="spellStart"/>
      <w:r w:rsidRPr="00355308">
        <w:rPr>
          <w:color w:val="000000" w:themeColor="text1"/>
          <w:sz w:val="16"/>
        </w:rPr>
        <w:t>legalise</w:t>
      </w:r>
      <w:proofErr w:type="spellEnd"/>
      <w:r w:rsidRPr="00355308">
        <w:rPr>
          <w:color w:val="000000" w:themeColor="text1"/>
          <w:sz w:val="16"/>
        </w:rPr>
        <w:t xml:space="preserve"> material extraction from the moon and other celestial bodies by private companies in the US, </w:t>
      </w:r>
      <w:r w:rsidRPr="00355308">
        <w:rPr>
          <w:rStyle w:val="Style13ptBold"/>
          <w:color w:val="000000" w:themeColor="text1"/>
          <w:sz w:val="16"/>
        </w:rPr>
        <w:t xml:space="preserve">the US government </w:t>
      </w:r>
      <w:proofErr w:type="spellStart"/>
      <w:r w:rsidRPr="00355308">
        <w:rPr>
          <w:rStyle w:val="Style13ptBold"/>
          <w:color w:val="000000" w:themeColor="text1"/>
          <w:sz w:val="16"/>
        </w:rPr>
        <w:t>legalised</w:t>
      </w:r>
      <w:proofErr w:type="spellEnd"/>
      <w:r w:rsidRPr="00355308">
        <w:rPr>
          <w:rStyle w:val="Style13ptBold"/>
          <w:color w:val="000000" w:themeColor="text1"/>
          <w:sz w:val="16"/>
        </w:rPr>
        <w:t xml:space="preserve">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w:t>
      </w:r>
      <w:proofErr w:type="gramStart"/>
      <w:r w:rsidRPr="00355308">
        <w:rPr>
          <w:color w:val="000000" w:themeColor="text1"/>
          <w:sz w:val="16"/>
        </w:rPr>
        <w:t>2015.[</w:t>
      </w:r>
      <w:proofErr w:type="gramEnd"/>
      <w:r w:rsidRPr="00355308">
        <w:rPr>
          <w:color w:val="000000" w:themeColor="text1"/>
          <w:sz w:val="16"/>
        </w:rPr>
        <w:t xml:space="preserve">xxvii] This move was heartily welcomed by the private companies as it provided legitimacy to their planned activities. Subsequently in 2017, Luxembourg followed </w:t>
      </w:r>
      <w:proofErr w:type="gramStart"/>
      <w:r w:rsidRPr="00355308">
        <w:rPr>
          <w:color w:val="000000" w:themeColor="text1"/>
          <w:sz w:val="16"/>
        </w:rPr>
        <w:t>suit.[</w:t>
      </w:r>
      <w:proofErr w:type="gramEnd"/>
      <w:r w:rsidRPr="00355308">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355308">
        <w:rPr>
          <w:color w:val="000000" w:themeColor="text1"/>
          <w:sz w:val="16"/>
        </w:rPr>
        <w:t>mining.[</w:t>
      </w:r>
      <w:proofErr w:type="gramEnd"/>
      <w:r w:rsidRPr="00355308">
        <w:rPr>
          <w:color w:val="000000" w:themeColor="text1"/>
          <w:sz w:val="16"/>
        </w:rPr>
        <w:t xml:space="preserve">xxix] In the backdrop of a thriving steel industry that faced trade recession during the oil crisis of 1973, Luxembourg is trying to </w:t>
      </w:r>
      <w:proofErr w:type="spellStart"/>
      <w:r w:rsidRPr="00355308">
        <w:rPr>
          <w:color w:val="000000" w:themeColor="text1"/>
          <w:sz w:val="16"/>
        </w:rPr>
        <w:t>capitalise</w:t>
      </w:r>
      <w:proofErr w:type="spellEnd"/>
      <w:r w:rsidRPr="00355308">
        <w:rPr>
          <w:color w:val="000000" w:themeColor="text1"/>
          <w:sz w:val="16"/>
        </w:rPr>
        <w:t xml:space="preserve"> on the potential of space mining. As Prime Minister Xavier </w:t>
      </w:r>
      <w:proofErr w:type="spellStart"/>
      <w:r w:rsidRPr="00355308">
        <w:rPr>
          <w:color w:val="000000" w:themeColor="text1"/>
          <w:sz w:val="16"/>
        </w:rPr>
        <w:t>Bettel</w:t>
      </w:r>
      <w:proofErr w:type="spellEnd"/>
      <w:r w:rsidRPr="00355308">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w:t>
      </w:r>
      <w:r w:rsidRPr="00355308">
        <w:rPr>
          <w:color w:val="000000" w:themeColor="text1"/>
          <w:sz w:val="16"/>
        </w:rPr>
        <w:lastRenderedPageBreak/>
        <w:t>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355308">
        <w:rPr>
          <w:color w:val="000000" w:themeColor="text1"/>
          <w:sz w:val="16"/>
        </w:rPr>
        <w:t>.”[</w:t>
      </w:r>
      <w:proofErr w:type="gramEnd"/>
      <w:r w:rsidRPr="00355308">
        <w:rPr>
          <w:color w:val="000000" w:themeColor="text1"/>
          <w:sz w:val="16"/>
        </w:rPr>
        <w:t xml:space="preserve">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355308">
        <w:rPr>
          <w:color w:val="000000" w:themeColor="text1"/>
          <w:sz w:val="16"/>
        </w:rPr>
        <w:t>country.[</w:t>
      </w:r>
      <w:proofErr w:type="gramEnd"/>
      <w:r w:rsidRPr="00355308">
        <w:rPr>
          <w:color w:val="000000" w:themeColor="text1"/>
          <w:sz w:val="16"/>
        </w:rPr>
        <w:t xml:space="preserve">xxxiii] In 2017, Japan entered into a five-year agreement with Luxembourg for mining operations in celestial bodies. Japan today appears a step closer to </w:t>
      </w:r>
      <w:proofErr w:type="spellStart"/>
      <w:r w:rsidRPr="00355308">
        <w:rPr>
          <w:color w:val="000000" w:themeColor="text1"/>
          <w:sz w:val="16"/>
        </w:rPr>
        <w:t>realising</w:t>
      </w:r>
      <w:proofErr w:type="spellEnd"/>
      <w:r w:rsidRPr="00355308">
        <w:rPr>
          <w:color w:val="000000" w:themeColor="text1"/>
          <w:sz w:val="16"/>
        </w:rPr>
        <w:t xml:space="preserve"> its objective of asteroid mining with two Japanese rovers, Minerva II-1, of JAXA landing on the surface of the asteroid named </w:t>
      </w:r>
      <w:proofErr w:type="spellStart"/>
      <w:r w:rsidRPr="00355308">
        <w:rPr>
          <w:color w:val="000000" w:themeColor="text1"/>
          <w:sz w:val="16"/>
        </w:rPr>
        <w:t>Ryugu</w:t>
      </w:r>
      <w:proofErr w:type="spellEnd"/>
      <w:r w:rsidRPr="00355308">
        <w:rPr>
          <w:color w:val="000000" w:themeColor="text1"/>
          <w:sz w:val="16"/>
        </w:rPr>
        <w:t xml:space="preserve"> in September </w:t>
      </w:r>
      <w:proofErr w:type="gramStart"/>
      <w:r w:rsidRPr="00355308">
        <w:rPr>
          <w:color w:val="000000" w:themeColor="text1"/>
          <w:sz w:val="16"/>
        </w:rPr>
        <w:t>2018.[</w:t>
      </w:r>
      <w:proofErr w:type="gramEnd"/>
      <w:r w:rsidRPr="00355308">
        <w:rPr>
          <w:color w:val="000000" w:themeColor="text1"/>
          <w:sz w:val="16"/>
        </w:rPr>
        <w:t xml:space="preserve">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w:t>
      </w:r>
      <w:proofErr w:type="spellStart"/>
      <w:r w:rsidRPr="00355308">
        <w:rPr>
          <w:color w:val="000000" w:themeColor="text1"/>
          <w:sz w:val="16"/>
        </w:rPr>
        <w:t>Peijian</w:t>
      </w:r>
      <w:proofErr w:type="spellEnd"/>
      <w:r w:rsidRPr="00355308">
        <w:rPr>
          <w:color w:val="000000" w:themeColor="text1"/>
          <w:sz w:val="16"/>
        </w:rPr>
        <w:t xml:space="preserve">, chief commander and designer of China’s lunar exploration </w:t>
      </w:r>
      <w:proofErr w:type="spellStart"/>
      <w:r w:rsidRPr="00355308">
        <w:rPr>
          <w:color w:val="000000" w:themeColor="text1"/>
          <w:sz w:val="16"/>
        </w:rPr>
        <w:t>programme</w:t>
      </w:r>
      <w:proofErr w:type="spellEnd"/>
      <w:r w:rsidRPr="00355308">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6"/>
        </w:rPr>
        <w:t>rationalise</w:t>
      </w:r>
      <w:proofErr w:type="spellEnd"/>
      <w:r w:rsidRPr="00355308">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 xml:space="preserve">Chinese scientists are working on missions to “bring back a whole asteroid weighing several hundred </w:t>
      </w:r>
      <w:proofErr w:type="spellStart"/>
      <w:r w:rsidRPr="00355308">
        <w:rPr>
          <w:rStyle w:val="Style13ptBold"/>
          <w:b w:val="0"/>
          <w:color w:val="000000" w:themeColor="text1"/>
          <w:sz w:val="16"/>
        </w:rPr>
        <w:t>tonnes</w:t>
      </w:r>
      <w:proofErr w:type="spellEnd"/>
      <w:r w:rsidRPr="00355308">
        <w:rPr>
          <w:rStyle w:val="Style13ptBold"/>
          <w:b w:val="0"/>
          <w:color w:val="000000" w:themeColor="text1"/>
          <w:sz w:val="16"/>
        </w:rPr>
        <w:t>, which could turn asteroids with a potential threat to Earth into usable resources</w:t>
      </w:r>
      <w:proofErr w:type="gramStart"/>
      <w:r w:rsidRPr="00355308">
        <w:rPr>
          <w:b/>
          <w:bCs/>
          <w:color w:val="000000" w:themeColor="text1"/>
          <w:sz w:val="16"/>
        </w:rPr>
        <w:t>.</w:t>
      </w:r>
      <w:r w:rsidRPr="00355308">
        <w:rPr>
          <w:color w:val="000000" w:themeColor="text1"/>
          <w:sz w:val="16"/>
        </w:rPr>
        <w:t>”[</w:t>
      </w:r>
      <w:proofErr w:type="gramEnd"/>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355308">
        <w:rPr>
          <w:color w:val="000000" w:themeColor="text1"/>
          <w:sz w:val="16"/>
        </w:rPr>
        <w:t>organisation</w:t>
      </w:r>
      <w:proofErr w:type="spellEnd"/>
      <w:r w:rsidRPr="00355308">
        <w:rPr>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w:t>
      </w:r>
      <w:proofErr w:type="gramStart"/>
      <w:r w:rsidRPr="00355308">
        <w:rPr>
          <w:color w:val="000000" w:themeColor="text1"/>
          <w:sz w:val="16"/>
        </w:rPr>
        <w:t>.”[</w:t>
      </w:r>
      <w:proofErr w:type="gramEnd"/>
      <w:r w:rsidRPr="00355308">
        <w:rPr>
          <w:color w:val="000000" w:themeColor="text1"/>
          <w:sz w:val="16"/>
        </w:rPr>
        <w:t xml:space="preserve">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355308">
        <w:rPr>
          <w:color w:val="000000" w:themeColor="text1"/>
          <w:sz w:val="16"/>
        </w:rPr>
        <w:t>.”[</w:t>
      </w:r>
      <w:proofErr w:type="gramEnd"/>
      <w:r w:rsidRPr="00355308">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355308">
        <w:rPr>
          <w:color w:val="000000" w:themeColor="text1"/>
          <w:sz w:val="16"/>
        </w:rPr>
        <w:t>characterised</w:t>
      </w:r>
      <w:proofErr w:type="spellEnd"/>
      <w:r w:rsidRPr="00355308">
        <w:rPr>
          <w:color w:val="000000" w:themeColor="text1"/>
          <w:sz w:val="16"/>
        </w:rPr>
        <w:t xml:space="preserve"> by an Indian commentator as “aspirational” and “emotional”, clearly conceding that the country’s technological wherewithal is yet to be </w:t>
      </w:r>
      <w:proofErr w:type="gramStart"/>
      <w:r w:rsidRPr="00355308">
        <w:rPr>
          <w:color w:val="000000" w:themeColor="text1"/>
          <w:sz w:val="16"/>
        </w:rPr>
        <w:t>adequate.[</w:t>
      </w:r>
      <w:proofErr w:type="gramEnd"/>
      <w:r w:rsidRPr="00355308">
        <w:rPr>
          <w:color w:val="000000" w:themeColor="text1"/>
          <w:sz w:val="16"/>
        </w:rPr>
        <w:t>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w:t>
      </w:r>
      <w:r w:rsidRPr="00355308">
        <w:rPr>
          <w:color w:val="000000" w:themeColor="text1"/>
          <w:sz w:val="16"/>
        </w:rPr>
        <w:lastRenderedPageBreak/>
        <w:t xml:space="preserve">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 xml:space="preserve">the </w:t>
      </w:r>
      <w:proofErr w:type="spellStart"/>
      <w:r w:rsidRPr="00355308">
        <w:rPr>
          <w:rStyle w:val="Style13ptBold"/>
          <w:color w:val="000000" w:themeColor="text1"/>
          <w:sz w:val="22"/>
        </w:rPr>
        <w:t>legalisation</w:t>
      </w:r>
      <w:proofErr w:type="spellEnd"/>
      <w:r w:rsidRPr="00355308">
        <w:rPr>
          <w:rStyle w:val="Style13ptBold"/>
          <w:color w:val="000000" w:themeColor="text1"/>
          <w:sz w:val="22"/>
        </w:rPr>
        <w:t xml:space="preserve">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355308">
        <w:rPr>
          <w:color w:val="000000" w:themeColor="text1"/>
          <w:sz w:val="16"/>
        </w:rPr>
        <w:t>utilisation</w:t>
      </w:r>
      <w:proofErr w:type="spellEnd"/>
      <w:r w:rsidRPr="00355308">
        <w:rPr>
          <w:color w:val="000000" w:themeColor="text1"/>
          <w:sz w:val="16"/>
        </w:rPr>
        <w:t xml:space="preserve"> and ownership of the de</w:t>
      </w:r>
      <w:r w:rsidRPr="00355308">
        <w:rPr>
          <w:color w:val="000000" w:themeColor="text1"/>
          <w:sz w:val="16"/>
        </w:rPr>
        <w:lastRenderedPageBreak/>
        <w:t xml:space="preserve">ep seabed’s resources are exclusively structured around the International Seabed Authority (ISA), which is responsible for </w:t>
      </w:r>
      <w:proofErr w:type="spellStart"/>
      <w:r w:rsidRPr="00355308">
        <w:rPr>
          <w:color w:val="000000" w:themeColor="text1"/>
          <w:sz w:val="16"/>
        </w:rPr>
        <w:t>organising</w:t>
      </w:r>
      <w:proofErr w:type="spellEnd"/>
      <w:r w:rsidRPr="00355308">
        <w:rPr>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lastRenderedPageBreak/>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The second option would be to develop a new instrument including an institutional architecture that would set out the parameters f</w:t>
      </w:r>
      <w:r w:rsidRPr="00355308">
        <w:rPr>
          <w:color w:val="000000" w:themeColor="text1"/>
          <w:sz w:val="16"/>
        </w:rPr>
        <w:lastRenderedPageBreak/>
        <w:t xml:space="preserve">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xml:space="preserve">, while ensuring even-handed resource allocation. In addition, regulations spelling </w:t>
      </w:r>
      <w:r w:rsidRPr="00355308">
        <w:rPr>
          <w:rStyle w:val="StyleUnderline"/>
        </w:rPr>
        <w:lastRenderedPageBreak/>
        <w:t>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w:t>
      </w:r>
      <w:r w:rsidRPr="00355308">
        <w:rPr>
          <w:color w:val="000000" w:themeColor="text1"/>
          <w:sz w:val="16"/>
        </w:rPr>
        <w:lastRenderedPageBreak/>
        <w:t xml:space="preserve">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lxvii] established with the purpose of “assess[</w:t>
      </w:r>
      <w:proofErr w:type="spellStart"/>
      <w:r w:rsidRPr="00355308">
        <w:rPr>
          <w:color w:val="000000" w:themeColor="text1"/>
          <w:sz w:val="16"/>
        </w:rPr>
        <w:t>ing</w:t>
      </w:r>
      <w:proofErr w:type="spellEnd"/>
      <w:r w:rsidRPr="00355308">
        <w:rPr>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355308">
        <w:rPr>
          <w:color w:val="000000" w:themeColor="text1"/>
          <w:sz w:val="16"/>
        </w:rPr>
        <w:t xml:space="preserve">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 xml:space="preserve">add to the space </w:t>
      </w:r>
      <w:proofErr w:type="spellStart"/>
      <w:r w:rsidRPr="00355308">
        <w:rPr>
          <w:rStyle w:val="StyleUnderline"/>
          <w:color w:val="000000" w:themeColor="text1"/>
        </w:rPr>
        <w:t>weaponisation</w:t>
      </w:r>
      <w:proofErr w:type="spellEnd"/>
      <w:r w:rsidRPr="00355308">
        <w:rPr>
          <w:rStyle w:val="StyleUnderline"/>
          <w:color w:val="000000" w:themeColor="text1"/>
        </w:rPr>
        <w:t xml:space="preserve">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w:t>
      </w:r>
      <w:proofErr w:type="spellStart"/>
      <w:r w:rsidRPr="00355308">
        <w:rPr>
          <w:color w:val="000000" w:themeColor="text1"/>
          <w:sz w:val="16"/>
        </w:rPr>
        <w:t>Quod</w:t>
      </w:r>
      <w:proofErr w:type="spellEnd"/>
      <w:r w:rsidRPr="00355308">
        <w:rPr>
          <w:color w:val="000000" w:themeColor="text1"/>
          <w:sz w:val="16"/>
        </w:rPr>
        <w:t xml:space="preserve"> </w:t>
      </w:r>
      <w:proofErr w:type="spellStart"/>
      <w:r w:rsidRPr="00355308">
        <w:rPr>
          <w:color w:val="000000" w:themeColor="text1"/>
          <w:sz w:val="16"/>
        </w:rPr>
        <w:t>omnes</w:t>
      </w:r>
      <w:proofErr w:type="spellEnd"/>
      <w:r w:rsidRPr="00355308">
        <w:rPr>
          <w:color w:val="000000" w:themeColor="text1"/>
          <w:sz w:val="16"/>
        </w:rPr>
        <w:t xml:space="preserve">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291F7E7A" w14:textId="77777777" w:rsidR="008828C2" w:rsidRPr="00AD4C5F" w:rsidRDefault="008828C2" w:rsidP="008828C2">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3843E46A" w14:textId="77777777" w:rsidR="008828C2" w:rsidRPr="00AD4C5F" w:rsidRDefault="008828C2" w:rsidP="008828C2">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1F9E8509" w14:textId="77777777" w:rsidR="008828C2" w:rsidRPr="00AD4C5F" w:rsidRDefault="008828C2" w:rsidP="008828C2">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w:t>
      </w:r>
      <w:r w:rsidRPr="00AD4C5F">
        <w:rPr>
          <w:rFonts w:asciiTheme="majorHAnsi" w:hAnsiTheme="majorHAnsi" w:cstheme="majorHAnsi"/>
          <w:color w:val="000000" w:themeColor="text1"/>
          <w:sz w:val="16"/>
        </w:rPr>
        <w:lastRenderedPageBreak/>
        <w:t xml:space="preserve">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w:t>
      </w:r>
      <w:r w:rsidRPr="00AD4C5F">
        <w:rPr>
          <w:rFonts w:asciiTheme="majorHAnsi" w:hAnsiTheme="majorHAnsi" w:cstheme="majorHAnsi"/>
          <w:color w:val="000000" w:themeColor="text1"/>
          <w:sz w:val="16"/>
        </w:rPr>
        <w:lastRenderedPageBreak/>
        <w:t xml:space="preserve">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1F626B89" w14:textId="77777777" w:rsidR="008828C2" w:rsidRPr="00AD4C5F" w:rsidRDefault="008828C2" w:rsidP="008828C2">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1DC42244" w14:textId="77777777" w:rsidR="008828C2" w:rsidRPr="00AD4C5F" w:rsidRDefault="008828C2" w:rsidP="008828C2">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086346B9" w14:textId="77777777" w:rsidR="008828C2" w:rsidRDefault="008828C2" w:rsidP="008828C2">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w:t>
      </w:r>
      <w:r w:rsidRPr="00AD4C5F">
        <w:rPr>
          <w:rStyle w:val="StyleUnderline"/>
          <w:rFonts w:asciiTheme="majorHAnsi" w:hAnsiTheme="majorHAnsi" w:cstheme="majorHAnsi"/>
          <w:highlight w:val="green"/>
        </w:rPr>
        <w:lastRenderedPageBreak/>
        <w:t>e Space Force</w:t>
      </w:r>
      <w:r w:rsidRPr="00AD4C5F">
        <w:rPr>
          <w:rStyle w:val="StyleUnderline"/>
          <w:rFonts w:asciiTheme="majorHAnsi" w:hAnsiTheme="majorHAnsi" w:cstheme="majorHAnsi"/>
        </w:rPr>
        <w:t xml:space="preserve"> as the newest branch of the US </w:t>
      </w:r>
      <w:proofErr w:type="spellStart"/>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 xml:space="preserve">when one country </w:t>
      </w:r>
      <w:r w:rsidRPr="00AD4C5F">
        <w:rPr>
          <w:rStyle w:val="StyleUnderline"/>
          <w:rFonts w:asciiTheme="majorHAnsi" w:hAnsiTheme="majorHAnsi" w:cstheme="majorHAnsi"/>
          <w:highlight w:val="green"/>
        </w:rPr>
        <w:lastRenderedPageBreak/>
        <w:t>decided to start seizing territories</w:t>
      </w:r>
      <w:r w:rsidRPr="00AD4C5F">
        <w:rPr>
          <w:rStyle w:val="StyleUnderline"/>
          <w:rFonts w:asciiTheme="majorHAnsi" w:hAnsiTheme="majorHAnsi" w:cstheme="majorHAnsi"/>
        </w:rPr>
        <w:t xml:space="preserve"> in its interest — everyone remembers what 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639CEDA3" w14:textId="77777777" w:rsidR="008828C2" w:rsidRDefault="008828C2" w:rsidP="008828C2">
      <w:pPr>
        <w:pStyle w:val="Heading4"/>
      </w:pPr>
      <w:r>
        <w:t>Competition -- Resources in space explodes geopolitical tensions, escalates through satellite use and posturing, and detracts from public interest</w:t>
      </w:r>
    </w:p>
    <w:p w14:paraId="16557C88" w14:textId="77777777" w:rsidR="008828C2" w:rsidRPr="00ED23DB" w:rsidRDefault="008828C2" w:rsidP="008828C2">
      <w:proofErr w:type="spellStart"/>
      <w:r w:rsidRPr="007B1BF6">
        <w:rPr>
          <w:rStyle w:val="Heading4Char"/>
        </w:rPr>
        <w:t>Skibba</w:t>
      </w:r>
      <w:proofErr w:type="spellEnd"/>
      <w:r w:rsidRPr="007B1BF6">
        <w:rPr>
          <w:rStyle w:val="Heading4Char"/>
        </w:rPr>
        <w:t>, 18</w:t>
      </w:r>
      <w:r>
        <w:t>,</w:t>
      </w:r>
      <w:r w:rsidRPr="007B1BF6">
        <w:rPr>
          <w:sz w:val="16"/>
          <w:szCs w:val="16"/>
        </w:rPr>
        <w:t xml:space="preserve"> Nautilus, “Mining in Space Could Lead to Conflicts on Earth”, </w:t>
      </w:r>
      <w:proofErr w:type="spellStart"/>
      <w:r w:rsidRPr="007B1BF6">
        <w:rPr>
          <w:sz w:val="16"/>
          <w:szCs w:val="16"/>
        </w:rPr>
        <w:t>Ramin</w:t>
      </w:r>
      <w:proofErr w:type="spellEnd"/>
      <w:r w:rsidRPr="007B1BF6">
        <w:rPr>
          <w:sz w:val="16"/>
          <w:szCs w:val="16"/>
        </w:rPr>
        <w:t xml:space="preserve"> </w:t>
      </w:r>
      <w:proofErr w:type="spellStart"/>
      <w:r w:rsidRPr="007B1BF6">
        <w:rPr>
          <w:sz w:val="16"/>
          <w:szCs w:val="16"/>
        </w:rPr>
        <w:t>Skibba</w:t>
      </w:r>
      <w:proofErr w:type="spellEnd"/>
      <w:r w:rsidRPr="007B1BF6">
        <w:rPr>
          <w:sz w:val="16"/>
          <w:szCs w:val="16"/>
        </w:rPr>
        <w:t xml:space="preserve"> is a science writer and astrophysicist based in Santa Cruz and San Diego. URL: </w:t>
      </w:r>
      <w:hyperlink r:id="rId13" w:history="1">
        <w:r w:rsidRPr="007B1BF6">
          <w:rPr>
            <w:rStyle w:val="Hyperlink"/>
            <w:sz w:val="16"/>
            <w:szCs w:val="16"/>
          </w:rPr>
          <w:t>https://nautil.us/mining-in-space-could-lead-to-conflicts-on-earth-2-7300/</w:t>
        </w:r>
      </w:hyperlink>
      <w:r w:rsidRPr="007B1BF6">
        <w:rPr>
          <w:sz w:val="16"/>
          <w:szCs w:val="16"/>
        </w:rPr>
        <w:t>, KR</w:t>
      </w:r>
    </w:p>
    <w:p w14:paraId="6897199D" w14:textId="77777777" w:rsidR="008828C2" w:rsidRPr="007B1BF6" w:rsidRDefault="008828C2" w:rsidP="008828C2">
      <w:pPr>
        <w:rPr>
          <w:sz w:val="16"/>
          <w:szCs w:val="16"/>
        </w:rPr>
      </w:pPr>
      <w:r w:rsidRPr="007B1BF6">
        <w:rPr>
          <w:sz w:val="16"/>
          <w:szCs w:val="16"/>
        </w:rPr>
        <w:t>Major space-faring nations are not among the 16 countries party to the treaty, but they should arguably come to some equitable agreement, since</w:t>
      </w:r>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w:t>
      </w:r>
      <w:r w:rsidRPr="007B1BF6">
        <w:rPr>
          <w:sz w:val="16"/>
          <w:szCs w:val="16"/>
        </w:rPr>
        <w:lastRenderedPageBreak/>
        <w:t xml:space="preserve">nd for them doesn’t rise dramatically. (According to Bloomberg, supply for platinum-group metals is constrained while demand is increasing.) </w:t>
      </w:r>
    </w:p>
    <w:p w14:paraId="07BE7C52" w14:textId="77777777" w:rsidR="008828C2" w:rsidRDefault="008828C2" w:rsidP="008828C2">
      <w:r w:rsidRPr="007B1BF6">
        <w:rPr>
          <w:sz w:val="16"/>
          <w:szCs w:val="16"/>
        </w:rPr>
        <w:t xml:space="preserve">Palladium, for example, valued for its conductive properties and chemical stability, is used in hundreds of millions of electronic devices sold annually for electrodes and connector </w:t>
      </w:r>
      <w:proofErr w:type="spellStart"/>
      <w:r w:rsidRPr="007B1BF6">
        <w:rPr>
          <w:sz w:val="16"/>
          <w:szCs w:val="16"/>
        </w:rPr>
        <w:t>platings</w:t>
      </w:r>
      <w:proofErr w:type="spellEnd"/>
      <w:r w:rsidRPr="007B1BF6">
        <w:rPr>
          <w:sz w:val="16"/>
          <w:szCs w:val="16"/>
        </w:rPr>
        <w:t>,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ED23DB">
        <w:rPr>
          <w:rStyle w:val="StyleUnderline"/>
          <w:highlight w:val="green"/>
        </w:rPr>
        <w:t>competing “land grabs” by armed satellites may come next</w:t>
      </w:r>
      <w:r>
        <w:t xml:space="preserve">. Platinum-group </w:t>
      </w:r>
      <w:r w:rsidRPr="00ED23DB">
        <w:rPr>
          <w:rStyle w:val="StyleUnderline"/>
          <w:highlight w:val="green"/>
        </w:rPr>
        <w:t>metals in space may serve the same role as oil has on Earth, threatening to extend geopolitical struggles into astropolitical ones</w:t>
      </w:r>
      <w:r w:rsidRPr="00ED23DB">
        <w:rPr>
          <w:rStyle w:val="StyleUnderline"/>
        </w:rPr>
        <w:t>,</w:t>
      </w:r>
      <w:r>
        <w:t xml:space="preserve"> something Trump is keen on preparing for. Yesterday he said he’s seriously weighing </w:t>
      </w:r>
      <w:r w:rsidRPr="00ED23DB">
        <w:rPr>
          <w:rStyle w:val="StyleUnderline"/>
          <w:highlight w:val="green"/>
        </w:rPr>
        <w:t>the idea of a “Space Force</w:t>
      </w:r>
      <w:r>
        <w:t>” military branch.</w:t>
      </w:r>
    </w:p>
    <w:p w14:paraId="31B418ED" w14:textId="77777777" w:rsidR="008828C2" w:rsidRPr="007B1BF6" w:rsidRDefault="008828C2" w:rsidP="008828C2">
      <w:pPr>
        <w:rPr>
          <w:sz w:val="16"/>
          <w:szCs w:val="16"/>
        </w:rPr>
      </w:pP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p>
    <w:p w14:paraId="652D0C58" w14:textId="77777777" w:rsidR="008828C2" w:rsidRPr="007B1BF6" w:rsidRDefault="008828C2" w:rsidP="008828C2">
      <w:pPr>
        <w:rPr>
          <w:sz w:val="16"/>
          <w:szCs w:val="16"/>
        </w:rPr>
      </w:pP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0C3F7A6B" w14:textId="77777777" w:rsidR="008828C2" w:rsidRPr="007B1BF6" w:rsidRDefault="008828C2" w:rsidP="008828C2">
      <w:pPr>
        <w:rPr>
          <w:sz w:val="16"/>
          <w:szCs w:val="16"/>
        </w:rPr>
      </w:pPr>
      <w:r w:rsidRPr="007B1BF6">
        <w:rPr>
          <w:sz w:val="16"/>
          <w:szCs w:val="16"/>
        </w:rPr>
        <w:t xml:space="preserve">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distant future even </w:t>
      </w:r>
      <w:proofErr w:type="gramStart"/>
      <w:r w:rsidRPr="007B1BF6">
        <w:rPr>
          <w:sz w:val="16"/>
          <w:szCs w:val="16"/>
        </w:rPr>
        <w:t>lead</w:t>
      </w:r>
      <w:proofErr w:type="gramEnd"/>
      <w:r w:rsidRPr="007B1BF6">
        <w:rPr>
          <w:sz w:val="16"/>
          <w:szCs w:val="16"/>
        </w:rPr>
        <w:t xml:space="preserve"> to the construction of a far-flung space station led by NASA and other space agencies, orbiting 200 million miles from Earth and serving as both a mining depot and a pit-stop for passing spacecraft.</w:t>
      </w:r>
    </w:p>
    <w:p w14:paraId="7A48044E" w14:textId="77777777" w:rsidR="008828C2" w:rsidRPr="007B1BF6" w:rsidRDefault="008828C2" w:rsidP="008828C2">
      <w:pPr>
        <w:rPr>
          <w:sz w:val="16"/>
          <w:szCs w:val="16"/>
        </w:rPr>
      </w:pPr>
      <w:r w:rsidRPr="007B1BF6">
        <w:rPr>
          <w:sz w:val="16"/>
          <w:szCs w:val="16"/>
        </w:rPr>
        <w:lastRenderedPageBreak/>
        <w:t xml:space="preserve">But it’s not clear that a pact between the </w:t>
      </w:r>
      <w:r w:rsidRPr="007B1BF6">
        <w:rPr>
          <w:rStyle w:val="StyleUnderline"/>
          <w:sz w:val="16"/>
          <w:szCs w:val="16"/>
        </w:rPr>
        <w:t>commercial</w:t>
      </w:r>
      <w:r w:rsidRPr="007B1BF6">
        <w:rPr>
          <w:sz w:val="16"/>
          <w:szCs w:val="16"/>
        </w:rPr>
        <w:t xml:space="preserve"> space mining industry and NASA would align with the public’s interest</w:t>
      </w:r>
      <w:r>
        <w:t xml:space="preserve">. </w:t>
      </w:r>
      <w:r w:rsidRPr="00ED23DB">
        <w:rPr>
          <w:rStyle w:val="StyleUnderline"/>
          <w:highlight w:val="green"/>
        </w:rPr>
        <w:t>NASA’s increasing collaboration</w:t>
      </w:r>
      <w:r>
        <w:t xml:space="preserve"> with space mining companies </w:t>
      </w:r>
      <w:r w:rsidRPr="00ED23DB">
        <w:rPr>
          <w:rStyle w:val="StyleUnderline"/>
          <w:highlight w:val="green"/>
        </w:rPr>
        <w:t>could distort</w:t>
      </w:r>
      <w:r>
        <w:t xml:space="preserve"> and divert efforts previously focused on space </w:t>
      </w:r>
      <w:r w:rsidRPr="00ED23DB">
        <w:rPr>
          <w:rStyle w:val="StyleUnderline"/>
          <w:highlight w:val="green"/>
        </w:rPr>
        <w:t>exploration and</w:t>
      </w:r>
      <w:r>
        <w:t xml:space="preserve"> basic </w:t>
      </w:r>
      <w:r w:rsidRPr="00ED23DB">
        <w:rPr>
          <w:rStyle w:val="StyleUnderline"/>
          <w:highlight w:val="green"/>
        </w:rPr>
        <w:t>research</w:t>
      </w:r>
      <w:r>
        <w:t xml:space="preserve">, and </w:t>
      </w:r>
      <w:r w:rsidRPr="00ED23DB">
        <w:rPr>
          <w:rStyle w:val="StyleUnderline"/>
          <w:highlight w:val="green"/>
        </w:rPr>
        <w:t>discourage public interest</w:t>
      </w:r>
      <w:r>
        <w:t xml:space="preserve"> </w:t>
      </w:r>
      <w:r w:rsidRPr="007B1BF6">
        <w:rPr>
          <w:sz w:val="16"/>
          <w:szCs w:val="16"/>
        </w:rPr>
        <w:t>and engagement in astronomy.</w:t>
      </w:r>
    </w:p>
    <w:p w14:paraId="37DA0F56" w14:textId="77777777" w:rsidR="008828C2" w:rsidRPr="007B1BF6" w:rsidRDefault="008828C2" w:rsidP="008828C2">
      <w:pPr>
        <w:rPr>
          <w:sz w:val="16"/>
          <w:szCs w:val="16"/>
        </w:rPr>
      </w:pPr>
      <w:r w:rsidRPr="007B1BF6">
        <w:rPr>
          <w:sz w:val="16"/>
          <w:szCs w:val="16"/>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p>
    <w:p w14:paraId="438B1867" w14:textId="77777777" w:rsidR="008828C2" w:rsidRPr="007B1BF6" w:rsidRDefault="008828C2" w:rsidP="008828C2">
      <w:pPr>
        <w:rPr>
          <w:sz w:val="16"/>
          <w:szCs w:val="16"/>
        </w:rPr>
      </w:pPr>
      <w:r>
        <w:t xml:space="preserve">But </w:t>
      </w:r>
      <w:r w:rsidRPr="00ED23DB">
        <w:rPr>
          <w:rStyle w:val="StyleUnderline"/>
          <w:highlight w:val="green"/>
        </w:rPr>
        <w:t>if</w:t>
      </w:r>
      <w:r w:rsidRPr="00ED23DB">
        <w:rPr>
          <w:rStyle w:val="StyleUnderline"/>
        </w:rPr>
        <w:t xml:space="preserve"> </w:t>
      </w:r>
      <w:r>
        <w:t xml:space="preserve">the U.S. and U.S.-based </w:t>
      </w:r>
      <w:r w:rsidRPr="00ED23DB">
        <w:rPr>
          <w:rStyle w:val="StyleUnderline"/>
          <w:highlight w:val="green"/>
        </w:rPr>
        <w:t>companies lay claim to</w:t>
      </w:r>
      <w:r>
        <w:t xml:space="preserve"> the richest and most easily accessible </w:t>
      </w:r>
      <w:r w:rsidRPr="00ED23DB">
        <w:t>prospecting</w:t>
      </w:r>
      <w:r>
        <w:t xml:space="preserve"> </w:t>
      </w:r>
      <w:r w:rsidRPr="00ED23DB">
        <w:rPr>
          <w:rStyle w:val="StyleUnderline"/>
          <w:highlight w:val="green"/>
        </w:rPr>
        <w:t>sites</w:t>
      </w:r>
      <w:r>
        <w:t xml:space="preserve">, </w:t>
      </w:r>
      <w:r w:rsidRPr="00ED23DB">
        <w:rPr>
          <w:rStyle w:val="StyleUnderline"/>
          <w:highlight w:val="green"/>
        </w:rPr>
        <w:t>not allowing other companie</w:t>
      </w:r>
      <w:r>
        <w:t xml:space="preserve">s and nations </w:t>
      </w:r>
      <w:r w:rsidRPr="00ED23DB">
        <w:rPr>
          <w:rStyle w:val="StyleUnderline"/>
          <w:highlight w:val="green"/>
        </w:rPr>
        <w:t>to share</w:t>
      </w:r>
      <w:r>
        <w:t xml:space="preserve"> in the wealth, </w:t>
      </w:r>
      <w:r w:rsidRPr="00ED23DB">
        <w:rPr>
          <w:rStyle w:val="StyleUnderline"/>
          <w:highlight w:val="green"/>
        </w:rPr>
        <w:t>economic and political relations could be damaged</w:t>
      </w:r>
      <w:r>
        <w:t xml:space="preserve">. </w:t>
      </w:r>
      <w:r w:rsidRPr="007B1BF6">
        <w:rPr>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w:t>
      </w:r>
      <w:r>
        <w:t xml:space="preserve"> </w:t>
      </w:r>
      <w:r w:rsidRPr="00ED23DB">
        <w:rPr>
          <w:rStyle w:val="StyleUnderline"/>
          <w:highlight w:val="green"/>
        </w:rPr>
        <w:t>businesses</w:t>
      </w:r>
      <w:r>
        <w:t xml:space="preserve"> will </w:t>
      </w:r>
      <w:r w:rsidRPr="00ED23DB">
        <w:rPr>
          <w:rStyle w:val="StyleUnderline"/>
          <w:highlight w:val="green"/>
        </w:rPr>
        <w:t>seek profitable missions</w:t>
      </w:r>
      <w:r>
        <w:t xml:space="preserve">, while </w:t>
      </w:r>
      <w:r w:rsidRPr="00ED23DB">
        <w:rPr>
          <w:rStyle w:val="StyleUnderline"/>
          <w:highlight w:val="green"/>
        </w:rPr>
        <w:t>science</w:t>
      </w:r>
      <w:r>
        <w:t xml:space="preserve">, </w:t>
      </w:r>
      <w:r w:rsidRPr="00ED23DB">
        <w:rPr>
          <w:rStyle w:val="StyleUnderline"/>
          <w:highlight w:val="green"/>
        </w:rPr>
        <w:t>exploration</w:t>
      </w:r>
      <w:r>
        <w:t>, and discovery—goals that stimulate public interest—</w:t>
      </w:r>
      <w:r w:rsidRPr="00ED23DB">
        <w:rPr>
          <w:rStyle w:val="StyleUnderline"/>
          <w:highlight w:val="green"/>
        </w:rPr>
        <w:t>will</w:t>
      </w:r>
      <w:r>
        <w:t xml:space="preserve"> inevitably </w:t>
      </w:r>
      <w:r w:rsidRPr="00ED23DB">
        <w:rPr>
          <w:rStyle w:val="StyleUnderline"/>
          <w:highlight w:val="green"/>
        </w:rPr>
        <w:t>have lower priority</w:t>
      </w:r>
      <w:r>
        <w:t xml:space="preserve">. </w:t>
      </w:r>
      <w:r w:rsidRPr="007B1BF6">
        <w:rPr>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4A34102B" w14:textId="77777777" w:rsidR="008828C2" w:rsidRDefault="008828C2" w:rsidP="008828C2">
      <w:pPr>
        <w:spacing w:after="0" w:line="240" w:lineRule="auto"/>
      </w:pPr>
    </w:p>
    <w:p w14:paraId="4A5D18EA" w14:textId="77777777" w:rsidR="008828C2" w:rsidRDefault="008828C2" w:rsidP="008828C2">
      <w:pPr>
        <w:pStyle w:val="Heading4"/>
        <w:rPr>
          <w:u w:val="single"/>
        </w:rPr>
      </w:pPr>
      <w:r>
        <w:t>Independently, that checks any of their mining good offense</w:t>
      </w:r>
    </w:p>
    <w:p w14:paraId="709193EF" w14:textId="77777777" w:rsidR="008828C2" w:rsidRPr="009F0BBF" w:rsidRDefault="008828C2" w:rsidP="008828C2">
      <w:r w:rsidRPr="003821D8">
        <w:rPr>
          <w:rStyle w:val="Style13ptBold"/>
        </w:rPr>
        <w:t>Yan 18</w:t>
      </w:r>
      <w:r w:rsidRPr="009F0BBF">
        <w:t xml:space="preserve"> [Laura Yan is a writer in Brooklyn. Her writing has appeared in Wired, GQ, The Cut, Pacific Standard, </w:t>
      </w:r>
      <w:proofErr w:type="spellStart"/>
      <w:r w:rsidRPr="009F0BBF">
        <w:t>Longreads</w:t>
      </w:r>
      <w:proofErr w:type="spellEnd"/>
      <w:r w:rsidRPr="009F0BBF">
        <w:t>, The Outline, and elsewhere. Should We Really Be Mining in Space? May 5, 2018. https://www.popularmechanics.com/space/a20195040/should-we-be-really-be-mining-in-space/</w:t>
      </w:r>
      <w:r>
        <w:t>]</w:t>
      </w:r>
    </w:p>
    <w:p w14:paraId="1BE52A3E" w14:textId="77777777" w:rsidR="008828C2" w:rsidRPr="00B63AB5" w:rsidRDefault="008828C2" w:rsidP="008828C2">
      <w:r w:rsidRPr="005077BD">
        <w:rPr>
          <w:highlight w:val="cyan"/>
          <w:u w:val="single"/>
        </w:rPr>
        <w:t>Imagine</w:t>
      </w:r>
      <w:r w:rsidRPr="00B63AB5">
        <w:t xml:space="preserve">, for instance, </w:t>
      </w:r>
      <w:r w:rsidRPr="005077BD">
        <w:rPr>
          <w:highlight w:val="cyan"/>
          <w:u w:val="single"/>
        </w:rPr>
        <w:t>an asteroid</w:t>
      </w:r>
      <w:r w:rsidRPr="00B63AB5">
        <w:t xml:space="preserve"> that </w:t>
      </w:r>
      <w:r w:rsidRPr="005077BD">
        <w:rPr>
          <w:highlight w:val="cyan"/>
          <w:u w:val="single"/>
        </w:rPr>
        <w:t>contains as many platinum-group metals as all reserves</w:t>
      </w:r>
      <w:r w:rsidRPr="005077BD">
        <w:rPr>
          <w:u w:val="single"/>
        </w:rPr>
        <w:t xml:space="preserve"> on Earth</w:t>
      </w:r>
      <w:r w:rsidRPr="00B63AB5">
        <w:t xml:space="preserve">. </w:t>
      </w:r>
      <w:r w:rsidRPr="005077BD">
        <w:rPr>
          <w:highlight w:val="cyan"/>
          <w:u w:val="single"/>
        </w:rPr>
        <w:t xml:space="preserve">Businesses will </w:t>
      </w:r>
      <w:r w:rsidRPr="00CD6DEF">
        <w:rPr>
          <w:rStyle w:val="Emphasis"/>
          <w:highlight w:val="cyan"/>
        </w:rPr>
        <w:t>compete</w:t>
      </w:r>
      <w:r w:rsidRPr="00B63AB5">
        <w:t xml:space="preserve"> for the precious resource, and the </w:t>
      </w:r>
      <w:r w:rsidRPr="005077BD">
        <w:rPr>
          <w:highlight w:val="cyan"/>
          <w:u w:val="single"/>
        </w:rPr>
        <w:t>competing may</w:t>
      </w:r>
      <w:r w:rsidRPr="005077BD">
        <w:rPr>
          <w:u w:val="single"/>
        </w:rPr>
        <w:t xml:space="preserve"> soon </w:t>
      </w:r>
      <w:r w:rsidRPr="005077BD">
        <w:rPr>
          <w:highlight w:val="cyan"/>
          <w:u w:val="single"/>
        </w:rPr>
        <w:t xml:space="preserve">turn into </w:t>
      </w:r>
      <w:r w:rsidRPr="00CD6DEF">
        <w:rPr>
          <w:rStyle w:val="Emphasis"/>
          <w:highlight w:val="cyan"/>
        </w:rPr>
        <w:t>battle</w:t>
      </w:r>
      <w:r w:rsidRPr="005077BD">
        <w:rPr>
          <w:highlight w:val="cyan"/>
          <w:u w:val="single"/>
        </w:rPr>
        <w:t xml:space="preserve"> by </w:t>
      </w:r>
      <w:r w:rsidRPr="00CD6DEF">
        <w:rPr>
          <w:rStyle w:val="Emphasis"/>
          <w:highlight w:val="cyan"/>
        </w:rPr>
        <w:t>armed sat</w:t>
      </w:r>
      <w:r w:rsidRPr="00B63AB5">
        <w:t>ellite</w:t>
      </w:r>
      <w:r w:rsidRPr="00CD6DEF">
        <w:rPr>
          <w:rStyle w:val="Emphasis"/>
          <w:highlight w:val="cyan"/>
        </w:rPr>
        <w:t>s</w:t>
      </w:r>
      <w:r w:rsidRPr="00B63AB5">
        <w:t xml:space="preserve">, </w:t>
      </w:r>
      <w:r w:rsidRPr="005077BD">
        <w:rPr>
          <w:highlight w:val="cyan"/>
          <w:u w:val="single"/>
        </w:rPr>
        <w:t>which</w:t>
      </w:r>
      <w:r w:rsidRPr="005077BD">
        <w:rPr>
          <w:u w:val="single"/>
        </w:rPr>
        <w:t xml:space="preserve"> can </w:t>
      </w:r>
      <w:r w:rsidRPr="005077BD">
        <w:rPr>
          <w:highlight w:val="cyan"/>
          <w:u w:val="single"/>
        </w:rPr>
        <w:t>lead</w:t>
      </w:r>
      <w:r w:rsidRPr="00B63AB5">
        <w:t xml:space="preserve"> back </w:t>
      </w:r>
      <w:r w:rsidRPr="005077BD">
        <w:rPr>
          <w:highlight w:val="cyan"/>
          <w:u w:val="single"/>
        </w:rPr>
        <w:t xml:space="preserve">to </w:t>
      </w:r>
      <w:r w:rsidRPr="00CD6DEF">
        <w:rPr>
          <w:rStyle w:val="Emphasis"/>
          <w:highlight w:val="cyan"/>
        </w:rPr>
        <w:t>conflicts on Earth</w:t>
      </w:r>
      <w:r w:rsidRPr="00B63AB5">
        <w:t xml:space="preserve">. The act of mining itself could also be dangerous: </w:t>
      </w:r>
      <w:r w:rsidRPr="005077BD">
        <w:rPr>
          <w:highlight w:val="cyan"/>
          <w:u w:val="single"/>
        </w:rPr>
        <w:t>if</w:t>
      </w:r>
      <w:r w:rsidRPr="005077BD">
        <w:rPr>
          <w:u w:val="single"/>
        </w:rPr>
        <w:t xml:space="preserve"> space-</w:t>
      </w:r>
      <w:r w:rsidRPr="005077BD">
        <w:rPr>
          <w:highlight w:val="cyan"/>
          <w:u w:val="single"/>
        </w:rPr>
        <w:t xml:space="preserve">mining </w:t>
      </w:r>
      <w:r w:rsidRPr="00CD6DEF">
        <w:rPr>
          <w:rStyle w:val="Emphasis"/>
          <w:highlight w:val="cyan"/>
        </w:rPr>
        <w:t>break up asteroids</w:t>
      </w:r>
      <w:r w:rsidRPr="00CD6DEF">
        <w:rPr>
          <w:highlight w:val="cyan"/>
        </w:rPr>
        <w:t xml:space="preserve">, </w:t>
      </w:r>
      <w:r w:rsidRPr="005077BD">
        <w:rPr>
          <w:highlight w:val="cyan"/>
          <w:u w:val="single"/>
        </w:rPr>
        <w:t xml:space="preserve">it could harm other </w:t>
      </w:r>
      <w:r w:rsidRPr="00CD6DEF">
        <w:rPr>
          <w:rStyle w:val="Emphasis"/>
          <w:highlight w:val="cyan"/>
        </w:rPr>
        <w:t>sat</w:t>
      </w:r>
      <w:r w:rsidRPr="00B63AB5">
        <w:t>ellite</w:t>
      </w:r>
      <w:r w:rsidRPr="00CD6DEF">
        <w:rPr>
          <w:rStyle w:val="Emphasis"/>
          <w:highlight w:val="cyan"/>
        </w:rPr>
        <w:t>s</w:t>
      </w:r>
      <w:r w:rsidRPr="00B63AB5">
        <w:t>, spacecrafts and astronauts.</w:t>
      </w:r>
    </w:p>
    <w:p w14:paraId="41924E16" w14:textId="77777777" w:rsidR="008828C2" w:rsidRDefault="008828C2" w:rsidP="008828C2">
      <w:proofErr w:type="spellStart"/>
      <w:r w:rsidRPr="005077BD">
        <w:rPr>
          <w:u w:val="single"/>
        </w:rPr>
        <w:t>Commerical</w:t>
      </w:r>
      <w:proofErr w:type="spellEnd"/>
      <w:r w:rsidRPr="005077BD">
        <w:rPr>
          <w:u w:val="single"/>
        </w:rPr>
        <w:t xml:space="preserve"> </w:t>
      </w:r>
      <w:r w:rsidRPr="005077BD">
        <w:rPr>
          <w:highlight w:val="cyan"/>
          <w:u w:val="single"/>
        </w:rPr>
        <w:t xml:space="preserve">space mining could lead to </w:t>
      </w:r>
      <w:r w:rsidRPr="00CD6DEF">
        <w:rPr>
          <w:rStyle w:val="Emphasis"/>
          <w:highlight w:val="cyan"/>
        </w:rPr>
        <w:t>conflicts</w:t>
      </w:r>
      <w:r w:rsidRPr="005077BD">
        <w:rPr>
          <w:highlight w:val="cyan"/>
          <w:u w:val="single"/>
        </w:rPr>
        <w:t xml:space="preserve"> between </w:t>
      </w:r>
      <w:r w:rsidRPr="00CD6DEF">
        <w:rPr>
          <w:rStyle w:val="Emphasis"/>
          <w:highlight w:val="cyan"/>
        </w:rPr>
        <w:t>profitability</w:t>
      </w:r>
      <w:r w:rsidRPr="005077BD">
        <w:rPr>
          <w:highlight w:val="cyan"/>
          <w:u w:val="single"/>
        </w:rPr>
        <w:t xml:space="preserve"> and </w:t>
      </w:r>
      <w:r w:rsidRPr="00CD6DEF">
        <w:rPr>
          <w:rStyle w:val="Emphasis"/>
          <w:highlight w:val="cyan"/>
        </w:rPr>
        <w:t>public interest</w:t>
      </w:r>
      <w:r w:rsidRPr="00B63AB5">
        <w:t xml:space="preserve">. "Once you’re on board with the commercial space industry, then you as a researcher must accept, if not support, everything that comes with it," </w:t>
      </w:r>
      <w:proofErr w:type="spellStart"/>
      <w:r w:rsidRPr="00B63AB5">
        <w:lastRenderedPageBreak/>
        <w:t>Skibba</w:t>
      </w:r>
      <w:proofErr w:type="spellEnd"/>
      <w:r w:rsidRPr="00B63AB5">
        <w:t xml:space="preserve"> writes. "To succeed, these </w:t>
      </w:r>
      <w:r w:rsidRPr="005077BD">
        <w:rPr>
          <w:highlight w:val="cyan"/>
          <w:u w:val="single"/>
        </w:rPr>
        <w:t xml:space="preserve">businesses will seek </w:t>
      </w:r>
      <w:r w:rsidRPr="00CD6DEF">
        <w:rPr>
          <w:rStyle w:val="Emphasis"/>
          <w:highlight w:val="cyan"/>
        </w:rPr>
        <w:t>profitable missions</w:t>
      </w:r>
      <w:r w:rsidRPr="00CD6DEF">
        <w:t>,</w:t>
      </w:r>
      <w:r w:rsidRPr="00B63AB5">
        <w:t xml:space="preserve"> </w:t>
      </w:r>
      <w:r w:rsidRPr="005077BD">
        <w:rPr>
          <w:u w:val="single"/>
        </w:rPr>
        <w:t xml:space="preserve">while </w:t>
      </w:r>
      <w:r w:rsidRPr="005077BD">
        <w:rPr>
          <w:highlight w:val="cyan"/>
          <w:u w:val="single"/>
        </w:rPr>
        <w:t>science</w:t>
      </w:r>
      <w:r w:rsidRPr="00B63AB5">
        <w:t xml:space="preserve">, </w:t>
      </w:r>
      <w:r w:rsidRPr="005077BD">
        <w:rPr>
          <w:u w:val="single"/>
        </w:rPr>
        <w:t>exploration</w:t>
      </w:r>
      <w:r w:rsidRPr="00B63AB5">
        <w:t xml:space="preserve">, </w:t>
      </w:r>
      <w:r w:rsidRPr="005077BD">
        <w:rPr>
          <w:u w:val="single"/>
        </w:rPr>
        <w:t>and discovery</w:t>
      </w:r>
      <w:r w:rsidRPr="00B63AB5">
        <w:t>—goals that stimulate public interest—</w:t>
      </w:r>
      <w:r w:rsidRPr="005077BD">
        <w:rPr>
          <w:highlight w:val="cyan"/>
          <w:u w:val="single"/>
        </w:rPr>
        <w:t xml:space="preserve">will </w:t>
      </w:r>
      <w:r w:rsidRPr="00CD6DEF">
        <w:rPr>
          <w:rStyle w:val="Emphasis"/>
          <w:highlight w:val="cyan"/>
        </w:rPr>
        <w:t>inevitably have lower priority</w:t>
      </w:r>
      <w:r w:rsidRPr="00B63AB5">
        <w:t>,"</w:t>
      </w:r>
    </w:p>
    <w:p w14:paraId="24CA795C" w14:textId="77777777" w:rsidR="008828C2" w:rsidRPr="00AD4C5F" w:rsidRDefault="008828C2" w:rsidP="008828C2">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069E9053" w14:textId="77777777" w:rsidR="008828C2" w:rsidRPr="00AD4C5F" w:rsidRDefault="008828C2" w:rsidP="008828C2">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4" w:history="1">
        <w:r w:rsidRPr="00AD4C5F">
          <w:rPr>
            <w:rFonts w:asciiTheme="majorHAnsi" w:hAnsiTheme="majorHAnsi" w:cstheme="majorHAnsi"/>
            <w:color w:val="000000" w:themeColor="text1"/>
          </w:rPr>
          <w:t>https://www.law.upenn.edu/live/files/7804-grego-space-and-crisis-stabilitypdf</w:t>
        </w:r>
      </w:hyperlink>
    </w:p>
    <w:p w14:paraId="0C1361B9" w14:textId="77777777" w:rsidR="008828C2" w:rsidRPr="00AD4C5F" w:rsidRDefault="008828C2" w:rsidP="008828C2">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“use it or lose it” pressures to shrink </w:t>
      </w:r>
      <w:r w:rsidRPr="00AD4C5F">
        <w:rPr>
          <w:rStyle w:val="Style13ptBold"/>
          <w:rFonts w:asciiTheme="majorHAnsi" w:hAnsiTheme="majorHAnsi" w:cstheme="majorHAnsi"/>
          <w:color w:val="000000" w:themeColor="text1"/>
          <w:sz w:val="22"/>
        </w:rPr>
        <w:lastRenderedPageBreak/>
        <w:t>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w:t>
      </w:r>
      <w:r w:rsidRPr="00AD4C5F">
        <w:rPr>
          <w:rFonts w:asciiTheme="majorHAnsi" w:hAnsiTheme="majorHAnsi" w:cstheme="majorHAnsi"/>
          <w:color w:val="000000" w:themeColor="text1"/>
          <w:sz w:val="16"/>
        </w:rPr>
        <w:lastRenderedPageBreak/>
        <w:t xml:space="preserve">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5E98B811" w14:textId="77777777" w:rsidR="008828C2" w:rsidRPr="00AD4C5F" w:rsidRDefault="008828C2" w:rsidP="008828C2">
      <w:pPr>
        <w:rPr>
          <w:rFonts w:asciiTheme="majorHAnsi" w:hAnsiTheme="majorHAnsi" w:cstheme="majorHAnsi"/>
          <w:color w:val="000000" w:themeColor="text1"/>
          <w:sz w:val="16"/>
        </w:rPr>
      </w:pPr>
    </w:p>
    <w:p w14:paraId="23DA576B" w14:textId="77777777" w:rsidR="008828C2" w:rsidRPr="00AD4C5F" w:rsidRDefault="008828C2" w:rsidP="008828C2">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0A586549" w14:textId="77777777" w:rsidR="008828C2" w:rsidRPr="00AD4C5F" w:rsidRDefault="008828C2" w:rsidP="008828C2">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5">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7C326AF2" w14:textId="77777777" w:rsidR="008828C2" w:rsidRDefault="008828C2" w:rsidP="008828C2">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lastRenderedPageBreak/>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353DC66B" w14:textId="77777777" w:rsidR="008828C2" w:rsidRPr="0098474F" w:rsidRDefault="008828C2" w:rsidP="008828C2">
      <w:pPr>
        <w:rPr>
          <w:rFonts w:asciiTheme="majorHAnsi" w:eastAsia="Calibri" w:hAnsiTheme="majorHAnsi" w:cstheme="majorHAnsi"/>
          <w:sz w:val="14"/>
        </w:rPr>
      </w:pPr>
    </w:p>
    <w:p w14:paraId="1DF1BE21" w14:textId="77777777" w:rsidR="008828C2" w:rsidRDefault="008828C2" w:rsidP="008828C2">
      <w:pPr>
        <w:pStyle w:val="Heading3"/>
      </w:pPr>
      <w:r>
        <w:lastRenderedPageBreak/>
        <w:t>Advantage 2 – Collisions</w:t>
      </w:r>
    </w:p>
    <w:p w14:paraId="5E17C7DC" w14:textId="77777777" w:rsidR="008828C2" w:rsidRPr="00355308" w:rsidRDefault="008828C2" w:rsidP="008828C2">
      <w:pPr>
        <w:pStyle w:val="Heading4"/>
        <w:rPr>
          <w:rFonts w:cs="Calibri"/>
          <w:color w:val="000000" w:themeColor="text1"/>
        </w:rPr>
      </w:pPr>
      <w:r w:rsidRPr="00355308">
        <w:rPr>
          <w:rFonts w:cs="Calibri"/>
          <w:color w:val="000000" w:themeColor="text1"/>
        </w:rPr>
        <w:t>Unregulated mining is existential and causes collisions – multiple scenarios</w:t>
      </w:r>
    </w:p>
    <w:p w14:paraId="515B34E3" w14:textId="77777777" w:rsidR="008828C2" w:rsidRPr="00355308" w:rsidRDefault="008828C2" w:rsidP="008828C2">
      <w:pPr>
        <w:pStyle w:val="Heading4"/>
        <w:rPr>
          <w:rFonts w:cs="Calibri"/>
        </w:rPr>
      </w:pPr>
      <w:r w:rsidRPr="00355308">
        <w:rPr>
          <w:rFonts w:cs="Calibri"/>
        </w:rPr>
        <w:t>Scenario 1 is deflection</w:t>
      </w:r>
    </w:p>
    <w:p w14:paraId="3308CCDF" w14:textId="77777777" w:rsidR="008828C2" w:rsidRPr="00355308" w:rsidRDefault="008828C2" w:rsidP="008828C2">
      <w:pPr>
        <w:pStyle w:val="Heading4"/>
        <w:rPr>
          <w:rFonts w:cs="Calibri"/>
          <w:color w:val="000000" w:themeColor="text1"/>
        </w:rPr>
      </w:pPr>
      <w:r w:rsidRPr="00355308">
        <w:rPr>
          <w:rFonts w:cs="Calibri"/>
          <w:color w:val="000000" w:themeColor="text1"/>
        </w:rPr>
        <w:t xml:space="preserve">Unregulated mining causes asteroid deflection and </w:t>
      </w:r>
      <w:proofErr w:type="spellStart"/>
      <w:r w:rsidRPr="00355308">
        <w:rPr>
          <w:rFonts w:cs="Calibri"/>
          <w:color w:val="000000" w:themeColor="text1"/>
        </w:rPr>
        <w:t>astroterror</w:t>
      </w:r>
      <w:proofErr w:type="spellEnd"/>
    </w:p>
    <w:p w14:paraId="73A849C5" w14:textId="77777777" w:rsidR="008828C2" w:rsidRPr="00355308" w:rsidRDefault="008828C2" w:rsidP="008828C2">
      <w:pPr>
        <w:rPr>
          <w:color w:val="000000" w:themeColor="text1"/>
        </w:rPr>
      </w:pPr>
      <w:proofErr w:type="spellStart"/>
      <w:r w:rsidRPr="00355308">
        <w:rPr>
          <w:rStyle w:val="Heading4Char"/>
          <w:rFonts w:cs="Calibri"/>
        </w:rPr>
        <w:t>Drmola</w:t>
      </w:r>
      <w:proofErr w:type="spellEnd"/>
      <w:r w:rsidRPr="00355308">
        <w:rPr>
          <w:rStyle w:val="Heading4Char"/>
          <w:rFonts w:cs="Calibri"/>
        </w:rPr>
        <w:t xml:space="preserve"> and </w:t>
      </w:r>
      <w:proofErr w:type="spellStart"/>
      <w:r w:rsidRPr="00355308">
        <w:rPr>
          <w:rStyle w:val="Heading4Char"/>
          <w:rFonts w:cs="Calibri"/>
        </w:rPr>
        <w:t>Mareš</w:t>
      </w:r>
      <w:proofErr w:type="spellEnd"/>
      <w:r w:rsidRPr="00355308">
        <w:rPr>
          <w:rStyle w:val="Heading4Char"/>
          <w:rFonts w:cs="Calibri"/>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6" w:history="1">
        <w:r w:rsidRPr="00355308">
          <w:rPr>
            <w:color w:val="000000" w:themeColor="text1"/>
          </w:rPr>
          <w:t>https://academic.oup.com/astrogeo/article/56/5/5.15/235650</w:t>
        </w:r>
      </w:hyperlink>
    </w:p>
    <w:p w14:paraId="1A2304B4" w14:textId="77777777" w:rsidR="008828C2" w:rsidRPr="00355308" w:rsidRDefault="008828C2" w:rsidP="008828C2">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w:t>
      </w:r>
      <w:proofErr w:type="spellStart"/>
      <w:r w:rsidRPr="00355308">
        <w:rPr>
          <w:rStyle w:val="StyleUnderline"/>
        </w:rPr>
        <w:t>Programmes</w:t>
      </w:r>
      <w:proofErr w:type="spellEnd"/>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w:t>
      </w:r>
      <w:proofErr w:type="spellStart"/>
      <w:r w:rsidRPr="00355308">
        <w:rPr>
          <w:rStyle w:val="StyleUnderline"/>
        </w:rPr>
        <w:t>Baoyin</w:t>
      </w:r>
      <w:proofErr w:type="spellEnd"/>
      <w:r w:rsidRPr="00355308">
        <w:rPr>
          <w:rStyle w:val="StyleUnderline"/>
        </w:rPr>
        <w:t xml:space="preserve">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w:t>
      </w:r>
      <w:r w:rsidRPr="00355308">
        <w:rPr>
          <w:color w:val="000000" w:themeColor="text1"/>
          <w:sz w:val="16"/>
        </w:rPr>
        <w:lastRenderedPageBreak/>
        <w:t xml:space="preserve">original scenario which envisioned this technology to be used solely for planetary </w:t>
      </w:r>
      <w:proofErr w:type="spellStart"/>
      <w:r w:rsidRPr="00355308">
        <w:rPr>
          <w:color w:val="000000" w:themeColor="text1"/>
          <w:sz w:val="16"/>
        </w:rPr>
        <w:t>defence</w:t>
      </w:r>
      <w:proofErr w:type="spellEnd"/>
      <w:r w:rsidRPr="00355308">
        <w:rPr>
          <w:color w:val="000000" w:themeColor="text1"/>
          <w:sz w:val="16"/>
        </w:rPr>
        <w:t xml:space="preserv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 xml:space="preserve">and </w:t>
      </w:r>
      <w:proofErr w:type="spellStart"/>
      <w:r w:rsidRPr="00355308">
        <w:rPr>
          <w:rStyle w:val="StyleUnderline"/>
          <w:color w:val="000000" w:themeColor="text1"/>
          <w:highlight w:val="green"/>
        </w:rPr>
        <w:t>wellfunded</w:t>
      </w:r>
      <w:proofErr w:type="spellEnd"/>
      <w:r w:rsidRPr="00355308">
        <w:rPr>
          <w:rStyle w:val="StyleUnderline"/>
          <w:color w:val="000000" w:themeColor="text1"/>
          <w:highlight w:val="green"/>
        </w:rPr>
        <w:t xml:space="preserve">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355308">
        <w:rPr>
          <w:rStyle w:val="StyleUnderline"/>
        </w:rPr>
        <w:t>spacebased</w:t>
      </w:r>
      <w:proofErr w:type="spellEnd"/>
      <w:r w:rsidRPr="00355308">
        <w:rPr>
          <w:rStyle w:val="StyleUnderline"/>
        </w:rPr>
        <w:t xml:space="preserve">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w:t>
      </w:r>
      <w:proofErr w:type="gramStart"/>
      <w:r w:rsidRPr="00355308">
        <w:rPr>
          <w:color w:val="000000" w:themeColor="text1"/>
          <w:sz w:val="16"/>
        </w:rPr>
        <w:t>So</w:t>
      </w:r>
      <w:proofErr w:type="gramEnd"/>
      <w:r w:rsidRPr="00355308">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355308">
        <w:rPr>
          <w:color w:val="000000" w:themeColor="text1"/>
          <w:sz w:val="16"/>
        </w:rPr>
        <w:t>programmes</w:t>
      </w:r>
      <w:proofErr w:type="spellEnd"/>
      <w:r w:rsidRPr="00355308">
        <w:rPr>
          <w:color w:val="000000" w:themeColor="text1"/>
          <w:sz w:val="16"/>
        </w:rPr>
        <w:t xml:space="preserve">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w:t>
      </w:r>
      <w:proofErr w:type="gramStart"/>
      <w:r w:rsidRPr="00355308">
        <w:rPr>
          <w:color w:val="000000" w:themeColor="text1"/>
          <w:sz w:val="16"/>
        </w:rPr>
        <w:t>Instead</w:t>
      </w:r>
      <w:proofErr w:type="gramEnd"/>
      <w:r w:rsidRPr="00355308">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terrorists or negligent corporations, </w:t>
      </w:r>
      <w:r w:rsidRPr="00355308">
        <w:rPr>
          <w:color w:val="000000" w:themeColor="text1"/>
          <w:sz w:val="16"/>
        </w:rPr>
        <w:lastRenderedPageBreak/>
        <w:t xml:space="preserve">we must be aware of the realistic risks in order to avoid being either stumped by unforeseen catastrophes or </w:t>
      </w:r>
      <w:proofErr w:type="spellStart"/>
      <w:r w:rsidRPr="00355308">
        <w:rPr>
          <w:color w:val="000000" w:themeColor="text1"/>
          <w:sz w:val="16"/>
        </w:rPr>
        <w:t>paralysed</w:t>
      </w:r>
      <w:proofErr w:type="spellEnd"/>
      <w:r w:rsidRPr="00355308">
        <w:rPr>
          <w:color w:val="000000" w:themeColor="text1"/>
          <w:sz w:val="16"/>
        </w:rPr>
        <w:t xml:space="preserve"> by unwarranted fear. Either extreme would be harmful for our </w:t>
      </w:r>
      <w:proofErr w:type="gramStart"/>
      <w:r w:rsidRPr="00355308">
        <w:rPr>
          <w:color w:val="000000" w:themeColor="text1"/>
          <w:sz w:val="16"/>
        </w:rPr>
        <w:t>future.●</w:t>
      </w:r>
      <w:proofErr w:type="gramEnd"/>
    </w:p>
    <w:p w14:paraId="4C7823DD" w14:textId="77777777" w:rsidR="008828C2" w:rsidRPr="00355308" w:rsidRDefault="008828C2" w:rsidP="008828C2">
      <w:pPr>
        <w:pStyle w:val="Heading4"/>
        <w:rPr>
          <w:rFonts w:cs="Calibri"/>
          <w:color w:val="000000" w:themeColor="text1"/>
        </w:rPr>
      </w:pPr>
      <w:r w:rsidRPr="00355308">
        <w:rPr>
          <w:rFonts w:cs="Calibri"/>
          <w:color w:val="000000" w:themeColor="text1"/>
        </w:rPr>
        <w:t>Major collisions cause extinction</w:t>
      </w:r>
    </w:p>
    <w:p w14:paraId="3804B126" w14:textId="77777777" w:rsidR="008828C2" w:rsidRPr="00355308" w:rsidRDefault="008828C2" w:rsidP="008828C2">
      <w:r w:rsidRPr="00355308">
        <w:rPr>
          <w:rStyle w:val="Style13ptBold"/>
        </w:rPr>
        <w:t xml:space="preserve">Baum ’19 </w:t>
      </w:r>
      <w:r w:rsidRPr="00355308">
        <w:t xml:space="preserve">- executive director of the Global Catastrophic Risk Institute, </w:t>
      </w:r>
      <w:proofErr w:type="spellStart"/>
      <w:proofErr w:type="gramStart"/>
      <w:r w:rsidRPr="00355308">
        <w:t>Ph.D</w:t>
      </w:r>
      <w:proofErr w:type="spellEnd"/>
      <w:proofErr w:type="gramEnd"/>
      <w:r w:rsidRPr="00355308">
        <w:t xml:space="preserve"> in Geography</w:t>
      </w:r>
    </w:p>
    <w:p w14:paraId="270CCCCF" w14:textId="77777777" w:rsidR="008828C2" w:rsidRPr="00355308" w:rsidRDefault="008828C2" w:rsidP="008828C2">
      <w:r w:rsidRPr="00355308">
        <w:t xml:space="preserve">Seth Baum, “Risk-Risk Tradeoff Analysis of Nuclear Explosives for Asteroid Deflection,” SSRN Scholarly Paper (Rochester, NY: Social Science Research Network, May 31, 2019), </w:t>
      </w:r>
      <w:hyperlink r:id="rId17" w:history="1">
        <w:r w:rsidRPr="00355308">
          <w:rPr>
            <w:rStyle w:val="Hyperlink"/>
          </w:rPr>
          <w:t>https://papers.ssrn.com/abstract=3397559</w:t>
        </w:r>
      </w:hyperlink>
      <w:r w:rsidRPr="00355308">
        <w:t>.</w:t>
      </w:r>
    </w:p>
    <w:p w14:paraId="3119D80C" w14:textId="77777777" w:rsidR="008828C2" w:rsidRPr="00355308" w:rsidRDefault="008828C2" w:rsidP="008828C2">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w:t>
      </w:r>
      <w:proofErr w:type="spellStart"/>
      <w:r w:rsidRPr="00355308">
        <w:rPr>
          <w:sz w:val="16"/>
        </w:rPr>
        <w:t>Zahnle</w:t>
      </w:r>
      <w:proofErr w:type="spellEnd"/>
      <w:r w:rsidRPr="00355308">
        <w:rPr>
          <w:sz w:val="16"/>
        </w:rPr>
        <w:t xml:space="preserv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w:t>
      </w:r>
      <w:proofErr w:type="spellStart"/>
      <w:r w:rsidRPr="00355308">
        <w:rPr>
          <w:sz w:val="16"/>
        </w:rPr>
        <w:t>Kinnison</w:t>
      </w:r>
      <w:proofErr w:type="spellEnd"/>
      <w:r w:rsidRPr="00355308">
        <w:rPr>
          <w:sz w:val="16"/>
        </w:rPr>
        <w:t>,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 xml:space="preserve">a hypothetical </w:t>
      </w:r>
      <w:proofErr w:type="spellStart"/>
      <w:r w:rsidRPr="00355308">
        <w:rPr>
          <w:rStyle w:val="StyleUnderline"/>
        </w:rPr>
        <w:t>IndiaPakistan</w:t>
      </w:r>
      <w:proofErr w:type="spellEnd"/>
      <w:r w:rsidRPr="00355308">
        <w:rPr>
          <w:rStyle w:val="StyleUnderline"/>
        </w:rPr>
        <w:t xml:space="preserve">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w:t>
      </w:r>
      <w:r w:rsidRPr="00355308">
        <w:rPr>
          <w:sz w:val="16"/>
        </w:rPr>
        <w:lastRenderedPageBreak/>
        <w:t xml:space="preserve">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t>
      </w:r>
      <w:proofErr w:type="spellStart"/>
      <w:r w:rsidRPr="00355308">
        <w:rPr>
          <w:sz w:val="16"/>
        </w:rPr>
        <w:t>Windawi</w:t>
      </w:r>
      <w:proofErr w:type="spellEnd"/>
      <w:r w:rsidRPr="00355308">
        <w:rPr>
          <w:sz w:val="16"/>
        </w:rPr>
        <w:t xml:space="preserve">,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w:t>
      </w:r>
      <w:proofErr w:type="gramStart"/>
      <w:r w:rsidRPr="00355308">
        <w:rPr>
          <w:sz w:val="16"/>
        </w:rPr>
        <w:t>amount</w:t>
      </w:r>
      <w:proofErr w:type="gramEnd"/>
      <w:r w:rsidRPr="00355308">
        <w:rPr>
          <w:sz w:val="16"/>
        </w:rPr>
        <w:t xml:space="preserve"> of resources (</w:t>
      </w:r>
      <w:proofErr w:type="spellStart"/>
      <w:r w:rsidRPr="00355308">
        <w:rPr>
          <w:sz w:val="16"/>
        </w:rPr>
        <w:t>Tonn</w:t>
      </w:r>
      <w:proofErr w:type="spellEnd"/>
      <w:r w:rsidRPr="00355308">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w:t>
      </w:r>
      <w:proofErr w:type="spellStart"/>
      <w:r w:rsidRPr="00355308">
        <w:rPr>
          <w:sz w:val="16"/>
        </w:rPr>
        <w:t>Tonn</w:t>
      </w:r>
      <w:proofErr w:type="spellEnd"/>
      <w:r w:rsidRPr="00355308">
        <w:rPr>
          <w:sz w:val="16"/>
        </w:rPr>
        <w:t xml:space="preserve">,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 xml:space="preserve">it is necessary to discuss the </w:t>
      </w:r>
      <w:r w:rsidRPr="00355308">
        <w:rPr>
          <w:rStyle w:val="StyleUnderline"/>
        </w:rPr>
        <w:lastRenderedPageBreak/>
        <w:t>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w:t>
      </w:r>
      <w:proofErr w:type="spellStart"/>
      <w:r w:rsidRPr="00355308">
        <w:rPr>
          <w:sz w:val="16"/>
        </w:rPr>
        <w:t>Rauchhaus</w:t>
      </w:r>
      <w:proofErr w:type="spellEnd"/>
      <w:r w:rsidRPr="00355308">
        <w:rPr>
          <w:sz w:val="16"/>
        </w:rPr>
        <w:t>, 2009</w:t>
      </w:r>
      <w:proofErr w:type="gramStart"/>
      <w:r w:rsidRPr="00355308">
        <w:rPr>
          <w:sz w:val="16"/>
        </w:rPr>
        <w:t>),while</w:t>
      </w:r>
      <w:proofErr w:type="gramEnd"/>
      <w:r w:rsidRPr="00355308">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355308">
        <w:rPr>
          <w:sz w:val="16"/>
        </w:rPr>
        <w:t>nucleardisarmament</w:t>
      </w:r>
      <w:proofErr w:type="spellEnd"/>
      <w:r w:rsidRPr="00355308">
        <w:rPr>
          <w:sz w:val="16"/>
        </w:rPr>
        <w:t xml:space="preserve"> world.</w:t>
      </w:r>
    </w:p>
    <w:p w14:paraId="47821CB3" w14:textId="77777777" w:rsidR="008828C2" w:rsidRPr="00355308" w:rsidRDefault="008828C2" w:rsidP="008828C2">
      <w:pPr>
        <w:pStyle w:val="Heading4"/>
        <w:rPr>
          <w:rFonts w:cs="Calibri"/>
        </w:rPr>
      </w:pPr>
      <w:r w:rsidRPr="00355308">
        <w:rPr>
          <w:rFonts w:cs="Calibri"/>
        </w:rPr>
        <w:t>Scenario 2 is satellite collisions</w:t>
      </w:r>
    </w:p>
    <w:p w14:paraId="6593DEC9" w14:textId="77777777" w:rsidR="008828C2" w:rsidRDefault="008828C2" w:rsidP="008828C2">
      <w:pPr>
        <w:pStyle w:val="Heading4"/>
      </w:pPr>
      <w:r>
        <w:t>Mining creates space debris</w:t>
      </w:r>
    </w:p>
    <w:p w14:paraId="74D6A41A" w14:textId="77777777" w:rsidR="008828C2" w:rsidRDefault="008828C2" w:rsidP="008828C2">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8" w:history="1">
        <w:r w:rsidRPr="002D7371">
          <w:rPr>
            <w:rStyle w:val="Hyperlink"/>
          </w:rPr>
          <w:t>https://www.science.org/doi/full/10.1126/science.abd3402</w:t>
        </w:r>
      </w:hyperlink>
      <w:r>
        <w:t xml:space="preserve"> EE</w:t>
      </w:r>
    </w:p>
    <w:p w14:paraId="6962668A" w14:textId="77777777" w:rsidR="008828C2" w:rsidRPr="00AD3BF1" w:rsidRDefault="008828C2" w:rsidP="008828C2">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7F04A7F3" w14:textId="77777777" w:rsidR="008828C2" w:rsidRDefault="008828C2" w:rsidP="008828C2">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w:t>
      </w:r>
      <w:r w:rsidRPr="00F9773E">
        <w:rPr>
          <w:rStyle w:val="StyleUnderline"/>
        </w:rPr>
        <w:lastRenderedPageBreak/>
        <w:t>distances, the resulting meteoroid</w:t>
      </w:r>
      <w:r w:rsidRPr="00AD3BF1">
        <w:rPr>
          <w:rStyle w:val="StyleUnderline"/>
        </w:rPr>
        <w:t xml:space="preserve">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70AC2417" w14:textId="77777777" w:rsidR="008828C2" w:rsidRDefault="008828C2" w:rsidP="008828C2">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16F1684A" w14:textId="77777777" w:rsidR="008828C2" w:rsidRPr="00355308" w:rsidRDefault="008828C2" w:rsidP="008828C2"/>
    <w:p w14:paraId="463AA1F2" w14:textId="77777777" w:rsidR="008828C2" w:rsidRPr="00355308" w:rsidRDefault="008828C2" w:rsidP="008828C2">
      <w:pPr>
        <w:pStyle w:val="Heading4"/>
        <w:rPr>
          <w:rFonts w:cs="Calibri"/>
        </w:rPr>
      </w:pPr>
      <w:r w:rsidRPr="00355308">
        <w:rPr>
          <w:rFonts w:cs="Calibri"/>
        </w:rPr>
        <w:t xml:space="preserve">An increase in space debris and dust from mining collides with key defense satellites </w:t>
      </w:r>
    </w:p>
    <w:p w14:paraId="52638A31" w14:textId="77777777" w:rsidR="008828C2" w:rsidRPr="00355308" w:rsidRDefault="008828C2" w:rsidP="008828C2">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9" w:history="1">
        <w:r w:rsidRPr="00355308">
          <w:rPr>
            <w:rStyle w:val="Hyperlink"/>
            <w:sz w:val="16"/>
          </w:rPr>
          <w:t>https://www.newscientist.com/article/mg22630235-100-dust-from-asteroid-mining-spells-danger-for-satellites/</w:t>
        </w:r>
      </w:hyperlink>
      <w:r w:rsidRPr="00355308">
        <w:rPr>
          <w:sz w:val="16"/>
        </w:rPr>
        <w:t xml:space="preserve"> DD AG</w:t>
      </w:r>
    </w:p>
    <w:p w14:paraId="4FB96C5E" w14:textId="77777777" w:rsidR="008828C2" w:rsidRPr="00355308" w:rsidRDefault="008828C2" w:rsidP="008828C2">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177F2193" w14:textId="77777777" w:rsidR="008828C2" w:rsidRPr="00355308" w:rsidRDefault="008828C2" w:rsidP="008828C2">
      <w:pPr>
        <w:rPr>
          <w:rStyle w:val="Emphasis"/>
        </w:rPr>
      </w:pPr>
      <w:r w:rsidRPr="00355308">
        <w:t xml:space="preserve">Asteroids are not only stepping stones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0337CC90" w14:textId="77777777" w:rsidR="008828C2" w:rsidRPr="00355308" w:rsidRDefault="008828C2" w:rsidP="008828C2">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0EAF60B8" w14:textId="77777777" w:rsidR="008828C2" w:rsidRPr="00355308" w:rsidRDefault="008828C2" w:rsidP="008828C2">
      <w:r w:rsidRPr="00355308">
        <w:lastRenderedPageBreak/>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791E335B" w14:textId="77777777" w:rsidR="008828C2" w:rsidRPr="00355308" w:rsidRDefault="008828C2" w:rsidP="008828C2">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16A529F7" w14:textId="77777777" w:rsidR="008828C2" w:rsidRDefault="008828C2" w:rsidP="008828C2">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59479E9A" w14:textId="77777777" w:rsidR="008828C2" w:rsidRDefault="008828C2" w:rsidP="008828C2"/>
    <w:p w14:paraId="2B9C6ACA" w14:textId="77777777" w:rsidR="008828C2" w:rsidRPr="00355308" w:rsidRDefault="008828C2" w:rsidP="008828C2">
      <w:pPr>
        <w:rPr>
          <w:sz w:val="16"/>
        </w:rPr>
      </w:pPr>
    </w:p>
    <w:p w14:paraId="2AB98FFD" w14:textId="77777777" w:rsidR="008828C2" w:rsidRPr="00355308" w:rsidRDefault="008828C2" w:rsidP="008828C2">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2BD5B720" w14:textId="77777777" w:rsidR="008828C2" w:rsidRPr="00355308" w:rsidRDefault="008828C2" w:rsidP="008828C2">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0" w:history="1">
        <w:r w:rsidRPr="00355308">
          <w:rPr>
            <w:rStyle w:val="Hyperlink"/>
            <w:szCs w:val="26"/>
          </w:rPr>
          <w:t>https://www.tandfonline.com/doi/full/10.1080/25751654.2021.1942681</w:t>
        </w:r>
      </w:hyperlink>
      <w:r w:rsidRPr="00355308">
        <w:rPr>
          <w:szCs w:val="26"/>
        </w:rPr>
        <w:t>, VM</w:t>
      </w:r>
    </w:p>
    <w:p w14:paraId="40DF14C7" w14:textId="77777777" w:rsidR="008828C2" w:rsidRDefault="008828C2" w:rsidP="008828C2">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 xml:space="preserve">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w:t>
      </w:r>
      <w:r w:rsidRPr="00355308">
        <w:rPr>
          <w:sz w:val="16"/>
          <w:szCs w:val="16"/>
        </w:rPr>
        <w:lastRenderedPageBreak/>
        <w:t>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492CDB14" w14:textId="77777777" w:rsidR="008828C2" w:rsidRDefault="008828C2" w:rsidP="008828C2"/>
    <w:p w14:paraId="58DD5E5D" w14:textId="77777777" w:rsidR="008828C2" w:rsidRPr="001E51E3" w:rsidRDefault="008828C2" w:rsidP="008828C2">
      <w:pPr>
        <w:pStyle w:val="Heading4"/>
        <w:rPr>
          <w:rFonts w:asciiTheme="majorHAnsi" w:hAnsiTheme="majorHAnsi" w:cstheme="majorHAnsi"/>
        </w:rPr>
      </w:pPr>
      <w:proofErr w:type="spellStart"/>
      <w:r w:rsidRPr="001E51E3">
        <w:rPr>
          <w:rFonts w:asciiTheme="majorHAnsi" w:hAnsiTheme="majorHAnsi" w:cstheme="majorHAnsi"/>
        </w:rPr>
        <w:t>Squo</w:t>
      </w:r>
      <w:proofErr w:type="spellEnd"/>
      <w:r w:rsidRPr="001E51E3">
        <w:rPr>
          <w:rFonts w:asciiTheme="majorHAnsi" w:hAnsiTheme="majorHAnsi" w:cstheme="majorHAnsi"/>
        </w:rPr>
        <w:t xml:space="preserve"> debris is goldilocks – current orbital debris deters space aggression, but adding more generates more risk than reward</w:t>
      </w:r>
    </w:p>
    <w:p w14:paraId="3F79F64B" w14:textId="77777777" w:rsidR="008828C2" w:rsidRPr="001E51E3" w:rsidRDefault="008828C2" w:rsidP="008828C2">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w:t>
      </w:r>
      <w:proofErr w:type="spellStart"/>
      <w:r w:rsidRPr="001E51E3">
        <w:rPr>
          <w:rFonts w:asciiTheme="majorHAnsi" w:hAnsiTheme="majorHAnsi" w:cstheme="majorHAnsi"/>
        </w:rPr>
        <w:t>PSci</w:t>
      </w:r>
      <w:proofErr w:type="spellEnd"/>
      <w:r w:rsidRPr="001E51E3">
        <w:rPr>
          <w:rFonts w:asciiTheme="majorHAnsi" w:hAnsiTheme="majorHAnsi" w:cstheme="majorHAnsi"/>
        </w:rPr>
        <w:t xml:space="preserve"> from Ohio State University, Prof and Chair of Dept of </w:t>
      </w:r>
      <w:proofErr w:type="spellStart"/>
      <w:r w:rsidRPr="001E51E3">
        <w:rPr>
          <w:rFonts w:asciiTheme="majorHAnsi" w:hAnsiTheme="majorHAnsi" w:cstheme="majorHAnsi"/>
        </w:rPr>
        <w:t>Spacepower</w:t>
      </w:r>
      <w:proofErr w:type="spellEnd"/>
      <w:r w:rsidRPr="001E51E3">
        <w:rPr>
          <w:rFonts w:asciiTheme="majorHAnsi" w:hAnsiTheme="majorHAnsi" w:cstheme="majorHAnsi"/>
        </w:rPr>
        <w:t xml:space="preserve"> and Director of Space Scholars program at Air Command and Staff College]. “Deterrence by Debris: The Downside to Cleaning up Space.” Space Policy, Vol 58, Nov 2021, </w:t>
      </w:r>
      <w:hyperlink r:id="rId21"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44EA7349" w14:textId="77777777" w:rsidR="008828C2" w:rsidRPr="001E51E3" w:rsidRDefault="008828C2" w:rsidP="008828C2">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w:t>
      </w:r>
      <w:r w:rsidRPr="00607F45">
        <w:rPr>
          <w:rFonts w:asciiTheme="majorHAnsi" w:hAnsiTheme="majorHAnsi" w:cstheme="majorHAnsi"/>
          <w:sz w:val="16"/>
          <w:szCs w:val="16"/>
        </w:rPr>
        <w:t>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7155A1C4" w14:textId="77777777" w:rsidR="008828C2" w:rsidRPr="001E51E3" w:rsidRDefault="008828C2" w:rsidP="008828C2">
      <w:pPr>
        <w:rPr>
          <w:rStyle w:val="StyleUnderline"/>
          <w:rFonts w:asciiTheme="majorHAnsi" w:hAnsiTheme="majorHAnsi" w:cstheme="majorHAnsi"/>
        </w:rPr>
      </w:pPr>
      <w:r w:rsidRPr="001E51E3">
        <w:rPr>
          <w:rFonts w:asciiTheme="majorHAnsi" w:hAnsiTheme="majorHAnsi" w:cstheme="majorHAnsi"/>
        </w:rPr>
        <w:lastRenderedPageBreak/>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22"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0"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0"/>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1"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14:paraId="7D2BCBC5" w14:textId="77777777" w:rsidR="008828C2" w:rsidRPr="001E51E3" w:rsidRDefault="008828C2" w:rsidP="008828C2">
      <w:pPr>
        <w:rPr>
          <w:rFonts w:asciiTheme="majorHAnsi" w:hAnsiTheme="majorHAnsi" w:cstheme="majorHAnsi"/>
        </w:rPr>
      </w:pPr>
      <w:r w:rsidRPr="001E51E3">
        <w:rPr>
          <w:rStyle w:val="StyleUnderline"/>
          <w:rFonts w:asciiTheme="majorHAnsi" w:hAnsiTheme="majorHAnsi" w:cstheme="majorHAnsi"/>
        </w:rPr>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w:t>
      </w:r>
      <w:proofErr w:type="gramStart"/>
      <w:r w:rsidRPr="001E51E3">
        <w:rPr>
          <w:rStyle w:val="StyleUnderline"/>
          <w:rFonts w:asciiTheme="majorHAnsi" w:hAnsiTheme="majorHAnsi" w:cstheme="majorHAnsi"/>
        </w:rPr>
        <w:t>amount</w:t>
      </w:r>
      <w:proofErr w:type="gramEnd"/>
      <w:r w:rsidRPr="001E51E3">
        <w:rPr>
          <w:rStyle w:val="StyleUnderline"/>
          <w:rFonts w:asciiTheme="majorHAnsi" w:hAnsiTheme="majorHAnsi" w:cstheme="majorHAnsi"/>
        </w:rPr>
        <w:t xml:space="preserve">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w:t>
      </w:r>
      <w:r w:rsidRPr="00607F45">
        <w:rPr>
          <w:rFonts w:asciiTheme="majorHAnsi" w:hAnsiTheme="majorHAnsi" w:cstheme="majorHAnsi"/>
          <w:sz w:val="16"/>
          <w:szCs w:val="16"/>
        </w:rPr>
        <w:t>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as a result of debris could have national security implications for multiple states.</w:t>
      </w:r>
    </w:p>
    <w:p w14:paraId="1435303E" w14:textId="77777777" w:rsidR="008828C2" w:rsidRPr="00607F45" w:rsidRDefault="008828C2" w:rsidP="008828C2">
      <w:pPr>
        <w:rPr>
          <w:rFonts w:asciiTheme="majorHAnsi" w:hAnsiTheme="majorHAnsi" w:cstheme="majorHAnsi"/>
          <w:sz w:val="16"/>
          <w:szCs w:val="16"/>
        </w:rPr>
      </w:pPr>
      <w:r w:rsidRPr="001E51E3">
        <w:rPr>
          <w:rStyle w:val="StyleUnderline"/>
          <w:rFonts w:asciiTheme="majorHAnsi" w:hAnsiTheme="majorHAnsi" w:cstheme="majorHAnsi"/>
          <w:highlight w:val="green"/>
        </w:rPr>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2"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2"/>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xml:space="preserve">, </w:t>
      </w:r>
      <w:r w:rsidRPr="00607F45">
        <w:rPr>
          <w:rFonts w:asciiTheme="majorHAnsi" w:hAnsiTheme="majorHAnsi" w:cstheme="majorHAnsi"/>
          <w:sz w:val="16"/>
          <w:szCs w:val="16"/>
        </w:rPr>
        <w:t>so the more states that are invested in objects with similar orbits, and the more that satellites represent multinational efforts and interests, the stronger the deterrent effect against any kind of test or hostile activities in that area of space.</w:t>
      </w:r>
    </w:p>
    <w:p w14:paraId="57886EBF" w14:textId="77777777" w:rsidR="008828C2" w:rsidRPr="00607F45" w:rsidRDefault="008828C2" w:rsidP="008828C2">
      <w:pPr>
        <w:rPr>
          <w:rFonts w:asciiTheme="majorHAnsi" w:hAnsiTheme="majorHAnsi" w:cstheme="majorHAnsi"/>
          <w:sz w:val="16"/>
          <w:szCs w:val="16"/>
        </w:rPr>
      </w:pPr>
      <w:r w:rsidRPr="00607F45">
        <w:rPr>
          <w:rFonts w:asciiTheme="majorHAnsi" w:hAnsiTheme="majorHAnsi" w:cstheme="majorHAnsi"/>
          <w:sz w:val="16"/>
          <w:szCs w:val="16"/>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"bib33"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[33]</w:t>
      </w:r>
      <w:r w:rsidRPr="00607F45">
        <w:rPr>
          <w:rFonts w:asciiTheme="majorHAnsi" w:hAnsiTheme="majorHAnsi" w:cstheme="majorHAnsi"/>
          <w:sz w:val="16"/>
          <w:szCs w:val="16"/>
        </w:rPr>
        <w:fldChar w:fldCharType="end"/>
      </w:r>
      <w:bookmarkEnd w:id="3"/>
      <w:r w:rsidRPr="00607F45">
        <w:rPr>
          <w:rFonts w:asciiTheme="majorHAnsi" w:hAnsiTheme="majorHAnsi" w:cstheme="majorHAnsi"/>
          <w:sz w:val="16"/>
          <w:szCs w:val="16"/>
        </w:rPr>
        <w:t>, </w:t>
      </w:r>
      <w:bookmarkStart w:id="4" w:name="bbib34"/>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"bib34"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[34]</w:t>
      </w:r>
      <w:r w:rsidRPr="00607F45">
        <w:rPr>
          <w:rFonts w:asciiTheme="majorHAnsi" w:hAnsiTheme="majorHAnsi" w:cstheme="majorHAnsi"/>
          <w:sz w:val="16"/>
          <w:szCs w:val="16"/>
        </w:rPr>
        <w:fldChar w:fldCharType="end"/>
      </w:r>
      <w:bookmarkEnd w:id="4"/>
      <w:r w:rsidRPr="00607F45">
        <w:rPr>
          <w:rFonts w:asciiTheme="majorHAnsi" w:hAnsiTheme="majorHAnsi" w:cstheme="majorHAnsi"/>
          <w:sz w:val="16"/>
          <w:szCs w:val="16"/>
        </w:rPr>
        <w:t>, </w:t>
      </w:r>
      <w:bookmarkStart w:id="5" w:name="bbib35"/>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"bib35"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[35]</w:t>
      </w:r>
      <w:r w:rsidRPr="00607F45">
        <w:rPr>
          <w:rFonts w:asciiTheme="majorHAnsi" w:hAnsiTheme="majorHAnsi" w:cstheme="majorHAnsi"/>
          <w:sz w:val="16"/>
          <w:szCs w:val="16"/>
        </w:rPr>
        <w:fldChar w:fldCharType="end"/>
      </w:r>
      <w:bookmarkEnd w:id="5"/>
      <w:r w:rsidRPr="00607F45">
        <w:rPr>
          <w:rFonts w:asciiTheme="majorHAnsi" w:hAnsiTheme="majorHAnsi" w:cstheme="majorHAnsi"/>
          <w:sz w:val="16"/>
          <w:szCs w:val="16"/>
        </w:rPr>
        <w:t>]. As a result, even states that do not have space launch capabilities have the ability to deter acts that generate debris and will have the desire to do so if it affects their communications, navigation, or scientific interests.</w:t>
      </w:r>
    </w:p>
    <w:p w14:paraId="280D8661" w14:textId="77777777" w:rsidR="008828C2" w:rsidRPr="00607F45" w:rsidRDefault="008828C2" w:rsidP="008828C2">
      <w:pPr>
        <w:rPr>
          <w:rFonts w:asciiTheme="majorHAnsi" w:hAnsiTheme="majorHAnsi" w:cstheme="majorHAnsi"/>
          <w:sz w:val="16"/>
          <w:szCs w:val="16"/>
        </w:rPr>
      </w:pPr>
      <w:r w:rsidRPr="00607F45">
        <w:rPr>
          <w:rFonts w:asciiTheme="majorHAnsi" w:hAnsiTheme="majorHAnsi" w:cstheme="majorHAnsi"/>
          <w:sz w:val="16"/>
          <w:szCs w:val="16"/>
        </w:rPr>
        <w:t>Because of these and other factors that enhance deterrence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w:t>
      </w:r>
      <w:r w:rsidRPr="001E51E3">
        <w:rPr>
          <w:rStyle w:val="StyleUnderline"/>
          <w:rFonts w:asciiTheme="majorHAnsi" w:hAnsiTheme="majorHAnsi" w:cstheme="majorHAnsi"/>
        </w:rPr>
        <w:lastRenderedPageBreak/>
        <w:t xml:space="preserve">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xml:space="preserve">. </w:t>
      </w:r>
      <w:r w:rsidRPr="00607F45">
        <w:rPr>
          <w:rFonts w:asciiTheme="majorHAnsi" w:hAnsiTheme="majorHAnsi" w:cstheme="majorHAnsi"/>
          <w:sz w:val="16"/>
          <w:szCs w:val="16"/>
        </w:rPr>
        <w:t>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23" w:tooltip="Learn more about retaliation from ScienceDirect's AI-generated Topic Pages" w:history="1">
        <w:r w:rsidRPr="00607F45">
          <w:rPr>
            <w:rStyle w:val="Hyperlink"/>
            <w:rFonts w:asciiTheme="majorHAnsi" w:hAnsiTheme="majorHAnsi" w:cstheme="majorHAnsi"/>
            <w:sz w:val="16"/>
            <w:szCs w:val="16"/>
          </w:rPr>
          <w:t>retaliation</w:t>
        </w:r>
      </w:hyperlink>
      <w:r w:rsidRPr="00607F45">
        <w:rPr>
          <w:rFonts w:asciiTheme="majorHAnsi" w:hAnsiTheme="majorHAnsi" w:cstheme="majorHAnsi"/>
          <w:sz w:val="16"/>
          <w:szCs w:val="16"/>
        </w:rPr>
        <w:t xml:space="preserve">.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w:t>
      </w:r>
      <w:proofErr w:type="spellStart"/>
      <w:r w:rsidRPr="00607F45">
        <w:rPr>
          <w:rFonts w:asciiTheme="majorHAnsi" w:hAnsiTheme="majorHAnsi" w:cstheme="majorHAnsi"/>
          <w:sz w:val="16"/>
          <w:szCs w:val="16"/>
        </w:rPr>
        <w:t>nonkinetic</w:t>
      </w:r>
      <w:proofErr w:type="spellEnd"/>
      <w:r w:rsidRPr="00607F45">
        <w:rPr>
          <w:rFonts w:asciiTheme="majorHAnsi" w:hAnsiTheme="majorHAnsi" w:cstheme="majorHAnsi"/>
          <w:sz w:val="16"/>
          <w:szCs w:val="16"/>
        </w:rPr>
        <w:t xml:space="preserve"> ASAT capabilities.</w:t>
      </w:r>
    </w:p>
    <w:p w14:paraId="29E90DC8" w14:textId="77777777" w:rsidR="008828C2" w:rsidRPr="00355308" w:rsidRDefault="008828C2" w:rsidP="008828C2">
      <w:pPr>
        <w:rPr>
          <w:sz w:val="16"/>
          <w:szCs w:val="16"/>
        </w:rPr>
      </w:pPr>
    </w:p>
    <w:p w14:paraId="232F7DC1" w14:textId="77777777" w:rsidR="00FE5126" w:rsidRPr="00FE5126" w:rsidRDefault="00FE5126" w:rsidP="00FE5126"/>
    <w:p w14:paraId="6CC283A0" w14:textId="5BDA611D" w:rsidR="008828C2" w:rsidRDefault="008828C2" w:rsidP="008828C2">
      <w:pPr>
        <w:pStyle w:val="Heading3"/>
      </w:pPr>
      <w:r>
        <w:lastRenderedPageBreak/>
        <w:t>Framework</w:t>
      </w:r>
    </w:p>
    <w:p w14:paraId="7D408662" w14:textId="77777777" w:rsidR="008828C2" w:rsidRDefault="008828C2" w:rsidP="008828C2">
      <w:pPr>
        <w:pStyle w:val="Heading4"/>
        <w:rPr>
          <w:rFonts w:cs="Calibri"/>
        </w:rPr>
      </w:pPr>
      <w:r>
        <w:rPr>
          <w:rFonts w:cs="Calibri"/>
        </w:rPr>
        <w:t>T</w:t>
      </w:r>
      <w:r w:rsidRPr="00A0610A">
        <w:rPr>
          <w:rFonts w:cs="Calibri"/>
        </w:rPr>
        <w:t xml:space="preserve">he standard is maximizing expected well-being. </w:t>
      </w:r>
    </w:p>
    <w:p w14:paraId="2F706825" w14:textId="77777777" w:rsidR="008828C2" w:rsidRPr="00A0610A" w:rsidRDefault="008828C2" w:rsidP="008828C2">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065827BD" w14:textId="77777777" w:rsidR="008828C2" w:rsidRPr="00A0610A" w:rsidRDefault="008828C2" w:rsidP="008828C2">
      <w:pPr>
        <w:pStyle w:val="Heading4"/>
        <w:rPr>
          <w:rFonts w:cs="Calibri"/>
        </w:rPr>
      </w:pPr>
      <w:r w:rsidRPr="00A0610A">
        <w:rPr>
          <w:rFonts w:cs="Calibri"/>
        </w:rPr>
        <w:t>2</w:t>
      </w:r>
      <w:r>
        <w:rPr>
          <w:rFonts w:cs="Calibri"/>
        </w:rPr>
        <w:t>.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7EF93E65" w14:textId="77777777" w:rsidR="008828C2" w:rsidRPr="00586B80" w:rsidRDefault="008828C2" w:rsidP="008828C2">
      <w:pPr>
        <w:pStyle w:val="Heading4"/>
      </w:pPr>
      <w:r>
        <w:t xml:space="preserve">3. Extinction outweighs -  </w:t>
      </w:r>
    </w:p>
    <w:p w14:paraId="3ADBA67F" w14:textId="77777777" w:rsidR="008828C2" w:rsidRPr="00611230" w:rsidRDefault="008828C2" w:rsidP="008828C2">
      <w:proofErr w:type="spellStart"/>
      <w:r w:rsidRPr="00611230">
        <w:rPr>
          <w:rStyle w:val="Style13ptBold"/>
        </w:rPr>
        <w:t>Pummer</w:t>
      </w:r>
      <w:proofErr w:type="spellEnd"/>
      <w:r w:rsidRPr="00611230">
        <w:rPr>
          <w:rStyle w:val="Style13ptBold"/>
        </w:rPr>
        <w:t xml:space="preserve"> 15</w:t>
      </w:r>
      <w:r w:rsidRPr="00611230">
        <w:t xml:space="preserve"> [Theron, Junior Research Fellow in Philosophy at St. Anne's College, University of Oxford. “Moral Agreement on Saving the World” Practical Ethics, University of Oxford. May 18, 2015] AT</w:t>
      </w:r>
    </w:p>
    <w:p w14:paraId="178F2F14" w14:textId="77777777" w:rsidR="008828C2" w:rsidRDefault="008828C2" w:rsidP="008828C2">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w:t>
      </w:r>
      <w:proofErr w:type="gramStart"/>
      <w:r w:rsidRPr="00611230">
        <w:rPr>
          <w:rStyle w:val="StyleUnderline"/>
        </w:rPr>
        <w:t>high quality</w:t>
      </w:r>
      <w:proofErr w:type="gramEnd"/>
      <w:r w:rsidRPr="00611230">
        <w:rPr>
          <w:rStyle w:val="StyleUnderline"/>
        </w:rPr>
        <w:t xml:space="preserve"> lives. You might think </w:t>
      </w:r>
      <w:r w:rsidRPr="00611230">
        <w:rPr>
          <w:rStyle w:val="StyleUnderline"/>
        </w:rPr>
        <w:lastRenderedPageBreak/>
        <w:t xml:space="preserve">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w:t>
      </w:r>
      <w:r w:rsidRPr="00611230">
        <w:lastRenderedPageBreak/>
        <w:t xml:space="preserve">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w:t>
      </w:r>
      <w:r w:rsidRPr="00F8078B">
        <w:rPr>
          <w:rStyle w:val="StyleUnderline"/>
        </w:rPr>
        <w:lastRenderedPageBreak/>
        <w:t>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6B0DDD0B" w14:textId="4EDC7254" w:rsidR="008828C2" w:rsidRDefault="00113615" w:rsidP="00113615">
      <w:pPr>
        <w:pStyle w:val="Heading3"/>
      </w:pPr>
      <w:proofErr w:type="spellStart"/>
      <w:r>
        <w:lastRenderedPageBreak/>
        <w:t>Extar</w:t>
      </w:r>
      <w:proofErr w:type="spellEnd"/>
    </w:p>
    <w:p w14:paraId="7A1AEF1B" w14:textId="77777777" w:rsidR="00113615" w:rsidRPr="00355308" w:rsidRDefault="00113615" w:rsidP="00113615">
      <w:pPr>
        <w:pStyle w:val="Heading4"/>
        <w:rPr>
          <w:rFonts w:cs="Calibri"/>
          <w:color w:val="000000" w:themeColor="text1"/>
        </w:rPr>
      </w:pPr>
      <w:r w:rsidRPr="00355308">
        <w:rPr>
          <w:rFonts w:cs="Calibri"/>
          <w:color w:val="000000" w:themeColor="text1"/>
        </w:rPr>
        <w:t xml:space="preserve">Asteroid mining is </w:t>
      </w:r>
      <w:r w:rsidRPr="00355308">
        <w:rPr>
          <w:rFonts w:cs="Calibri"/>
          <w:color w:val="000000" w:themeColor="text1"/>
          <w:u w:val="single"/>
        </w:rPr>
        <w:t>all hype</w:t>
      </w:r>
      <w:r w:rsidRPr="00355308">
        <w:rPr>
          <w:rFonts w:cs="Calibri"/>
          <w:color w:val="000000" w:themeColor="text1"/>
        </w:rPr>
        <w:t xml:space="preserve"> – benefits are </w:t>
      </w:r>
      <w:r w:rsidRPr="00355308">
        <w:rPr>
          <w:rFonts w:cs="Calibri"/>
          <w:color w:val="000000" w:themeColor="text1"/>
          <w:u w:val="single"/>
        </w:rPr>
        <w:t>exaggerated</w:t>
      </w:r>
      <w:r w:rsidRPr="00355308">
        <w:rPr>
          <w:rFonts w:cs="Calibri"/>
          <w:color w:val="000000" w:themeColor="text1"/>
        </w:rPr>
        <w:t xml:space="preserve"> </w:t>
      </w:r>
    </w:p>
    <w:p w14:paraId="7653E2E7" w14:textId="77777777" w:rsidR="00113615" w:rsidRPr="00355308" w:rsidRDefault="00113615" w:rsidP="00113615">
      <w:pPr>
        <w:rPr>
          <w:rStyle w:val="Style13ptBold"/>
          <w:b w:val="0"/>
          <w:bCs/>
          <w:color w:val="000000" w:themeColor="text1"/>
        </w:rPr>
      </w:pPr>
      <w:proofErr w:type="spellStart"/>
      <w:r w:rsidRPr="00355308">
        <w:rPr>
          <w:rStyle w:val="Style13ptBold"/>
          <w:color w:val="000000" w:themeColor="text1"/>
        </w:rPr>
        <w:t>Riederer</w:t>
      </w:r>
      <w:proofErr w:type="spellEnd"/>
      <w:r w:rsidRPr="00355308">
        <w:rPr>
          <w:rStyle w:val="Style13ptBold"/>
          <w:color w:val="000000" w:themeColor="text1"/>
        </w:rPr>
        <w:t xml:space="preserve"> 14 - editor-in-chief of Guernica magazine and writer at The New Yorker</w:t>
      </w:r>
    </w:p>
    <w:p w14:paraId="0B34C11D" w14:textId="77777777" w:rsidR="00113615" w:rsidRPr="00355308" w:rsidRDefault="00113615" w:rsidP="00113615">
      <w:pPr>
        <w:rPr>
          <w:rStyle w:val="Style13ptBold"/>
          <w:b w:val="0"/>
          <w:bCs/>
          <w:color w:val="000000" w:themeColor="text1"/>
        </w:rPr>
      </w:pPr>
      <w:r w:rsidRPr="00355308">
        <w:rPr>
          <w:rStyle w:val="Style13ptBold"/>
          <w:color w:val="000000" w:themeColor="text1"/>
        </w:rPr>
        <w:t xml:space="preserve">Rachel </w:t>
      </w:r>
      <w:proofErr w:type="spellStart"/>
      <w:r w:rsidRPr="00355308">
        <w:rPr>
          <w:rStyle w:val="Style13ptBold"/>
          <w:color w:val="000000" w:themeColor="text1"/>
        </w:rPr>
        <w:t>Riederer</w:t>
      </w:r>
      <w:proofErr w:type="spellEnd"/>
      <w:r w:rsidRPr="00355308">
        <w:rPr>
          <w:rStyle w:val="Style13ptBold"/>
          <w:color w:val="000000" w:themeColor="text1"/>
        </w:rPr>
        <w:t xml:space="preserve">, “Silicon Valley Says Space Mining Is Awesome and Will Change Life on Earth. That’s Only Half Right”, New </w:t>
      </w:r>
      <w:proofErr w:type="gramStart"/>
      <w:r w:rsidRPr="00355308">
        <w:rPr>
          <w:rStyle w:val="Style13ptBold"/>
          <w:color w:val="000000" w:themeColor="text1"/>
        </w:rPr>
        <w:t>Republic,  4</w:t>
      </w:r>
      <w:proofErr w:type="gramEnd"/>
      <w:r w:rsidRPr="00355308">
        <w:rPr>
          <w:rStyle w:val="Style13ptBold"/>
          <w:color w:val="000000" w:themeColor="text1"/>
        </w:rPr>
        <w:t xml:space="preserve">/19/14 , </w:t>
      </w:r>
      <w:hyperlink r:id="rId24" w:history="1">
        <w:r w:rsidRPr="00355308">
          <w:rPr>
            <w:rStyle w:val="Hyperlink"/>
            <w:bCs/>
            <w:color w:val="000000" w:themeColor="text1"/>
          </w:rPr>
          <w:t>https://newrepublic.com/article/117815/space-mining-will-not-solve-earths-conflict-over-natural-resources</w:t>
        </w:r>
      </w:hyperlink>
    </w:p>
    <w:p w14:paraId="01E13F7E" w14:textId="77777777" w:rsidR="00113615" w:rsidRDefault="00113615" w:rsidP="00113615">
      <w:pPr>
        <w:rPr>
          <w:rStyle w:val="StyleUnderline"/>
          <w:color w:val="000000" w:themeColor="text1"/>
        </w:rPr>
      </w:pPr>
      <w:r w:rsidRPr="00355308">
        <w:rPr>
          <w:color w:val="000000" w:themeColor="text1"/>
          <w:sz w:val="16"/>
        </w:rPr>
        <w:t xml:space="preserve">It's become clear that there’s just not enough stuff on Earth to go around. We’re constantly fighting over land and water, jockeying for access to our home planet’s diamonds or oil or sugarcane or schools of fish. In the last few </w:t>
      </w:r>
      <w:proofErr w:type="gramStart"/>
      <w:r w:rsidRPr="00355308">
        <w:rPr>
          <w:color w:val="000000" w:themeColor="text1"/>
          <w:sz w:val="16"/>
        </w:rPr>
        <w:t>years</w:t>
      </w:r>
      <w:proofErr w:type="gramEnd"/>
      <w:r w:rsidRPr="00355308">
        <w:rPr>
          <w:color w:val="000000" w:themeColor="text1"/>
          <w:sz w:val="16"/>
        </w:rPr>
        <w:t xml:space="preserve">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t>
      </w:r>
      <w:proofErr w:type="gramStart"/>
      <w:r w:rsidRPr="00355308">
        <w:rPr>
          <w:color w:val="000000" w:themeColor="text1"/>
          <w:sz w:val="16"/>
        </w:rPr>
        <w:t>With</w:t>
      </w:r>
      <w:proofErr w:type="gramEnd"/>
      <w:r w:rsidRPr="00355308">
        <w:rPr>
          <w:color w:val="000000" w:themeColor="text1"/>
          <w:sz w:val="16"/>
        </w:rPr>
        <w:t xml:space="preserve"> His Murder Texas Is Bracing for a Blue Wave in 2020. Yes, Texas. America’s Most Powerful Gun Supporter What Indigenous Rights Have to Do </w:t>
      </w:r>
      <w:proofErr w:type="gramStart"/>
      <w:r w:rsidRPr="00355308">
        <w:rPr>
          <w:color w:val="000000" w:themeColor="text1"/>
          <w:sz w:val="16"/>
        </w:rPr>
        <w:t>With</w:t>
      </w:r>
      <w:proofErr w:type="gramEnd"/>
      <w:r w:rsidRPr="00355308">
        <w:rPr>
          <w:color w:val="000000" w:themeColor="text1"/>
          <w:sz w:val="16"/>
        </w:rPr>
        <w:t xml:space="preserve">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355308">
        <w:rPr>
          <w:rStyle w:val="StyleUnderline"/>
          <w:color w:val="000000" w:themeColor="text1"/>
          <w:highlight w:val="green"/>
        </w:rPr>
        <w:t>If you haul an asteroid</w:t>
      </w:r>
      <w:r w:rsidRPr="00355308">
        <w:rPr>
          <w:rStyle w:val="StyleUnderline"/>
          <w:color w:val="000000" w:themeColor="text1"/>
        </w:rPr>
        <w:t xml:space="preserve"> the size of a house to Earth, it could have more platinum on it than has ever been mined in the history of the world. More gold than has ever been mined in the history of the world. When that happens”—and here his voice takes on the dreamy tone familiar to fans of "COSMOS: A Spacetime Odyssey," the Fox series he hosts</w:t>
      </w:r>
      <w:proofErr w:type="gramStart"/>
      <w:r w:rsidRPr="00355308">
        <w:rPr>
          <w:rStyle w:val="StyleUnderline"/>
          <w:color w:val="000000" w:themeColor="text1"/>
        </w:rPr>
        <w:t>—“</w:t>
      </w:r>
      <w:proofErr w:type="gramEnd"/>
      <w:r w:rsidRPr="00355308">
        <w:rPr>
          <w:rStyle w:val="StyleUnderline"/>
          <w:color w:val="000000" w:themeColor="text1"/>
        </w:rPr>
        <w:t xml:space="preserve">the scarcity that has led to human-to-human violence, there’s a chance it could all go away.” Tyson admitted that he </w:t>
      </w:r>
      <w:r w:rsidRPr="00355308">
        <w:rPr>
          <w:rStyle w:val="StyleUnderline"/>
          <w:color w:val="000000" w:themeColor="text1"/>
          <w:highlight w:val="green"/>
        </w:rPr>
        <w:t>was</w:t>
      </w:r>
      <w:r w:rsidRPr="00355308">
        <w:rPr>
          <w:rStyle w:val="StyleUnderline"/>
          <w:color w:val="000000" w:themeColor="text1"/>
        </w:rPr>
        <w:t xml:space="preserve"> being “</w:t>
      </w:r>
      <w:r w:rsidRPr="00355308">
        <w:rPr>
          <w:rStyle w:val="StyleUnderline"/>
          <w:color w:val="000000" w:themeColor="text1"/>
          <w:highlight w:val="green"/>
        </w:rPr>
        <w:t>a little hopeful</w:t>
      </w:r>
      <w:r w:rsidRPr="00355308">
        <w:rPr>
          <w:rStyle w:val="StyleUnderline"/>
          <w:color w:val="000000" w:themeColor="text1"/>
        </w:rPr>
        <w:t xml:space="preserve">”—he has also noted that </w:t>
      </w:r>
      <w:r w:rsidRPr="00355308">
        <w:rPr>
          <w:rStyle w:val="StyleUnderline"/>
          <w:color w:val="000000" w:themeColor="text1"/>
          <w:highlight w:val="green"/>
        </w:rPr>
        <w:t>it is far more</w:t>
      </w:r>
      <w:r w:rsidRPr="00355308">
        <w:rPr>
          <w:rStyle w:val="StyleUnderline"/>
          <w:color w:val="000000" w:themeColor="text1"/>
        </w:rPr>
        <w:t xml:space="preserve"> </w:t>
      </w:r>
      <w:r w:rsidRPr="00355308">
        <w:rPr>
          <w:rStyle w:val="StyleUnderline"/>
          <w:color w:val="000000" w:themeColor="text1"/>
          <w:highlight w:val="green"/>
        </w:rPr>
        <w:t>likely</w:t>
      </w:r>
      <w:r w:rsidRPr="00355308">
        <w:rPr>
          <w:rStyle w:val="StyleUnderline"/>
          <w:color w:val="000000" w:themeColor="text1"/>
        </w:rPr>
        <w:t xml:space="preserve"> that </w:t>
      </w:r>
      <w:r w:rsidRPr="00355308">
        <w:rPr>
          <w:rStyle w:val="StyleUnderline"/>
          <w:color w:val="000000" w:themeColor="text1"/>
          <w:highlight w:val="green"/>
        </w:rPr>
        <w:t>any resources</w:t>
      </w:r>
      <w:r w:rsidRPr="00355308">
        <w:rPr>
          <w:rStyle w:val="StyleUnderline"/>
          <w:color w:val="000000" w:themeColor="text1"/>
        </w:rPr>
        <w:t xml:space="preserve"> found </w:t>
      </w:r>
      <w:r w:rsidRPr="00355308">
        <w:rPr>
          <w:rStyle w:val="StyleUnderline"/>
          <w:color w:val="000000" w:themeColor="text1"/>
          <w:highlight w:val="green"/>
        </w:rPr>
        <w:t>in space will be put to use in space first</w:t>
      </w:r>
      <w:r w:rsidRPr="00355308">
        <w:rPr>
          <w:rStyle w:val="StyleUnderline"/>
          <w:color w:val="000000" w:themeColor="text1"/>
        </w:rPr>
        <w:t xml:space="preserve">, </w:t>
      </w:r>
      <w:r w:rsidRPr="00355308">
        <w:rPr>
          <w:rStyle w:val="StyleUnderline"/>
          <w:color w:val="000000" w:themeColor="text1"/>
          <w:highlight w:val="green"/>
        </w:rPr>
        <w:t>not</w:t>
      </w:r>
      <w:r w:rsidRPr="00355308">
        <w:rPr>
          <w:rStyle w:val="StyleUnderline"/>
          <w:color w:val="000000" w:themeColor="text1"/>
        </w:rPr>
        <w:t xml:space="preserve"> </w:t>
      </w:r>
      <w:r w:rsidRPr="00355308">
        <w:rPr>
          <w:rStyle w:val="StyleUnderline"/>
          <w:color w:val="000000" w:themeColor="text1"/>
          <w:highlight w:val="green"/>
        </w:rPr>
        <w:t>hauled</w:t>
      </w:r>
      <w:r w:rsidRPr="00355308">
        <w:rPr>
          <w:rStyle w:val="StyleUnderline"/>
          <w:color w:val="000000" w:themeColor="text1"/>
        </w:rPr>
        <w:t xml:space="preserve"> back </w:t>
      </w:r>
      <w:r w:rsidRPr="00355308">
        <w:rPr>
          <w:rStyle w:val="StyleUnderline"/>
          <w:color w:val="000000" w:themeColor="text1"/>
          <w:highlight w:val="green"/>
        </w:rPr>
        <w:t>to Earth</w:t>
      </w:r>
      <w:r w:rsidRPr="00355308">
        <w:rPr>
          <w:rStyle w:val="StyleUnderline"/>
          <w:color w:val="000000" w:themeColor="text1"/>
        </w:rPr>
        <w:t xml:space="preserve"> (more on that later)—but his comment captures the aura of starry-eyed excitement that surrounds space mining ventures. </w:t>
      </w:r>
      <w:r w:rsidRPr="00355308">
        <w:rPr>
          <w:color w:val="000000" w:themeColor="text1"/>
          <w:sz w:val="16"/>
        </w:rPr>
        <w:t xml:space="preserve">At Slate, Will </w:t>
      </w:r>
      <w:proofErr w:type="spellStart"/>
      <w:r w:rsidRPr="00355308">
        <w:rPr>
          <w:color w:val="000000" w:themeColor="text1"/>
          <w:sz w:val="16"/>
        </w:rPr>
        <w:t>Oremus</w:t>
      </w:r>
      <w:proofErr w:type="spellEnd"/>
      <w:r w:rsidRPr="00355308">
        <w:rPr>
          <w:color w:val="000000" w:themeColor="text1"/>
          <w:sz w:val="16"/>
        </w:rPr>
        <w:t xml:space="preserve">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fuels and everyone can afford a platinum case for their iPhone. And there is great potential for resource extraction in space, though these ventures will carry great upfront costs and plenty of uncertainty about whether they will actually come to fruition. Many deadlines and timeline estimates are fast approaching or have passed already. </w:t>
      </w:r>
      <w:r w:rsidRPr="00355308">
        <w:rPr>
          <w:rStyle w:val="StyleUnderline"/>
          <w:color w:val="000000" w:themeColor="text1"/>
          <w:highlight w:val="green"/>
        </w:rPr>
        <w:t>What’s misleading</w:t>
      </w:r>
      <w:r w:rsidRPr="00355308">
        <w:rPr>
          <w:rStyle w:val="StyleUnderline"/>
          <w:color w:val="000000" w:themeColor="text1"/>
        </w:rPr>
        <w:t xml:space="preserve"> about these projects </w:t>
      </w:r>
      <w:r w:rsidRPr="00355308">
        <w:rPr>
          <w:rStyle w:val="StyleUnderline"/>
          <w:color w:val="000000" w:themeColor="text1"/>
          <w:highlight w:val="green"/>
        </w:rPr>
        <w:t>isn’t</w:t>
      </w:r>
      <w:r w:rsidRPr="00355308">
        <w:rPr>
          <w:rStyle w:val="StyleUnderline"/>
          <w:color w:val="000000" w:themeColor="text1"/>
        </w:rPr>
        <w:t xml:space="preserve"> that they’re subject to </w:t>
      </w:r>
      <w:r w:rsidRPr="00355308">
        <w:rPr>
          <w:rStyle w:val="StyleUnderline"/>
          <w:color w:val="000000" w:themeColor="text1"/>
          <w:highlight w:val="green"/>
        </w:rPr>
        <w:t>budget problems and delays</w:t>
      </w:r>
      <w:r w:rsidRPr="00355308">
        <w:rPr>
          <w:rStyle w:val="StyleUnderline"/>
          <w:color w:val="000000" w:themeColor="text1"/>
        </w:rPr>
        <w:t xml:space="preserve">, </w:t>
      </w:r>
      <w:r w:rsidRPr="00355308">
        <w:rPr>
          <w:rStyle w:val="StyleUnderline"/>
          <w:color w:val="000000" w:themeColor="text1"/>
          <w:highlight w:val="green"/>
        </w:rPr>
        <w:t>but</w:t>
      </w:r>
      <w:r w:rsidRPr="00355308">
        <w:rPr>
          <w:rStyle w:val="StyleUnderline"/>
          <w:color w:val="000000" w:themeColor="text1"/>
        </w:rPr>
        <w:t xml:space="preserve"> that they come couched in </w:t>
      </w:r>
      <w:r w:rsidRPr="00355308">
        <w:rPr>
          <w:rStyle w:val="StyleUnderline"/>
          <w:color w:val="000000" w:themeColor="text1"/>
          <w:highlight w:val="green"/>
        </w:rPr>
        <w:t>overblown</w:t>
      </w:r>
      <w:r w:rsidRPr="00355308">
        <w:rPr>
          <w:rStyle w:val="StyleUnderline"/>
          <w:color w:val="000000" w:themeColor="text1"/>
        </w:rPr>
        <w:t xml:space="preserve"> </w:t>
      </w:r>
      <w:r w:rsidRPr="00355308">
        <w:rPr>
          <w:rStyle w:val="StyleUnderline"/>
          <w:color w:val="000000" w:themeColor="text1"/>
          <w:highlight w:val="green"/>
        </w:rPr>
        <w:t>rhetoric about</w:t>
      </w:r>
      <w:r w:rsidRPr="00355308">
        <w:rPr>
          <w:rStyle w:val="StyleUnderline"/>
          <w:color w:val="000000" w:themeColor="text1"/>
        </w:rPr>
        <w:t xml:space="preserve"> their </w:t>
      </w:r>
      <w:r w:rsidRPr="00355308">
        <w:rPr>
          <w:rStyle w:val="StyleUnderline"/>
          <w:color w:val="000000" w:themeColor="text1"/>
          <w:highlight w:val="green"/>
        </w:rPr>
        <w:t>potential to</w:t>
      </w:r>
      <w:r w:rsidRPr="00355308">
        <w:rPr>
          <w:rStyle w:val="StyleUnderline"/>
          <w:color w:val="000000" w:themeColor="text1"/>
        </w:rPr>
        <w:t xml:space="preserve"> radically </w:t>
      </w:r>
      <w:r w:rsidRPr="00355308">
        <w:rPr>
          <w:rStyle w:val="StyleUnderline"/>
          <w:color w:val="000000" w:themeColor="text1"/>
          <w:highlight w:val="green"/>
        </w:rPr>
        <w:t>alter</w:t>
      </w:r>
      <w:r w:rsidRPr="00355308">
        <w:rPr>
          <w:rStyle w:val="StyleUnderline"/>
          <w:color w:val="000000" w:themeColor="text1"/>
        </w:rPr>
        <w:t xml:space="preserve"> human </w:t>
      </w:r>
      <w:r w:rsidRPr="00355308">
        <w:rPr>
          <w:rStyle w:val="StyleUnderline"/>
          <w:color w:val="000000" w:themeColor="text1"/>
          <w:highlight w:val="green"/>
        </w:rPr>
        <w:t>life</w:t>
      </w:r>
      <w:r w:rsidRPr="00355308">
        <w:rPr>
          <w:rStyle w:val="StyleUnderline"/>
          <w:color w:val="000000" w:themeColor="text1"/>
        </w:rPr>
        <w:t xml:space="preserve">, to </w:t>
      </w:r>
      <w:r w:rsidRPr="00355308">
        <w:rPr>
          <w:rStyle w:val="StyleUnderline"/>
          <w:color w:val="000000" w:themeColor="text1"/>
          <w:highlight w:val="green"/>
        </w:rPr>
        <w:t>do away</w:t>
      </w:r>
      <w:r w:rsidRPr="00355308">
        <w:rPr>
          <w:rStyle w:val="StyleUnderline"/>
          <w:color w:val="000000" w:themeColor="text1"/>
        </w:rPr>
        <w:t xml:space="preserve"> </w:t>
      </w:r>
      <w:r w:rsidRPr="00355308">
        <w:rPr>
          <w:rStyle w:val="StyleUnderline"/>
          <w:color w:val="000000" w:themeColor="text1"/>
          <w:highlight w:val="green"/>
        </w:rPr>
        <w:t>with</w:t>
      </w:r>
      <w:r w:rsidRPr="00355308">
        <w:rPr>
          <w:rStyle w:val="StyleUnderline"/>
          <w:color w:val="000000" w:themeColor="text1"/>
        </w:rPr>
        <w:t xml:space="preserve"> the notion of </w:t>
      </w:r>
      <w:r w:rsidRPr="00355308">
        <w:rPr>
          <w:rStyle w:val="StyleUnderline"/>
          <w:color w:val="000000" w:themeColor="text1"/>
          <w:highlight w:val="green"/>
        </w:rPr>
        <w:t>scarcity</w:t>
      </w:r>
      <w:r w:rsidRPr="00355308">
        <w:rPr>
          <w:rStyle w:val="StyleUnderline"/>
          <w:color w:val="000000" w:themeColor="text1"/>
        </w:rPr>
        <w:t xml:space="preserve"> </w:t>
      </w:r>
    </w:p>
    <w:p w14:paraId="394D82F7" w14:textId="77777777" w:rsidR="00113615" w:rsidRDefault="00113615" w:rsidP="00113615">
      <w:pPr>
        <w:rPr>
          <w:rStyle w:val="StyleUnderline"/>
          <w:color w:val="000000" w:themeColor="text1"/>
        </w:rPr>
      </w:pPr>
    </w:p>
    <w:p w14:paraId="6DA60E6E" w14:textId="77777777" w:rsidR="00113615" w:rsidRDefault="00113615" w:rsidP="00113615">
      <w:pPr>
        <w:rPr>
          <w:rStyle w:val="StyleUnderline"/>
          <w:color w:val="000000" w:themeColor="text1"/>
        </w:rPr>
      </w:pPr>
    </w:p>
    <w:p w14:paraId="1684747F" w14:textId="77777777" w:rsidR="00113615" w:rsidRDefault="00113615" w:rsidP="00113615">
      <w:pPr>
        <w:rPr>
          <w:rStyle w:val="StyleUnderline"/>
          <w:color w:val="000000" w:themeColor="text1"/>
        </w:rPr>
      </w:pPr>
    </w:p>
    <w:p w14:paraId="7275DA37" w14:textId="77777777" w:rsidR="00113615" w:rsidRPr="00355308" w:rsidRDefault="00113615" w:rsidP="00113615">
      <w:pPr>
        <w:rPr>
          <w:color w:val="000000" w:themeColor="text1"/>
          <w:sz w:val="16"/>
        </w:rPr>
      </w:pPr>
      <w:r w:rsidRPr="00355308">
        <w:rPr>
          <w:rStyle w:val="StyleUnderline"/>
          <w:color w:val="000000" w:themeColor="text1"/>
        </w:rPr>
        <w:t xml:space="preserve">and deliver us to a future of plenty and peace. It’s a pattern that has become familiar in Silicon Valley: develop a plan for a business that will do something cool and make a lot of money, but describe it instead as something that will change the world. </w:t>
      </w:r>
      <w:r w:rsidRPr="00355308">
        <w:rPr>
          <w:color w:val="000000" w:themeColor="text1"/>
          <w:sz w:val="16"/>
        </w:rPr>
        <w:t xml:space="preserve">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w:t>
      </w:r>
      <w:proofErr w:type="spellStart"/>
      <w:r w:rsidRPr="00355308">
        <w:rPr>
          <w:color w:val="000000" w:themeColor="text1"/>
          <w:sz w:val="16"/>
        </w:rPr>
        <w:t>Pulham</w:t>
      </w:r>
      <w:proofErr w:type="spellEnd"/>
      <w:r w:rsidRPr="00355308">
        <w:rPr>
          <w:color w:val="000000" w:themeColor="text1"/>
          <w:sz w:val="16"/>
        </w:rPr>
        <w:t xml:space="preserve">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have to get there first. Must-reads. 5 days a week. Sign Up </w:t>
      </w:r>
      <w:r w:rsidRPr="00355308">
        <w:rPr>
          <w:rStyle w:val="StyleUnderline"/>
          <w:color w:val="000000" w:themeColor="text1"/>
        </w:rPr>
        <w:t>The “</w:t>
      </w:r>
      <w:r w:rsidRPr="00355308">
        <w:rPr>
          <w:rStyle w:val="StyleUnderline"/>
          <w:color w:val="000000" w:themeColor="text1"/>
          <w:highlight w:val="green"/>
        </w:rPr>
        <w:t>getting there first” will not be simple</w:t>
      </w:r>
      <w:r w:rsidRPr="00355308">
        <w:rPr>
          <w:rStyle w:val="StyleUnderline"/>
          <w:color w:val="000000" w:themeColor="text1"/>
        </w:rPr>
        <w:t xml:space="preserve">, or cheap. </w:t>
      </w:r>
      <w:r w:rsidRPr="00355308">
        <w:rPr>
          <w:rStyle w:val="StyleUnderline"/>
          <w:color w:val="000000" w:themeColor="text1"/>
          <w:highlight w:val="green"/>
        </w:rPr>
        <w:t>Most</w:t>
      </w:r>
      <w:r w:rsidRPr="00355308">
        <w:rPr>
          <w:rStyle w:val="StyleUnderline"/>
          <w:color w:val="000000" w:themeColor="text1"/>
        </w:rPr>
        <w:t xml:space="preserve"> of the </w:t>
      </w:r>
      <w:r w:rsidRPr="00355308">
        <w:rPr>
          <w:rStyle w:val="StyleUnderline"/>
          <w:color w:val="000000" w:themeColor="text1"/>
          <w:highlight w:val="green"/>
        </w:rPr>
        <w:t>asteroids</w:t>
      </w:r>
      <w:r w:rsidRPr="00355308">
        <w:rPr>
          <w:rStyle w:val="StyleUnderline"/>
          <w:color w:val="000000" w:themeColor="text1"/>
        </w:rPr>
        <w:t xml:space="preserve"> in the solar system </w:t>
      </w:r>
      <w:r w:rsidRPr="00355308">
        <w:rPr>
          <w:rStyle w:val="StyleUnderline"/>
          <w:color w:val="000000" w:themeColor="text1"/>
          <w:highlight w:val="green"/>
        </w:rPr>
        <w:t>are</w:t>
      </w:r>
      <w:r w:rsidRPr="00355308">
        <w:rPr>
          <w:rStyle w:val="StyleUnderline"/>
          <w:color w:val="000000" w:themeColor="text1"/>
        </w:rPr>
        <w:t xml:space="preserve"> in the asteroid belt </w:t>
      </w:r>
      <w:r w:rsidRPr="00355308">
        <w:rPr>
          <w:rStyle w:val="StyleUnderline"/>
          <w:color w:val="000000" w:themeColor="text1"/>
          <w:highlight w:val="green"/>
        </w:rPr>
        <w:t>between Mars and Jupiter</w:t>
      </w:r>
      <w:r w:rsidRPr="00355308">
        <w:rPr>
          <w:rStyle w:val="StyleUnderline"/>
          <w:color w:val="000000" w:themeColor="text1"/>
        </w:rPr>
        <w:t xml:space="preserve">. But the orbit paths of some near-Earth asteroids, or NEAs, bring them relatively close to our planet—that is, within around </w:t>
      </w:r>
      <w:r w:rsidRPr="00355308">
        <w:rPr>
          <w:rStyle w:val="StyleUnderline"/>
          <w:color w:val="000000" w:themeColor="text1"/>
          <w:highlight w:val="green"/>
        </w:rPr>
        <w:t>30 million miles</w:t>
      </w:r>
      <w:r w:rsidRPr="00355308">
        <w:rPr>
          <w:rStyle w:val="StyleUnderline"/>
          <w:color w:val="000000" w:themeColor="text1"/>
        </w:rPr>
        <w:t>. Planetary Resources has developed what is essentially an outer-space drone: a small telescope-equipped spacecraft, around the size of a desktop computer, that will survey near-Earth asteroids. Once an asteroid is identified and determined to be valuable, the extraction could begin, though that introduces a new set of technical obstacles. Because of the difficulty and expense of getting heavy machinery from Earth into space, some have suggested using 3D printing technology to use materials found in space to create the necessary equipment.</w:t>
      </w:r>
      <w:r w:rsidRPr="00355308">
        <w:rPr>
          <w:color w:val="000000" w:themeColor="text1"/>
          <w:sz w:val="16"/>
        </w:rPr>
        <w:t xml:space="preserve"> Then, some modified version of a terrestrial mining method, like drilling or magnetic separation, could be used for the mining itself. But these extraction processes have been developed for the pressure and gravity of Earth, and they would need to be overhauled to function in the low-gravity, vacuum environment of space. If this part of the process sounds unclear, it’s because it is. To give an idea of the scale—in time and difficulty—of these kinds of operations, consider the government’s version of asteroid prospecting. In April, NASA greenlighted a mission in which a spacecraft called OSIRIS-</w:t>
      </w:r>
      <w:proofErr w:type="spellStart"/>
      <w:r w:rsidRPr="00355308">
        <w:rPr>
          <w:color w:val="000000" w:themeColor="text1"/>
          <w:sz w:val="16"/>
        </w:rPr>
        <w:t>REx</w:t>
      </w:r>
      <w:proofErr w:type="spellEnd"/>
      <w:r w:rsidRPr="00355308">
        <w:rPr>
          <w:color w:val="000000" w:themeColor="text1"/>
          <w:sz w:val="16"/>
        </w:rPr>
        <w:t xml:space="preserve"> will rendezvous with an asteroid called </w:t>
      </w:r>
      <w:proofErr w:type="spellStart"/>
      <w:r w:rsidRPr="00355308">
        <w:rPr>
          <w:color w:val="000000" w:themeColor="text1"/>
          <w:sz w:val="16"/>
        </w:rPr>
        <w:t>Bennu</w:t>
      </w:r>
      <w:proofErr w:type="spellEnd"/>
      <w:r w:rsidRPr="00355308">
        <w:rPr>
          <w:color w:val="000000" w:themeColor="text1"/>
          <w:sz w:val="16"/>
        </w:rPr>
        <w:t>. OSIRIS-Rex is scheduled to launch in 2016, reach the asteroid in 2018, reconnoiter it for over a year, and then bring back samples for scientific study. The amount of asteroid that NASA plans to collect after all this time and trouble? Two ounces. A major premise of private space mining companies is that they will be able to work far faster and more economically than NASA, and will be willing to take on levels of risk beyond that of a government operation, but the scale and timeline of OSIRIS-</w:t>
      </w:r>
      <w:proofErr w:type="spellStart"/>
      <w:r w:rsidRPr="00355308">
        <w:rPr>
          <w:color w:val="000000" w:themeColor="text1"/>
          <w:sz w:val="16"/>
        </w:rPr>
        <w:t>REx</w:t>
      </w:r>
      <w:proofErr w:type="spellEnd"/>
      <w:r w:rsidRPr="00355308">
        <w:rPr>
          <w:color w:val="000000" w:themeColor="text1"/>
          <w:sz w:val="16"/>
        </w:rPr>
        <w:t xml:space="preserve"> shows how complex these operations will be, even for the swiftest companies. Rick </w:t>
      </w:r>
      <w:proofErr w:type="spellStart"/>
      <w:r w:rsidRPr="00355308">
        <w:rPr>
          <w:color w:val="000000" w:themeColor="text1"/>
          <w:sz w:val="16"/>
        </w:rPr>
        <w:t>Sternbach</w:t>
      </w:r>
      <w:proofErr w:type="spellEnd"/>
      <w:r w:rsidRPr="00355308">
        <w:rPr>
          <w:color w:val="000000" w:themeColor="text1"/>
          <w:sz w:val="16"/>
        </w:rPr>
        <w:t xml:space="preserve"> / KISS BAG IT, TAG IT, SELL IT An illustration, from the Cal Tech study, of an asteroid retrieval spacecraft capturing a 500-ton asteroid. The most far-out proposal in space mining is to "redirect" an NEA toward Earth and into </w:t>
      </w:r>
      <w:r w:rsidRPr="00355308">
        <w:rPr>
          <w:color w:val="000000" w:themeColor="text1"/>
          <w:sz w:val="16"/>
        </w:rPr>
        <w:lastRenderedPageBreak/>
        <w:t xml:space="preserve">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retrieval flight would last between six and ten years.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w:t>
      </w:r>
      <w:proofErr w:type="spellStart"/>
      <w:r w:rsidRPr="00355308">
        <w:rPr>
          <w:color w:val="000000" w:themeColor="text1"/>
          <w:sz w:val="16"/>
        </w:rPr>
        <w:t>InfoSpace</w:t>
      </w:r>
      <w:proofErr w:type="spellEnd"/>
      <w:r w:rsidRPr="00355308">
        <w:rPr>
          <w:color w:val="000000" w:themeColor="text1"/>
          <w:sz w:val="16"/>
        </w:rPr>
        <w:t xml:space="preserv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All of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w:t>
      </w:r>
      <w:proofErr w:type="gramStart"/>
      <w:r w:rsidRPr="00355308">
        <w:rPr>
          <w:color w:val="000000" w:themeColor="text1"/>
          <w:sz w:val="16"/>
        </w:rPr>
        <w:t>telling</w:t>
      </w:r>
      <w:proofErr w:type="gramEnd"/>
      <w:r w:rsidRPr="00355308">
        <w:rPr>
          <w:color w:val="000000" w:themeColor="text1"/>
          <w:sz w:val="16"/>
        </w:rPr>
        <w:t xml:space="preserve">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355308">
        <w:rPr>
          <w:rStyle w:val="StyleUnderline"/>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355308">
        <w:rPr>
          <w:color w:val="000000" w:themeColor="text1"/>
          <w:sz w:val="16"/>
        </w:rPr>
        <w:t xml:space="preserve">The space-mining notion is immensely appealing: the sky is full of infinite riches and abundance leads to peace. But why wouldn’t riches from the heavens cause conflicts and problems? Their vulgar terrestrial cousins always have. </w:t>
      </w:r>
      <w:r w:rsidRPr="00355308">
        <w:rPr>
          <w:rStyle w:val="StyleUnderline"/>
          <w:color w:val="000000" w:themeColor="text1"/>
        </w:rPr>
        <w:t>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w:t>
      </w:r>
      <w:r w:rsidRPr="00355308">
        <w:rPr>
          <w:rStyle w:val="StyleUnderline"/>
          <w:color w:val="000000" w:themeColor="text1"/>
          <w:highlight w:val="green"/>
        </w:rPr>
        <w:t>the barriers to entry in</w:t>
      </w:r>
      <w:r w:rsidRPr="00355308">
        <w:rPr>
          <w:rStyle w:val="StyleUnderline"/>
          <w:color w:val="000000" w:themeColor="text1"/>
        </w:rPr>
        <w:t xml:space="preserve"> terms of both </w:t>
      </w:r>
      <w:r w:rsidRPr="00355308">
        <w:rPr>
          <w:rStyle w:val="StyleUnderline"/>
          <w:color w:val="000000" w:themeColor="text1"/>
          <w:highlight w:val="green"/>
        </w:rPr>
        <w:t>tech</w:t>
      </w:r>
      <w:r w:rsidRPr="00355308">
        <w:rPr>
          <w:rStyle w:val="StyleUnderline"/>
          <w:color w:val="000000" w:themeColor="text1"/>
        </w:rPr>
        <w:t xml:space="preserve">nology </w:t>
      </w:r>
      <w:r w:rsidRPr="00355308">
        <w:rPr>
          <w:rStyle w:val="StyleUnderline"/>
          <w:color w:val="000000" w:themeColor="text1"/>
          <w:highlight w:val="green"/>
        </w:rPr>
        <w:t>and capital are so immense</w:t>
      </w:r>
      <w:r w:rsidRPr="00355308">
        <w:rPr>
          <w:rStyle w:val="StyleUnderline"/>
          <w:color w:val="000000" w:themeColor="text1"/>
        </w:rPr>
        <w:t xml:space="preserve"> that </w:t>
      </w:r>
      <w:r w:rsidRPr="00355308">
        <w:rPr>
          <w:rStyle w:val="StyleUnderline"/>
          <w:color w:val="000000" w:themeColor="text1"/>
          <w:highlight w:val="green"/>
        </w:rPr>
        <w:t>it is only open to</w:t>
      </w:r>
      <w:r w:rsidRPr="00355308">
        <w:rPr>
          <w:rStyle w:val="StyleUnderline"/>
          <w:color w:val="000000" w:themeColor="text1"/>
        </w:rPr>
        <w:t xml:space="preserve"> entrepreneurs who are already </w:t>
      </w:r>
      <w:r w:rsidRPr="00355308">
        <w:rPr>
          <w:rStyle w:val="StyleUnderline"/>
          <w:color w:val="000000" w:themeColor="text1"/>
          <w:highlight w:val="green"/>
        </w:rPr>
        <w:t>billionaires</w:t>
      </w:r>
      <w:r w:rsidRPr="00355308">
        <w:rPr>
          <w:rStyle w:val="StyleUnderline"/>
          <w:color w:val="000000" w:themeColor="text1"/>
        </w:rPr>
        <w:t xml:space="preserve">. </w:t>
      </w:r>
      <w:r w:rsidRPr="00355308">
        <w:rPr>
          <w:color w:val="000000" w:themeColor="text1"/>
          <w:sz w:val="16"/>
        </w:rPr>
        <w:t xml:space="preserve">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w:t>
      </w:r>
      <w:r w:rsidRPr="00355308">
        <w:rPr>
          <w:color w:val="000000" w:themeColor="text1"/>
          <w:sz w:val="16"/>
        </w:rPr>
        <w:lastRenderedPageBreak/>
        <w:t xml:space="preserve">bunch of kids with a kooky dream, and they expect an eventual return on that investment. That might explain why, as the Wall Street Journal reported recently, Planetary Adventures has shifted its focus from precious metals "to a more mundane space resource: water," which "could be processed into fuel to extend the useful lives of aging commercial satellites." Granted, water has been a part of Planetary </w:t>
      </w:r>
      <w:proofErr w:type="spellStart"/>
      <w:r w:rsidRPr="00355308">
        <w:rPr>
          <w:color w:val="000000" w:themeColor="text1"/>
          <w:sz w:val="16"/>
        </w:rPr>
        <w:t>Resources’s</w:t>
      </w:r>
      <w:proofErr w:type="spellEnd"/>
      <w:r w:rsidRPr="00355308">
        <w:rPr>
          <w:color w:val="000000" w:themeColor="text1"/>
          <w:sz w:val="16"/>
        </w:rPr>
        <w:t xml:space="preserve">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profitable in its own right, but it doesn’t conjure the same Panglossian platitudes as giant chunks of space gold do. That's just as well. It's a more practical approach for the near future. Because of the tremendous cost—both in terms of energy and money—of launching something out of Earth’s atmosphere or back into it, the most efficient use of resources extracted in space will be right there: in space. And that, in turn, should help bring the peace-and-abundance rhetoric back down to Earth. It's like much of what Silicon Valley invents: Not as awesome as the elevator pitch makes it sound, but useful in its own little way.</w:t>
      </w:r>
    </w:p>
    <w:p w14:paraId="1E091B5A" w14:textId="77777777" w:rsidR="00113615" w:rsidRPr="00113615" w:rsidRDefault="00113615" w:rsidP="00113615"/>
    <w:p w14:paraId="1EB3B627" w14:textId="77777777" w:rsidR="002278F7" w:rsidRPr="00355308" w:rsidRDefault="002278F7" w:rsidP="002278F7">
      <w:pPr>
        <w:pStyle w:val="Heading4"/>
        <w:rPr>
          <w:rFonts w:cs="Calibri"/>
          <w:color w:val="000000" w:themeColor="text1"/>
        </w:rPr>
      </w:pPr>
      <w:r w:rsidRPr="00355308">
        <w:rPr>
          <w:rFonts w:cs="Calibri"/>
          <w:color w:val="000000" w:themeColor="text1"/>
        </w:rPr>
        <w:t xml:space="preserve">Resource extraction in space is not a sustainable market – profitability metrics ensure total collapse into monopolization </w:t>
      </w:r>
    </w:p>
    <w:p w14:paraId="6F5FB4E1" w14:textId="77777777" w:rsidR="002278F7" w:rsidRPr="00355308" w:rsidRDefault="002278F7" w:rsidP="002278F7">
      <w:pPr>
        <w:rPr>
          <w:color w:val="000000" w:themeColor="text1"/>
        </w:rPr>
      </w:pPr>
      <w:proofErr w:type="spellStart"/>
      <w:r w:rsidRPr="00355308">
        <w:rPr>
          <w:rStyle w:val="Style13ptBold"/>
          <w:color w:val="000000" w:themeColor="text1"/>
        </w:rPr>
        <w:t>Gardenyes</w:t>
      </w:r>
      <w:proofErr w:type="spellEnd"/>
      <w:r w:rsidRPr="00355308">
        <w:rPr>
          <w:rStyle w:val="Style13ptBold"/>
          <w:color w:val="000000" w:themeColor="text1"/>
        </w:rPr>
        <w:t xml:space="preserve"> 2017</w:t>
      </w:r>
      <w:r w:rsidRPr="00355308">
        <w:rPr>
          <w:color w:val="000000" w:themeColor="text1"/>
        </w:rPr>
        <w:t xml:space="preserve"> (</w:t>
      </w:r>
      <w:proofErr w:type="spellStart"/>
      <w:r w:rsidRPr="00355308">
        <w:rPr>
          <w:color w:val="000000" w:themeColor="text1"/>
        </w:rPr>
        <w:t>Distri</w:t>
      </w:r>
      <w:proofErr w:type="spellEnd"/>
      <w:r w:rsidRPr="00355308">
        <w:rPr>
          <w:color w:val="000000" w:themeColor="text1"/>
        </w:rPr>
        <w:t xml:space="preserve"> </w:t>
      </w:r>
      <w:proofErr w:type="spellStart"/>
      <w:r w:rsidRPr="00355308">
        <w:rPr>
          <w:color w:val="000000" w:themeColor="text1"/>
        </w:rPr>
        <w:t>Josep</w:t>
      </w:r>
      <w:proofErr w:type="spellEnd"/>
      <w:r w:rsidRPr="00355308">
        <w:rPr>
          <w:color w:val="000000" w:themeColor="text1"/>
        </w:rPr>
        <w:t xml:space="preserve"> </w:t>
      </w:r>
      <w:proofErr w:type="spellStart"/>
      <w:r w:rsidRPr="00355308">
        <w:rPr>
          <w:color w:val="000000" w:themeColor="text1"/>
        </w:rPr>
        <w:t>Gardenyes</w:t>
      </w:r>
      <w:proofErr w:type="spellEnd"/>
      <w:r w:rsidRPr="00355308">
        <w:rPr>
          <w:color w:val="000000" w:themeColor="text1"/>
        </w:rPr>
        <w:t xml:space="preserve">, Marxist and anarchist writer, "New Technologies, Extraterrestrial Exploitation, And </w:t>
      </w:r>
      <w:proofErr w:type="gramStart"/>
      <w:r w:rsidRPr="00355308">
        <w:rPr>
          <w:color w:val="000000" w:themeColor="text1"/>
        </w:rPr>
        <w:t>The</w:t>
      </w:r>
      <w:proofErr w:type="gramEnd"/>
      <w:r w:rsidRPr="00355308">
        <w:rPr>
          <w:color w:val="000000" w:themeColor="text1"/>
        </w:rPr>
        <w:t xml:space="preserve"> Future Of Capitalism", It's Going Down, January 28 2017, </w:t>
      </w:r>
      <w:hyperlink r:id="rId25" w:history="1">
        <w:r w:rsidRPr="00355308">
          <w:rPr>
            <w:rStyle w:val="Hyperlink"/>
            <w:color w:val="000000" w:themeColor="text1"/>
          </w:rPr>
          <w:t>https://itsgoingdown.org/new-technologies-extraterrestrial-exploitation-future-capitalism/</w:t>
        </w:r>
      </w:hyperlink>
      <w:r w:rsidRPr="00355308">
        <w:rPr>
          <w:color w:val="000000" w:themeColor="text1"/>
        </w:rPr>
        <w:t>, mmv)</w:t>
      </w:r>
    </w:p>
    <w:p w14:paraId="45AB1D37" w14:textId="77777777" w:rsidR="002278F7" w:rsidRPr="00355308" w:rsidRDefault="002278F7" w:rsidP="002278F7">
      <w:pPr>
        <w:rPr>
          <w:color w:val="000000" w:themeColor="text1"/>
          <w:sz w:val="16"/>
        </w:rPr>
      </w:pPr>
      <w:r w:rsidRPr="00355308">
        <w:rPr>
          <w:rStyle w:val="StyleUnderline"/>
          <w:color w:val="000000" w:themeColor="text1"/>
        </w:rPr>
        <w:t>2017 is the year of Google’s Lunar X Prize, through which the North American corporation</w:t>
      </w:r>
      <w:r w:rsidRPr="00355308">
        <w:rPr>
          <w:color w:val="000000" w:themeColor="text1"/>
          <w:sz w:val="16"/>
        </w:rPr>
        <w:t xml:space="preserve"> (as important to 21st century capitalism as Ford was to 20th century capitalism) </w:t>
      </w:r>
      <w:r w:rsidRPr="00355308">
        <w:rPr>
          <w:rStyle w:val="StyleUnderline"/>
          <w:color w:val="000000" w:themeColor="text1"/>
        </w:rPr>
        <w:t>is offering $20 million to the first company that manages to send a landing craft to the moon, drive 500 meters, and transmit high-resolution images back to Earth</w:t>
      </w:r>
      <w:r w:rsidRPr="00355308">
        <w:rPr>
          <w:color w:val="000000" w:themeColor="text1"/>
          <w:sz w:val="16"/>
        </w:rPr>
        <w:t xml:space="preserve">. But they have to do it this year. And there are already various teams that are getting ready to meet the challenge. </w:t>
      </w:r>
      <w:r w:rsidRPr="00355308">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355308">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355308">
        <w:rPr>
          <w:rStyle w:val="StyleUnderline"/>
          <w:color w:val="000000" w:themeColor="text1"/>
        </w:rPr>
        <w:t xml:space="preserve">Another company, Planetary Resources, claims that the mining of metals and water on asteroids could be a </w:t>
      </w:r>
      <w:proofErr w:type="gramStart"/>
      <w:r w:rsidRPr="00355308">
        <w:rPr>
          <w:rStyle w:val="StyleUnderline"/>
          <w:color w:val="000000" w:themeColor="text1"/>
        </w:rPr>
        <w:t>trillion dollar</w:t>
      </w:r>
      <w:proofErr w:type="gramEnd"/>
      <w:r w:rsidRPr="00355308">
        <w:rPr>
          <w:rStyle w:val="StyleUnderline"/>
          <w:color w:val="000000" w:themeColor="text1"/>
        </w:rPr>
        <w:t xml:space="preserve"> business</w:t>
      </w:r>
      <w:r w:rsidRPr="00355308">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355308">
        <w:rPr>
          <w:rStyle w:val="StyleUnderline"/>
          <w:color w:val="000000" w:themeColor="text1"/>
        </w:rPr>
        <w:t>On the 14th of January, Space X returned to space. It’s one of the companies of Elon Musk</w:t>
      </w:r>
      <w:r w:rsidRPr="00355308">
        <w:rPr>
          <w:color w:val="000000" w:themeColor="text1"/>
          <w:sz w:val="16"/>
        </w:rPr>
        <w:t xml:space="preserve"> (who is also preparing self-driving cars for commercial sale; the technology already works and the only obstacle are the legal regulations), </w:t>
      </w:r>
      <w:r w:rsidRPr="00355308">
        <w:rPr>
          <w:rStyle w:val="StyleUnderline"/>
          <w:color w:val="000000" w:themeColor="text1"/>
        </w:rPr>
        <w:t>the billionaire whose personal crusade is the colonization of Mars in the next two decades</w:t>
      </w:r>
      <w:r w:rsidRPr="00355308">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355308">
        <w:rPr>
          <w:rStyle w:val="StyleUnderline"/>
          <w:color w:val="000000" w:themeColor="text1"/>
        </w:rPr>
        <w:t>The autonomous and reusable rockets</w:t>
      </w:r>
      <w:r w:rsidRPr="00355308">
        <w:rPr>
          <w:color w:val="000000" w:themeColor="text1"/>
          <w:sz w:val="16"/>
        </w:rPr>
        <w:t xml:space="preserve"> (one could say, environmentally friendly) </w:t>
      </w:r>
      <w:r w:rsidRPr="00355308">
        <w:rPr>
          <w:rStyle w:val="StyleUnderline"/>
          <w:color w:val="000000" w:themeColor="text1"/>
        </w:rPr>
        <w:t>are one of the foundations of Musk’s plan for reaching Mars in a commercially feasible way</w:t>
      </w:r>
      <w:r w:rsidRPr="00355308">
        <w:rPr>
          <w:color w:val="000000" w:themeColor="text1"/>
          <w:sz w:val="16"/>
        </w:rPr>
        <w:t xml:space="preserve">. He has already developed a business plan for developing the technology and acquiring the resources needed to complete the mission. </w:t>
      </w:r>
      <w:r w:rsidRPr="00355308">
        <w:rPr>
          <w:rStyle w:val="StyleUnderline"/>
          <w:color w:val="000000" w:themeColor="text1"/>
        </w:rPr>
        <w:t xml:space="preserve">These are not isolated or insignificant companies. And the State is also paying </w:t>
      </w:r>
      <w:r w:rsidRPr="00355308">
        <w:rPr>
          <w:rStyle w:val="StyleUnderline"/>
          <w:color w:val="000000" w:themeColor="text1"/>
        </w:rPr>
        <w:lastRenderedPageBreak/>
        <w:t>attention to extraterrestrial colonization</w:t>
      </w:r>
      <w:r w:rsidRPr="00355308">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355308">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355308">
        <w:rPr>
          <w:color w:val="000000" w:themeColor="text1"/>
          <w:sz w:val="16"/>
        </w:rPr>
        <w:t xml:space="preserve">. </w:t>
      </w:r>
      <w:r w:rsidRPr="00355308">
        <w:rPr>
          <w:rStyle w:val="StyleUnderline"/>
          <w:color w:val="000000" w:themeColor="text1"/>
        </w:rPr>
        <w:t xml:space="preserve">In effect, </w:t>
      </w:r>
      <w:r w:rsidRPr="00355308">
        <w:rPr>
          <w:rStyle w:val="StyleUnderline"/>
          <w:color w:val="000000" w:themeColor="text1"/>
          <w:highlight w:val="green"/>
        </w:rPr>
        <w:t>they can mine the moon until it’s empty</w:t>
      </w:r>
      <w:r w:rsidRPr="00355308">
        <w:rPr>
          <w:rStyle w:val="StyleUnderline"/>
          <w:color w:val="000000" w:themeColor="text1"/>
        </w:rPr>
        <w:t>, but the private companies working there with their robotic factories couldn’t be considered the owners</w:t>
      </w:r>
      <w:r w:rsidRPr="00355308">
        <w:rPr>
          <w:color w:val="000000" w:themeColor="text1"/>
          <w:sz w:val="16"/>
        </w:rPr>
        <w:t xml:space="preserve">. </w:t>
      </w:r>
      <w:r w:rsidRPr="00355308">
        <w:rPr>
          <w:rStyle w:val="StyleUnderline"/>
          <w:color w:val="000000" w:themeColor="text1"/>
        </w:rPr>
        <w:t xml:space="preserve">The dotcom boom, which burst in 2000, </w:t>
      </w:r>
      <w:r w:rsidRPr="00355308">
        <w:rPr>
          <w:rStyle w:val="StyleUnderline"/>
          <w:color w:val="000000" w:themeColor="text1"/>
          <w:highlight w:val="green"/>
        </w:rPr>
        <w:t xml:space="preserve">shows that immense amounts of capital can be invested in companies that do not generate any profits </w:t>
      </w:r>
      <w:r w:rsidRPr="00355308">
        <w:rPr>
          <w:rStyle w:val="StyleUnderline"/>
          <w:color w:val="000000" w:themeColor="text1"/>
        </w:rPr>
        <w:t xml:space="preserve">for quite a few </w:t>
      </w:r>
      <w:r w:rsidRPr="00355308">
        <w:rPr>
          <w:rStyle w:val="StyleUnderline"/>
          <w:color w:val="000000" w:themeColor="text1"/>
          <w:highlight w:val="green"/>
        </w:rPr>
        <w:t>years before provoking a crash</w:t>
      </w:r>
      <w:r w:rsidRPr="00355308">
        <w:rPr>
          <w:color w:val="000000" w:themeColor="text1"/>
          <w:sz w:val="16"/>
        </w:rPr>
        <w:t xml:space="preserve"> (in this case, it was six years). </w:t>
      </w:r>
      <w:r w:rsidRPr="00355308">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355308">
        <w:rPr>
          <w:color w:val="000000" w:themeColor="text1"/>
          <w:sz w:val="16"/>
        </w:rPr>
        <w:t xml:space="preserve">. </w:t>
      </w:r>
      <w:r w:rsidRPr="00355308">
        <w:rPr>
          <w:rStyle w:val="StyleUnderline"/>
          <w:color w:val="000000" w:themeColor="text1"/>
        </w:rPr>
        <w:t xml:space="preserve">We are at </w:t>
      </w:r>
      <w:r w:rsidRPr="00355308">
        <w:rPr>
          <w:rStyle w:val="StyleUnderline"/>
          <w:color w:val="000000" w:themeColor="text1"/>
          <w:highlight w:val="green"/>
        </w:rPr>
        <w:t>the beginning of a phase of massive investment</w:t>
      </w:r>
      <w:r w:rsidRPr="00355308">
        <w:rPr>
          <w:rStyle w:val="StyleUnderline"/>
          <w:color w:val="000000" w:themeColor="text1"/>
        </w:rPr>
        <w:t xml:space="preserve"> and growth </w:t>
      </w:r>
      <w:r w:rsidRPr="00355308">
        <w:rPr>
          <w:rStyle w:val="StyleUnderline"/>
          <w:color w:val="000000" w:themeColor="text1"/>
          <w:highlight w:val="green"/>
        </w:rPr>
        <w:t xml:space="preserve">in the new sector of </w:t>
      </w:r>
      <w:r w:rsidRPr="00355308">
        <w:rPr>
          <w:rStyle w:val="StyleUnderline"/>
          <w:color w:val="000000" w:themeColor="text1"/>
        </w:rPr>
        <w:t xml:space="preserve">extraterrestrial transport and </w:t>
      </w:r>
      <w:r w:rsidRPr="00355308">
        <w:rPr>
          <w:rStyle w:val="StyleUnderline"/>
          <w:color w:val="000000" w:themeColor="text1"/>
          <w:highlight w:val="green"/>
        </w:rPr>
        <w:t>mining</w:t>
      </w:r>
      <w:r w:rsidRPr="00355308">
        <w:rPr>
          <w:rStyle w:val="StyleUnderline"/>
          <w:color w:val="000000" w:themeColor="text1"/>
        </w:rPr>
        <w:t>. The venture capitalists of this sector enjoy the advantage that the logistical foundation of their dream</w:t>
      </w:r>
      <w:r w:rsidRPr="00355308">
        <w:rPr>
          <w:color w:val="000000" w:themeColor="text1"/>
          <w:sz w:val="16"/>
        </w:rPr>
        <w:t xml:space="preserve"> (</w:t>
      </w:r>
      <w:r w:rsidRPr="00355308">
        <w:rPr>
          <w:rStyle w:val="StyleUnderline"/>
          <w:color w:val="000000" w:themeColor="text1"/>
        </w:rPr>
        <w:t>everything connected with the launching of satellites, with their crucial military and commercial uses</w:t>
      </w:r>
      <w:r w:rsidRPr="00355308">
        <w:rPr>
          <w:color w:val="000000" w:themeColor="text1"/>
          <w:sz w:val="16"/>
        </w:rPr>
        <w:t xml:space="preserve">) </w:t>
      </w:r>
      <w:r w:rsidRPr="00355308">
        <w:rPr>
          <w:rStyle w:val="StyleUnderline"/>
          <w:color w:val="000000" w:themeColor="text1"/>
        </w:rPr>
        <w:t>is already in place and profitable</w:t>
      </w:r>
      <w:r w:rsidRPr="00355308">
        <w:rPr>
          <w:color w:val="000000" w:themeColor="text1"/>
          <w:sz w:val="16"/>
        </w:rPr>
        <w:t xml:space="preserve">. Similarly, </w:t>
      </w:r>
      <w:r w:rsidRPr="00355308">
        <w:rPr>
          <w:rStyle w:val="StyleUnderline"/>
          <w:color w:val="000000" w:themeColor="text1"/>
        </w:rPr>
        <w:t>Columbus didn’t have to invent the long-distance ships or the navigation equipment</w:t>
      </w:r>
      <w:r w:rsidRPr="00355308">
        <w:rPr>
          <w:color w:val="000000" w:themeColor="text1"/>
          <w:sz w:val="16"/>
        </w:rPr>
        <w:t xml:space="preserve"> (which had already been developed by the Portuguese in the luxurious commercial circuits of the Indian Ocean), </w:t>
      </w:r>
      <w:r w:rsidRPr="00355308">
        <w:rPr>
          <w:rStyle w:val="StyleUnderline"/>
          <w:color w:val="000000" w:themeColor="text1"/>
        </w:rPr>
        <w:t>he just had to take them further</w:t>
      </w:r>
      <w:r w:rsidRPr="00355308">
        <w:rPr>
          <w:color w:val="000000" w:themeColor="text1"/>
          <w:sz w:val="16"/>
        </w:rPr>
        <w:t xml:space="preserve">. </w:t>
      </w:r>
      <w:r w:rsidRPr="00355308">
        <w:rPr>
          <w:rStyle w:val="StyleUnderline"/>
          <w:color w:val="000000" w:themeColor="text1"/>
          <w:highlight w:val="green"/>
        </w:rPr>
        <w:t xml:space="preserve">They still have </w:t>
      </w:r>
      <w:r w:rsidRPr="00355308">
        <w:rPr>
          <w:rStyle w:val="StyleUnderline"/>
          <w:color w:val="000000" w:themeColor="text1"/>
        </w:rPr>
        <w:t xml:space="preserve">a few </w:t>
      </w:r>
      <w:r w:rsidRPr="00355308">
        <w:rPr>
          <w:rStyle w:val="StyleUnderline"/>
          <w:color w:val="000000" w:themeColor="text1"/>
          <w:highlight w:val="green"/>
        </w:rPr>
        <w:t xml:space="preserve">years to yield profits </w:t>
      </w:r>
      <w:r w:rsidRPr="00355308">
        <w:rPr>
          <w:rStyle w:val="StyleUnderline"/>
          <w:color w:val="000000" w:themeColor="text1"/>
        </w:rPr>
        <w:t xml:space="preserve">with extraterrestrial extraction </w:t>
      </w:r>
      <w:r w:rsidRPr="00355308">
        <w:rPr>
          <w:rStyle w:val="StyleUnderline"/>
          <w:color w:val="000000" w:themeColor="text1"/>
          <w:highlight w:val="green"/>
        </w:rPr>
        <w:t>before the bubble bursts</w:t>
      </w:r>
      <w:r w:rsidRPr="00355308">
        <w:rPr>
          <w:rStyle w:val="StyleUnderline"/>
          <w:color w:val="000000" w:themeColor="text1"/>
        </w:rPr>
        <w:t xml:space="preserve">. If they achieve it, </w:t>
      </w:r>
      <w:r w:rsidRPr="00355308">
        <w:rPr>
          <w:rStyle w:val="StyleUnderline"/>
          <w:color w:val="000000" w:themeColor="text1"/>
          <w:highlight w:val="green"/>
        </w:rPr>
        <w:t>capitalism will</w:t>
      </w:r>
      <w:r w:rsidRPr="00355308">
        <w:rPr>
          <w:rStyle w:val="StyleUnderline"/>
          <w:color w:val="000000" w:themeColor="text1"/>
        </w:rPr>
        <w:t xml:space="preserve"> once again </w:t>
      </w:r>
      <w:r w:rsidRPr="00355308">
        <w:rPr>
          <w:rStyle w:val="StyleUnderline"/>
          <w:color w:val="000000" w:themeColor="text1"/>
          <w:highlight w:val="green"/>
        </w:rPr>
        <w:t>undergo an intense growth and the moment of maximum vulnerability</w:t>
      </w:r>
      <w:r w:rsidRPr="00355308">
        <w:rPr>
          <w:rStyle w:val="StyleUnderline"/>
          <w:color w:val="000000" w:themeColor="text1"/>
        </w:rPr>
        <w:t xml:space="preserve"> and maximum popular rage that the institutions now face will have passed</w:t>
      </w:r>
      <w:r w:rsidRPr="00355308">
        <w:rPr>
          <w:color w:val="000000" w:themeColor="text1"/>
          <w:sz w:val="16"/>
        </w:rPr>
        <w:t xml:space="preserve">. </w:t>
      </w:r>
      <w:r w:rsidRPr="00355308">
        <w:rPr>
          <w:rStyle w:val="StyleUnderline"/>
          <w:color w:val="000000" w:themeColor="text1"/>
        </w:rPr>
        <w:t>Extraterrestrial colonization is no longer a trope of science fiction</w:t>
      </w:r>
      <w:r w:rsidRPr="00355308">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355308">
        <w:rPr>
          <w:rStyle w:val="StyleUnderline"/>
          <w:color w:val="000000" w:themeColor="text1"/>
        </w:rPr>
        <w:t xml:space="preserve">Since the 19th century, there have been occasional works that posed journeys beyond Planet Earth, but the </w:t>
      </w:r>
      <w:r w:rsidRPr="00355308">
        <w:rPr>
          <w:rStyle w:val="StyleUnderline"/>
          <w:color w:val="000000" w:themeColor="text1"/>
          <w:highlight w:val="green"/>
        </w:rPr>
        <w:t>current frenetic production is</w:t>
      </w:r>
      <w:r w:rsidRPr="00355308">
        <w:rPr>
          <w:rStyle w:val="StyleUnderline"/>
          <w:color w:val="000000" w:themeColor="text1"/>
        </w:rPr>
        <w:t xml:space="preserve"> qualitatively and quantitatively </w:t>
      </w:r>
      <w:r w:rsidRPr="00355308">
        <w:rPr>
          <w:rStyle w:val="StyleUnderline"/>
          <w:color w:val="000000" w:themeColor="text1"/>
          <w:highlight w:val="green"/>
        </w:rPr>
        <w:t>incomparable</w:t>
      </w:r>
      <w:r w:rsidRPr="00355308">
        <w:rPr>
          <w:color w:val="000000" w:themeColor="text1"/>
          <w:sz w:val="16"/>
        </w:rPr>
        <w:t xml:space="preserve">. </w:t>
      </w:r>
      <w:r w:rsidRPr="00355308">
        <w:rPr>
          <w:rStyle w:val="StyleUnderline"/>
          <w:color w:val="000000" w:themeColor="text1"/>
        </w:rPr>
        <w:t xml:space="preserve">Its effect is not only the normalization of extraterrestrial activity, it also </w:t>
      </w:r>
      <w:r w:rsidRPr="00355308">
        <w:rPr>
          <w:rStyle w:val="StyleUnderline"/>
          <w:color w:val="000000" w:themeColor="text1"/>
          <w:highlight w:val="green"/>
        </w:rPr>
        <w:t xml:space="preserve">accustoms us to </w:t>
      </w:r>
      <w:r w:rsidRPr="00355308">
        <w:rPr>
          <w:rStyle w:val="StyleUnderline"/>
          <w:color w:val="000000" w:themeColor="text1"/>
        </w:rPr>
        <w:t xml:space="preserve">imagine the first steps of taking our civilization and the </w:t>
      </w:r>
      <w:r w:rsidRPr="00355308">
        <w:rPr>
          <w:rStyle w:val="StyleUnderline"/>
          <w:color w:val="000000" w:themeColor="text1"/>
          <w:highlight w:val="green"/>
        </w:rPr>
        <w:t>capitalist economy beyond the Earth</w:t>
      </w:r>
      <w:r w:rsidRPr="00355308">
        <w:rPr>
          <w:rStyle w:val="StyleUnderline"/>
          <w:color w:val="000000" w:themeColor="text1"/>
        </w:rPr>
        <w:t>’s gravity well</w:t>
      </w:r>
      <w:r w:rsidRPr="00355308">
        <w:rPr>
          <w:color w:val="000000" w:themeColor="text1"/>
          <w:sz w:val="16"/>
        </w:rPr>
        <w:t>.</w:t>
      </w:r>
    </w:p>
    <w:p w14:paraId="010AFAC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7F72"/>
    <w:rsid w:val="000029E3"/>
    <w:rsid w:val="000029E8"/>
    <w:rsid w:val="00004225"/>
    <w:rsid w:val="000066CA"/>
    <w:rsid w:val="00007264"/>
    <w:rsid w:val="000076A9"/>
    <w:rsid w:val="00014FAD"/>
    <w:rsid w:val="00015D2A"/>
    <w:rsid w:val="0002490B"/>
    <w:rsid w:val="00024A7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5891"/>
    <w:rsid w:val="000D26A6"/>
    <w:rsid w:val="000D2B90"/>
    <w:rsid w:val="000D6ED8"/>
    <w:rsid w:val="000D717B"/>
    <w:rsid w:val="00100B28"/>
    <w:rsid w:val="00113615"/>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8F7"/>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63D3"/>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38D"/>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3794"/>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082A"/>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17F72"/>
    <w:rsid w:val="007227D9"/>
    <w:rsid w:val="00722846"/>
    <w:rsid w:val="0072491F"/>
    <w:rsid w:val="00725598"/>
    <w:rsid w:val="007307F1"/>
    <w:rsid w:val="007374A1"/>
    <w:rsid w:val="00752712"/>
    <w:rsid w:val="00753A84"/>
    <w:rsid w:val="007611F5"/>
    <w:rsid w:val="007619E4"/>
    <w:rsid w:val="00761E75"/>
    <w:rsid w:val="0076495E"/>
    <w:rsid w:val="00765FC8"/>
    <w:rsid w:val="00775694"/>
    <w:rsid w:val="00793F46"/>
    <w:rsid w:val="00796737"/>
    <w:rsid w:val="007A1325"/>
    <w:rsid w:val="007A1A18"/>
    <w:rsid w:val="007A3BAF"/>
    <w:rsid w:val="007B53D8"/>
    <w:rsid w:val="007C22C5"/>
    <w:rsid w:val="007C57E1"/>
    <w:rsid w:val="007C5811"/>
    <w:rsid w:val="007D2DF5"/>
    <w:rsid w:val="007D451A"/>
    <w:rsid w:val="007D5E3E"/>
    <w:rsid w:val="007D7596"/>
    <w:rsid w:val="007E242C"/>
    <w:rsid w:val="007E6631"/>
    <w:rsid w:val="007F1709"/>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8C2"/>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3F00"/>
    <w:rsid w:val="00920E6A"/>
    <w:rsid w:val="00931816"/>
    <w:rsid w:val="00932C71"/>
    <w:rsid w:val="009509D5"/>
    <w:rsid w:val="009538F5"/>
    <w:rsid w:val="00957187"/>
    <w:rsid w:val="00960255"/>
    <w:rsid w:val="009603DD"/>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2830"/>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176"/>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471C"/>
    <w:rsid w:val="00D078AA"/>
    <w:rsid w:val="00D10058"/>
    <w:rsid w:val="00D11978"/>
    <w:rsid w:val="00D15E30"/>
    <w:rsid w:val="00D16129"/>
    <w:rsid w:val="00D25DBD"/>
    <w:rsid w:val="00D26929"/>
    <w:rsid w:val="00D30896"/>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0B4"/>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87F39"/>
    <w:rsid w:val="00F94060"/>
    <w:rsid w:val="00FA56F6"/>
    <w:rsid w:val="00FB329D"/>
    <w:rsid w:val="00FC27E3"/>
    <w:rsid w:val="00FC4A10"/>
    <w:rsid w:val="00FC74C7"/>
    <w:rsid w:val="00FD451D"/>
    <w:rsid w:val="00FD5B22"/>
    <w:rsid w:val="00FD7F8D"/>
    <w:rsid w:val="00FE1B01"/>
    <w:rsid w:val="00FE51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0DDB9D"/>
  <w14:defaultImageDpi w14:val="300"/>
  <w15:docId w15:val="{72250791-6081-F341-B3B3-2B3E37D36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13615"/>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1136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1361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136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
    <w:unhideWhenUsed/>
    <w:qFormat/>
    <w:rsid w:val="00113615"/>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8828C2"/>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1136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3615"/>
  </w:style>
  <w:style w:type="character" w:customStyle="1" w:styleId="Heading1Char">
    <w:name w:val="Heading 1 Char"/>
    <w:aliases w:val="Pocket Char"/>
    <w:basedOn w:val="DefaultParagraphFont"/>
    <w:link w:val="Heading1"/>
    <w:uiPriority w:val="9"/>
    <w:rsid w:val="0011361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1361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13615"/>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t Char"/>
    <w:basedOn w:val="DefaultParagraphFont"/>
    <w:link w:val="Heading4"/>
    <w:uiPriority w:val="9"/>
    <w:rsid w:val="0011361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113615"/>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113615"/>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113615"/>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11361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13615"/>
    <w:rPr>
      <w:color w:val="auto"/>
      <w:u w:val="none"/>
    </w:rPr>
  </w:style>
  <w:style w:type="paragraph" w:styleId="DocumentMap">
    <w:name w:val="Document Map"/>
    <w:basedOn w:val="Normal"/>
    <w:link w:val="DocumentMapChar"/>
    <w:uiPriority w:val="99"/>
    <w:semiHidden/>
    <w:unhideWhenUsed/>
    <w:rsid w:val="001136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13615"/>
    <w:rPr>
      <w:rFonts w:ascii="Lucida Grande" w:hAnsi="Lucida Grande" w:cs="Lucida Grande"/>
    </w:rPr>
  </w:style>
  <w:style w:type="character" w:customStyle="1" w:styleId="Heading5Char">
    <w:name w:val="Heading 5 Char"/>
    <w:basedOn w:val="DefaultParagraphFont"/>
    <w:link w:val="Heading5"/>
    <w:uiPriority w:val="9"/>
    <w:semiHidden/>
    <w:rsid w:val="008828C2"/>
    <w:rPr>
      <w:rFonts w:asciiTheme="majorHAnsi" w:eastAsiaTheme="majorEastAsia" w:hAnsiTheme="majorHAnsi" w:cstheme="majorBidi"/>
      <w:color w:val="365F91" w:themeColor="accent1" w:themeShade="BF"/>
      <w:sz w:val="26"/>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8828C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828C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8828C2"/>
    <w:rPr>
      <w:b/>
      <w:sz w:val="26"/>
      <w:u w:val="single"/>
    </w:rPr>
  </w:style>
  <w:style w:type="paragraph" w:styleId="ListParagraph">
    <w:name w:val="List Paragraph"/>
    <w:aliases w:val="6 font"/>
    <w:basedOn w:val="Normal"/>
    <w:uiPriority w:val="99"/>
    <w:qFormat/>
    <w:rsid w:val="008828C2"/>
    <w:pPr>
      <w:ind w:left="720"/>
      <w:contextualSpacing/>
    </w:pPr>
  </w:style>
  <w:style w:type="paragraph" w:customStyle="1" w:styleId="paragraph">
    <w:name w:val="paragraph"/>
    <w:basedOn w:val="Normal"/>
    <w:rsid w:val="00483794"/>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util.us/mining-in-space-could-lead-to-conflicts-on-earth-2-7300/" TargetMode="External"/><Relationship Id="rId18" Type="http://schemas.openxmlformats.org/officeDocument/2006/relationships/hyperlink" Target="https://www.science.org/doi/full/10.1126/science.abd3402"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doi.org/10.1016/j.spacepol.2021.101447"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papers.ssrn.com/abstract=3397559" TargetMode="External"/><Relationship Id="rId25" Type="http://schemas.openxmlformats.org/officeDocument/2006/relationships/hyperlink" Target="https://itsgoingdown.org/new-technologies-extraterrestrial-exploitation-future-capitalism/" TargetMode="External"/><Relationship Id="rId2" Type="http://schemas.openxmlformats.org/officeDocument/2006/relationships/customXml" Target="../customXml/item2.xml"/><Relationship Id="rId16" Type="http://schemas.openxmlformats.org/officeDocument/2006/relationships/hyperlink" Target="https://academic.oup.com/astrogeo/article/56/5/5.15/235650" TargetMode="External"/><Relationship Id="rId20" Type="http://schemas.openxmlformats.org/officeDocument/2006/relationships/hyperlink" Target="https://www.tandfonline.com/doi/full/10.1080/25751654.2021.194268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hyperlink" Target="https://newrepublic.com/article/117815/space-mining-will-not-solve-earths-conflict-over-natural-resources" TargetMode="External"/><Relationship Id="rId5" Type="http://schemas.openxmlformats.org/officeDocument/2006/relationships/numbering" Target="numbering.xml"/><Relationship Id="rId15" Type="http://schemas.openxmlformats.org/officeDocument/2006/relationships/hyperlink" Target="https://fas.org/2017/01/turning-a-blind-eye-towards-armageddon-u-s-leaders-reject-nuclear-winter-studies/" TargetMode="External"/><Relationship Id="rId23" Type="http://schemas.openxmlformats.org/officeDocument/2006/relationships/hyperlink" Target="https://www.sciencedirect.com/topics/social-sciences/retaliation"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newscientist.com/article/mg22630235-100-dust-from-asteroid-mining-spells-danger-for-satellites/"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law.upenn.edu/live/files/7804-grego-space-and-crisis-stabilitypdf" TargetMode="External"/><Relationship Id="rId22" Type="http://schemas.openxmlformats.org/officeDocument/2006/relationships/hyperlink" Target="https://www.sciencedirect.com/topics/social-sciences/nuclear-weapons"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51</Pages>
  <Words>20025</Words>
  <Characters>114148</Characters>
  <Application>Microsoft Office Word</Application>
  <DocSecurity>0</DocSecurity>
  <Lines>951</Lines>
  <Paragraphs>267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133906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27</cp:revision>
  <dcterms:created xsi:type="dcterms:W3CDTF">2022-02-19T18:51:00Z</dcterms:created>
  <dcterms:modified xsi:type="dcterms:W3CDTF">2022-02-20T17:36:00Z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