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42299" w14:textId="77777777" w:rsidR="00024A7B" w:rsidRPr="00024A7B" w:rsidRDefault="00024A7B" w:rsidP="00024A7B"/>
    <w:p w14:paraId="4E674670" w14:textId="2F028228" w:rsidR="008828C2" w:rsidRDefault="008828C2" w:rsidP="008828C2">
      <w:pPr>
        <w:pStyle w:val="Heading1"/>
      </w:pPr>
      <w:r>
        <w:lastRenderedPageBreak/>
        <w:t>1AC</w:t>
      </w:r>
    </w:p>
    <w:p w14:paraId="6B06176B" w14:textId="77777777" w:rsidR="008828C2" w:rsidRDefault="008828C2" w:rsidP="008828C2">
      <w:pPr>
        <w:pStyle w:val="Heading3"/>
      </w:pPr>
      <w:r>
        <w:lastRenderedPageBreak/>
        <w:t>Plan</w:t>
      </w:r>
    </w:p>
    <w:p w14:paraId="63BD50D1" w14:textId="77777777" w:rsidR="008828C2" w:rsidRPr="00355308" w:rsidRDefault="008828C2" w:rsidP="008828C2">
      <w:pPr>
        <w:pStyle w:val="Heading4"/>
        <w:rPr>
          <w:rFonts w:cs="Calibri"/>
        </w:rPr>
      </w:pPr>
      <w:r w:rsidRPr="00355308">
        <w:rPr>
          <w:rFonts w:cs="Calibri"/>
        </w:rPr>
        <w:t>Plan: The appropriation of outer space through asteroid mining by private entities should be banned.</w:t>
      </w:r>
    </w:p>
    <w:p w14:paraId="70D23FF5" w14:textId="77777777" w:rsidR="008828C2" w:rsidRPr="00355308" w:rsidRDefault="008828C2" w:rsidP="008828C2"/>
    <w:p w14:paraId="4CEC98A2" w14:textId="77777777" w:rsidR="008828C2" w:rsidRPr="00355308" w:rsidRDefault="008828C2" w:rsidP="008828C2">
      <w:pPr>
        <w:pStyle w:val="Heading4"/>
        <w:rPr>
          <w:rFonts w:cs="Calibri"/>
        </w:rPr>
      </w:pPr>
      <w:r w:rsidRPr="00355308">
        <w:rPr>
          <w:rFonts w:cs="Calibri"/>
        </w:rPr>
        <w:t>We’ll defend normal means as the signatories of the OST adding an optional protocol under Article II.</w:t>
      </w:r>
    </w:p>
    <w:p w14:paraId="2BA857CB" w14:textId="77777777" w:rsidR="008828C2" w:rsidRPr="00355308" w:rsidRDefault="008828C2" w:rsidP="008828C2">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743CD186" w14:textId="77777777" w:rsidR="008828C2" w:rsidRPr="00355308" w:rsidRDefault="008828C2" w:rsidP="008828C2">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5C3EE628" w14:textId="77777777" w:rsidR="008828C2" w:rsidRDefault="008828C2" w:rsidP="008828C2">
      <w:pPr>
        <w:pStyle w:val="Heading3"/>
      </w:pPr>
      <w:r>
        <w:lastRenderedPageBreak/>
        <w:t>Advantage 1 – Space War</w:t>
      </w:r>
    </w:p>
    <w:p w14:paraId="74107CB2"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78CB5A5" w14:textId="77777777" w:rsidR="008828C2" w:rsidRPr="00355308" w:rsidRDefault="008828C2" w:rsidP="008828C2">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2C2153E2" w14:textId="77777777" w:rsidR="008828C2" w:rsidRPr="00355308" w:rsidRDefault="008828C2" w:rsidP="008828C2">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159BCFE2" w14:textId="77777777" w:rsidR="008828C2" w:rsidRPr="00355308" w:rsidRDefault="008828C2" w:rsidP="008828C2">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1582CF38" w14:textId="77777777" w:rsidR="008828C2" w:rsidRPr="00355308" w:rsidRDefault="008828C2" w:rsidP="008828C2">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6546112" w14:textId="77777777" w:rsidR="008828C2" w:rsidRPr="00355308" w:rsidRDefault="008828C2" w:rsidP="008828C2">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7E1CE58C" w14:textId="77777777" w:rsidR="008828C2" w:rsidRPr="00355308" w:rsidRDefault="008828C2" w:rsidP="008828C2">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359F2F49" w14:textId="77777777" w:rsidR="008828C2" w:rsidRPr="00355308" w:rsidRDefault="008828C2" w:rsidP="008828C2">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36E5CE13" w14:textId="77777777" w:rsidR="008828C2" w:rsidRPr="00355308" w:rsidRDefault="008828C2" w:rsidP="008828C2">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291F7E7A"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3843E46A"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1F9E850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1F626B89"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DC42244" w14:textId="77777777" w:rsidR="008828C2" w:rsidRPr="00AD4C5F" w:rsidRDefault="008828C2" w:rsidP="008828C2">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086346B9" w14:textId="77777777" w:rsidR="008828C2" w:rsidRDefault="008828C2" w:rsidP="008828C2">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639CEDA3" w14:textId="77777777" w:rsidR="008828C2" w:rsidRDefault="008828C2" w:rsidP="008828C2">
      <w:pPr>
        <w:pStyle w:val="Heading4"/>
      </w:pPr>
      <w:r>
        <w:t>Competition -- Resources in space explodes geopolitical tensions, escalates through satellite use and posturing, and detracts from public interest</w:t>
      </w:r>
    </w:p>
    <w:p w14:paraId="16557C88" w14:textId="77777777" w:rsidR="008828C2" w:rsidRPr="00ED23DB" w:rsidRDefault="008828C2" w:rsidP="008828C2">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6897199D" w14:textId="77777777" w:rsidR="008828C2" w:rsidRPr="007B1BF6" w:rsidRDefault="008828C2" w:rsidP="008828C2">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07BE7C52" w14:textId="77777777" w:rsidR="008828C2" w:rsidRDefault="008828C2" w:rsidP="008828C2">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31B418ED" w14:textId="77777777" w:rsidR="008828C2" w:rsidRPr="007B1BF6" w:rsidRDefault="008828C2" w:rsidP="008828C2">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652D0C58" w14:textId="77777777" w:rsidR="008828C2" w:rsidRPr="007B1BF6" w:rsidRDefault="008828C2" w:rsidP="008828C2">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0C3F7A6B" w14:textId="77777777" w:rsidR="008828C2" w:rsidRPr="007B1BF6" w:rsidRDefault="008828C2" w:rsidP="008828C2">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7A48044E" w14:textId="77777777" w:rsidR="008828C2" w:rsidRPr="007B1BF6" w:rsidRDefault="008828C2" w:rsidP="008828C2">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37DA0F56" w14:textId="77777777" w:rsidR="008828C2" w:rsidRPr="007B1BF6" w:rsidRDefault="008828C2" w:rsidP="008828C2">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438B1867" w14:textId="77777777" w:rsidR="008828C2" w:rsidRPr="007B1BF6" w:rsidRDefault="008828C2" w:rsidP="008828C2">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4A34102B" w14:textId="77777777" w:rsidR="008828C2" w:rsidRDefault="008828C2" w:rsidP="008828C2">
      <w:pPr>
        <w:spacing w:after="0" w:line="240" w:lineRule="auto"/>
      </w:pPr>
    </w:p>
    <w:p w14:paraId="4A5D18EA" w14:textId="77777777" w:rsidR="008828C2" w:rsidRDefault="008828C2" w:rsidP="008828C2">
      <w:pPr>
        <w:pStyle w:val="Heading4"/>
        <w:rPr>
          <w:u w:val="single"/>
        </w:rPr>
      </w:pPr>
      <w:r>
        <w:t>Independently, that checks any of their mining good offense</w:t>
      </w:r>
    </w:p>
    <w:p w14:paraId="709193EF" w14:textId="77777777" w:rsidR="008828C2" w:rsidRPr="009F0BBF" w:rsidRDefault="008828C2" w:rsidP="008828C2">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1BE52A3E" w14:textId="77777777" w:rsidR="008828C2" w:rsidRPr="00B63AB5" w:rsidRDefault="008828C2" w:rsidP="008828C2">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41924E16" w14:textId="77777777" w:rsidR="008828C2" w:rsidRDefault="008828C2" w:rsidP="008828C2">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r w:rsidRPr="00B63AB5">
        <w:lastRenderedPageBreak/>
        <w:t xml:space="preserve">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4CA795C" w14:textId="77777777" w:rsidR="008828C2" w:rsidRPr="00AD4C5F" w:rsidRDefault="008828C2" w:rsidP="008828C2">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069E9053" w14:textId="77777777" w:rsidR="008828C2" w:rsidRPr="00AD4C5F" w:rsidRDefault="008828C2" w:rsidP="008828C2">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0C1361B9" w14:textId="77777777" w:rsidR="008828C2" w:rsidRPr="00AD4C5F" w:rsidRDefault="008828C2" w:rsidP="008828C2">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 xml:space="preserve">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5E98B811" w14:textId="77777777" w:rsidR="008828C2" w:rsidRPr="00AD4C5F" w:rsidRDefault="008828C2" w:rsidP="008828C2">
      <w:pPr>
        <w:rPr>
          <w:rFonts w:asciiTheme="majorHAnsi" w:hAnsiTheme="majorHAnsi" w:cstheme="majorHAnsi"/>
          <w:color w:val="000000" w:themeColor="text1"/>
          <w:sz w:val="16"/>
        </w:rPr>
      </w:pPr>
    </w:p>
    <w:p w14:paraId="23DA576B" w14:textId="77777777" w:rsidR="008828C2" w:rsidRPr="00AD4C5F" w:rsidRDefault="008828C2" w:rsidP="008828C2">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0A586549" w14:textId="77777777" w:rsidR="008828C2" w:rsidRPr="00AD4C5F" w:rsidRDefault="008828C2" w:rsidP="008828C2">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C326AF2" w14:textId="77777777" w:rsidR="008828C2" w:rsidRDefault="008828C2" w:rsidP="008828C2">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53DC66B" w14:textId="77777777" w:rsidR="008828C2" w:rsidRPr="0098474F" w:rsidRDefault="008828C2" w:rsidP="008828C2">
      <w:pPr>
        <w:rPr>
          <w:rFonts w:asciiTheme="majorHAnsi" w:eastAsia="Calibri" w:hAnsiTheme="majorHAnsi" w:cstheme="majorHAnsi"/>
          <w:sz w:val="14"/>
        </w:rPr>
      </w:pPr>
    </w:p>
    <w:p w14:paraId="1DF1BE21" w14:textId="77777777" w:rsidR="008828C2" w:rsidRDefault="008828C2" w:rsidP="008828C2">
      <w:pPr>
        <w:pStyle w:val="Heading3"/>
      </w:pPr>
      <w:r>
        <w:lastRenderedPageBreak/>
        <w:t>Advantage 2 – Collisions</w:t>
      </w:r>
    </w:p>
    <w:p w14:paraId="5E17C7DC" w14:textId="77777777" w:rsidR="008828C2" w:rsidRPr="00355308" w:rsidRDefault="008828C2" w:rsidP="008828C2">
      <w:pPr>
        <w:pStyle w:val="Heading4"/>
        <w:rPr>
          <w:rFonts w:cs="Calibri"/>
          <w:color w:val="000000" w:themeColor="text1"/>
        </w:rPr>
      </w:pPr>
      <w:r w:rsidRPr="00355308">
        <w:rPr>
          <w:rFonts w:cs="Calibri"/>
          <w:color w:val="000000" w:themeColor="text1"/>
        </w:rPr>
        <w:t>Unregulated mining is existential and causes collisions – multiple scenarios</w:t>
      </w:r>
    </w:p>
    <w:p w14:paraId="515B34E3" w14:textId="77777777" w:rsidR="008828C2" w:rsidRPr="00355308" w:rsidRDefault="008828C2" w:rsidP="008828C2">
      <w:pPr>
        <w:pStyle w:val="Heading4"/>
        <w:rPr>
          <w:rFonts w:cs="Calibri"/>
        </w:rPr>
      </w:pPr>
      <w:r w:rsidRPr="00355308">
        <w:rPr>
          <w:rFonts w:cs="Calibri"/>
        </w:rPr>
        <w:t>Scenario 1 is deflection</w:t>
      </w:r>
    </w:p>
    <w:p w14:paraId="3308CCDF" w14:textId="77777777" w:rsidR="008828C2" w:rsidRPr="00355308" w:rsidRDefault="008828C2" w:rsidP="008828C2">
      <w:pPr>
        <w:pStyle w:val="Heading4"/>
        <w:rPr>
          <w:rFonts w:cs="Calibri"/>
          <w:color w:val="000000" w:themeColor="text1"/>
        </w:rPr>
      </w:pPr>
      <w:r w:rsidRPr="00355308">
        <w:rPr>
          <w:rFonts w:cs="Calibri"/>
          <w:color w:val="000000" w:themeColor="text1"/>
        </w:rPr>
        <w:t>Unregulated mining causes asteroid deflection and astroterror</w:t>
      </w:r>
    </w:p>
    <w:p w14:paraId="73A849C5" w14:textId="77777777" w:rsidR="008828C2" w:rsidRPr="00355308" w:rsidRDefault="008828C2" w:rsidP="008828C2">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1A2304B4" w14:textId="77777777" w:rsidR="008828C2" w:rsidRPr="00355308" w:rsidRDefault="008828C2" w:rsidP="008828C2">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4C7823DD" w14:textId="77777777" w:rsidR="008828C2" w:rsidRPr="00355308" w:rsidRDefault="008828C2" w:rsidP="008828C2">
      <w:pPr>
        <w:pStyle w:val="Heading4"/>
        <w:rPr>
          <w:rFonts w:cs="Calibri"/>
          <w:color w:val="000000" w:themeColor="text1"/>
        </w:rPr>
      </w:pPr>
      <w:r w:rsidRPr="00355308">
        <w:rPr>
          <w:rFonts w:cs="Calibri"/>
          <w:color w:val="000000" w:themeColor="text1"/>
        </w:rPr>
        <w:t>Major collisions cause extinction</w:t>
      </w:r>
    </w:p>
    <w:p w14:paraId="3804B126" w14:textId="77777777" w:rsidR="008828C2" w:rsidRPr="00355308" w:rsidRDefault="008828C2" w:rsidP="008828C2">
      <w:r w:rsidRPr="00355308">
        <w:rPr>
          <w:rStyle w:val="Style13ptBold"/>
        </w:rPr>
        <w:t xml:space="preserve">Baum ’19 </w:t>
      </w:r>
      <w:r w:rsidRPr="00355308">
        <w:t>- executive director of the Global Catastrophic Risk Institute, Ph.D in Geography</w:t>
      </w:r>
    </w:p>
    <w:p w14:paraId="270CCCCF" w14:textId="77777777" w:rsidR="008828C2" w:rsidRPr="00355308" w:rsidRDefault="008828C2" w:rsidP="008828C2">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3119D80C" w14:textId="77777777" w:rsidR="008828C2" w:rsidRPr="00355308" w:rsidRDefault="008828C2" w:rsidP="008828C2">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47821CB3" w14:textId="77777777" w:rsidR="008828C2" w:rsidRPr="00355308" w:rsidRDefault="008828C2" w:rsidP="008828C2">
      <w:pPr>
        <w:pStyle w:val="Heading4"/>
        <w:rPr>
          <w:rFonts w:cs="Calibri"/>
        </w:rPr>
      </w:pPr>
      <w:r w:rsidRPr="00355308">
        <w:rPr>
          <w:rFonts w:cs="Calibri"/>
        </w:rPr>
        <w:t>Scenario 2 is satellite collisions</w:t>
      </w:r>
    </w:p>
    <w:p w14:paraId="6593DEC9" w14:textId="77777777" w:rsidR="008828C2" w:rsidRDefault="008828C2" w:rsidP="008828C2">
      <w:pPr>
        <w:pStyle w:val="Heading4"/>
      </w:pPr>
      <w:r>
        <w:t>Mining creates space debris</w:t>
      </w:r>
    </w:p>
    <w:p w14:paraId="74D6A41A" w14:textId="77777777" w:rsidR="008828C2" w:rsidRDefault="008828C2" w:rsidP="008828C2">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6962668A" w14:textId="77777777" w:rsidR="008828C2" w:rsidRPr="00AD3BF1" w:rsidRDefault="008828C2" w:rsidP="008828C2">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7F04A7F3" w14:textId="77777777" w:rsidR="008828C2" w:rsidRDefault="008828C2" w:rsidP="008828C2">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70AC2417" w14:textId="77777777" w:rsidR="008828C2" w:rsidRDefault="008828C2" w:rsidP="008828C2">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6F1684A" w14:textId="77777777" w:rsidR="008828C2" w:rsidRPr="00355308" w:rsidRDefault="008828C2" w:rsidP="008828C2"/>
    <w:p w14:paraId="463AA1F2" w14:textId="77777777" w:rsidR="008828C2" w:rsidRPr="00355308" w:rsidRDefault="008828C2" w:rsidP="008828C2">
      <w:pPr>
        <w:pStyle w:val="Heading4"/>
        <w:rPr>
          <w:rFonts w:cs="Calibri"/>
        </w:rPr>
      </w:pPr>
      <w:r w:rsidRPr="00355308">
        <w:rPr>
          <w:rFonts w:cs="Calibri"/>
        </w:rPr>
        <w:t xml:space="preserve">An increase in space debris and dust from mining collides with key defense satellites </w:t>
      </w:r>
    </w:p>
    <w:p w14:paraId="52638A31" w14:textId="77777777" w:rsidR="008828C2" w:rsidRPr="00355308" w:rsidRDefault="008828C2" w:rsidP="008828C2">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4FB96C5E" w14:textId="77777777" w:rsidR="008828C2" w:rsidRPr="00355308" w:rsidRDefault="008828C2" w:rsidP="008828C2">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77F2193" w14:textId="77777777" w:rsidR="008828C2" w:rsidRPr="00355308" w:rsidRDefault="008828C2" w:rsidP="008828C2">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0337CC90" w14:textId="77777777" w:rsidR="008828C2" w:rsidRPr="00355308" w:rsidRDefault="008828C2" w:rsidP="008828C2">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EAF60B8" w14:textId="77777777" w:rsidR="008828C2" w:rsidRPr="00355308" w:rsidRDefault="008828C2" w:rsidP="008828C2">
      <w:r w:rsidRPr="00355308">
        <w:lastRenderedPageBreak/>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791E335B" w14:textId="77777777" w:rsidR="008828C2" w:rsidRPr="00355308" w:rsidRDefault="008828C2" w:rsidP="008828C2">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16A529F7" w14:textId="77777777" w:rsidR="008828C2" w:rsidRDefault="008828C2" w:rsidP="008828C2">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59479E9A" w14:textId="77777777" w:rsidR="008828C2" w:rsidRDefault="008828C2" w:rsidP="008828C2"/>
    <w:p w14:paraId="2B9C6ACA" w14:textId="77777777" w:rsidR="008828C2" w:rsidRPr="00355308" w:rsidRDefault="008828C2" w:rsidP="008828C2">
      <w:pPr>
        <w:rPr>
          <w:sz w:val="16"/>
        </w:rPr>
      </w:pPr>
    </w:p>
    <w:p w14:paraId="2AB98FFD" w14:textId="77777777" w:rsidR="008828C2" w:rsidRPr="00355308" w:rsidRDefault="008828C2" w:rsidP="008828C2">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BD5B720" w14:textId="77777777" w:rsidR="008828C2" w:rsidRPr="00355308" w:rsidRDefault="008828C2" w:rsidP="008828C2">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40DF14C7" w14:textId="77777777" w:rsidR="008828C2" w:rsidRDefault="008828C2" w:rsidP="008828C2">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92CDB14" w14:textId="77777777" w:rsidR="008828C2" w:rsidRDefault="008828C2" w:rsidP="008828C2"/>
    <w:p w14:paraId="58DD5E5D" w14:textId="77777777" w:rsidR="008828C2" w:rsidRPr="001E51E3" w:rsidRDefault="008828C2" w:rsidP="008828C2">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3F79F64B"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4EA7349"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155A1C4" w14:textId="77777777" w:rsidR="008828C2" w:rsidRPr="001E51E3" w:rsidRDefault="008828C2" w:rsidP="008828C2">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7D2BCBC5" w14:textId="77777777" w:rsidR="008828C2" w:rsidRPr="001E51E3" w:rsidRDefault="008828C2" w:rsidP="008828C2">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435303E" w14:textId="77777777" w:rsidR="008828C2" w:rsidRPr="00607F45" w:rsidRDefault="008828C2" w:rsidP="008828C2">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57886EBF"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280D8661" w14:textId="77777777" w:rsidR="008828C2" w:rsidRPr="00607F45" w:rsidRDefault="008828C2" w:rsidP="008828C2">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29E90DC8" w14:textId="77777777" w:rsidR="008828C2" w:rsidRPr="00355308" w:rsidRDefault="008828C2" w:rsidP="008828C2">
      <w:pPr>
        <w:rPr>
          <w:sz w:val="16"/>
          <w:szCs w:val="16"/>
        </w:rPr>
      </w:pPr>
    </w:p>
    <w:p w14:paraId="63CC85A0" w14:textId="065FC5AF" w:rsidR="00FE5126" w:rsidRDefault="00FE5126" w:rsidP="008828C2">
      <w:pPr>
        <w:pStyle w:val="Heading3"/>
      </w:pPr>
      <w:r>
        <w:lastRenderedPageBreak/>
        <w:t>Adv 3 – Resource depletion</w:t>
      </w:r>
    </w:p>
    <w:p w14:paraId="6FF80AE9" w14:textId="77777777" w:rsidR="00FE5126" w:rsidRPr="00355308" w:rsidRDefault="00FE5126" w:rsidP="00FE5126">
      <w:pPr>
        <w:pStyle w:val="Heading4"/>
        <w:rPr>
          <w:rFonts w:cs="Calibri"/>
        </w:rPr>
      </w:pPr>
      <w:r w:rsidRPr="00355308">
        <w:rPr>
          <w:rFonts w:cs="Calibri"/>
        </w:rPr>
        <w:t>The West’s move to zero-emissions has made them really reliant on China for rare metals</w:t>
      </w:r>
    </w:p>
    <w:p w14:paraId="19C77685" w14:textId="77777777" w:rsidR="00FE5126" w:rsidRPr="00355308" w:rsidRDefault="00FE5126" w:rsidP="00FE5126">
      <w:pPr>
        <w:rPr>
          <w:i/>
          <w:iCs/>
        </w:rPr>
      </w:pPr>
      <w:r w:rsidRPr="00355308">
        <w:rPr>
          <w:rStyle w:val="Style13ptBold"/>
        </w:rPr>
        <w:t>Ings 21</w:t>
      </w:r>
      <w:r w:rsidRPr="00355308">
        <w:t xml:space="preserve">—Simon Ings [Simon Ings writes for New Scientist about books, films and all things culture.]; “Why using rare metals to clean up the planet is no cheap fix”; Jan 27 2021; </w:t>
      </w:r>
      <w:r w:rsidRPr="00355308">
        <w:rPr>
          <w:i/>
        </w:rPr>
        <w:t>New Scientist</w:t>
      </w:r>
      <w:r w:rsidRPr="00355308">
        <w:t>;</w:t>
      </w:r>
      <w:r w:rsidRPr="00355308">
        <w:rPr>
          <w:i/>
        </w:rPr>
        <w:t xml:space="preserve"> </w:t>
      </w:r>
      <w:hyperlink r:id="rId24" w:anchor="ixzz7H1YlrNxo" w:history="1">
        <w:r w:rsidRPr="00355308">
          <w:rPr>
            <w:rStyle w:val="Hyperlink"/>
          </w:rPr>
          <w:t>https://www.newscientist.com/article/mg24933190-400-why-using-rare-metals-to-clean-up-the-planet-is-no-cheap-fix/#ixzz7H1YlrNxo</w:t>
        </w:r>
      </w:hyperlink>
      <w:r w:rsidRPr="00355308">
        <w:t>. (AG DebateDrills)</w:t>
      </w:r>
    </w:p>
    <w:p w14:paraId="541B2746" w14:textId="77777777" w:rsidR="00FE5126" w:rsidRDefault="00FE5126" w:rsidP="00FE5126">
      <w:pPr>
        <w:rPr>
          <w:rStyle w:val="Emphasis"/>
        </w:rPr>
      </w:pPr>
      <w:r w:rsidRPr="00355308">
        <w:t xml:space="preserve">WE REAP seven times as much energy from the wind and 44 times as much energy from the sun as we did a decade ago. Is this good news? Guillaume Pitron, a French journalist and documentary maker, isn’t sure. He is neither a climate sceptic nor a fan of inaction. </w:t>
      </w:r>
      <w:r w:rsidRPr="00355308">
        <w:rPr>
          <w:rStyle w:val="Emphasis"/>
        </w:rPr>
        <w:t xml:space="preserve">But </w:t>
      </w:r>
      <w:r w:rsidRPr="00355308">
        <w:rPr>
          <w:rStyle w:val="Emphasis"/>
          <w:highlight w:val="green"/>
        </w:rPr>
        <w:t>as</w:t>
      </w:r>
      <w:r w:rsidRPr="00355308">
        <w:rPr>
          <w:rStyle w:val="Emphasis"/>
        </w:rPr>
        <w:t xml:space="preserve"> the </w:t>
      </w:r>
      <w:r w:rsidRPr="00355308">
        <w:rPr>
          <w:rStyle w:val="Emphasis"/>
          <w:highlight w:val="green"/>
        </w:rPr>
        <w:t>world moves to</w:t>
      </w:r>
      <w:r w:rsidRPr="00355308">
        <w:rPr>
          <w:rStyle w:val="Emphasis"/>
        </w:rPr>
        <w:t xml:space="preserve"> adopt a </w:t>
      </w:r>
      <w:r w:rsidRPr="00355308">
        <w:rPr>
          <w:rStyle w:val="Emphasis"/>
          <w:highlight w:val="green"/>
        </w:rPr>
        <w:t>target of net-zero carbon</w:t>
      </w:r>
      <w:r w:rsidRPr="00355308">
        <w:rPr>
          <w:rStyle w:val="Emphasis"/>
        </w:rPr>
        <w:t xml:space="preserve"> emissions by 2050, Pitron worries about the costs. </w:t>
      </w:r>
      <w:r w:rsidRPr="00355308">
        <w:t xml:space="preserve">The figures in his book The Rare Metals War are stark. </w:t>
      </w:r>
      <w:r w:rsidRPr="00355308">
        <w:rPr>
          <w:rStyle w:val="Emphasis"/>
          <w:highlight w:val="green"/>
        </w:rPr>
        <w:t>Changing</w:t>
      </w:r>
      <w:r w:rsidRPr="00355308">
        <w:rPr>
          <w:rStyle w:val="Emphasis"/>
        </w:rPr>
        <w:t xml:space="preserve"> the </w:t>
      </w:r>
      <w:r w:rsidRPr="00355308">
        <w:rPr>
          <w:rStyle w:val="Emphasis"/>
          <w:highlight w:val="green"/>
        </w:rPr>
        <w:t>energy model means doubling</w:t>
      </w:r>
      <w:r w:rsidRPr="00355308">
        <w:rPr>
          <w:rStyle w:val="Emphasis"/>
        </w:rPr>
        <w:t xml:space="preserve"> the </w:t>
      </w:r>
      <w:r w:rsidRPr="00355308">
        <w:rPr>
          <w:rStyle w:val="Emphasis"/>
          <w:highlight w:val="green"/>
        </w:rPr>
        <w:t>production of rare metals</w:t>
      </w:r>
      <w:r w:rsidRPr="00355308">
        <w:rPr>
          <w:rStyle w:val="Emphasis"/>
        </w:rPr>
        <w:t xml:space="preserve"> about </w:t>
      </w:r>
      <w:r w:rsidRPr="00355308">
        <w:rPr>
          <w:rStyle w:val="Emphasis"/>
          <w:highlight w:val="green"/>
        </w:rPr>
        <w:t>every 15 years</w:t>
      </w:r>
      <w:r w:rsidRPr="00355308">
        <w:rPr>
          <w:rStyle w:val="Emphasis"/>
        </w:rPr>
        <w:t>, mostly to satisfy demand for non-ferrous magnets and lithium-ion batteries. “At this rate,” writes Pitron, “</w:t>
      </w:r>
      <w:r w:rsidRPr="00355308">
        <w:rPr>
          <w:rStyle w:val="Emphasis"/>
          <w:highlight w:val="green"/>
        </w:rPr>
        <w:t>over the next 30 years we</w:t>
      </w:r>
      <w:r w:rsidRPr="00355308">
        <w:rPr>
          <w:rStyle w:val="Emphasis"/>
        </w:rPr>
        <w:t xml:space="preserve">… will </w:t>
      </w:r>
      <w:r w:rsidRPr="00355308">
        <w:rPr>
          <w:rStyle w:val="Emphasis"/>
          <w:highlight w:val="green"/>
        </w:rPr>
        <w:t>need</w:t>
      </w:r>
      <w:r w:rsidRPr="00355308">
        <w:rPr>
          <w:rStyle w:val="Emphasis"/>
        </w:rPr>
        <w:t xml:space="preserve"> to mine </w:t>
      </w:r>
      <w:r w:rsidRPr="00355308">
        <w:rPr>
          <w:rStyle w:val="Emphasis"/>
          <w:highlight w:val="green"/>
        </w:rPr>
        <w:t>more mineral ores than</w:t>
      </w:r>
      <w:r w:rsidRPr="00355308">
        <w:rPr>
          <w:rStyle w:val="Emphasis"/>
        </w:rPr>
        <w:t xml:space="preserve"> humans have extracted </w:t>
      </w:r>
      <w:r w:rsidRPr="00355308">
        <w:rPr>
          <w:rStyle w:val="Emphasis"/>
          <w:highlight w:val="green"/>
        </w:rPr>
        <w:t>over the last 70,000 years</w:t>
      </w:r>
      <w:r w:rsidRPr="00355308">
        <w:rPr>
          <w:rStyle w:val="Emphasis"/>
        </w:rPr>
        <w:t>.”</w:t>
      </w:r>
      <w:r w:rsidRPr="00355308">
        <w:t xml:space="preserve"> Before the Renaissance, humans had found uses for seven metals. During the industrial revolution, this increased to a mere dozen. Today, we have found uses for all 90-odd of them, and some are very rare. Neodymium and gallium, for instance, are found in iron ore, but there is 1200 times less neodymium and up to 2650 times less gallium than there is iron. Zipping from an abandoned mine in the Mojave desert to the toxic lakes and cancer-afflicted areas of Baotou in China, Pitron weighs the awful price of refining the materials, ably blending investigative journalism with insights from science, politics and business. There are two sides to Pitron’s story, woven seamlessly together. First, there is the economic story of how China worked to dominate the energy and digital transition. It now controls 95 per cent of the rare earth metals market, making between 80 and 90 per cent of the batteries for electric vehicles, says Pitron, and more than half the magnets in wind turbines and electric motors. </w:t>
      </w:r>
      <w:r w:rsidRPr="00355308">
        <w:rPr>
          <w:rStyle w:val="Emphasis"/>
        </w:rPr>
        <w:t xml:space="preserve">Then there is the </w:t>
      </w:r>
      <w:r w:rsidRPr="00355308">
        <w:rPr>
          <w:rStyle w:val="Emphasis"/>
          <w:highlight w:val="green"/>
        </w:rPr>
        <w:t>ecological story of</w:t>
      </w:r>
      <w:r w:rsidRPr="00355308">
        <w:rPr>
          <w:rStyle w:val="Emphasis"/>
        </w:rPr>
        <w:t xml:space="preserve"> the lengths </w:t>
      </w:r>
      <w:r w:rsidRPr="00355308">
        <w:rPr>
          <w:rStyle w:val="Emphasis"/>
          <w:highlight w:val="green"/>
        </w:rPr>
        <w:t>China</w:t>
      </w:r>
      <w:r w:rsidRPr="00355308">
        <w:rPr>
          <w:rStyle w:val="Emphasis"/>
        </w:rPr>
        <w:t xml:space="preserve"> took to succeed. Today, </w:t>
      </w:r>
      <w:r w:rsidRPr="00355308">
        <w:rPr>
          <w:rStyle w:val="Emphasis"/>
          <w:highlight w:val="green"/>
        </w:rPr>
        <w:t>10 per cent of its arable land is contaminated by heavy metals</w:t>
      </w:r>
      <w:r w:rsidRPr="00355308">
        <w:rPr>
          <w:rStyle w:val="Emphasis"/>
        </w:rPr>
        <w:t xml:space="preserve">, </w:t>
      </w:r>
    </w:p>
    <w:p w14:paraId="1BC5B2A2" w14:textId="77777777" w:rsidR="00FE5126" w:rsidRDefault="00FE5126" w:rsidP="00FE5126">
      <w:pPr>
        <w:rPr>
          <w:rStyle w:val="Emphasis"/>
        </w:rPr>
      </w:pPr>
    </w:p>
    <w:p w14:paraId="056F3A61" w14:textId="77777777" w:rsidR="00FE5126" w:rsidRDefault="00FE5126" w:rsidP="00FE5126">
      <w:pPr>
        <w:rPr>
          <w:rStyle w:val="Emphasis"/>
        </w:rPr>
      </w:pPr>
    </w:p>
    <w:p w14:paraId="29E47415" w14:textId="77777777" w:rsidR="00FE5126" w:rsidRDefault="00FE5126" w:rsidP="00FE5126">
      <w:pPr>
        <w:rPr>
          <w:rStyle w:val="Emphasis"/>
        </w:rPr>
      </w:pPr>
    </w:p>
    <w:p w14:paraId="141A991F" w14:textId="660B6F75" w:rsidR="00FE5126" w:rsidRPr="00355308" w:rsidRDefault="00FE5126" w:rsidP="00FE5126">
      <w:r w:rsidRPr="00355308">
        <w:rPr>
          <w:rStyle w:val="Emphasis"/>
        </w:rPr>
        <w:t xml:space="preserve">80 per cent of its groundwater isn’t fit for consumption </w:t>
      </w:r>
      <w:r w:rsidRPr="00355308">
        <w:rPr>
          <w:rStyle w:val="Emphasis"/>
          <w:highlight w:val="green"/>
        </w:rPr>
        <w:t>and air pollution contributes to around 1.6 million deaths a year</w:t>
      </w:r>
      <w:r w:rsidRPr="00355308">
        <w:rPr>
          <w:rStyle w:val="Emphasis"/>
        </w:rPr>
        <w:t xml:space="preserve"> there, according to Pitron (a recent paper in The Lancet says 1.24 million deaths in China a year are attributable to air pollution – but let’s not quibble).</w:t>
      </w:r>
      <w:r w:rsidRPr="00355308">
        <w:t xml:space="preserve"> China freely entered into this Faustian bargain. Yet it wouldn’t have been possible had the </w:t>
      </w:r>
      <w:r w:rsidRPr="00355308">
        <w:rPr>
          <w:rStyle w:val="Emphasis"/>
        </w:rPr>
        <w:t xml:space="preserve">Western world not outsourced its own industrial activities, </w:t>
      </w:r>
      <w:r w:rsidRPr="00355308">
        <w:rPr>
          <w:rStyle w:val="Emphasis"/>
          <w:highlight w:val="green"/>
        </w:rPr>
        <w:t>creating a planet divided</w:t>
      </w:r>
      <w:r w:rsidRPr="00355308">
        <w:rPr>
          <w:rStyle w:val="Emphasis"/>
        </w:rPr>
        <w:t>, as Pitron memorably describes it, “</w:t>
      </w:r>
      <w:r w:rsidRPr="00355308">
        <w:rPr>
          <w:rStyle w:val="Emphasis"/>
          <w:highlight w:val="green"/>
        </w:rPr>
        <w:t>between the dirty and those who pretend to be clean</w:t>
      </w:r>
      <w:r w:rsidRPr="00355308">
        <w:rPr>
          <w:rStyle w:val="Emphasis"/>
        </w:rPr>
        <w:t>”. The West’s comeuppance is at hand, as its manufacturers, starved of rare metals, must take their technologies to China</w:t>
      </w:r>
      <w:r w:rsidRPr="00355308">
        <w:t xml:space="preserve">. It should have seen how its reliance on Chinese raw materials would quickly morph into a dependence on China for the technologies of the energy and digital transition. </w:t>
      </w:r>
      <w:r w:rsidRPr="00355308">
        <w:rPr>
          <w:rStyle w:val="Emphasis"/>
        </w:rPr>
        <w:t xml:space="preserve">By 2040, in our pursuit of ever-greater connectivity and a cleaner atmosphere, we will need to mine three times more rare earth metals, five times more tellurium, 12 times more cobalt and 16 times more lithium than we do now. </w:t>
      </w:r>
      <w:r w:rsidRPr="00355308">
        <w:t xml:space="preserve">China’s ecological ruination and global technological dominance advance in lockstep, unstoppably, unless the West and others start to mine for rare metals in Brazil, the US, Russia, Turkey, South Africa, Thailand and Pitron’s native France. Better that the West attains some shred of supply security by mining some of its own land, says Pitron. At least there consumers can fight (and pay) for cleaner processes. </w:t>
      </w:r>
      <w:r w:rsidRPr="00355308">
        <w:rPr>
          <w:rStyle w:val="Emphasis"/>
          <w:highlight w:val="green"/>
        </w:rPr>
        <w:t>Nothing will change if we don’t experience</w:t>
      </w:r>
      <w:r w:rsidRPr="00355308">
        <w:rPr>
          <w:rStyle w:val="Emphasis"/>
        </w:rPr>
        <w:t xml:space="preserve"> “the full </w:t>
      </w:r>
      <w:r w:rsidRPr="00355308">
        <w:rPr>
          <w:rStyle w:val="Emphasis"/>
          <w:highlight w:val="green"/>
        </w:rPr>
        <w:t>cost of attaining our standard of happiness</w:t>
      </w:r>
      <w:r w:rsidRPr="00355308">
        <w:rPr>
          <w:rStyle w:val="Emphasis"/>
        </w:rPr>
        <w:t>”, he says.</w:t>
      </w:r>
      <w:r w:rsidRPr="00355308">
        <w:t xml:space="preserve"> Read more: </w:t>
      </w:r>
      <w:hyperlink r:id="rId25" w:anchor="ixzz7H1YRP81n" w:history="1">
        <w:r w:rsidRPr="00355308">
          <w:rPr>
            <w:rStyle w:val="Hyperlink"/>
          </w:rPr>
          <w:t>https://www.newscientist.com/article/mg24933190-400-why-using-rare-metals-to-clean-up-the-planet-is-no-cheap-fix/#ixzz7H1YRP81n</w:t>
        </w:r>
      </w:hyperlink>
    </w:p>
    <w:p w14:paraId="5B70F4B4" w14:textId="77777777" w:rsidR="00FE5126" w:rsidRPr="00355308" w:rsidRDefault="00FE5126" w:rsidP="00FE5126"/>
    <w:p w14:paraId="1768914F" w14:textId="77777777" w:rsidR="00FE5126" w:rsidRPr="00355308" w:rsidRDefault="00FE5126" w:rsidP="00FE5126">
      <w:pPr>
        <w:pStyle w:val="Heading4"/>
        <w:rPr>
          <w:rFonts w:cs="Calibri"/>
        </w:rPr>
      </w:pPr>
      <w:r w:rsidRPr="00355308">
        <w:rPr>
          <w:rFonts w:cs="Calibri"/>
        </w:rPr>
        <w:t>The impact is great power war—a space race sparked by need for rare metals pits China against the West</w:t>
      </w:r>
    </w:p>
    <w:p w14:paraId="219B371A" w14:textId="77777777" w:rsidR="00FE5126" w:rsidRPr="00355308" w:rsidRDefault="00FE5126" w:rsidP="00FE5126">
      <w:r w:rsidRPr="00355308">
        <w:rPr>
          <w:rStyle w:val="Style13ptBold"/>
        </w:rPr>
        <w:t>Butters 16</w:t>
      </w:r>
      <w:r w:rsidRPr="00355308">
        <w:t xml:space="preserve">—Julie Butters; “Elements of Conflict: The Scramble to Control the rare elements powering the modern world”; BU The Brink; </w:t>
      </w:r>
      <w:hyperlink r:id="rId26" w:history="1">
        <w:r w:rsidRPr="00355308">
          <w:rPr>
            <w:rStyle w:val="Hyperlink"/>
          </w:rPr>
          <w:t>https://www.bu.edu/articles/2016/rare-earths/</w:t>
        </w:r>
      </w:hyperlink>
      <w:r w:rsidRPr="00355308">
        <w:t>. (AG DebateDrills)</w:t>
      </w:r>
    </w:p>
    <w:p w14:paraId="5A9DAB26" w14:textId="77777777" w:rsidR="00FE5126" w:rsidRDefault="00FE5126" w:rsidP="00FE5126">
      <w:pPr>
        <w:rPr>
          <w:rStyle w:val="Emphasis"/>
        </w:rPr>
      </w:pPr>
      <w:r w:rsidRPr="00355308">
        <w:rPr>
          <w:rStyle w:val="Emphasis"/>
        </w:rPr>
        <w:lastRenderedPageBreak/>
        <w:t xml:space="preserve">The </w:t>
      </w:r>
      <w:r w:rsidRPr="00355308">
        <w:rPr>
          <w:rStyle w:val="Emphasis"/>
          <w:highlight w:val="green"/>
        </w:rPr>
        <w:t>global prospecting sparked by China’s export restrictions</w:t>
      </w:r>
      <w:r w:rsidRPr="00355308">
        <w:rPr>
          <w:rStyle w:val="Emphasis"/>
        </w:rPr>
        <w:t xml:space="preserve"> isn’t purely about national security—or even keeping the world’s cell phones and x-ray machines switched on—according to Klinger. It’s </w:t>
      </w:r>
      <w:r w:rsidRPr="00355308">
        <w:rPr>
          <w:rStyle w:val="Emphasis"/>
          <w:highlight w:val="green"/>
        </w:rPr>
        <w:t>about power</w:t>
      </w:r>
      <w:r w:rsidRPr="00355308">
        <w:rPr>
          <w:rStyle w:val="Emphasis"/>
        </w:rPr>
        <w:t>.</w:t>
      </w:r>
      <w:r w:rsidRPr="00355308">
        <w:rPr>
          <w:sz w:val="16"/>
        </w:rPr>
        <w:t xml:space="preserve"> Setting up large-scale mining in the Amazon, for example, would allow the Brazilian government greater control over land currently managed by a federation of 28 indigenous ethnic groups. The federation’s power—even the military has to ask permission to cross their land, says Klinger—is “seen as an affront to Brazil’s sovereignty because there’s a perception among some, including in the Brazilian federal government and in the Senate, that indigenous people are the puppets of foreign governments because so much funding from northern nongovernmental organizations has gone to supporting these indigenous people and their causes.” </w:t>
      </w:r>
      <w:r w:rsidRPr="00355308">
        <w:rPr>
          <w:rStyle w:val="Emphasis"/>
        </w:rPr>
        <w:t xml:space="preserve">The </w:t>
      </w:r>
      <w:r w:rsidRPr="00355308">
        <w:rPr>
          <w:rStyle w:val="Emphasis"/>
          <w:highlight w:val="green"/>
        </w:rPr>
        <w:t>interstellar gold rush is little different</w:t>
      </w:r>
      <w:r w:rsidRPr="00355308">
        <w:rPr>
          <w:rStyle w:val="Emphasis"/>
        </w:rPr>
        <w:t>. In November 2015</w:t>
      </w:r>
      <w:r w:rsidRPr="00355308">
        <w:rPr>
          <w:rStyle w:val="Emphasis"/>
          <w:highlight w:val="green"/>
        </w:rPr>
        <w:t>, Congress passed the SPACE Act</w:t>
      </w:r>
      <w:r w:rsidRPr="00355308">
        <w:rPr>
          <w:rStyle w:val="Emphasis"/>
        </w:rPr>
        <w:t xml:space="preserve"> of 2015, </w:t>
      </w:r>
      <w:r w:rsidRPr="00355308">
        <w:rPr>
          <w:rStyle w:val="Emphasis"/>
          <w:highlight w:val="green"/>
        </w:rPr>
        <w:t>granting citizens the right to mine</w:t>
      </w:r>
      <w:r w:rsidRPr="00355308">
        <w:rPr>
          <w:rStyle w:val="Emphasis"/>
        </w:rPr>
        <w:t xml:space="preserve"> and sell material from outer space.</w:t>
      </w:r>
      <w:r w:rsidRPr="00355308">
        <w:rPr>
          <w:sz w:val="16"/>
        </w:rPr>
        <w:t xml:space="preserve"> The legislation was cause for rejoicing among asteroid mining companies that stand to make a fortune plumbing space for water, industrial metals, and rare earths. These companies have already taken the first step toward mining: In July 2015, Planetary Resources launched a spacecraft to test control systems and other technologies necessary for asteroid prospecting. Klinger attended a 2015 space mining conference where </w:t>
      </w:r>
      <w:r w:rsidRPr="00355308">
        <w:rPr>
          <w:rStyle w:val="Emphasis"/>
          <w:highlight w:val="green"/>
        </w:rPr>
        <w:t>private space industry</w:t>
      </w:r>
      <w:r w:rsidRPr="00355308">
        <w:rPr>
          <w:rStyle w:val="Emphasis"/>
        </w:rPr>
        <w:t xml:space="preserve"> representatives were “</w:t>
      </w:r>
      <w:r w:rsidRPr="00355308">
        <w:rPr>
          <w:rStyle w:val="Emphasis"/>
          <w:highlight w:val="green"/>
        </w:rPr>
        <w:t>invoking the rarity of rare earth elements</w:t>
      </w:r>
      <w:r w:rsidRPr="00355308">
        <w:rPr>
          <w:rStyle w:val="Emphasis"/>
        </w:rPr>
        <w:t>, and the fact that we’re running out of them here on Earth.”</w:t>
      </w:r>
      <w:r w:rsidRPr="00355308">
        <w:rPr>
          <w:sz w:val="16"/>
        </w:rPr>
        <w:t xml:space="preserve"> </w:t>
      </w:r>
      <w:r w:rsidRPr="00355308">
        <w:rPr>
          <w:rStyle w:val="Emphasis"/>
        </w:rPr>
        <w:t xml:space="preserve">As Klinger sees it, </w:t>
      </w:r>
      <w:r w:rsidRPr="00355308">
        <w:rPr>
          <w:rStyle w:val="Emphasis"/>
          <w:highlight w:val="green"/>
        </w:rPr>
        <w:t>the SPACE Act of 2015</w:t>
      </w:r>
      <w:r w:rsidRPr="00355308">
        <w:rPr>
          <w:rStyle w:val="Emphasis"/>
        </w:rPr>
        <w:t xml:space="preserve"> is </w:t>
      </w:r>
      <w:r w:rsidRPr="00355308">
        <w:rPr>
          <w:rStyle w:val="Emphasis"/>
          <w:highlight w:val="green"/>
        </w:rPr>
        <w:t>largely an attempt to place outer space under US jurisdiction</w:t>
      </w:r>
      <w:r w:rsidRPr="00355308">
        <w:rPr>
          <w:rStyle w:val="Emphasis"/>
        </w:rPr>
        <w:t>.</w:t>
      </w:r>
      <w:r w:rsidRPr="00355308">
        <w:rPr>
          <w:sz w:val="16"/>
        </w:rPr>
        <w:t xml:space="preserve"> “And if you can cut through all of the fluff about outer space and the great frontier in the transcripts discussing this bill,” she says, “</w:t>
      </w:r>
      <w:r w:rsidRPr="00355308">
        <w:rPr>
          <w:rStyle w:val="Emphasis"/>
        </w:rPr>
        <w:t>what you see is actually t</w:t>
      </w:r>
      <w:r w:rsidRPr="00355308">
        <w:rPr>
          <w:rStyle w:val="Emphasis"/>
          <w:highlight w:val="green"/>
        </w:rPr>
        <w:t>his directly undermines”</w:t>
      </w:r>
      <w:r w:rsidRPr="00355308">
        <w:rPr>
          <w:rStyle w:val="Emphasis"/>
        </w:rPr>
        <w:t xml:space="preserve"> the 1967 </w:t>
      </w:r>
      <w:r w:rsidRPr="00355308">
        <w:rPr>
          <w:rStyle w:val="Emphasis"/>
          <w:highlight w:val="green"/>
        </w:rPr>
        <w:t>O</w:t>
      </w:r>
      <w:r w:rsidRPr="00355308">
        <w:rPr>
          <w:rStyle w:val="Emphasis"/>
        </w:rPr>
        <w:t xml:space="preserve">uter </w:t>
      </w:r>
      <w:r w:rsidRPr="00355308">
        <w:rPr>
          <w:rStyle w:val="Emphasis"/>
          <w:highlight w:val="green"/>
        </w:rPr>
        <w:t>S</w:t>
      </w:r>
      <w:r w:rsidRPr="00355308">
        <w:rPr>
          <w:rStyle w:val="Emphasis"/>
        </w:rPr>
        <w:t xml:space="preserve">pace </w:t>
      </w:r>
      <w:r w:rsidRPr="00355308">
        <w:rPr>
          <w:rStyle w:val="Emphasis"/>
          <w:highlight w:val="green"/>
        </w:rPr>
        <w:t>T</w:t>
      </w:r>
      <w:r w:rsidRPr="00355308">
        <w:rPr>
          <w:rStyle w:val="Emphasis"/>
        </w:rPr>
        <w:t>reaty signed by the United States, Russia, and other countries.</w:t>
      </w:r>
      <w:r w:rsidRPr="00355308">
        <w:rPr>
          <w:sz w:val="16"/>
        </w:rPr>
        <w:t xml:space="preserve"> That treaty “enshrines outer space as belonging to all of humankind,” she says, </w:t>
      </w:r>
      <w:r w:rsidRPr="00355308">
        <w:rPr>
          <w:rStyle w:val="Emphasis"/>
        </w:rPr>
        <w:t xml:space="preserve">and “was </w:t>
      </w:r>
      <w:r w:rsidRPr="00355308">
        <w:rPr>
          <w:rStyle w:val="Emphasis"/>
          <w:highlight w:val="green"/>
        </w:rPr>
        <w:t>explicitly organized to minimize conflict</w:t>
      </w:r>
      <w:r w:rsidRPr="00355308">
        <w:rPr>
          <w:rStyle w:val="Emphasis"/>
        </w:rPr>
        <w:t xml:space="preserve"> in respect to outer space.”</w:t>
      </w:r>
      <w:r w:rsidRPr="00355308">
        <w:rPr>
          <w:sz w:val="16"/>
        </w:rPr>
        <w:t xml:space="preserve"> She adds, “One of the rather potent and persuasive debates in the US surrounding the promotion and ultimate passage of this law was fear that China would ‘colonize’ the moon if we didn’t get there first.” </w:t>
      </w:r>
      <w:r w:rsidRPr="00355308">
        <w:rPr>
          <w:rStyle w:val="Emphasis"/>
          <w:highlight w:val="green"/>
        </w:rPr>
        <w:t>Klinger hopes other countries won’t take</w:t>
      </w:r>
      <w:r w:rsidRPr="00355308">
        <w:rPr>
          <w:rStyle w:val="Emphasis"/>
        </w:rPr>
        <w:t xml:space="preserve"> the SPACE </w:t>
      </w:r>
      <w:r w:rsidRPr="00355308">
        <w:rPr>
          <w:rStyle w:val="Emphasis"/>
          <w:highlight w:val="green"/>
        </w:rPr>
        <w:t>Act seriously, because</w:t>
      </w:r>
      <w:r w:rsidRPr="00355308">
        <w:rPr>
          <w:rStyle w:val="Emphasis"/>
        </w:rPr>
        <w:t xml:space="preserve"> their doing so </w:t>
      </w:r>
      <w:r w:rsidRPr="00355308">
        <w:rPr>
          <w:rStyle w:val="Emphasis"/>
          <w:highlight w:val="green"/>
        </w:rPr>
        <w:t>could lead to a global conflict</w:t>
      </w:r>
      <w:r w:rsidRPr="00355308">
        <w:rPr>
          <w:rStyle w:val="Emphasis"/>
        </w:rPr>
        <w:t>.</w:t>
      </w:r>
    </w:p>
    <w:p w14:paraId="232F7DC1" w14:textId="77777777" w:rsidR="00FE5126" w:rsidRPr="00FE5126" w:rsidRDefault="00FE5126" w:rsidP="00FE5126"/>
    <w:p w14:paraId="6CC283A0" w14:textId="5BDA611D" w:rsidR="008828C2" w:rsidRDefault="008828C2" w:rsidP="008828C2">
      <w:pPr>
        <w:pStyle w:val="Heading3"/>
      </w:pPr>
      <w:r>
        <w:lastRenderedPageBreak/>
        <w:t>Framework</w:t>
      </w:r>
    </w:p>
    <w:p w14:paraId="7D408662" w14:textId="77777777" w:rsidR="008828C2" w:rsidRDefault="008828C2" w:rsidP="008828C2">
      <w:pPr>
        <w:pStyle w:val="Heading4"/>
        <w:rPr>
          <w:rFonts w:cs="Calibri"/>
        </w:rPr>
      </w:pPr>
      <w:r>
        <w:rPr>
          <w:rFonts w:cs="Calibri"/>
        </w:rPr>
        <w:t>T</w:t>
      </w:r>
      <w:r w:rsidRPr="00A0610A">
        <w:rPr>
          <w:rFonts w:cs="Calibri"/>
        </w:rPr>
        <w:t xml:space="preserve">he standard is maximizing expected well-being. </w:t>
      </w:r>
    </w:p>
    <w:p w14:paraId="2F706825" w14:textId="77777777" w:rsidR="008828C2" w:rsidRPr="00A0610A" w:rsidRDefault="008828C2" w:rsidP="008828C2">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065827BD" w14:textId="77777777" w:rsidR="008828C2" w:rsidRPr="00A0610A" w:rsidRDefault="008828C2" w:rsidP="008828C2">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EF93E65" w14:textId="77777777" w:rsidR="008828C2" w:rsidRPr="00586B80" w:rsidRDefault="008828C2" w:rsidP="008828C2">
      <w:pPr>
        <w:pStyle w:val="Heading4"/>
      </w:pPr>
      <w:r>
        <w:t xml:space="preserve">3. Extinction outweighs -  </w:t>
      </w:r>
    </w:p>
    <w:p w14:paraId="3ADBA67F" w14:textId="77777777" w:rsidR="008828C2" w:rsidRPr="00611230" w:rsidRDefault="008828C2" w:rsidP="008828C2">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178F2F14" w14:textId="77777777" w:rsidR="008828C2" w:rsidRDefault="008828C2" w:rsidP="008828C2">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6B0DDD0B" w14:textId="77777777" w:rsidR="008828C2" w:rsidRPr="00F601E6" w:rsidRDefault="008828C2" w:rsidP="008828C2"/>
    <w:p w14:paraId="010AFAC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17F72"/>
    <w:rsid w:val="000029E3"/>
    <w:rsid w:val="000029E8"/>
    <w:rsid w:val="00004225"/>
    <w:rsid w:val="000066CA"/>
    <w:rsid w:val="00007264"/>
    <w:rsid w:val="000076A9"/>
    <w:rsid w:val="00014FAD"/>
    <w:rsid w:val="00015D2A"/>
    <w:rsid w:val="0002490B"/>
    <w:rsid w:val="00024A7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38D"/>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F72"/>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28C2"/>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176"/>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87F39"/>
    <w:rsid w:val="00F94060"/>
    <w:rsid w:val="00FA56F6"/>
    <w:rsid w:val="00FB329D"/>
    <w:rsid w:val="00FC27E3"/>
    <w:rsid w:val="00FC74C7"/>
    <w:rsid w:val="00FD451D"/>
    <w:rsid w:val="00FD5B22"/>
    <w:rsid w:val="00FE1B01"/>
    <w:rsid w:val="00FE5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0DDB9D"/>
  <w14:defaultImageDpi w14:val="300"/>
  <w15:docId w15:val="{72250791-6081-F341-B3B3-2B3E37D3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828C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17F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F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F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17F7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8828C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17F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F72"/>
  </w:style>
  <w:style w:type="character" w:customStyle="1" w:styleId="Heading1Char">
    <w:name w:val="Heading 1 Char"/>
    <w:aliases w:val="Pocket Char"/>
    <w:basedOn w:val="DefaultParagraphFont"/>
    <w:link w:val="Heading1"/>
    <w:uiPriority w:val="9"/>
    <w:rsid w:val="00717F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F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F7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17F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17F7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717F7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17F7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17F7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17F72"/>
    <w:rPr>
      <w:color w:val="auto"/>
      <w:u w:val="none"/>
    </w:rPr>
  </w:style>
  <w:style w:type="paragraph" w:styleId="DocumentMap">
    <w:name w:val="Document Map"/>
    <w:basedOn w:val="Normal"/>
    <w:link w:val="DocumentMapChar"/>
    <w:uiPriority w:val="99"/>
    <w:semiHidden/>
    <w:unhideWhenUsed/>
    <w:rsid w:val="00717F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F72"/>
    <w:rPr>
      <w:rFonts w:ascii="Lucida Grande" w:hAnsi="Lucida Grande" w:cs="Lucida Grande"/>
    </w:rPr>
  </w:style>
  <w:style w:type="character" w:customStyle="1" w:styleId="Heading5Char">
    <w:name w:val="Heading 5 Char"/>
    <w:basedOn w:val="DefaultParagraphFont"/>
    <w:link w:val="Heading5"/>
    <w:uiPriority w:val="9"/>
    <w:semiHidden/>
    <w:rsid w:val="008828C2"/>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828C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828C2"/>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828C2"/>
    <w:rPr>
      <w:b/>
      <w:sz w:val="26"/>
      <w:u w:val="single"/>
    </w:rPr>
  </w:style>
  <w:style w:type="paragraph" w:styleId="ListParagraph">
    <w:name w:val="List Paragraph"/>
    <w:aliases w:val="6 font"/>
    <w:basedOn w:val="Normal"/>
    <w:uiPriority w:val="34"/>
    <w:qFormat/>
    <w:rsid w:val="00882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26" Type="http://schemas.openxmlformats.org/officeDocument/2006/relationships/hyperlink" Target="https://www.bu.edu/articles/2016/rare-earths/"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hyperlink" Target="https://www.newscientist.com/article/mg24933190-400-why-using-rare-metals-to-clean-up-the-planet-is-no-cheap-fix/" TargetMode="Externa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hyperlink" Target="https://www.newscientist.com/article/mg24933190-400-why-using-rare-metals-to-clean-up-the-planet-is-no-cheap-fix/" TargetMode="Externa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28" Type="http://schemas.openxmlformats.org/officeDocument/2006/relationships/theme" Target="theme/theme1.xm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38</Pages>
  <Words>17797</Words>
  <Characters>101443</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6</cp:revision>
  <dcterms:created xsi:type="dcterms:W3CDTF">2022-02-19T18:51:00Z</dcterms:created>
  <dcterms:modified xsi:type="dcterms:W3CDTF">2022-02-19T20:05:00Z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