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F9ACE" w14:textId="77777777" w:rsidR="00C146BB" w:rsidRPr="00CA7B8C" w:rsidRDefault="00C146BB" w:rsidP="00C146BB">
      <w:pPr>
        <w:pStyle w:val="Heading4"/>
      </w:pPr>
      <w:r w:rsidRPr="00CA7B8C">
        <w:t xml:space="preserve">CP Text: A just government ought to recognize an unconditional right of all workers except police to strike. </w:t>
      </w:r>
    </w:p>
    <w:p w14:paraId="46A2D250" w14:textId="77777777" w:rsidR="00C146BB" w:rsidRPr="00CA7B8C" w:rsidRDefault="00C146BB" w:rsidP="00C146BB">
      <w:pPr>
        <w:pStyle w:val="Heading4"/>
      </w:pPr>
      <w:r w:rsidRPr="00CA7B8C">
        <w:t xml:space="preserve">The inclusion of the police into the right to strike erases difference – the essence of a cop is to practice brutality and crackdowns strikes </w:t>
      </w:r>
    </w:p>
    <w:p w14:paraId="6F6B1C1B" w14:textId="77777777" w:rsidR="00C146BB" w:rsidRPr="00CA7B8C" w:rsidRDefault="00C146BB" w:rsidP="00C146BB">
      <w:pPr>
        <w:rPr>
          <w:rStyle w:val="Style13ptBold"/>
        </w:rPr>
      </w:pPr>
      <w:r w:rsidRPr="00CA7B8C">
        <w:rPr>
          <w:rStyle w:val="Style13ptBold"/>
        </w:rPr>
        <w:t xml:space="preserve">Marcy ’15 </w:t>
      </w:r>
      <w:r w:rsidRPr="00CA7B8C">
        <w:t>[Sam, “The year of the pig: Should workers support police strikes?”, 01-08-2015, https://www.workers.org/2015/01/17782/]//pranav</w:t>
      </w:r>
    </w:p>
    <w:p w14:paraId="7B2217DD" w14:textId="77777777" w:rsidR="00C146BB" w:rsidRPr="00224441" w:rsidRDefault="00C146BB" w:rsidP="00C146BB">
      <w:r w:rsidRPr="00CA7B8C">
        <w:rPr>
          <w:rStyle w:val="Emphasis"/>
        </w:rPr>
        <w:t>Are strikes by the police to be regarded approximately the same way as strikes by ordinary workers?</w:t>
      </w:r>
      <w:r w:rsidRPr="00CA7B8C">
        <w:t xml:space="preserve"> A reading of the treatment accorded to the New York police strike by the Daily World (the paper of the Communist Party which professes to be Marxist-Leninist) clearly conveys this impression. A column by George Morris, the Daily World’s labor analyst, waxes eloquent about the cops’ strike and </w:t>
      </w:r>
      <w:proofErr w:type="gramStart"/>
      <w:r w:rsidRPr="00CA7B8C">
        <w:t>says</w:t>
      </w:r>
      <w:proofErr w:type="gramEnd"/>
      <w:r w:rsidRPr="00CA7B8C">
        <w:t xml:space="preserve"> “it is in the spirit of rebellion we see everywhere today as in unions against the long entrenched bureaucracy.” He further says that the cops are “beginning to see themselves as in much the same position as other city employees and workers.” Finally, he admonishes his readers that “fire should not be </w:t>
      </w:r>
      <w:proofErr w:type="spellStart"/>
      <w:r w:rsidRPr="00CA7B8C">
        <w:t>blunderbussed</w:t>
      </w:r>
      <w:proofErr w:type="spellEnd"/>
      <w:r w:rsidRPr="00CA7B8C">
        <w:t xml:space="preserve"> against all on the police force.” You see, the way to look at it is that there are good cops and bad cops, just like there are good capitalists and bad ones. We must assume then, that there are good storm troopers and bad ones if we use the logic of George Morris. In this way, Morris substitutes bourgeois morality for Marxist analysis of class antagonisms and contradictions between class groupings. The cops’ strike is not an isolated phenomenon. There is one in progress right now in Milwaukee. Earlier there were strikes or stoppages in Detroit and Youngstown, Ohio. </w:t>
      </w:r>
      <w:r w:rsidRPr="00CA7B8C">
        <w:rPr>
          <w:rStyle w:val="Emphasis"/>
        </w:rPr>
        <w:t xml:space="preserve">Strike preparations are underway in perhaps a dozen other cities throughout the country. It is therefore necessary and in the vital interests of the working class to restate the fundamental position of revolutionary Marxism on this crucial question. Should strikes of cops be treated on an equal level with workers’ strikes? Emphatically, no! A </w:t>
      </w:r>
      <w:r w:rsidRPr="00CA7B8C">
        <w:rPr>
          <w:rStyle w:val="Emphasis"/>
          <w:highlight w:val="green"/>
        </w:rPr>
        <w:t>striking worker</w:t>
      </w:r>
      <w:r w:rsidRPr="00CA7B8C">
        <w:rPr>
          <w:rStyle w:val="Emphasis"/>
        </w:rPr>
        <w:t xml:space="preserve"> </w:t>
      </w:r>
      <w:r w:rsidRPr="00CA7B8C">
        <w:rPr>
          <w:rStyle w:val="Emphasis"/>
          <w:highlight w:val="green"/>
        </w:rPr>
        <w:t>and</w:t>
      </w:r>
      <w:r w:rsidRPr="00CA7B8C">
        <w:rPr>
          <w:rStyle w:val="Emphasis"/>
        </w:rPr>
        <w:t xml:space="preserve"> a </w:t>
      </w:r>
      <w:r w:rsidRPr="00CA7B8C">
        <w:rPr>
          <w:rStyle w:val="Emphasis"/>
          <w:highlight w:val="green"/>
        </w:rPr>
        <w:t>striking police officer</w:t>
      </w:r>
      <w:r w:rsidRPr="00CA7B8C">
        <w:rPr>
          <w:rStyle w:val="Emphasis"/>
        </w:rPr>
        <w:t xml:space="preserve"> may on the surface </w:t>
      </w:r>
      <w:r w:rsidRPr="00CA7B8C">
        <w:rPr>
          <w:rStyle w:val="Emphasis"/>
          <w:highlight w:val="green"/>
        </w:rPr>
        <w:t>appear to have the same</w:t>
      </w:r>
      <w:r w:rsidRPr="00CA7B8C">
        <w:rPr>
          <w:rStyle w:val="Emphasis"/>
        </w:rPr>
        <w:t xml:space="preserve"> immediate </w:t>
      </w:r>
      <w:r w:rsidRPr="00CA7B8C">
        <w:rPr>
          <w:rStyle w:val="Emphasis"/>
          <w:highlight w:val="green"/>
        </w:rPr>
        <w:t>aims</w:t>
      </w:r>
      <w:r w:rsidRPr="00CA7B8C">
        <w:rPr>
          <w:rStyle w:val="Emphasis"/>
        </w:rPr>
        <w:t xml:space="preserve"> — to get higher pay and better conditions for themselves. But </w:t>
      </w:r>
      <w:r w:rsidRPr="00CA7B8C">
        <w:rPr>
          <w:rStyle w:val="Emphasis"/>
          <w:highlight w:val="green"/>
        </w:rPr>
        <w:t>this</w:t>
      </w:r>
      <w:r w:rsidRPr="00CA7B8C">
        <w:rPr>
          <w:rStyle w:val="Emphasis"/>
        </w:rPr>
        <w:t xml:space="preserve"> is to </w:t>
      </w:r>
      <w:r w:rsidRPr="00CA7B8C">
        <w:rPr>
          <w:rStyle w:val="Emphasis"/>
          <w:highlight w:val="green"/>
        </w:rPr>
        <w:t>take an extremely narrow</w:t>
      </w:r>
      <w:r w:rsidRPr="00CA7B8C">
        <w:rPr>
          <w:rStyle w:val="Emphasis"/>
        </w:rPr>
        <w:t xml:space="preserve"> and superficial </w:t>
      </w:r>
      <w:r w:rsidRPr="00CA7B8C">
        <w:rPr>
          <w:rStyle w:val="Emphasis"/>
          <w:highlight w:val="green"/>
        </w:rPr>
        <w:t>view</w:t>
      </w:r>
      <w:r w:rsidRPr="00CA7B8C">
        <w:rPr>
          <w:rStyle w:val="Emphasis"/>
        </w:rPr>
        <w:t xml:space="preserve"> of their apparently similar situations.</w:t>
      </w:r>
      <w:r w:rsidRPr="00CA7B8C">
        <w:t xml:space="preserve"> </w:t>
      </w:r>
      <w:r w:rsidRPr="00CA7B8C">
        <w:rPr>
          <w:rStyle w:val="Emphasis"/>
        </w:rPr>
        <w:t xml:space="preserve">The truth, however, is that </w:t>
      </w:r>
      <w:r w:rsidRPr="00CA7B8C">
        <w:rPr>
          <w:rStyle w:val="Emphasis"/>
          <w:highlight w:val="green"/>
        </w:rPr>
        <w:t>there is</w:t>
      </w:r>
      <w:r w:rsidRPr="00CA7B8C">
        <w:rPr>
          <w:rStyle w:val="Emphasis"/>
        </w:rPr>
        <w:t xml:space="preserve"> objectively speaking </w:t>
      </w:r>
      <w:r w:rsidRPr="00CA7B8C">
        <w:rPr>
          <w:rStyle w:val="Emphasis"/>
          <w:highlight w:val="green"/>
        </w:rPr>
        <w:t>not a shred of class identity</w:t>
      </w:r>
      <w:r w:rsidRPr="00CA7B8C">
        <w:rPr>
          <w:rStyle w:val="Emphasis"/>
        </w:rPr>
        <w:t xml:space="preserve"> between workers and the police. The </w:t>
      </w:r>
      <w:r w:rsidRPr="00CA7B8C">
        <w:rPr>
          <w:rStyle w:val="Emphasis"/>
          <w:highlight w:val="green"/>
        </w:rPr>
        <w:t>fundamental interests</w:t>
      </w:r>
      <w:r w:rsidRPr="00CA7B8C">
        <w:rPr>
          <w:rStyle w:val="Emphasis"/>
        </w:rPr>
        <w:t xml:space="preserve"> of the workers </w:t>
      </w:r>
      <w:r w:rsidRPr="00CA7B8C">
        <w:rPr>
          <w:rStyle w:val="Emphasis"/>
          <w:highlight w:val="green"/>
        </w:rPr>
        <w:t>are diametrically opposed</w:t>
      </w:r>
      <w:r w:rsidRPr="00CA7B8C">
        <w:rPr>
          <w:rStyle w:val="Emphasis"/>
        </w:rPr>
        <w:t xml:space="preserve"> </w:t>
      </w:r>
      <w:r w:rsidRPr="00CA7B8C">
        <w:rPr>
          <w:rStyle w:val="Emphasis"/>
          <w:highlight w:val="green"/>
        </w:rPr>
        <w:t>to</w:t>
      </w:r>
      <w:r w:rsidRPr="00CA7B8C">
        <w:rPr>
          <w:rStyle w:val="Emphasis"/>
        </w:rPr>
        <w:t xml:space="preserve"> those of the </w:t>
      </w:r>
      <w:r w:rsidRPr="00CA7B8C">
        <w:rPr>
          <w:rStyle w:val="Emphasis"/>
          <w:highlight w:val="green"/>
        </w:rPr>
        <w:t>police</w:t>
      </w:r>
      <w:r w:rsidRPr="00CA7B8C">
        <w:rPr>
          <w:rStyle w:val="Emphasis"/>
        </w:rPr>
        <w:t xml:space="preserve"> and are </w:t>
      </w:r>
      <w:proofErr w:type="gramStart"/>
      <w:r w:rsidRPr="00CA7B8C">
        <w:rPr>
          <w:rStyle w:val="Emphasis"/>
        </w:rPr>
        <w:t>absolutely irreconcilable</w:t>
      </w:r>
      <w:proofErr w:type="gramEnd"/>
      <w:r w:rsidRPr="00CA7B8C">
        <w:rPr>
          <w:rStyle w:val="Emphasis"/>
        </w:rPr>
        <w:t xml:space="preserve"> with them</w:t>
      </w:r>
      <w:r w:rsidRPr="00CA7B8C">
        <w:t xml:space="preserve">. Producers or parasites? A worker is, above all, a producer. </w:t>
      </w:r>
      <w:r w:rsidRPr="00CA7B8C">
        <w:rPr>
          <w:rStyle w:val="Emphasis"/>
        </w:rPr>
        <w:t xml:space="preserve">The </w:t>
      </w:r>
      <w:r w:rsidRPr="00CA7B8C">
        <w:rPr>
          <w:rStyle w:val="Emphasis"/>
          <w:highlight w:val="green"/>
        </w:rPr>
        <w:t>police</w:t>
      </w:r>
      <w:r w:rsidRPr="00CA7B8C">
        <w:rPr>
          <w:rStyle w:val="Emphasis"/>
        </w:rPr>
        <w:t xml:space="preserve"> officer </w:t>
      </w:r>
      <w:r w:rsidRPr="00CA7B8C">
        <w:rPr>
          <w:rStyle w:val="Emphasis"/>
          <w:highlight w:val="green"/>
        </w:rPr>
        <w:t>is a parasite</w:t>
      </w:r>
      <w:r w:rsidRPr="00CA7B8C">
        <w:rPr>
          <w:rStyle w:val="Emphasis"/>
        </w:rPr>
        <w:t xml:space="preserve"> </w:t>
      </w:r>
      <w:r w:rsidRPr="00CA7B8C">
        <w:rPr>
          <w:rStyle w:val="Emphasis"/>
          <w:highlight w:val="green"/>
        </w:rPr>
        <w:t>who lives off</w:t>
      </w:r>
      <w:r w:rsidRPr="00CA7B8C">
        <w:rPr>
          <w:rStyle w:val="Emphasis"/>
        </w:rPr>
        <w:t xml:space="preserve"> what </w:t>
      </w:r>
      <w:r w:rsidRPr="00CA7B8C">
        <w:rPr>
          <w:rStyle w:val="Emphasis"/>
          <w:highlight w:val="green"/>
        </w:rPr>
        <w:t>the worker</w:t>
      </w:r>
      <w:r w:rsidRPr="00CA7B8C">
        <w:rPr>
          <w:rStyle w:val="Emphasis"/>
        </w:rPr>
        <w:t xml:space="preserve"> produces</w:t>
      </w:r>
      <w:r w:rsidRPr="00CA7B8C">
        <w:t xml:space="preserve">. No truer words could be said! All the material wealth which is now in the possession of the capitalist class was produced by the workers. When a worker goes out on </w:t>
      </w:r>
      <w:proofErr w:type="gramStart"/>
      <w:r w:rsidRPr="00CA7B8C">
        <w:t>strike</w:t>
      </w:r>
      <w:proofErr w:type="gramEnd"/>
      <w:r w:rsidRPr="00CA7B8C">
        <w:t xml:space="preserve"> she [or he] is merely trying to retrieve a portion of the wealth which her [or his] labor power produced. The worker gets back in the form of wages only a portion of what he [or she] produces. The rest is what the capitalist class retains in the form of profit (really the unpaid labor of the workers). The gross national income of the U.S. last year reached the astronomical sum of one trillion dollars. It was all produced by workers: Black, Brown, white, men and women and even children. The struggles of all the workers, insofar as their immediate demands are concerned, are merely to retrieve a larger portion of this wealth which they produced for the bosses and which the bosses keep for themselves. Contribute nothing to social wealth </w:t>
      </w:r>
      <w:r w:rsidRPr="00CA7B8C">
        <w:rPr>
          <w:rStyle w:val="Emphasis"/>
        </w:rPr>
        <w:t xml:space="preserve">What have the </w:t>
      </w:r>
      <w:r w:rsidRPr="00CA7B8C">
        <w:rPr>
          <w:rStyle w:val="Emphasis"/>
          <w:highlight w:val="green"/>
        </w:rPr>
        <w:t>cops</w:t>
      </w:r>
      <w:r w:rsidRPr="00CA7B8C">
        <w:rPr>
          <w:rStyle w:val="Emphasis"/>
        </w:rPr>
        <w:t xml:space="preserve"> contributed to the production of this unprecedented amount of wealth? Nothing at all.</w:t>
      </w:r>
      <w:r w:rsidRPr="00CA7B8C">
        <w:t xml:space="preserve"> In fact, </w:t>
      </w:r>
      <w:r w:rsidRPr="00CA7B8C">
        <w:rPr>
          <w:rStyle w:val="Emphasis"/>
        </w:rPr>
        <w:t xml:space="preserve">their </w:t>
      </w:r>
      <w:r w:rsidRPr="00CA7B8C">
        <w:rPr>
          <w:rStyle w:val="Emphasis"/>
          <w:highlight w:val="green"/>
        </w:rPr>
        <w:t>principal function</w:t>
      </w:r>
      <w:r w:rsidRPr="00CA7B8C">
        <w:rPr>
          <w:rStyle w:val="Emphasis"/>
        </w:rPr>
        <w:t xml:space="preserve"> is </w:t>
      </w:r>
      <w:r w:rsidRPr="00CA7B8C">
        <w:rPr>
          <w:rStyle w:val="Emphasis"/>
          <w:highlight w:val="green"/>
        </w:rPr>
        <w:t>to guard</w:t>
      </w:r>
      <w:r w:rsidRPr="00CA7B8C">
        <w:rPr>
          <w:rStyle w:val="Emphasis"/>
        </w:rPr>
        <w:t xml:space="preserve"> the </w:t>
      </w:r>
      <w:r w:rsidRPr="00CA7B8C">
        <w:rPr>
          <w:rStyle w:val="Emphasis"/>
          <w:highlight w:val="green"/>
        </w:rPr>
        <w:t>wealth</w:t>
      </w:r>
      <w:r w:rsidRPr="00CA7B8C">
        <w:rPr>
          <w:rStyle w:val="Emphasis"/>
        </w:rPr>
        <w:t xml:space="preserve"> for the capitalists, protect their monopolist profits from the demands of the workers</w:t>
      </w:r>
      <w:r w:rsidRPr="00CA7B8C">
        <w:t xml:space="preserve">. Even as the New York cops were out on strike, their emergency crews were busily clubbing the heads of striking telephone workers. </w:t>
      </w:r>
      <w:r w:rsidRPr="00CA7B8C">
        <w:rPr>
          <w:rStyle w:val="Emphasis"/>
        </w:rPr>
        <w:t xml:space="preserve">That’s the very </w:t>
      </w:r>
      <w:r w:rsidRPr="00CA7B8C">
        <w:rPr>
          <w:rStyle w:val="Emphasis"/>
          <w:highlight w:val="green"/>
        </w:rPr>
        <w:t>essence of a cop</w:t>
      </w:r>
      <w:r w:rsidRPr="00CA7B8C">
        <w:rPr>
          <w:rStyle w:val="Emphasis"/>
        </w:rPr>
        <w:t xml:space="preserve">: </w:t>
      </w:r>
      <w:r w:rsidRPr="00CA7B8C">
        <w:rPr>
          <w:rStyle w:val="Emphasis"/>
          <w:highlight w:val="green"/>
        </w:rPr>
        <w:t>to</w:t>
      </w:r>
      <w:r w:rsidRPr="00CA7B8C">
        <w:rPr>
          <w:rStyle w:val="Emphasis"/>
        </w:rPr>
        <w:t xml:space="preserve"> </w:t>
      </w:r>
      <w:r w:rsidRPr="00CA7B8C">
        <w:rPr>
          <w:rStyle w:val="Emphasis"/>
          <w:highlight w:val="green"/>
        </w:rPr>
        <w:t>crack</w:t>
      </w:r>
      <w:r w:rsidRPr="00CA7B8C">
        <w:rPr>
          <w:rStyle w:val="Emphasis"/>
        </w:rPr>
        <w:t xml:space="preserve"> the heads of </w:t>
      </w:r>
      <w:r w:rsidRPr="00CA7B8C">
        <w:rPr>
          <w:rStyle w:val="Emphasis"/>
          <w:highlight w:val="green"/>
        </w:rPr>
        <w:t>strikers</w:t>
      </w:r>
      <w:r w:rsidRPr="00CA7B8C">
        <w:rPr>
          <w:rStyle w:val="Emphasis"/>
        </w:rPr>
        <w:t xml:space="preserve"> </w:t>
      </w:r>
      <w:r w:rsidRPr="00CA7B8C">
        <w:rPr>
          <w:rStyle w:val="Emphasis"/>
          <w:highlight w:val="green"/>
        </w:rPr>
        <w:t>and practice</w:t>
      </w:r>
      <w:r w:rsidRPr="00CA7B8C">
        <w:rPr>
          <w:rStyle w:val="Emphasis"/>
        </w:rPr>
        <w:t xml:space="preserve"> the most inhuman </w:t>
      </w:r>
      <w:r w:rsidRPr="00CA7B8C">
        <w:rPr>
          <w:rStyle w:val="Emphasis"/>
          <w:highlight w:val="green"/>
        </w:rPr>
        <w:t>brutality</w:t>
      </w:r>
      <w:r w:rsidRPr="00CA7B8C">
        <w:rPr>
          <w:rStyle w:val="Emphasis"/>
        </w:rPr>
        <w:t xml:space="preserve"> against the Black, Puerto Rican and Chicano/a communities. A cop is a mercenary hired by the capitalist class through their agent (the city government) to keep the mass of the workers and the oppressed in complete subjection</w:t>
      </w:r>
      <w:r w:rsidRPr="00CA7B8C">
        <w:t xml:space="preserve">. They utilize all the forces and violence at their disposal whenever the masses </w:t>
      </w:r>
      <w:proofErr w:type="gramStart"/>
      <w:r w:rsidRPr="00CA7B8C">
        <w:t>rise up</w:t>
      </w:r>
      <w:proofErr w:type="gramEnd"/>
      <w:r w:rsidRPr="00CA7B8C">
        <w:t xml:space="preserve"> in rebellion against the unendurable conditions imposed by the master class. </w:t>
      </w:r>
      <w:r w:rsidRPr="00CA7B8C">
        <w:rPr>
          <w:rStyle w:val="Emphasis"/>
        </w:rPr>
        <w:t xml:space="preserve">The </w:t>
      </w:r>
      <w:r w:rsidRPr="00CA7B8C">
        <w:rPr>
          <w:rStyle w:val="Emphasis"/>
          <w:highlight w:val="green"/>
        </w:rPr>
        <w:t>police are the most parasitic social grouping</w:t>
      </w:r>
      <w:r w:rsidRPr="00CA7B8C">
        <w:rPr>
          <w:rStyle w:val="Emphasis"/>
        </w:rPr>
        <w:t xml:space="preserve"> in society. When they work — if that’s what it can possibly be called — their labor is directed against the workers and oppressed</w:t>
      </w:r>
      <w:r w:rsidRPr="00CA7B8C">
        <w:t xml:space="preserve">. Graft, corruption, intimate collaboration with all sorts of underworld figures and enterprises such as gambling, narcotics and a thousand other shady businesses — that’s what cops are really engaged in. They are utterly inseparable from crime and corruption itself. One could not exist without the other. Both are nourished and supported by the nature of the capitalist system itself. </w:t>
      </w:r>
      <w:r w:rsidRPr="00CA7B8C">
        <w:rPr>
          <w:rStyle w:val="Emphasis"/>
          <w:highlight w:val="green"/>
        </w:rPr>
        <w:t>To put</w:t>
      </w:r>
      <w:r w:rsidRPr="00CA7B8C">
        <w:rPr>
          <w:rStyle w:val="Emphasis"/>
        </w:rPr>
        <w:t xml:space="preserve"> the </w:t>
      </w:r>
      <w:r w:rsidRPr="00CA7B8C">
        <w:rPr>
          <w:rStyle w:val="Emphasis"/>
          <w:highlight w:val="green"/>
        </w:rPr>
        <w:t>police on</w:t>
      </w:r>
      <w:r w:rsidRPr="00CA7B8C">
        <w:rPr>
          <w:rStyle w:val="Emphasis"/>
        </w:rPr>
        <w:t xml:space="preserve"> a </w:t>
      </w:r>
      <w:r w:rsidRPr="00CA7B8C">
        <w:rPr>
          <w:rStyle w:val="Emphasis"/>
          <w:highlight w:val="green"/>
        </w:rPr>
        <w:t>par with</w:t>
      </w:r>
      <w:r w:rsidRPr="00CA7B8C">
        <w:rPr>
          <w:rStyle w:val="Emphasis"/>
        </w:rPr>
        <w:t xml:space="preserve"> the </w:t>
      </w:r>
      <w:r w:rsidRPr="00CA7B8C">
        <w:rPr>
          <w:rStyle w:val="Emphasis"/>
          <w:highlight w:val="green"/>
        </w:rPr>
        <w:t>workers is to erase</w:t>
      </w:r>
      <w:r w:rsidRPr="00CA7B8C">
        <w:rPr>
          <w:rStyle w:val="Emphasis"/>
        </w:rPr>
        <w:t xml:space="preserve"> the </w:t>
      </w:r>
      <w:r w:rsidRPr="00CA7B8C">
        <w:rPr>
          <w:rStyle w:val="Emphasis"/>
          <w:highlight w:val="green"/>
        </w:rPr>
        <w:t>difference</w:t>
      </w:r>
      <w:r w:rsidRPr="00CA7B8C">
        <w:rPr>
          <w:rStyle w:val="Emphasis"/>
        </w:rPr>
        <w:t xml:space="preserve"> </w:t>
      </w:r>
      <w:r w:rsidRPr="00CA7B8C">
        <w:rPr>
          <w:rStyle w:val="Emphasis"/>
          <w:highlight w:val="green"/>
        </w:rPr>
        <w:t>between</w:t>
      </w:r>
      <w:r w:rsidRPr="00CA7B8C">
        <w:rPr>
          <w:rStyle w:val="Emphasis"/>
        </w:rPr>
        <w:t xml:space="preserve"> the </w:t>
      </w:r>
      <w:r w:rsidRPr="00CA7B8C">
        <w:rPr>
          <w:rStyle w:val="Emphasis"/>
          <w:highlight w:val="green"/>
        </w:rPr>
        <w:t>persecutors and</w:t>
      </w:r>
      <w:r w:rsidRPr="00CA7B8C">
        <w:rPr>
          <w:rStyle w:val="Emphasis"/>
        </w:rPr>
        <w:t xml:space="preserve"> their </w:t>
      </w:r>
      <w:r w:rsidRPr="00CA7B8C">
        <w:rPr>
          <w:rStyle w:val="Emphasis"/>
          <w:highlight w:val="green"/>
        </w:rPr>
        <w:t>victims</w:t>
      </w:r>
      <w:r w:rsidRPr="00CA7B8C">
        <w:rPr>
          <w:rStyle w:val="Emphasis"/>
        </w:rPr>
        <w:t xml:space="preserve">. </w:t>
      </w:r>
    </w:p>
    <w:p w14:paraId="65FA7464" w14:textId="77777777" w:rsidR="00C146BB" w:rsidRPr="005A25D1" w:rsidRDefault="00C146BB" w:rsidP="00C146BB"/>
    <w:p w14:paraId="3D5B6F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46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6BB"/>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4C64C"/>
  <w14:defaultImageDpi w14:val="300"/>
  <w15:docId w15:val="{C46A06B7-1DB6-514C-81FE-4ACD22EA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46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46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46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46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C146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46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6BB"/>
  </w:style>
  <w:style w:type="character" w:customStyle="1" w:styleId="Heading1Char">
    <w:name w:val="Heading 1 Char"/>
    <w:aliases w:val="Pocket Char"/>
    <w:basedOn w:val="DefaultParagraphFont"/>
    <w:link w:val="Heading1"/>
    <w:uiPriority w:val="9"/>
    <w:rsid w:val="00C146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46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46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146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46BB"/>
    <w:rPr>
      <w:b/>
      <w:sz w:val="26"/>
      <w:u w:val="none"/>
    </w:rPr>
  </w:style>
  <w:style w:type="character" w:customStyle="1" w:styleId="StyleUnderline">
    <w:name w:val="Style Underline"/>
    <w:aliases w:val="Underline"/>
    <w:basedOn w:val="DefaultParagraphFont"/>
    <w:uiPriority w:val="1"/>
    <w:qFormat/>
    <w:rsid w:val="00C146B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146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46BB"/>
    <w:rPr>
      <w:color w:val="auto"/>
      <w:u w:val="none"/>
    </w:rPr>
  </w:style>
  <w:style w:type="character" w:styleId="Hyperlink">
    <w:name w:val="Hyperlink"/>
    <w:basedOn w:val="DefaultParagraphFont"/>
    <w:uiPriority w:val="99"/>
    <w:semiHidden/>
    <w:unhideWhenUsed/>
    <w:rsid w:val="00C146BB"/>
    <w:rPr>
      <w:color w:val="auto"/>
      <w:u w:val="none"/>
    </w:rPr>
  </w:style>
  <w:style w:type="paragraph" w:styleId="DocumentMap">
    <w:name w:val="Document Map"/>
    <w:basedOn w:val="Normal"/>
    <w:link w:val="DocumentMapChar"/>
    <w:uiPriority w:val="99"/>
    <w:semiHidden/>
    <w:unhideWhenUsed/>
    <w:rsid w:val="00C146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46BB"/>
    <w:rPr>
      <w:rFonts w:ascii="Lucida Grande" w:hAnsi="Lucida Grande" w:cs="Lucida Grande"/>
    </w:rPr>
  </w:style>
  <w:style w:type="paragraph" w:customStyle="1" w:styleId="textbold">
    <w:name w:val="text bold"/>
    <w:basedOn w:val="Normal"/>
    <w:link w:val="Emphasis"/>
    <w:uiPriority w:val="20"/>
    <w:qFormat/>
    <w:rsid w:val="00C146B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2021-12-09T00:44:00Z</dcterms:created>
  <dcterms:modified xsi:type="dcterms:W3CDTF">2021-12-09T00:45:00Z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